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9ED91" w14:textId="77777777" w:rsidR="00EE6B81" w:rsidRPr="00E00A30" w:rsidRDefault="00EE6B81" w:rsidP="002F4A49">
      <w:pPr>
        <w:keepNext/>
        <w:keepLines/>
        <w:ind w:right="1274"/>
        <w:rPr>
          <w:rFonts w:ascii="Tahoma" w:hAnsi="Tahoma" w:cs="Tahoma"/>
          <w:b/>
        </w:rPr>
      </w:pPr>
      <w:r w:rsidRPr="00E00A30">
        <w:rPr>
          <w:rFonts w:ascii="Tahoma" w:hAnsi="Tahoma" w:cs="Tahoma"/>
          <w:b/>
        </w:rPr>
        <w:t>Naročnik:</w:t>
      </w:r>
    </w:p>
    <w:p w14:paraId="69DB9888" w14:textId="77777777" w:rsidR="00EE6B81" w:rsidRPr="00E00A30" w:rsidRDefault="00EE6B81" w:rsidP="002F4A49">
      <w:pPr>
        <w:keepNext/>
        <w:keepLines/>
        <w:rPr>
          <w:rFonts w:ascii="Tahoma" w:hAnsi="Tahoma" w:cs="Tahoma"/>
          <w:b/>
        </w:rPr>
      </w:pPr>
    </w:p>
    <w:p w14:paraId="287796D7" w14:textId="77777777" w:rsidR="00663151" w:rsidRPr="00E00A30" w:rsidRDefault="005913C9" w:rsidP="002F4A49">
      <w:pPr>
        <w:keepNext/>
        <w:keepLines/>
        <w:rPr>
          <w:rFonts w:ascii="Tahoma" w:hAnsi="Tahoma" w:cs="Tahoma"/>
          <w:b/>
        </w:rPr>
      </w:pPr>
      <w:r w:rsidRPr="00E00A30">
        <w:rPr>
          <w:rFonts w:ascii="Tahoma" w:hAnsi="Tahoma" w:cs="Tahoma"/>
          <w:b/>
        </w:rPr>
        <w:t>JAVNO PODJETJE VODOVOD KANALIZACIJA SNAGA d.o.o.</w:t>
      </w:r>
    </w:p>
    <w:p w14:paraId="0EE26C22" w14:textId="77777777" w:rsidR="00663151" w:rsidRPr="00E00A30" w:rsidRDefault="00663151" w:rsidP="002F4A49">
      <w:pPr>
        <w:keepNext/>
        <w:keepLines/>
        <w:rPr>
          <w:rFonts w:ascii="Tahoma" w:hAnsi="Tahoma" w:cs="Tahoma"/>
        </w:rPr>
      </w:pPr>
      <w:r w:rsidRPr="00E00A30">
        <w:rPr>
          <w:rFonts w:ascii="Tahoma" w:hAnsi="Tahoma" w:cs="Tahoma"/>
        </w:rPr>
        <w:t>Vodovodna cesta 90</w:t>
      </w:r>
    </w:p>
    <w:p w14:paraId="1F5B0668" w14:textId="77777777" w:rsidR="00663151" w:rsidRPr="00E00A30" w:rsidRDefault="00663151" w:rsidP="002F4A49">
      <w:pPr>
        <w:keepNext/>
        <w:keepLines/>
        <w:rPr>
          <w:rFonts w:ascii="Tahoma" w:hAnsi="Tahoma" w:cs="Tahoma"/>
        </w:rPr>
      </w:pPr>
      <w:r w:rsidRPr="00E00A30">
        <w:rPr>
          <w:rFonts w:ascii="Tahoma" w:hAnsi="Tahoma" w:cs="Tahoma"/>
        </w:rPr>
        <w:t>1000 Ljubljana</w:t>
      </w:r>
    </w:p>
    <w:p w14:paraId="02118426" w14:textId="77777777" w:rsidR="007C70A1" w:rsidRPr="00E00A30" w:rsidRDefault="007C70A1" w:rsidP="002F4A49">
      <w:pPr>
        <w:keepNext/>
        <w:keepLines/>
        <w:rPr>
          <w:rFonts w:ascii="Tahoma" w:hAnsi="Tahoma" w:cs="Tahoma"/>
        </w:rPr>
      </w:pPr>
    </w:p>
    <w:p w14:paraId="75075A67" w14:textId="77777777" w:rsidR="007C70A1" w:rsidRPr="00E00A30" w:rsidRDefault="007C70A1" w:rsidP="002F4A49">
      <w:pPr>
        <w:keepNext/>
        <w:keepLines/>
        <w:rPr>
          <w:rFonts w:ascii="Tahoma" w:hAnsi="Tahoma" w:cs="Tahoma"/>
          <w:b/>
        </w:rPr>
      </w:pPr>
      <w:r w:rsidRPr="00E00A30">
        <w:rPr>
          <w:rFonts w:ascii="Tahoma" w:hAnsi="Tahoma" w:cs="Tahoma"/>
          <w:b/>
        </w:rPr>
        <w:t>Po pooblastilu javno naročilo vodi:</w:t>
      </w:r>
    </w:p>
    <w:p w14:paraId="36240EE4" w14:textId="77777777" w:rsidR="007C70A1" w:rsidRPr="00E00A30" w:rsidRDefault="007C70A1" w:rsidP="002F4A49">
      <w:pPr>
        <w:keepNext/>
        <w:keepLines/>
        <w:rPr>
          <w:rFonts w:ascii="Tahoma" w:hAnsi="Tahoma" w:cs="Tahoma"/>
        </w:rPr>
      </w:pPr>
    </w:p>
    <w:p w14:paraId="205C19C5" w14:textId="77777777" w:rsidR="00A04160" w:rsidRPr="00E00A30" w:rsidRDefault="00A04160" w:rsidP="002F4A49">
      <w:pPr>
        <w:keepNext/>
        <w:keepLines/>
        <w:rPr>
          <w:rFonts w:ascii="Tahoma" w:hAnsi="Tahoma" w:cs="Tahoma"/>
          <w:b/>
          <w:bCs/>
        </w:rPr>
      </w:pPr>
      <w:r w:rsidRPr="00E00A30">
        <w:rPr>
          <w:rFonts w:ascii="Tahoma" w:hAnsi="Tahoma" w:cs="Tahoma"/>
          <w:b/>
          <w:bCs/>
        </w:rPr>
        <w:t xml:space="preserve">JAVNI HOLDING Ljubljana, d.o.o. </w:t>
      </w:r>
    </w:p>
    <w:p w14:paraId="08556559" w14:textId="77777777" w:rsidR="007C70A1" w:rsidRPr="00E00A30" w:rsidRDefault="00AA024E" w:rsidP="002F4A49">
      <w:pPr>
        <w:keepNext/>
        <w:keepLines/>
        <w:rPr>
          <w:rFonts w:ascii="Tahoma" w:hAnsi="Tahoma" w:cs="Tahoma"/>
        </w:rPr>
      </w:pPr>
      <w:r w:rsidRPr="00E00A30">
        <w:rPr>
          <w:rFonts w:ascii="Tahoma" w:hAnsi="Tahoma" w:cs="Tahoma"/>
        </w:rPr>
        <w:t>Verovškova ulica 70</w:t>
      </w:r>
    </w:p>
    <w:p w14:paraId="4F1DC572" w14:textId="77777777" w:rsidR="00A04160" w:rsidRPr="00E00A30" w:rsidRDefault="00A04160" w:rsidP="002F4A49">
      <w:pPr>
        <w:keepNext/>
        <w:keepLines/>
        <w:rPr>
          <w:rFonts w:ascii="Tahoma" w:hAnsi="Tahoma" w:cs="Tahoma"/>
        </w:rPr>
      </w:pPr>
      <w:r w:rsidRPr="00E00A30">
        <w:rPr>
          <w:rFonts w:ascii="Tahoma" w:hAnsi="Tahoma" w:cs="Tahoma"/>
        </w:rPr>
        <w:t>1000 Ljubljana</w:t>
      </w:r>
    </w:p>
    <w:p w14:paraId="442C9682" w14:textId="77777777" w:rsidR="007C70A1" w:rsidRPr="00E00A30" w:rsidRDefault="007C70A1" w:rsidP="002F4A49">
      <w:pPr>
        <w:keepNext/>
        <w:keepLines/>
        <w:rPr>
          <w:rFonts w:ascii="Tahoma" w:hAnsi="Tahoma" w:cs="Tahoma"/>
          <w:b/>
        </w:rPr>
      </w:pPr>
    </w:p>
    <w:p w14:paraId="7D96C8DF" w14:textId="77777777" w:rsidR="007C70A1" w:rsidRPr="00E00A30" w:rsidRDefault="007C70A1" w:rsidP="002F4A49">
      <w:pPr>
        <w:keepNext/>
        <w:keepLines/>
        <w:jc w:val="center"/>
        <w:rPr>
          <w:rFonts w:ascii="Tahoma" w:hAnsi="Tahoma" w:cs="Tahoma"/>
        </w:rPr>
      </w:pPr>
    </w:p>
    <w:p w14:paraId="1CA51670" w14:textId="77777777" w:rsidR="007C70A1" w:rsidRPr="00E00A30" w:rsidRDefault="007C70A1" w:rsidP="002F4A49">
      <w:pPr>
        <w:keepNext/>
        <w:keepLines/>
        <w:jc w:val="center"/>
        <w:rPr>
          <w:rFonts w:ascii="Tahoma" w:hAnsi="Tahoma" w:cs="Tahoma"/>
        </w:rPr>
      </w:pPr>
    </w:p>
    <w:p w14:paraId="045A913F" w14:textId="77777777" w:rsidR="004958CB" w:rsidRPr="00E00A30" w:rsidRDefault="007C70A1" w:rsidP="002F4A49">
      <w:pPr>
        <w:keepNext/>
        <w:keepLines/>
        <w:rPr>
          <w:rFonts w:ascii="Tahoma" w:hAnsi="Tahoma" w:cs="Tahoma"/>
          <w:b/>
        </w:rPr>
      </w:pPr>
      <w:r w:rsidRPr="00E00A30">
        <w:rPr>
          <w:rFonts w:ascii="Tahoma" w:hAnsi="Tahoma" w:cs="Tahoma"/>
        </w:rPr>
        <w:t xml:space="preserve">Številka: </w:t>
      </w:r>
      <w:r w:rsidR="00354F25" w:rsidRPr="00E00A30">
        <w:rPr>
          <w:rFonts w:ascii="Tahoma" w:hAnsi="Tahoma" w:cs="Tahoma"/>
          <w:b/>
        </w:rPr>
        <w:t>VKS-</w:t>
      </w:r>
      <w:r w:rsidR="00E07677" w:rsidRPr="00E00A30">
        <w:rPr>
          <w:rFonts w:ascii="Tahoma" w:hAnsi="Tahoma" w:cs="Tahoma"/>
          <w:b/>
        </w:rPr>
        <w:t>177/23</w:t>
      </w:r>
    </w:p>
    <w:p w14:paraId="2182C719" w14:textId="708DAF4B" w:rsidR="00B80F75" w:rsidRPr="00E00A30" w:rsidRDefault="00B80F75" w:rsidP="002F4A49">
      <w:pPr>
        <w:keepNext/>
        <w:keepLines/>
        <w:rPr>
          <w:rFonts w:ascii="Tahoma" w:hAnsi="Tahoma" w:cs="Tahoma"/>
          <w:b/>
        </w:rPr>
      </w:pPr>
      <w:r w:rsidRPr="00E00A30">
        <w:rPr>
          <w:rFonts w:ascii="Tahoma" w:hAnsi="Tahoma" w:cs="Tahoma"/>
        </w:rPr>
        <w:t>Zadeva:</w:t>
      </w:r>
      <w:r w:rsidRPr="00E00A30">
        <w:rPr>
          <w:rFonts w:ascii="Tahoma" w:hAnsi="Tahoma" w:cs="Tahoma"/>
          <w:b/>
        </w:rPr>
        <w:t xml:space="preserve"> </w:t>
      </w:r>
      <w:r w:rsidR="00CE5367" w:rsidRPr="00CE5367">
        <w:rPr>
          <w:rFonts w:ascii="Tahoma" w:hAnsi="Tahoma" w:cs="Tahoma"/>
          <w:b/>
        </w:rPr>
        <w:t>JHL-214-071/2023</w:t>
      </w:r>
    </w:p>
    <w:p w14:paraId="311CE02D" w14:textId="77777777" w:rsidR="007C70A1" w:rsidRPr="00E00A30" w:rsidRDefault="007C70A1" w:rsidP="002F4A49">
      <w:pPr>
        <w:keepNext/>
        <w:keepLines/>
        <w:rPr>
          <w:rFonts w:ascii="Tahoma" w:hAnsi="Tahoma" w:cs="Tahoma"/>
        </w:rPr>
      </w:pPr>
    </w:p>
    <w:p w14:paraId="3BD0ECE0" w14:textId="77777777" w:rsidR="004958CB" w:rsidRPr="00E00A30" w:rsidRDefault="004958CB" w:rsidP="002F4A49">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E00A30" w14:paraId="246A6513" w14:textId="77777777">
        <w:trPr>
          <w:trHeight w:val="851"/>
        </w:trPr>
        <w:tc>
          <w:tcPr>
            <w:tcW w:w="7094" w:type="dxa"/>
            <w:shd w:val="pct12" w:color="auto" w:fill="FFFFFF"/>
            <w:vAlign w:val="center"/>
          </w:tcPr>
          <w:p w14:paraId="591C0EA3" w14:textId="77777777" w:rsidR="007C70A1" w:rsidRPr="00E00A30" w:rsidRDefault="007C70A1" w:rsidP="002F4A49">
            <w:pPr>
              <w:keepNext/>
              <w:keepLines/>
              <w:jc w:val="center"/>
              <w:rPr>
                <w:rFonts w:ascii="Tahoma" w:hAnsi="Tahoma" w:cs="Tahoma"/>
                <w:b/>
                <w:sz w:val="28"/>
                <w:szCs w:val="28"/>
              </w:rPr>
            </w:pPr>
            <w:r w:rsidRPr="00E00A30">
              <w:rPr>
                <w:rFonts w:ascii="Tahoma" w:hAnsi="Tahoma" w:cs="Tahoma"/>
                <w:b/>
                <w:sz w:val="28"/>
                <w:szCs w:val="28"/>
              </w:rPr>
              <w:t>RAZPISNA DOKUMENTACIJA</w:t>
            </w:r>
          </w:p>
        </w:tc>
      </w:tr>
    </w:tbl>
    <w:p w14:paraId="20B445EC" w14:textId="77777777" w:rsidR="007C70A1" w:rsidRPr="00E00A30" w:rsidRDefault="007C70A1" w:rsidP="002F4A49">
      <w:pPr>
        <w:keepNext/>
        <w:keepLines/>
        <w:ind w:right="-284"/>
        <w:jc w:val="center"/>
        <w:rPr>
          <w:rFonts w:ascii="Tahoma" w:hAnsi="Tahoma" w:cs="Tahoma"/>
          <w:b/>
        </w:rPr>
      </w:pPr>
    </w:p>
    <w:p w14:paraId="3EEB352B" w14:textId="77777777" w:rsidR="007C70A1" w:rsidRPr="00E00A30" w:rsidRDefault="007C70A1" w:rsidP="002F4A49">
      <w:pPr>
        <w:keepNext/>
        <w:keepLines/>
        <w:ind w:right="-284"/>
        <w:jc w:val="center"/>
        <w:rPr>
          <w:rFonts w:ascii="Tahoma" w:hAnsi="Tahoma" w:cs="Tahoma"/>
          <w:b/>
        </w:rPr>
      </w:pPr>
    </w:p>
    <w:p w14:paraId="60638291" w14:textId="77777777" w:rsidR="003C55BF" w:rsidRPr="00E00A30" w:rsidRDefault="004958CB" w:rsidP="002F4A49">
      <w:pPr>
        <w:keepNext/>
        <w:keepLines/>
        <w:ind w:right="424"/>
        <w:jc w:val="center"/>
        <w:rPr>
          <w:rFonts w:ascii="Tahoma" w:hAnsi="Tahoma" w:cs="Tahoma"/>
        </w:rPr>
      </w:pPr>
      <w:r w:rsidRPr="00E00A30">
        <w:rPr>
          <w:rFonts w:ascii="Tahoma" w:hAnsi="Tahoma" w:cs="Tahoma"/>
          <w:sz w:val="24"/>
        </w:rPr>
        <w:t>ZA ODDAJO</w:t>
      </w:r>
      <w:r w:rsidR="009A5F76" w:rsidRPr="00E00A30">
        <w:rPr>
          <w:rFonts w:ascii="Tahoma" w:hAnsi="Tahoma" w:cs="Tahoma"/>
          <w:sz w:val="24"/>
        </w:rPr>
        <w:t xml:space="preserve"> </w:t>
      </w:r>
      <w:r w:rsidRPr="00E00A30">
        <w:rPr>
          <w:rFonts w:ascii="Tahoma" w:hAnsi="Tahoma" w:cs="Tahoma"/>
          <w:sz w:val="24"/>
        </w:rPr>
        <w:t xml:space="preserve">JAVNEGA NAROČILA PO </w:t>
      </w:r>
      <w:r w:rsidR="00F047D9" w:rsidRPr="00E00A30">
        <w:rPr>
          <w:rFonts w:ascii="Tahoma" w:hAnsi="Tahoma" w:cs="Tahoma"/>
          <w:sz w:val="24"/>
        </w:rPr>
        <w:t>POSTOPKU</w:t>
      </w:r>
      <w:r w:rsidR="0038049C" w:rsidRPr="00E00A30">
        <w:rPr>
          <w:rFonts w:ascii="Tahoma" w:hAnsi="Tahoma" w:cs="Tahoma"/>
          <w:sz w:val="24"/>
        </w:rPr>
        <w:t xml:space="preserve"> </w:t>
      </w:r>
      <w:r w:rsidR="003C55BF" w:rsidRPr="00E00A30">
        <w:rPr>
          <w:rFonts w:ascii="Tahoma" w:hAnsi="Tahoma" w:cs="Tahoma"/>
          <w:sz w:val="24"/>
        </w:rPr>
        <w:t xml:space="preserve">NAROČILA MALE VREDNOSTI </w:t>
      </w:r>
    </w:p>
    <w:p w14:paraId="6494ED9C" w14:textId="77777777" w:rsidR="004958CB" w:rsidRPr="00E00A30" w:rsidRDefault="004958CB" w:rsidP="002F4A49">
      <w:pPr>
        <w:keepNext/>
        <w:keepLines/>
        <w:ind w:right="424"/>
        <w:jc w:val="center"/>
        <w:rPr>
          <w:rFonts w:ascii="Tahoma" w:hAnsi="Tahoma" w:cs="Tahoma"/>
        </w:rPr>
      </w:pPr>
    </w:p>
    <w:p w14:paraId="406C59F4" w14:textId="77777777" w:rsidR="004958CB" w:rsidRPr="00E00A30" w:rsidRDefault="004958CB" w:rsidP="002F4A49">
      <w:pPr>
        <w:keepNext/>
        <w:keepLines/>
        <w:ind w:right="424"/>
        <w:jc w:val="center"/>
        <w:rPr>
          <w:rFonts w:ascii="Tahoma" w:hAnsi="Tahoma" w:cs="Tahoma"/>
        </w:rPr>
      </w:pPr>
    </w:p>
    <w:p w14:paraId="4DEE6853" w14:textId="3F52FD57" w:rsidR="004958CB" w:rsidRPr="00E00A30" w:rsidRDefault="00A80C0A" w:rsidP="002F4A49">
      <w:pPr>
        <w:keepNext/>
        <w:keepLines/>
        <w:ind w:right="424"/>
        <w:jc w:val="center"/>
        <w:rPr>
          <w:rFonts w:ascii="Tahoma" w:hAnsi="Tahoma" w:cs="Tahoma"/>
          <w:b/>
        </w:rPr>
      </w:pPr>
      <w:r w:rsidRPr="00E00A30">
        <w:rPr>
          <w:rFonts w:ascii="Tahoma" w:hAnsi="Tahoma" w:cs="Tahoma"/>
          <w:b/>
          <w:color w:val="000000"/>
          <w:sz w:val="28"/>
          <w:szCs w:val="28"/>
        </w:rPr>
        <w:t>Dobava in vgradnja dveh transformatorjev v TP 135 na CČN</w:t>
      </w:r>
    </w:p>
    <w:p w14:paraId="4E252699" w14:textId="77777777" w:rsidR="007C70A1" w:rsidRPr="00E00A30" w:rsidRDefault="007C70A1" w:rsidP="002F4A49">
      <w:pPr>
        <w:keepNext/>
        <w:keepLines/>
        <w:ind w:right="424"/>
        <w:jc w:val="center"/>
        <w:rPr>
          <w:rFonts w:ascii="Tahoma" w:hAnsi="Tahoma" w:cs="Tahoma"/>
        </w:rPr>
      </w:pPr>
    </w:p>
    <w:p w14:paraId="02468B62" w14:textId="77777777" w:rsidR="00F46CA6" w:rsidRPr="00E00A30" w:rsidRDefault="00F46CA6" w:rsidP="002F4A49">
      <w:pPr>
        <w:keepNext/>
        <w:keepLines/>
        <w:ind w:right="424"/>
        <w:jc w:val="center"/>
        <w:rPr>
          <w:rFonts w:ascii="Tahoma" w:hAnsi="Tahoma" w:cs="Tahoma"/>
          <w:noProof/>
        </w:rPr>
      </w:pPr>
    </w:p>
    <w:p w14:paraId="675DF33C" w14:textId="77777777" w:rsidR="00650419" w:rsidRPr="00E00A30" w:rsidRDefault="00650419" w:rsidP="002F4A49">
      <w:pPr>
        <w:keepNext/>
        <w:keepLines/>
        <w:ind w:right="424"/>
        <w:jc w:val="center"/>
        <w:rPr>
          <w:rFonts w:ascii="Tahoma" w:hAnsi="Tahoma" w:cs="Tahoma"/>
          <w:noProof/>
        </w:rPr>
      </w:pPr>
    </w:p>
    <w:p w14:paraId="1A492D54" w14:textId="77777777" w:rsidR="00F46CA6" w:rsidRPr="00E00A30" w:rsidRDefault="00F46CA6" w:rsidP="002F4A49">
      <w:pPr>
        <w:keepNext/>
        <w:keepLines/>
        <w:ind w:right="424"/>
        <w:jc w:val="center"/>
        <w:rPr>
          <w:rFonts w:ascii="Tahoma" w:hAnsi="Tahoma" w:cs="Tahoma"/>
          <w:noProof/>
        </w:rPr>
      </w:pPr>
    </w:p>
    <w:p w14:paraId="045CA28C" w14:textId="0178F4E4" w:rsidR="00413199" w:rsidRPr="00E00A30" w:rsidRDefault="000D748B" w:rsidP="002F4A49">
      <w:pPr>
        <w:keepNext/>
        <w:keepLines/>
        <w:tabs>
          <w:tab w:val="left" w:pos="567"/>
        </w:tabs>
        <w:jc w:val="center"/>
        <w:rPr>
          <w:rFonts w:ascii="Tahoma" w:hAnsi="Tahoma" w:cs="Tahoma"/>
          <w:noProof/>
        </w:rPr>
        <w:sectPr w:rsidR="00413199" w:rsidRPr="00E00A30"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E00A30">
        <w:rPr>
          <w:rFonts w:ascii="Tahoma" w:hAnsi="Tahoma" w:cs="Tahoma"/>
          <w:noProof/>
        </w:rPr>
        <w:t xml:space="preserve">Ljubljana, </w:t>
      </w:r>
      <w:r w:rsidR="00417213">
        <w:rPr>
          <w:rFonts w:ascii="Tahoma" w:hAnsi="Tahoma" w:cs="Tahoma"/>
          <w:noProof/>
        </w:rPr>
        <w:t>novembe</w:t>
      </w:r>
      <w:r w:rsidR="00E07677" w:rsidRPr="00E00A30">
        <w:rPr>
          <w:rFonts w:ascii="Tahoma" w:hAnsi="Tahoma" w:cs="Tahoma"/>
          <w:noProof/>
        </w:rPr>
        <w:t>r</w:t>
      </w:r>
      <w:r w:rsidR="00E47833" w:rsidRPr="00E00A30">
        <w:rPr>
          <w:rFonts w:ascii="Tahoma" w:hAnsi="Tahoma" w:cs="Tahoma"/>
          <w:noProof/>
        </w:rPr>
        <w:t xml:space="preserve"> </w:t>
      </w:r>
      <w:r w:rsidR="00E07677" w:rsidRPr="00E00A30">
        <w:rPr>
          <w:rFonts w:ascii="Tahoma" w:hAnsi="Tahoma" w:cs="Tahoma"/>
          <w:noProof/>
        </w:rPr>
        <w:t>2023</w:t>
      </w:r>
    </w:p>
    <w:p w14:paraId="70D47CB8" w14:textId="77777777" w:rsidR="007C70A1" w:rsidRPr="00E00A30" w:rsidRDefault="007C70A1" w:rsidP="002F4A49">
      <w:pPr>
        <w:pStyle w:val="Naslov1"/>
        <w:keepLines/>
        <w:jc w:val="center"/>
        <w:rPr>
          <w:rFonts w:ascii="Tahoma" w:hAnsi="Tahoma" w:cs="Tahoma"/>
          <w:sz w:val="28"/>
          <w:szCs w:val="28"/>
        </w:rPr>
      </w:pPr>
      <w:bookmarkStart w:id="0" w:name="_Toc178483388"/>
      <w:r w:rsidRPr="00E00A30">
        <w:rPr>
          <w:rFonts w:ascii="Tahoma" w:hAnsi="Tahoma" w:cs="Tahoma"/>
          <w:sz w:val="28"/>
          <w:szCs w:val="28"/>
        </w:rPr>
        <w:lastRenderedPageBreak/>
        <w:t xml:space="preserve">POVABILO K ODDAJI </w:t>
      </w:r>
      <w:bookmarkEnd w:id="0"/>
      <w:r w:rsidR="00037AB0" w:rsidRPr="00E00A30">
        <w:rPr>
          <w:rFonts w:ascii="Tahoma" w:hAnsi="Tahoma" w:cs="Tahoma"/>
          <w:sz w:val="28"/>
          <w:szCs w:val="28"/>
        </w:rPr>
        <w:t>PONUDBE</w:t>
      </w:r>
    </w:p>
    <w:p w14:paraId="22C190F6" w14:textId="77777777" w:rsidR="007C70A1" w:rsidRPr="00E00A30" w:rsidRDefault="007C70A1" w:rsidP="002F4A49">
      <w:pPr>
        <w:keepNext/>
        <w:keepLines/>
        <w:tabs>
          <w:tab w:val="left" w:pos="2895"/>
        </w:tabs>
        <w:rPr>
          <w:rFonts w:ascii="Tahoma" w:hAnsi="Tahoma" w:cs="Tahoma"/>
        </w:rPr>
      </w:pPr>
      <w:r w:rsidRPr="00E00A30">
        <w:rPr>
          <w:rFonts w:ascii="Tahoma" w:hAnsi="Tahoma" w:cs="Tahoma"/>
        </w:rPr>
        <w:tab/>
      </w:r>
    </w:p>
    <w:p w14:paraId="76E2F96B" w14:textId="77777777" w:rsidR="007C70A1" w:rsidRPr="00E00A30" w:rsidRDefault="007C70A1" w:rsidP="002F4A49">
      <w:pPr>
        <w:keepNext/>
        <w:keepLines/>
        <w:rPr>
          <w:rFonts w:ascii="Tahoma" w:hAnsi="Tahoma" w:cs="Tahoma"/>
        </w:rPr>
      </w:pPr>
    </w:p>
    <w:p w14:paraId="7C8765B8" w14:textId="77777777" w:rsidR="007C70A1" w:rsidRPr="00E00A30" w:rsidRDefault="007C70A1" w:rsidP="002F4A49">
      <w:pPr>
        <w:keepNext/>
        <w:keepLines/>
        <w:rPr>
          <w:rFonts w:ascii="Tahoma" w:hAnsi="Tahoma" w:cs="Tahoma"/>
        </w:rPr>
      </w:pPr>
    </w:p>
    <w:p w14:paraId="71563AC1" w14:textId="77777777" w:rsidR="007C70A1" w:rsidRPr="00E00A30" w:rsidRDefault="009919D2" w:rsidP="002F4A49">
      <w:pPr>
        <w:keepNext/>
        <w:keepLines/>
        <w:rPr>
          <w:rFonts w:ascii="Tahoma" w:hAnsi="Tahoma" w:cs="Tahoma"/>
        </w:rPr>
      </w:pPr>
      <w:r w:rsidRPr="00E00A30">
        <w:rPr>
          <w:rFonts w:ascii="Tahoma" w:hAnsi="Tahoma" w:cs="Tahoma"/>
          <w:color w:val="000000"/>
        </w:rPr>
        <w:t>JAVNI HOLDING Ljubljana, d.o.o., Verovškova ulica 70, 1000 Ljubljana, na podlagi pooblastil</w:t>
      </w:r>
      <w:r w:rsidR="001C619A" w:rsidRPr="00E00A30">
        <w:rPr>
          <w:rFonts w:ascii="Tahoma" w:hAnsi="Tahoma" w:cs="Tahoma"/>
          <w:color w:val="000000"/>
        </w:rPr>
        <w:t>a</w:t>
      </w:r>
      <w:r w:rsidRPr="00E00A30">
        <w:rPr>
          <w:rFonts w:ascii="Tahoma" w:hAnsi="Tahoma" w:cs="Tahoma"/>
          <w:color w:val="000000"/>
        </w:rPr>
        <w:t xml:space="preserve"> in v imenu </w:t>
      </w:r>
      <w:r w:rsidR="001C619A" w:rsidRPr="00E00A30">
        <w:rPr>
          <w:rFonts w:ascii="Tahoma" w:hAnsi="Tahoma" w:cs="Tahoma"/>
          <w:color w:val="000000"/>
        </w:rPr>
        <w:t>naročnika</w:t>
      </w:r>
      <w:r w:rsidRPr="00E00A30">
        <w:rPr>
          <w:rFonts w:ascii="Tahoma" w:hAnsi="Tahoma" w:cs="Tahoma"/>
          <w:color w:val="000000"/>
        </w:rPr>
        <w:t>,</w:t>
      </w:r>
    </w:p>
    <w:p w14:paraId="1418E225" w14:textId="77777777" w:rsidR="007C70A1" w:rsidRPr="00E00A30" w:rsidRDefault="007C70A1" w:rsidP="002F4A49">
      <w:pPr>
        <w:keepNext/>
        <w:keepLines/>
        <w:rPr>
          <w:rFonts w:ascii="Tahoma" w:hAnsi="Tahoma" w:cs="Tahoma"/>
        </w:rPr>
      </w:pPr>
    </w:p>
    <w:p w14:paraId="19A86BCD" w14:textId="77777777" w:rsidR="007C70A1" w:rsidRPr="00E00A30" w:rsidRDefault="007C70A1" w:rsidP="002F4A49">
      <w:pPr>
        <w:keepNext/>
        <w:keepLines/>
        <w:rPr>
          <w:rFonts w:ascii="Tahoma" w:hAnsi="Tahoma" w:cs="Tahoma"/>
          <w:b/>
        </w:rPr>
      </w:pPr>
      <w:r w:rsidRPr="00E00A30">
        <w:rPr>
          <w:rFonts w:ascii="Tahoma" w:hAnsi="Tahoma" w:cs="Tahoma"/>
          <w:b/>
        </w:rPr>
        <w:t xml:space="preserve"> vabi </w:t>
      </w:r>
    </w:p>
    <w:p w14:paraId="6D3C6073" w14:textId="77777777" w:rsidR="007C70A1" w:rsidRPr="00E00A30" w:rsidRDefault="007C70A1" w:rsidP="002F4A49">
      <w:pPr>
        <w:keepNext/>
        <w:keepLines/>
        <w:jc w:val="center"/>
        <w:rPr>
          <w:rFonts w:ascii="Tahoma" w:hAnsi="Tahoma" w:cs="Tahoma"/>
        </w:rPr>
      </w:pPr>
    </w:p>
    <w:p w14:paraId="404D18D5" w14:textId="77777777" w:rsidR="007C70A1" w:rsidRPr="00E00A30" w:rsidRDefault="007C70A1" w:rsidP="002F4A49">
      <w:pPr>
        <w:keepNext/>
        <w:keepLines/>
        <w:jc w:val="center"/>
        <w:rPr>
          <w:rFonts w:ascii="Tahoma" w:hAnsi="Tahoma" w:cs="Tahoma"/>
        </w:rPr>
      </w:pPr>
    </w:p>
    <w:p w14:paraId="68BE835C" w14:textId="77777777" w:rsidR="00D9227D" w:rsidRPr="00E00A30" w:rsidRDefault="00D9227D" w:rsidP="002F4A49">
      <w:pPr>
        <w:keepNext/>
        <w:keepLines/>
        <w:jc w:val="center"/>
        <w:rPr>
          <w:rFonts w:ascii="Tahoma" w:hAnsi="Tahoma" w:cs="Tahoma"/>
        </w:rPr>
      </w:pPr>
    </w:p>
    <w:p w14:paraId="6FC25469" w14:textId="77777777" w:rsidR="007C70A1" w:rsidRPr="00E00A30" w:rsidRDefault="007C70A1" w:rsidP="002F4A49">
      <w:pPr>
        <w:keepNext/>
        <w:keepLines/>
        <w:jc w:val="both"/>
        <w:rPr>
          <w:rFonts w:ascii="Tahoma" w:hAnsi="Tahoma" w:cs="Tahoma"/>
        </w:rPr>
      </w:pPr>
      <w:r w:rsidRPr="00E00A30">
        <w:rPr>
          <w:rFonts w:ascii="Tahoma" w:hAnsi="Tahoma" w:cs="Tahoma"/>
        </w:rPr>
        <w:t>vse zainteresirane ponudnike, da predložijo svojo ponudbo po zahtevah razpisne dokumentaci</w:t>
      </w:r>
      <w:r w:rsidR="00905A92" w:rsidRPr="00E00A30">
        <w:rPr>
          <w:rFonts w:ascii="Tahoma" w:hAnsi="Tahoma" w:cs="Tahoma"/>
        </w:rPr>
        <w:t>je za oddajo javnega naročila:</w:t>
      </w:r>
    </w:p>
    <w:p w14:paraId="0D2D20E1" w14:textId="77777777" w:rsidR="007C70A1" w:rsidRPr="00E00A30" w:rsidRDefault="007C70A1" w:rsidP="002F4A49">
      <w:pPr>
        <w:keepNext/>
        <w:keepLines/>
        <w:rPr>
          <w:rFonts w:ascii="Tahoma" w:hAnsi="Tahoma" w:cs="Tahoma"/>
        </w:rPr>
      </w:pPr>
    </w:p>
    <w:p w14:paraId="17531E66" w14:textId="77777777" w:rsidR="001B10C8" w:rsidRPr="00E00A30" w:rsidRDefault="001B10C8" w:rsidP="002F4A49">
      <w:pPr>
        <w:keepNext/>
        <w:keepLines/>
        <w:rPr>
          <w:rFonts w:ascii="Tahoma" w:hAnsi="Tahoma" w:cs="Tahoma"/>
        </w:rPr>
      </w:pPr>
    </w:p>
    <w:p w14:paraId="6AC1ED8B" w14:textId="77777777" w:rsidR="00D9227D" w:rsidRPr="00E00A30" w:rsidRDefault="00D9227D" w:rsidP="002F4A49">
      <w:pPr>
        <w:keepNext/>
        <w:keepLines/>
        <w:rPr>
          <w:rFonts w:ascii="Tahoma" w:hAnsi="Tahoma" w:cs="Tahoma"/>
        </w:rPr>
      </w:pPr>
    </w:p>
    <w:p w14:paraId="2CC2DA12" w14:textId="77777777" w:rsidR="00D9227D" w:rsidRPr="00E00A30" w:rsidRDefault="00D9227D" w:rsidP="002F4A49">
      <w:pPr>
        <w:keepNext/>
        <w:keepLines/>
        <w:rPr>
          <w:rFonts w:ascii="Tahoma" w:hAnsi="Tahoma" w:cs="Tahoma"/>
        </w:rPr>
      </w:pPr>
    </w:p>
    <w:p w14:paraId="4A349F95" w14:textId="77777777" w:rsidR="009A5F76" w:rsidRPr="00E00A30" w:rsidRDefault="00FF0BBB" w:rsidP="002F4A49">
      <w:pPr>
        <w:keepNext/>
        <w:keepLines/>
        <w:ind w:right="424"/>
        <w:jc w:val="center"/>
        <w:rPr>
          <w:rFonts w:ascii="Tahoma" w:hAnsi="Tahoma" w:cs="Tahoma"/>
          <w:b/>
          <w:color w:val="000000"/>
          <w:sz w:val="28"/>
          <w:szCs w:val="28"/>
        </w:rPr>
      </w:pPr>
      <w:r w:rsidRPr="00E00A30">
        <w:rPr>
          <w:rFonts w:ascii="Tahoma" w:hAnsi="Tahoma" w:cs="Tahoma"/>
          <w:b/>
          <w:color w:val="000000"/>
          <w:sz w:val="28"/>
          <w:szCs w:val="28"/>
        </w:rPr>
        <w:t>»</w:t>
      </w:r>
      <w:r w:rsidR="003964D9" w:rsidRPr="00E00A30">
        <w:rPr>
          <w:rFonts w:ascii="Tahoma" w:hAnsi="Tahoma" w:cs="Tahoma"/>
          <w:b/>
          <w:color w:val="000000"/>
          <w:sz w:val="28"/>
          <w:szCs w:val="28"/>
        </w:rPr>
        <w:t>Dobava in vgradnja dveh transformatorjev v TP 135 na CČN</w:t>
      </w:r>
      <w:r w:rsidRPr="00E00A30">
        <w:rPr>
          <w:rFonts w:ascii="Tahoma" w:hAnsi="Tahoma" w:cs="Tahoma"/>
          <w:b/>
          <w:color w:val="000000"/>
          <w:sz w:val="28"/>
          <w:szCs w:val="28"/>
        </w:rPr>
        <w:t>«</w:t>
      </w:r>
      <w:r w:rsidR="009A5F76" w:rsidRPr="00E00A30">
        <w:rPr>
          <w:rFonts w:ascii="Tahoma" w:hAnsi="Tahoma" w:cs="Tahoma"/>
          <w:b/>
          <w:color w:val="000000"/>
          <w:sz w:val="28"/>
          <w:szCs w:val="28"/>
        </w:rPr>
        <w:t xml:space="preserve"> </w:t>
      </w:r>
    </w:p>
    <w:p w14:paraId="5FDAF610" w14:textId="77777777" w:rsidR="007C70A1" w:rsidRPr="00E00A30" w:rsidRDefault="007C70A1" w:rsidP="002F4A49">
      <w:pPr>
        <w:keepNext/>
        <w:keepLines/>
        <w:jc w:val="center"/>
        <w:rPr>
          <w:rFonts w:ascii="Tahoma" w:hAnsi="Tahoma" w:cs="Tahoma"/>
        </w:rPr>
      </w:pPr>
    </w:p>
    <w:p w14:paraId="6E1EA2F8" w14:textId="77777777" w:rsidR="007D7739" w:rsidRPr="00E00A30" w:rsidRDefault="007D7739" w:rsidP="002F4A49">
      <w:pPr>
        <w:keepNext/>
        <w:keepLines/>
        <w:jc w:val="center"/>
        <w:rPr>
          <w:rFonts w:ascii="Tahoma" w:hAnsi="Tahoma" w:cs="Tahoma"/>
        </w:rPr>
      </w:pPr>
    </w:p>
    <w:p w14:paraId="285EF829" w14:textId="77777777" w:rsidR="009919D2" w:rsidRPr="00E00A30" w:rsidRDefault="009919D2" w:rsidP="002F4A49">
      <w:pPr>
        <w:keepNext/>
        <w:keepLines/>
        <w:jc w:val="both"/>
        <w:rPr>
          <w:rFonts w:ascii="Tahoma" w:eastAsia="Calibri" w:hAnsi="Tahoma" w:cs="Tahoma"/>
        </w:rPr>
      </w:pPr>
    </w:p>
    <w:p w14:paraId="5E62FE4E" w14:textId="77777777" w:rsidR="00D9227D" w:rsidRPr="00E00A30" w:rsidRDefault="00D9227D" w:rsidP="002F4A49">
      <w:pPr>
        <w:keepNext/>
        <w:keepLines/>
        <w:rPr>
          <w:rFonts w:ascii="Tahoma" w:hAnsi="Tahoma" w:cs="Tahoma"/>
        </w:rPr>
      </w:pPr>
    </w:p>
    <w:p w14:paraId="16C2E622" w14:textId="77777777" w:rsidR="009919D2" w:rsidRPr="00E00A30" w:rsidRDefault="009919D2" w:rsidP="002F4A49">
      <w:pPr>
        <w:keepNext/>
        <w:keepLines/>
        <w:jc w:val="both"/>
        <w:rPr>
          <w:rFonts w:ascii="Tahoma" w:hAnsi="Tahoma" w:cs="Tahoma"/>
        </w:rPr>
      </w:pPr>
      <w:r w:rsidRPr="00E00A30">
        <w:rPr>
          <w:rFonts w:ascii="Tahoma" w:hAnsi="Tahoma" w:cs="Tahoma"/>
        </w:rPr>
        <w:t>Dokumentacija v zvezi z oddajo javnega naročila (v nadaljevanju tudi: razpisna dokumentacija) natančno določa predmet javnega naročila ter pogoje in merila za izbiro najugodnejšega ponudnika, s katerim bo naročnik sklenil pogodbo.</w:t>
      </w:r>
    </w:p>
    <w:p w14:paraId="4E035A20" w14:textId="77777777" w:rsidR="009919D2" w:rsidRPr="00E00A30" w:rsidRDefault="009919D2" w:rsidP="002F4A49">
      <w:pPr>
        <w:keepNext/>
        <w:keepLines/>
        <w:rPr>
          <w:rFonts w:ascii="Tahoma" w:hAnsi="Tahoma" w:cs="Tahoma"/>
          <w:color w:val="FF0000"/>
        </w:rPr>
      </w:pPr>
    </w:p>
    <w:p w14:paraId="71A56B2B" w14:textId="77777777" w:rsidR="009919D2" w:rsidRPr="00E00A30" w:rsidRDefault="009919D2" w:rsidP="002F4A49">
      <w:pPr>
        <w:keepNext/>
        <w:keepLines/>
        <w:jc w:val="both"/>
        <w:rPr>
          <w:rFonts w:ascii="Tahoma" w:hAnsi="Tahoma" w:cs="Tahoma"/>
        </w:rPr>
      </w:pPr>
      <w:r w:rsidRPr="00E00A30">
        <w:rPr>
          <w:rFonts w:ascii="Tahoma" w:hAnsi="Tahoma" w:cs="Tahoma"/>
        </w:rPr>
        <w:t>Sestavni del razpisne dokumentacije so tudi morebitne spremembe, dopolnitve in pojasnila razpisne dokumentacije ter odgovori na vprašanja gospodarskih subjektov.</w:t>
      </w:r>
    </w:p>
    <w:p w14:paraId="720D3FE3" w14:textId="77777777" w:rsidR="007C70A1" w:rsidRPr="00E00A30" w:rsidRDefault="007C70A1" w:rsidP="002F4A49">
      <w:pPr>
        <w:keepNext/>
        <w:keepLines/>
        <w:rPr>
          <w:rFonts w:ascii="Tahoma" w:hAnsi="Tahoma" w:cs="Tahoma"/>
        </w:rPr>
      </w:pPr>
    </w:p>
    <w:p w14:paraId="0158DDA2" w14:textId="77777777" w:rsidR="009919D2" w:rsidRPr="00E00A30" w:rsidRDefault="009919D2" w:rsidP="002F4A49">
      <w:pPr>
        <w:keepNext/>
        <w:keepLines/>
        <w:rPr>
          <w:rFonts w:ascii="Tahoma" w:hAnsi="Tahoma" w:cs="Tahoma"/>
        </w:rPr>
      </w:pPr>
    </w:p>
    <w:p w14:paraId="493B2E33" w14:textId="77777777" w:rsidR="009919D2" w:rsidRPr="00E00A30" w:rsidRDefault="009919D2" w:rsidP="002F4A49">
      <w:pPr>
        <w:keepNext/>
        <w:keepLines/>
        <w:rPr>
          <w:rFonts w:ascii="Tahoma" w:hAnsi="Tahoma" w:cs="Tahoma"/>
          <w:color w:val="FF0000"/>
        </w:rPr>
      </w:pPr>
    </w:p>
    <w:p w14:paraId="7E6823A8" w14:textId="77777777" w:rsidR="007C70A1" w:rsidRPr="00E00A30" w:rsidRDefault="007C70A1" w:rsidP="002F4A49">
      <w:pPr>
        <w:keepNext/>
        <w:keepLines/>
        <w:rPr>
          <w:rFonts w:ascii="Tahoma" w:hAnsi="Tahoma" w:cs="Tahoma"/>
          <w:color w:val="000000"/>
        </w:rPr>
      </w:pPr>
      <w:r w:rsidRPr="00E00A30">
        <w:rPr>
          <w:rFonts w:ascii="Tahoma" w:hAnsi="Tahoma" w:cs="Tahoma"/>
          <w:color w:val="000000"/>
        </w:rPr>
        <w:t>S spoštovanjem!</w:t>
      </w:r>
    </w:p>
    <w:p w14:paraId="7C2CD41F" w14:textId="77777777" w:rsidR="00325548" w:rsidRPr="00E00A30" w:rsidRDefault="00325548" w:rsidP="002F4A49">
      <w:pPr>
        <w:keepNext/>
        <w:keepLines/>
        <w:autoSpaceDE w:val="0"/>
        <w:autoSpaceDN w:val="0"/>
        <w:adjustRightInd w:val="0"/>
        <w:rPr>
          <w:rFonts w:ascii="Tahoma" w:hAnsi="Tahoma" w:cs="Tahoma"/>
        </w:rPr>
      </w:pPr>
    </w:p>
    <w:p w14:paraId="5ED29F46" w14:textId="77777777" w:rsidR="00D9227D" w:rsidRPr="00E00A30" w:rsidRDefault="00D9227D" w:rsidP="002F4A49">
      <w:pPr>
        <w:keepNext/>
        <w:keepLines/>
        <w:autoSpaceDE w:val="0"/>
        <w:autoSpaceDN w:val="0"/>
        <w:adjustRightInd w:val="0"/>
        <w:jc w:val="right"/>
        <w:rPr>
          <w:rFonts w:ascii="Tahoma" w:hAnsi="Tahoma" w:cs="Tahoma"/>
          <w:bCs/>
        </w:rPr>
      </w:pPr>
    </w:p>
    <w:p w14:paraId="51351D91" w14:textId="77777777" w:rsidR="00325548" w:rsidRPr="00E00A30" w:rsidRDefault="00325548" w:rsidP="002F4A49">
      <w:pPr>
        <w:keepNext/>
        <w:keepLines/>
        <w:autoSpaceDE w:val="0"/>
        <w:autoSpaceDN w:val="0"/>
        <w:adjustRightInd w:val="0"/>
        <w:jc w:val="right"/>
        <w:rPr>
          <w:rFonts w:ascii="Tahoma" w:hAnsi="Tahoma" w:cs="Tahoma"/>
          <w:bCs/>
        </w:rPr>
      </w:pPr>
    </w:p>
    <w:p w14:paraId="7DBC150B" w14:textId="77777777" w:rsidR="00325548" w:rsidRPr="00E00A30" w:rsidRDefault="00325548" w:rsidP="002F4A49">
      <w:pPr>
        <w:keepNext/>
        <w:keepLines/>
        <w:autoSpaceDE w:val="0"/>
        <w:autoSpaceDN w:val="0"/>
        <w:adjustRightInd w:val="0"/>
        <w:jc w:val="right"/>
        <w:rPr>
          <w:rFonts w:ascii="Tahoma" w:hAnsi="Tahoma" w:cs="Tahoma"/>
          <w:bCs/>
        </w:rPr>
      </w:pPr>
    </w:p>
    <w:p w14:paraId="3380513D" w14:textId="77777777" w:rsidR="00325548" w:rsidRPr="00E00A30" w:rsidRDefault="000D092E" w:rsidP="002F4A49">
      <w:pPr>
        <w:keepNext/>
        <w:keepLines/>
        <w:autoSpaceDE w:val="0"/>
        <w:autoSpaceDN w:val="0"/>
        <w:adjustRightInd w:val="0"/>
        <w:jc w:val="right"/>
        <w:rPr>
          <w:rFonts w:ascii="Tahoma" w:hAnsi="Tahoma" w:cs="Tahoma"/>
          <w:bCs/>
        </w:rPr>
      </w:pPr>
      <w:r w:rsidRPr="00E00A30">
        <w:rPr>
          <w:rFonts w:ascii="Tahoma" w:hAnsi="Tahoma" w:cs="Tahoma"/>
          <w:bCs/>
        </w:rPr>
        <w:t xml:space="preserve"> </w:t>
      </w:r>
    </w:p>
    <w:p w14:paraId="5CB96FF1" w14:textId="77777777" w:rsidR="000D092E" w:rsidRPr="00E00A30" w:rsidRDefault="000D092E" w:rsidP="000D092E">
      <w:pPr>
        <w:keepNext/>
        <w:keepLines/>
        <w:autoSpaceDE w:val="0"/>
        <w:autoSpaceDN w:val="0"/>
        <w:adjustRightInd w:val="0"/>
        <w:ind w:left="5670"/>
        <w:jc w:val="both"/>
        <w:rPr>
          <w:rFonts w:ascii="Tahoma" w:hAnsi="Tahoma" w:cs="Tahoma"/>
          <w:bCs/>
        </w:rPr>
      </w:pPr>
      <w:r w:rsidRPr="00E00A30">
        <w:rPr>
          <w:rFonts w:ascii="Tahoma" w:hAnsi="Tahoma" w:cs="Tahoma"/>
          <w:bCs/>
        </w:rPr>
        <w:t xml:space="preserve">                    Direktor</w:t>
      </w:r>
    </w:p>
    <w:p w14:paraId="51086823" w14:textId="77777777" w:rsidR="000D092E" w:rsidRPr="00E00A30" w:rsidRDefault="000D092E" w:rsidP="000D092E">
      <w:pPr>
        <w:keepNext/>
        <w:keepLines/>
        <w:ind w:left="5670"/>
        <w:jc w:val="both"/>
        <w:rPr>
          <w:rFonts w:ascii="Tahoma" w:hAnsi="Tahoma" w:cs="Tahoma"/>
        </w:rPr>
      </w:pPr>
      <w:r w:rsidRPr="00E00A30">
        <w:rPr>
          <w:rFonts w:ascii="Tahoma" w:hAnsi="Tahoma" w:cs="Tahoma"/>
          <w:bCs/>
        </w:rPr>
        <w:t xml:space="preserve">           l.r. Krištof MLAKAR</w:t>
      </w:r>
    </w:p>
    <w:p w14:paraId="4A8FDCA8" w14:textId="77777777" w:rsidR="007C70A1" w:rsidRPr="00E00A30" w:rsidRDefault="007C70A1" w:rsidP="002F4A49">
      <w:pPr>
        <w:keepNext/>
        <w:keepLines/>
        <w:rPr>
          <w:rFonts w:ascii="Tahoma" w:hAnsi="Tahoma" w:cs="Tahoma"/>
        </w:rPr>
      </w:pPr>
    </w:p>
    <w:p w14:paraId="0C10FFFC" w14:textId="77777777" w:rsidR="00325548" w:rsidRPr="00E00A30" w:rsidRDefault="00325548" w:rsidP="002F4A49">
      <w:pPr>
        <w:keepNext/>
        <w:keepLines/>
        <w:rPr>
          <w:rFonts w:ascii="Tahoma" w:hAnsi="Tahoma" w:cs="Tahoma"/>
        </w:rPr>
      </w:pPr>
    </w:p>
    <w:p w14:paraId="0339300E" w14:textId="77777777" w:rsidR="00325548" w:rsidRPr="00E00A30" w:rsidRDefault="00325548" w:rsidP="002F4A49">
      <w:pPr>
        <w:keepNext/>
        <w:keepLines/>
        <w:rPr>
          <w:rFonts w:ascii="Tahoma" w:hAnsi="Tahoma" w:cs="Tahoma"/>
        </w:rPr>
      </w:pPr>
    </w:p>
    <w:p w14:paraId="43F543D4" w14:textId="77777777" w:rsidR="00325548" w:rsidRPr="00E00A30" w:rsidRDefault="00325548" w:rsidP="002F4A49">
      <w:pPr>
        <w:keepNext/>
        <w:keepLines/>
        <w:rPr>
          <w:rFonts w:ascii="Tahoma" w:hAnsi="Tahoma" w:cs="Tahoma"/>
        </w:rPr>
      </w:pPr>
    </w:p>
    <w:p w14:paraId="33380571" w14:textId="77777777" w:rsidR="00325548" w:rsidRPr="00E00A30" w:rsidRDefault="00325548" w:rsidP="002F4A49">
      <w:pPr>
        <w:keepNext/>
        <w:keepLines/>
        <w:rPr>
          <w:rFonts w:ascii="Tahoma" w:hAnsi="Tahoma" w:cs="Tahoma"/>
        </w:rPr>
      </w:pPr>
    </w:p>
    <w:p w14:paraId="0735A056" w14:textId="77777777" w:rsidR="00325548" w:rsidRPr="00E00A30" w:rsidRDefault="00325548" w:rsidP="002F4A49">
      <w:pPr>
        <w:keepNext/>
        <w:keepLines/>
        <w:rPr>
          <w:rFonts w:ascii="Tahoma" w:hAnsi="Tahoma" w:cs="Tahoma"/>
        </w:rPr>
      </w:pPr>
    </w:p>
    <w:p w14:paraId="2F54C661" w14:textId="77777777" w:rsidR="00542462" w:rsidRPr="00E00A30" w:rsidRDefault="00890FA5" w:rsidP="002F4A49">
      <w:pPr>
        <w:keepNext/>
        <w:keepLines/>
        <w:numPr>
          <w:ilvl w:val="0"/>
          <w:numId w:val="2"/>
        </w:numPr>
        <w:jc w:val="both"/>
        <w:rPr>
          <w:rFonts w:ascii="Tahoma" w:hAnsi="Tahoma" w:cs="Tahoma"/>
          <w:b/>
          <w:sz w:val="24"/>
        </w:rPr>
      </w:pPr>
      <w:r w:rsidRPr="00E00A30">
        <w:rPr>
          <w:rFonts w:ascii="Tahoma" w:hAnsi="Tahoma" w:cs="Tahoma"/>
          <w:b/>
        </w:rPr>
        <w:br w:type="page"/>
      </w:r>
      <w:r w:rsidR="00542462" w:rsidRPr="00E00A30">
        <w:rPr>
          <w:rFonts w:ascii="Tahoma" w:hAnsi="Tahoma" w:cs="Tahoma"/>
          <w:b/>
          <w:sz w:val="24"/>
        </w:rPr>
        <w:lastRenderedPageBreak/>
        <w:t xml:space="preserve">SPLOŠNA DOLOČILA </w:t>
      </w:r>
    </w:p>
    <w:p w14:paraId="624B477C" w14:textId="77777777" w:rsidR="007C70A1" w:rsidRPr="00E00A30" w:rsidRDefault="007C70A1" w:rsidP="002F4A49">
      <w:pPr>
        <w:keepNext/>
        <w:keepLines/>
        <w:jc w:val="both"/>
        <w:rPr>
          <w:rFonts w:ascii="Tahoma" w:hAnsi="Tahoma" w:cs="Tahoma"/>
          <w:b/>
          <w:sz w:val="16"/>
          <w:szCs w:val="16"/>
        </w:rPr>
      </w:pPr>
    </w:p>
    <w:p w14:paraId="7D024E7D" w14:textId="77777777" w:rsidR="007C70A1" w:rsidRPr="00E00A30" w:rsidRDefault="007C70A1" w:rsidP="002F4A49">
      <w:pPr>
        <w:keepNext/>
        <w:keepLines/>
        <w:numPr>
          <w:ilvl w:val="1"/>
          <w:numId w:val="2"/>
        </w:numPr>
        <w:jc w:val="both"/>
        <w:rPr>
          <w:rFonts w:ascii="Tahoma" w:hAnsi="Tahoma" w:cs="Tahoma"/>
          <w:b/>
        </w:rPr>
      </w:pPr>
      <w:r w:rsidRPr="00E00A30">
        <w:rPr>
          <w:rFonts w:ascii="Tahoma" w:hAnsi="Tahoma" w:cs="Tahoma"/>
          <w:b/>
        </w:rPr>
        <w:t xml:space="preserve">Predmet javnega naročila </w:t>
      </w:r>
    </w:p>
    <w:p w14:paraId="5C8A0792" w14:textId="77777777" w:rsidR="007C70A1" w:rsidRPr="00E00A30" w:rsidRDefault="007C70A1" w:rsidP="002F4A49">
      <w:pPr>
        <w:keepNext/>
        <w:keepLines/>
        <w:jc w:val="both"/>
        <w:rPr>
          <w:rFonts w:ascii="Tahoma" w:hAnsi="Tahoma" w:cs="Tahoma"/>
          <w:b/>
        </w:rPr>
      </w:pPr>
    </w:p>
    <w:p w14:paraId="3651571D" w14:textId="77777777" w:rsidR="00FA452F" w:rsidRPr="00E00A30" w:rsidRDefault="00FA452F" w:rsidP="00FA452F">
      <w:pPr>
        <w:keepNext/>
        <w:keepLines/>
        <w:jc w:val="both"/>
        <w:rPr>
          <w:rFonts w:ascii="Tahoma" w:hAnsi="Tahoma" w:cs="Tahoma"/>
        </w:rPr>
      </w:pPr>
      <w:r w:rsidRPr="00E00A30">
        <w:rPr>
          <w:rFonts w:ascii="Tahoma" w:hAnsi="Tahoma" w:cs="Tahoma"/>
        </w:rPr>
        <w:t xml:space="preserve">Predmet javnega naročila je </w:t>
      </w:r>
      <w:r w:rsidRPr="00E00A30">
        <w:rPr>
          <w:rFonts w:ascii="Tahoma" w:hAnsi="Tahoma" w:cs="Tahoma"/>
          <w:color w:val="272727"/>
          <w:shd w:val="clear" w:color="auto" w:fill="FFFFFF"/>
        </w:rPr>
        <w:t>Dobava in vgradnja dveh transformatorjev v TP 135 na CČN</w:t>
      </w:r>
      <w:r w:rsidRPr="00E00A30">
        <w:rPr>
          <w:rFonts w:ascii="Tahoma" w:hAnsi="Tahoma" w:cs="Tahoma"/>
        </w:rPr>
        <w:t>, Cesta v Prod 100, 1000 Ljubljana, po zahtevah naročnika.</w:t>
      </w:r>
    </w:p>
    <w:p w14:paraId="6987BCAA" w14:textId="77777777" w:rsidR="00FA452F" w:rsidRPr="00E00A30" w:rsidRDefault="00FA452F" w:rsidP="00FA452F">
      <w:pPr>
        <w:keepNext/>
        <w:keepLines/>
        <w:jc w:val="both"/>
        <w:rPr>
          <w:rFonts w:ascii="Tahoma" w:hAnsi="Tahoma" w:cs="Tahoma"/>
        </w:rPr>
      </w:pPr>
    </w:p>
    <w:p w14:paraId="175DAA64" w14:textId="77777777" w:rsidR="00FA452F" w:rsidRPr="00E00A30" w:rsidRDefault="00FA452F" w:rsidP="00FA452F">
      <w:pPr>
        <w:keepNext/>
        <w:keepLines/>
        <w:jc w:val="both"/>
        <w:rPr>
          <w:rFonts w:ascii="Tahoma" w:hAnsi="Tahoma" w:cs="Tahoma"/>
        </w:rPr>
      </w:pPr>
      <w:r w:rsidRPr="00E00A30">
        <w:rPr>
          <w:rFonts w:ascii="Tahoma" w:hAnsi="Tahoma" w:cs="Tahoma"/>
        </w:rPr>
        <w:t>Podrobneje je predmet javnega naročila opredeljen v 4. točki te razpisne dokumentacije (4. Tehnične specifikacije).</w:t>
      </w:r>
    </w:p>
    <w:p w14:paraId="7F5E6FA1" w14:textId="77777777" w:rsidR="009B1E96" w:rsidRPr="00E00A30" w:rsidRDefault="009B1E96" w:rsidP="002F4A49">
      <w:pPr>
        <w:keepNext/>
        <w:keepLines/>
        <w:jc w:val="both"/>
        <w:rPr>
          <w:rFonts w:ascii="Tahoma" w:hAnsi="Tahoma" w:cs="Tahoma"/>
          <w:b/>
        </w:rPr>
      </w:pPr>
    </w:p>
    <w:p w14:paraId="64ED6142" w14:textId="77777777" w:rsidR="007C70A1" w:rsidRPr="00E00A30" w:rsidRDefault="007C70A1" w:rsidP="002F4A49">
      <w:pPr>
        <w:keepNext/>
        <w:keepLines/>
        <w:numPr>
          <w:ilvl w:val="1"/>
          <w:numId w:val="2"/>
        </w:numPr>
        <w:jc w:val="both"/>
        <w:rPr>
          <w:rFonts w:ascii="Tahoma" w:hAnsi="Tahoma" w:cs="Tahoma"/>
          <w:b/>
        </w:rPr>
      </w:pPr>
      <w:r w:rsidRPr="00E00A30">
        <w:rPr>
          <w:rFonts w:ascii="Tahoma" w:hAnsi="Tahoma" w:cs="Tahoma"/>
          <w:b/>
        </w:rPr>
        <w:t>Podatki o naročniku</w:t>
      </w:r>
    </w:p>
    <w:p w14:paraId="01B8FEDE" w14:textId="77777777" w:rsidR="007C70A1" w:rsidRPr="00E00A30" w:rsidRDefault="007C70A1" w:rsidP="002F4A49">
      <w:pPr>
        <w:keepNext/>
        <w:keepLines/>
        <w:jc w:val="both"/>
        <w:rPr>
          <w:rFonts w:ascii="Tahoma" w:hAnsi="Tahoma" w:cs="Tahoma"/>
        </w:rPr>
      </w:pPr>
    </w:p>
    <w:p w14:paraId="31162E9E" w14:textId="77777777" w:rsidR="005350AC" w:rsidRPr="00E00A30" w:rsidRDefault="005350AC" w:rsidP="007425D5">
      <w:pPr>
        <w:keepNext/>
        <w:keepLines/>
        <w:jc w:val="both"/>
        <w:rPr>
          <w:rFonts w:ascii="Tahoma" w:hAnsi="Tahoma" w:cs="Tahoma"/>
        </w:rPr>
      </w:pPr>
      <w:r w:rsidRPr="00E00A30">
        <w:rPr>
          <w:rFonts w:ascii="Tahoma" w:hAnsi="Tahoma" w:cs="Tahoma"/>
        </w:rPr>
        <w:t xml:space="preserve">Naročnika javnega naročila </w:t>
      </w:r>
      <w:r w:rsidR="001C619A" w:rsidRPr="00E00A30">
        <w:rPr>
          <w:rFonts w:ascii="Tahoma" w:hAnsi="Tahoma" w:cs="Tahoma"/>
        </w:rPr>
        <w:t xml:space="preserve">je </w:t>
      </w:r>
      <w:r w:rsidR="001C619A" w:rsidRPr="00E00A30">
        <w:rPr>
          <w:rFonts w:ascii="Tahoma" w:hAnsi="Tahoma" w:cs="Tahoma"/>
          <w:szCs w:val="22"/>
        </w:rPr>
        <w:t>J</w:t>
      </w:r>
      <w:r w:rsidRPr="00E00A30">
        <w:rPr>
          <w:rFonts w:ascii="Tahoma" w:hAnsi="Tahoma" w:cs="Tahoma"/>
          <w:szCs w:val="22"/>
        </w:rPr>
        <w:t xml:space="preserve">AVNO PODJETJE </w:t>
      </w:r>
      <w:r w:rsidRPr="00E00A30">
        <w:rPr>
          <w:rFonts w:ascii="Tahoma" w:hAnsi="Tahoma" w:cs="Tahoma"/>
          <w:bCs/>
        </w:rPr>
        <w:t>VODOVOD KANALIZACIJA SNAGA d.o.o.,</w:t>
      </w:r>
      <w:r w:rsidR="001C619A" w:rsidRPr="00E00A30">
        <w:rPr>
          <w:rFonts w:ascii="Tahoma" w:hAnsi="Tahoma" w:cs="Tahoma"/>
          <w:bCs/>
        </w:rPr>
        <w:t xml:space="preserve"> Vodovodna cesta 90, 1000 Ljubljana</w:t>
      </w:r>
      <w:r w:rsidR="00111F91" w:rsidRPr="00E00A30">
        <w:rPr>
          <w:rFonts w:ascii="Tahoma" w:hAnsi="Tahoma" w:cs="Tahoma"/>
          <w:bCs/>
        </w:rPr>
        <w:t xml:space="preserve"> (krajše: JP VOKA SNAGA d.o.o.)</w:t>
      </w:r>
      <w:r w:rsidR="001C619A" w:rsidRPr="00E00A30">
        <w:rPr>
          <w:rFonts w:ascii="Tahoma" w:hAnsi="Tahoma" w:cs="Tahoma"/>
          <w:bCs/>
        </w:rPr>
        <w:t xml:space="preserve">, ki je </w:t>
      </w:r>
      <w:r w:rsidRPr="00E00A30">
        <w:rPr>
          <w:rFonts w:ascii="Tahoma" w:hAnsi="Tahoma" w:cs="Tahoma"/>
        </w:rPr>
        <w:t>na podlagi pooblastila,</w:t>
      </w:r>
      <w:r w:rsidRPr="00E00A30">
        <w:rPr>
          <w:rFonts w:ascii="Tahoma" w:hAnsi="Tahoma" w:cs="Tahoma"/>
          <w:bCs/>
        </w:rPr>
        <w:t xml:space="preserve"> </w:t>
      </w:r>
      <w:r w:rsidRPr="00E00A30">
        <w:rPr>
          <w:rFonts w:ascii="Tahoma" w:hAnsi="Tahoma" w:cs="Tahoma"/>
        </w:rPr>
        <w:t xml:space="preserve">prenesla izvedbo in odločanje v postopku oddaje predmetnega javnega naročila na JAVNI HOLDING Ljubljana, d.o.o., Verovškova ulica 70, 1000 Ljubljana. </w:t>
      </w:r>
    </w:p>
    <w:p w14:paraId="3B071E12" w14:textId="77777777" w:rsidR="007C70A1" w:rsidRPr="00E00A30" w:rsidRDefault="007C70A1" w:rsidP="002F4A49">
      <w:pPr>
        <w:keepNext/>
        <w:keepLines/>
        <w:jc w:val="both"/>
        <w:rPr>
          <w:rFonts w:ascii="Tahoma" w:hAnsi="Tahoma" w:cs="Tahoma"/>
          <w:b/>
        </w:rPr>
      </w:pPr>
    </w:p>
    <w:p w14:paraId="1B196BA3" w14:textId="77777777" w:rsidR="007C70A1" w:rsidRPr="00E00A30" w:rsidRDefault="007C70A1" w:rsidP="002F4A49">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E00A30">
        <w:rPr>
          <w:rFonts w:ascii="Tahoma" w:hAnsi="Tahoma" w:cs="Tahoma"/>
          <w:b/>
        </w:rPr>
        <w:t>Pravna podlaga</w:t>
      </w:r>
      <w:r w:rsidR="002339A4" w:rsidRPr="00E00A30">
        <w:rPr>
          <w:rFonts w:ascii="Tahoma" w:hAnsi="Tahoma" w:cs="Tahoma"/>
          <w:b/>
        </w:rPr>
        <w:t xml:space="preserve"> in opredelitev postopka</w:t>
      </w:r>
    </w:p>
    <w:p w14:paraId="3943108D" w14:textId="77777777" w:rsidR="007C70A1" w:rsidRPr="00E00A30" w:rsidRDefault="007C70A1" w:rsidP="002F4A49">
      <w:pPr>
        <w:keepNext/>
        <w:keepLines/>
        <w:jc w:val="both"/>
        <w:rPr>
          <w:rFonts w:ascii="Tahoma" w:hAnsi="Tahoma" w:cs="Tahoma"/>
        </w:rPr>
      </w:pPr>
    </w:p>
    <w:p w14:paraId="5CDEBDDF" w14:textId="77777777" w:rsidR="007C70A1" w:rsidRPr="00E00A30" w:rsidRDefault="007C70A1" w:rsidP="002F4A49">
      <w:pPr>
        <w:pStyle w:val="Telobesedila3"/>
        <w:keepNext/>
        <w:keepLines/>
        <w:rPr>
          <w:rFonts w:ascii="Tahoma" w:hAnsi="Tahoma" w:cs="Tahoma"/>
        </w:rPr>
      </w:pPr>
      <w:r w:rsidRPr="00E00A30">
        <w:rPr>
          <w:rFonts w:ascii="Tahoma" w:hAnsi="Tahoma" w:cs="Tahoma"/>
        </w:rPr>
        <w:t>Javno naročilo se izvaja skladno s določbami:</w:t>
      </w:r>
    </w:p>
    <w:p w14:paraId="68270D3E" w14:textId="77777777" w:rsidR="00C80EDD" w:rsidRPr="00E00A30" w:rsidRDefault="00C80EDD" w:rsidP="002F4A49">
      <w:pPr>
        <w:keepNext/>
        <w:keepLines/>
        <w:numPr>
          <w:ilvl w:val="0"/>
          <w:numId w:val="4"/>
        </w:numPr>
        <w:jc w:val="both"/>
        <w:rPr>
          <w:rFonts w:ascii="Tahoma" w:hAnsi="Tahoma" w:cs="Tahoma"/>
        </w:rPr>
      </w:pPr>
      <w:r w:rsidRPr="00E00A30">
        <w:rPr>
          <w:rFonts w:ascii="Tahoma" w:hAnsi="Tahoma" w:cs="Tahoma"/>
        </w:rPr>
        <w:t>Zakona o javnem naročanju ZJN-3 (Ur. l. RS, št. 91/15, 14/18, 69/19 – skl. US in 49/2020 - ZIUZEOP; v nadaljevanju: ZJN-3,</w:t>
      </w:r>
    </w:p>
    <w:p w14:paraId="3D33FFAE" w14:textId="77777777" w:rsidR="00C80EDD" w:rsidRPr="00E00A30" w:rsidRDefault="00C80EDD" w:rsidP="002F4A49">
      <w:pPr>
        <w:keepNext/>
        <w:keepLines/>
        <w:numPr>
          <w:ilvl w:val="0"/>
          <w:numId w:val="4"/>
        </w:numPr>
        <w:jc w:val="both"/>
        <w:rPr>
          <w:rFonts w:ascii="Tahoma" w:hAnsi="Tahoma" w:cs="Tahoma"/>
        </w:rPr>
      </w:pPr>
      <w:r w:rsidRPr="00E00A30">
        <w:rPr>
          <w:rFonts w:ascii="Tahoma" w:hAnsi="Tahoma" w:cs="Tahoma"/>
        </w:rPr>
        <w:t>Zakona o pravnem varstvu v postopkih javnega naročanja (Ur. l. RS, št. 43/11 in nadaljnji; v nadaljevanju: ZPVPJN),</w:t>
      </w:r>
    </w:p>
    <w:p w14:paraId="0EE48F3B" w14:textId="5943CCAB" w:rsidR="00C80EDD" w:rsidRPr="00483C89" w:rsidRDefault="005350AC" w:rsidP="002F4A49">
      <w:pPr>
        <w:keepNext/>
        <w:keepLines/>
        <w:numPr>
          <w:ilvl w:val="0"/>
          <w:numId w:val="4"/>
        </w:numPr>
        <w:jc w:val="both"/>
        <w:rPr>
          <w:rFonts w:ascii="Tahoma" w:hAnsi="Tahoma" w:cs="Tahoma"/>
        </w:rPr>
      </w:pPr>
      <w:r w:rsidRPr="00E00A30">
        <w:rPr>
          <w:rFonts w:ascii="Tahoma" w:hAnsi="Tahoma" w:cs="Tahoma"/>
        </w:rPr>
        <w:t xml:space="preserve">Gradbeni zakon (Ur. L. RS, </w:t>
      </w:r>
      <w:r w:rsidRPr="00483C89">
        <w:rPr>
          <w:rFonts w:ascii="Tahoma" w:hAnsi="Tahoma" w:cs="Tahoma"/>
        </w:rPr>
        <w:t xml:space="preserve">št. </w:t>
      </w:r>
      <w:r w:rsidR="00484BC4" w:rsidRPr="00FC5AE7">
        <w:rPr>
          <w:rFonts w:ascii="Tahoma" w:hAnsi="Tahoma" w:cs="Tahoma"/>
          <w:bCs/>
          <w:shd w:val="clear" w:color="auto" w:fill="FFFFFF"/>
        </w:rPr>
        <w:t>št. </w:t>
      </w:r>
      <w:hyperlink r:id="rId12" w:tgtFrame="_blank" w:tooltip="Gradbeni zakon (GZ-1)" w:history="1">
        <w:r w:rsidR="00484BC4" w:rsidRPr="00FC5AE7">
          <w:rPr>
            <w:rFonts w:ascii="Tahoma" w:hAnsi="Tahoma" w:cs="Tahoma"/>
            <w:bCs/>
            <w:u w:val="single"/>
            <w:shd w:val="clear" w:color="auto" w:fill="FFFFFF"/>
          </w:rPr>
          <w:t>199/21</w:t>
        </w:r>
      </w:hyperlink>
      <w:r w:rsidR="00484BC4" w:rsidRPr="00FC5AE7">
        <w:rPr>
          <w:rFonts w:ascii="Tahoma" w:hAnsi="Tahoma" w:cs="Tahoma"/>
          <w:bCs/>
          <w:shd w:val="clear" w:color="auto" w:fill="FFFFFF"/>
        </w:rPr>
        <w:t> in </w:t>
      </w:r>
      <w:hyperlink r:id="rId13" w:tgtFrame="_blank" w:tooltip="Zakon za zmanjšanje neenakosti in škodljivih posegov politike ter zagotavljanje spoštovanja pravne države" w:history="1">
        <w:r w:rsidR="00484BC4" w:rsidRPr="00FC5AE7">
          <w:rPr>
            <w:rFonts w:ascii="Tahoma" w:hAnsi="Tahoma" w:cs="Tahoma"/>
            <w:bCs/>
            <w:u w:val="single"/>
            <w:shd w:val="clear" w:color="auto" w:fill="FFFFFF"/>
          </w:rPr>
          <w:t>105/22</w:t>
        </w:r>
      </w:hyperlink>
      <w:r w:rsidR="00484BC4" w:rsidRPr="00FC5AE7">
        <w:rPr>
          <w:rFonts w:ascii="Tahoma" w:hAnsi="Tahoma" w:cs="Tahoma"/>
          <w:bCs/>
          <w:shd w:val="clear" w:color="auto" w:fill="FFFFFF"/>
        </w:rPr>
        <w:t> – ZZNŠPP, v nadaljevanju: GZ-1</w:t>
      </w:r>
      <w:r w:rsidRPr="00483C89">
        <w:rPr>
          <w:rFonts w:ascii="Tahoma" w:hAnsi="Tahoma" w:cs="Tahoma"/>
        </w:rPr>
        <w:t>) in</w:t>
      </w:r>
    </w:p>
    <w:p w14:paraId="715775D0" w14:textId="77777777" w:rsidR="00FD6FC9" w:rsidRPr="00E00A30" w:rsidRDefault="00706C97" w:rsidP="002F4A49">
      <w:pPr>
        <w:keepNext/>
        <w:keepLines/>
        <w:numPr>
          <w:ilvl w:val="0"/>
          <w:numId w:val="4"/>
        </w:numPr>
        <w:jc w:val="both"/>
        <w:rPr>
          <w:rFonts w:ascii="Tahoma" w:hAnsi="Tahoma" w:cs="Tahoma"/>
        </w:rPr>
      </w:pPr>
      <w:r w:rsidRPr="00E00A30">
        <w:rPr>
          <w:rFonts w:ascii="Tahoma" w:hAnsi="Tahoma" w:cs="Tahoma"/>
        </w:rPr>
        <w:t xml:space="preserve">ostalih predpisov, ki temeljijo na zgoraj navedenih zakonih ter </w:t>
      </w:r>
      <w:r w:rsidR="00FD6FC9" w:rsidRPr="00E00A30">
        <w:rPr>
          <w:rFonts w:ascii="Tahoma" w:hAnsi="Tahoma" w:cs="Tahoma"/>
        </w:rPr>
        <w:t>veljavno zakonodajo, ki se nanaš</w:t>
      </w:r>
      <w:r w:rsidR="00177058" w:rsidRPr="00E00A30">
        <w:rPr>
          <w:rFonts w:ascii="Tahoma" w:hAnsi="Tahoma" w:cs="Tahoma"/>
        </w:rPr>
        <w:t>a</w:t>
      </w:r>
      <w:r w:rsidRPr="00E00A30">
        <w:rPr>
          <w:rFonts w:ascii="Tahoma" w:hAnsi="Tahoma" w:cs="Tahoma"/>
        </w:rPr>
        <w:t xml:space="preserve"> na predmet</w:t>
      </w:r>
      <w:r w:rsidR="00FD6FC9" w:rsidRPr="00E00A30">
        <w:rPr>
          <w:rFonts w:ascii="Tahoma" w:hAnsi="Tahoma" w:cs="Tahoma"/>
        </w:rPr>
        <w:t xml:space="preserve"> javnega</w:t>
      </w:r>
      <w:r w:rsidRPr="00E00A30">
        <w:rPr>
          <w:rFonts w:ascii="Tahoma" w:hAnsi="Tahoma" w:cs="Tahoma"/>
        </w:rPr>
        <w:t xml:space="preserve"> naročila.</w:t>
      </w:r>
    </w:p>
    <w:p w14:paraId="434FB349" w14:textId="77777777" w:rsidR="00F1423B" w:rsidRPr="00E00A30" w:rsidRDefault="00F1423B" w:rsidP="002F4A49">
      <w:pPr>
        <w:keepNext/>
        <w:keepLines/>
        <w:jc w:val="both"/>
        <w:rPr>
          <w:rFonts w:ascii="Tahoma" w:hAnsi="Tahoma" w:cs="Tahoma"/>
        </w:rPr>
      </w:pPr>
    </w:p>
    <w:p w14:paraId="710FFCC1" w14:textId="77777777" w:rsidR="000D26E0" w:rsidRPr="00E00A30" w:rsidRDefault="002339A4" w:rsidP="000D26E0">
      <w:pPr>
        <w:keepNext/>
        <w:keepLines/>
        <w:numPr>
          <w:ilvl w:val="0"/>
          <w:numId w:val="4"/>
        </w:numPr>
        <w:jc w:val="both"/>
        <w:rPr>
          <w:rFonts w:ascii="Tahoma" w:hAnsi="Tahoma" w:cs="Tahoma"/>
        </w:rPr>
      </w:pPr>
      <w:r w:rsidRPr="00E00A30">
        <w:rPr>
          <w:rFonts w:ascii="Tahoma" w:hAnsi="Tahoma" w:cs="Tahoma"/>
        </w:rPr>
        <w:t xml:space="preserve">Naročnik izvaja javno naročilo po postopku naročila male vrednosti v skladu s 47. členom ZJN-3. Naročnik bo o vseh odločitvah v skladu s 90. členom ZJN-3 obvestil ponudnike na način, da bo odločitev o (ne)oddaji javnega naročila objavil na portalu javnih naročil. </w:t>
      </w:r>
      <w:bookmarkEnd w:id="1"/>
      <w:bookmarkEnd w:id="2"/>
      <w:bookmarkEnd w:id="3"/>
      <w:bookmarkEnd w:id="4"/>
      <w:bookmarkEnd w:id="5"/>
    </w:p>
    <w:p w14:paraId="0D6067E9" w14:textId="77777777" w:rsidR="000D26E0" w:rsidRPr="00E00A30" w:rsidRDefault="000D26E0" w:rsidP="000D26E0">
      <w:pPr>
        <w:keepNext/>
        <w:keepLines/>
        <w:jc w:val="both"/>
        <w:rPr>
          <w:rFonts w:ascii="Tahoma" w:hAnsi="Tahoma" w:cs="Tahoma"/>
        </w:rPr>
      </w:pPr>
    </w:p>
    <w:p w14:paraId="467F096B"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Jezik in denarna enota</w:t>
      </w:r>
    </w:p>
    <w:p w14:paraId="12993B6B" w14:textId="77777777" w:rsidR="000D26E0" w:rsidRPr="00E00A30" w:rsidRDefault="000D26E0" w:rsidP="000D26E0">
      <w:pPr>
        <w:keepNext/>
        <w:keepLines/>
        <w:jc w:val="both"/>
        <w:rPr>
          <w:rFonts w:ascii="Tahoma" w:hAnsi="Tahoma" w:cs="Tahoma"/>
          <w:b/>
        </w:rPr>
      </w:pPr>
    </w:p>
    <w:p w14:paraId="1B8940C7" w14:textId="77777777" w:rsidR="000D26E0" w:rsidRPr="00E00A30" w:rsidRDefault="000D26E0" w:rsidP="000D26E0">
      <w:pPr>
        <w:keepNext/>
        <w:keepLines/>
        <w:jc w:val="both"/>
        <w:rPr>
          <w:rFonts w:ascii="Tahoma" w:hAnsi="Tahoma" w:cs="Tahoma"/>
        </w:rPr>
      </w:pPr>
      <w:r w:rsidRPr="00E00A30">
        <w:rPr>
          <w:rFonts w:ascii="Tahoma" w:hAnsi="Tahoma" w:cs="Tahoma"/>
        </w:rPr>
        <w:t xml:space="preserve">Gospodarski subjekt predloži ponudbo v slovenskem jeziku. V kolikor gospodarski subjekt v ponudbi priloži dokument ponudbe ali del ponudbe v tujem jeziku, si naročnik pridržuje pravico, da v fazi pregledovanja in ocenjevanja ponudbe ali ponudbe od gospodarskega subjekta zahteva, da na lastne </w:t>
      </w:r>
      <w:r w:rsidRPr="00E00A30">
        <w:rPr>
          <w:rFonts w:ascii="Tahoma" w:hAnsi="Tahoma" w:cs="Tahoma"/>
          <w:color w:val="000000"/>
        </w:rPr>
        <w:t>stroške (tj. stroške gospodarskega subjekta) predloži uradne prevode sodnega tolmača za slovenski jezik, dokumentov/dokazil, ki so predloženi v tujem jeziku.</w:t>
      </w:r>
    </w:p>
    <w:p w14:paraId="7B86E203" w14:textId="77777777" w:rsidR="000D26E0" w:rsidRPr="00E00A30" w:rsidRDefault="000D26E0" w:rsidP="000D26E0">
      <w:pPr>
        <w:keepNext/>
        <w:keepLines/>
        <w:jc w:val="both"/>
        <w:rPr>
          <w:rFonts w:ascii="Tahoma" w:hAnsi="Tahoma" w:cs="Tahoma"/>
        </w:rPr>
      </w:pPr>
    </w:p>
    <w:p w14:paraId="0099977D" w14:textId="77777777" w:rsidR="000D26E0" w:rsidRPr="00E00A30" w:rsidRDefault="000D26E0" w:rsidP="000D26E0">
      <w:pPr>
        <w:keepNext/>
        <w:keepLines/>
        <w:jc w:val="both"/>
        <w:rPr>
          <w:rFonts w:ascii="Tahoma" w:hAnsi="Tahoma" w:cs="Tahoma"/>
        </w:rPr>
      </w:pPr>
      <w:r w:rsidRPr="00E00A30">
        <w:rPr>
          <w:rFonts w:ascii="Tahoma" w:hAnsi="Tahoma" w:cs="Tahoma"/>
        </w:rPr>
        <w:t>Finančni podatki morajo biti podani v evrih, na do dve (2) decimalni mesti natančno.</w:t>
      </w:r>
    </w:p>
    <w:p w14:paraId="1F553668" w14:textId="77777777" w:rsidR="000D26E0" w:rsidRPr="00E00A30" w:rsidRDefault="000D26E0" w:rsidP="000D26E0">
      <w:pPr>
        <w:keepNext/>
        <w:keepLines/>
        <w:jc w:val="both"/>
        <w:rPr>
          <w:rFonts w:ascii="Tahoma" w:hAnsi="Tahoma" w:cs="Tahoma"/>
        </w:rPr>
      </w:pPr>
    </w:p>
    <w:p w14:paraId="2314FCC4"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Dodatna pojasnila gospodarskemu subjektu</w:t>
      </w:r>
    </w:p>
    <w:p w14:paraId="7731A708" w14:textId="77777777" w:rsidR="000D26E0" w:rsidRPr="00E00A30" w:rsidRDefault="000D26E0" w:rsidP="000D26E0">
      <w:pPr>
        <w:keepNext/>
        <w:keepLines/>
        <w:jc w:val="both"/>
        <w:rPr>
          <w:rFonts w:ascii="Tahoma" w:hAnsi="Tahoma" w:cs="Tahoma"/>
        </w:rPr>
      </w:pPr>
    </w:p>
    <w:p w14:paraId="222C8F68" w14:textId="24D29187" w:rsidR="000D26E0" w:rsidRPr="00E00A30" w:rsidRDefault="000D26E0" w:rsidP="006E02AF">
      <w:pPr>
        <w:keepNext/>
        <w:keepLines/>
        <w:jc w:val="both"/>
        <w:rPr>
          <w:rFonts w:ascii="Tahoma" w:hAnsi="Tahoma" w:cs="Tahoma"/>
        </w:rPr>
      </w:pPr>
      <w:r w:rsidRPr="00E00A30">
        <w:rPr>
          <w:rFonts w:ascii="Tahoma" w:hAnsi="Tahoma" w:cs="Tahoma"/>
        </w:rPr>
        <w:t xml:space="preserve">Dodatna pojasnila o razpisni dokumentaciji ali vprašanja lahko zainteresirani ponudniki zahtevajo preko </w:t>
      </w:r>
      <w:r w:rsidRPr="00E00A30">
        <w:rPr>
          <w:rFonts w:ascii="Tahoma" w:hAnsi="Tahoma" w:cs="Tahoma"/>
          <w:b/>
        </w:rPr>
        <w:t>Portala javnih naročil</w:t>
      </w:r>
      <w:r w:rsidRPr="00E00A30">
        <w:rPr>
          <w:rFonts w:ascii="Tahoma" w:hAnsi="Tahoma" w:cs="Tahoma"/>
        </w:rPr>
        <w:t xml:space="preserve">, vendar </w:t>
      </w:r>
      <w:r w:rsidRPr="00110684">
        <w:rPr>
          <w:rFonts w:ascii="Tahoma" w:hAnsi="Tahoma" w:cs="Tahoma"/>
        </w:rPr>
        <w:t xml:space="preserve">najkasneje do </w:t>
      </w:r>
      <w:r w:rsidR="00BA5B3A">
        <w:rPr>
          <w:rFonts w:ascii="Tahoma" w:hAnsi="Tahoma" w:cs="Tahoma"/>
          <w:b/>
        </w:rPr>
        <w:t>12</w:t>
      </w:r>
      <w:r w:rsidR="00D15FA3">
        <w:rPr>
          <w:rFonts w:ascii="Tahoma" w:hAnsi="Tahoma" w:cs="Tahoma"/>
          <w:b/>
          <w:bCs/>
        </w:rPr>
        <w:t>.12</w:t>
      </w:r>
      <w:r w:rsidRPr="00110684">
        <w:rPr>
          <w:rFonts w:ascii="Tahoma" w:hAnsi="Tahoma" w:cs="Tahoma"/>
          <w:b/>
          <w:bCs/>
        </w:rPr>
        <w:t>.2023 do</w:t>
      </w:r>
      <w:r w:rsidR="00BA5B3A">
        <w:rPr>
          <w:rFonts w:ascii="Tahoma" w:hAnsi="Tahoma" w:cs="Tahoma"/>
          <w:b/>
          <w:bCs/>
        </w:rPr>
        <w:t xml:space="preserve"> 14</w:t>
      </w:r>
      <w:r w:rsidRPr="00E00A30">
        <w:rPr>
          <w:rFonts w:ascii="Tahoma" w:hAnsi="Tahoma" w:cs="Tahoma"/>
          <w:b/>
          <w:bCs/>
        </w:rPr>
        <w:t>:00 ure</w:t>
      </w:r>
      <w:r w:rsidRPr="00E00A30">
        <w:rPr>
          <w:rFonts w:ascii="Tahoma" w:hAnsi="Tahoma" w:cs="Tahoma"/>
          <w:b/>
        </w:rPr>
        <w:t>.</w:t>
      </w:r>
      <w:r w:rsidRPr="00E00A30">
        <w:rPr>
          <w:rFonts w:ascii="Tahoma" w:hAnsi="Tahoma" w:cs="Tahoma"/>
        </w:rPr>
        <w:t xml:space="preserve"> Odgovori oz. pojasnila bodo objavljeni na Portalu javnih naročil, najkasneje </w:t>
      </w:r>
      <w:r w:rsidR="00BA5B3A">
        <w:rPr>
          <w:rFonts w:ascii="Tahoma" w:hAnsi="Tahoma" w:cs="Tahoma"/>
          <w:b/>
        </w:rPr>
        <w:t>13</w:t>
      </w:r>
      <w:r w:rsidR="00D15FA3">
        <w:rPr>
          <w:rFonts w:ascii="Tahoma" w:hAnsi="Tahoma" w:cs="Tahoma"/>
          <w:b/>
        </w:rPr>
        <w:t>.12</w:t>
      </w:r>
      <w:r w:rsidR="00BA5B3A">
        <w:rPr>
          <w:rFonts w:ascii="Tahoma" w:hAnsi="Tahoma" w:cs="Tahoma"/>
          <w:b/>
        </w:rPr>
        <w:t>.2023, do 10</w:t>
      </w:r>
      <w:r w:rsidR="00110684" w:rsidRPr="00110684">
        <w:rPr>
          <w:rFonts w:ascii="Tahoma" w:hAnsi="Tahoma" w:cs="Tahoma"/>
          <w:b/>
        </w:rPr>
        <w:t>:00 ure</w:t>
      </w:r>
      <w:r w:rsidRPr="00E00A30">
        <w:rPr>
          <w:rFonts w:ascii="Tahoma" w:hAnsi="Tahoma" w:cs="Tahoma"/>
        </w:rPr>
        <w:t>, pod pogojem, da bo zahteva posredovana pravočasno. Na drugače posredovane zahteve za dodatna pojasnila ali vprašanja naročnik ni dolžan odgovoriti.</w:t>
      </w:r>
    </w:p>
    <w:p w14:paraId="2286403B" w14:textId="77777777" w:rsidR="000D26E0" w:rsidRPr="00E00A30" w:rsidRDefault="000D26E0" w:rsidP="000D26E0">
      <w:pPr>
        <w:keepNext/>
        <w:keepLines/>
        <w:rPr>
          <w:rFonts w:ascii="Tahoma" w:hAnsi="Tahoma" w:cs="Tahoma"/>
          <w:b/>
        </w:rPr>
      </w:pPr>
    </w:p>
    <w:p w14:paraId="135ADACC"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 xml:space="preserve">Opredelitev postopka </w:t>
      </w:r>
    </w:p>
    <w:p w14:paraId="1F8882E7" w14:textId="77777777" w:rsidR="000D26E0" w:rsidRPr="00E00A30" w:rsidRDefault="000D26E0" w:rsidP="000D26E0">
      <w:pPr>
        <w:keepNext/>
        <w:keepLines/>
        <w:jc w:val="both"/>
        <w:rPr>
          <w:rFonts w:ascii="Tahoma" w:hAnsi="Tahoma" w:cs="Tahoma"/>
          <w:b/>
          <w:highlight w:val="yellow"/>
        </w:rPr>
      </w:pPr>
    </w:p>
    <w:p w14:paraId="531293A3" w14:textId="77777777" w:rsidR="000D26E0" w:rsidRPr="00E00A30" w:rsidRDefault="000D26E0" w:rsidP="000D26E0">
      <w:pPr>
        <w:keepNext/>
        <w:keepLines/>
        <w:tabs>
          <w:tab w:val="left" w:pos="2155"/>
        </w:tabs>
        <w:jc w:val="both"/>
        <w:rPr>
          <w:rFonts w:ascii="Tahoma" w:hAnsi="Tahoma" w:cs="Tahoma"/>
          <w:kern w:val="16"/>
          <w:lang w:val="x-none"/>
        </w:rPr>
      </w:pPr>
      <w:r w:rsidRPr="00E00A30">
        <w:rPr>
          <w:rFonts w:ascii="Tahoma" w:hAnsi="Tahoma" w:cs="Tahoma"/>
        </w:rPr>
        <w:t xml:space="preserve">Naročnik izvaja javno naročilo po postopku oddaje naročila male vrednosti v skladu s 47. členom ZJN-3. </w:t>
      </w:r>
      <w:r w:rsidRPr="00E00A30">
        <w:rPr>
          <w:rFonts w:ascii="Tahoma" w:hAnsi="Tahoma" w:cs="Tahoma"/>
          <w:kern w:val="16"/>
          <w:lang w:val="x-none"/>
        </w:rPr>
        <w:t>Naročnik bo po pregledu, preveritvi</w:t>
      </w:r>
      <w:r w:rsidRPr="00E00A30">
        <w:rPr>
          <w:rFonts w:ascii="Tahoma" w:hAnsi="Tahoma" w:cs="Tahoma"/>
          <w:kern w:val="16"/>
        </w:rPr>
        <w:t>, pogajanjih</w:t>
      </w:r>
      <w:r w:rsidRPr="00E00A30">
        <w:rPr>
          <w:rFonts w:ascii="Tahoma" w:hAnsi="Tahoma" w:cs="Tahoma"/>
          <w:kern w:val="16"/>
          <w:lang w:val="x-none"/>
        </w:rPr>
        <w:t xml:space="preserve"> in ocenjevanju ponudb, izbral ponudnika z najugodnejš</w:t>
      </w:r>
      <w:r w:rsidRPr="00E00A30">
        <w:rPr>
          <w:rFonts w:ascii="Tahoma" w:hAnsi="Tahoma" w:cs="Tahoma"/>
          <w:kern w:val="16"/>
        </w:rPr>
        <w:t>o</w:t>
      </w:r>
      <w:r w:rsidRPr="00E00A30">
        <w:rPr>
          <w:rFonts w:ascii="Tahoma" w:hAnsi="Tahoma" w:cs="Tahoma"/>
          <w:kern w:val="16"/>
          <w:lang w:val="x-none"/>
        </w:rPr>
        <w:t xml:space="preserve"> ponudbo</w:t>
      </w:r>
      <w:r w:rsidRPr="00E00A30">
        <w:rPr>
          <w:rFonts w:ascii="Tahoma" w:hAnsi="Tahoma" w:cs="Tahoma"/>
          <w:kern w:val="16"/>
        </w:rPr>
        <w:t xml:space="preserve"> </w:t>
      </w:r>
      <w:r w:rsidRPr="00E00A30">
        <w:rPr>
          <w:rFonts w:ascii="Tahoma" w:hAnsi="Tahoma" w:cs="Tahoma"/>
          <w:kern w:val="16"/>
          <w:lang w:val="x-none"/>
        </w:rPr>
        <w:t>glede na postavljena merila.</w:t>
      </w:r>
    </w:p>
    <w:p w14:paraId="0AB6A524" w14:textId="77777777" w:rsidR="000D26E0" w:rsidRPr="00E00A30" w:rsidRDefault="000D26E0" w:rsidP="000D26E0">
      <w:pPr>
        <w:keepNext/>
        <w:keepLines/>
        <w:tabs>
          <w:tab w:val="left" w:pos="2155"/>
        </w:tabs>
        <w:jc w:val="both"/>
        <w:rPr>
          <w:rFonts w:ascii="Tahoma" w:hAnsi="Tahoma" w:cs="Tahoma"/>
          <w:kern w:val="16"/>
        </w:rPr>
      </w:pPr>
    </w:p>
    <w:p w14:paraId="1BEA1026" w14:textId="77777777" w:rsidR="000D26E0" w:rsidRPr="00E00A30" w:rsidRDefault="000D26E0" w:rsidP="000D26E0">
      <w:pPr>
        <w:keepNext/>
        <w:keepLines/>
        <w:tabs>
          <w:tab w:val="left" w:pos="2155"/>
        </w:tabs>
        <w:jc w:val="both"/>
        <w:rPr>
          <w:rFonts w:ascii="Tahoma" w:hAnsi="Tahoma" w:cs="Tahoma"/>
          <w:kern w:val="16"/>
        </w:rPr>
      </w:pPr>
      <w:r w:rsidRPr="00E00A30">
        <w:rPr>
          <w:rFonts w:ascii="Tahoma" w:hAnsi="Tahoma" w:cs="Tahoma"/>
          <w:kern w:val="16"/>
        </w:rPr>
        <w:lastRenderedPageBreak/>
        <w:t>Naročnik bo o vseh odločitvah v skladu s 90. členom ZJN-3 obvestil ponudnike na način, da bo podpisano odločitev iz te točke objavil na portalu javnih naročil. Izbrani ponudnik bo pozvan k podpisu pogodbe pisno.</w:t>
      </w:r>
    </w:p>
    <w:p w14:paraId="7D7A52E0" w14:textId="77777777" w:rsidR="000D26E0" w:rsidRPr="00E00A30" w:rsidRDefault="000D26E0" w:rsidP="000D26E0">
      <w:pPr>
        <w:keepNext/>
        <w:keepLines/>
        <w:jc w:val="both"/>
        <w:rPr>
          <w:rFonts w:ascii="Tahoma" w:hAnsi="Tahoma" w:cs="Tahoma"/>
        </w:rPr>
      </w:pPr>
    </w:p>
    <w:p w14:paraId="58CA49BE" w14:textId="77777777" w:rsidR="000D26E0" w:rsidRPr="00E00A30" w:rsidRDefault="000D26E0" w:rsidP="000D26E0">
      <w:pPr>
        <w:keepNext/>
        <w:keepLines/>
        <w:jc w:val="both"/>
        <w:rPr>
          <w:rFonts w:ascii="Tahoma" w:hAnsi="Tahoma" w:cs="Tahoma"/>
          <w:u w:val="single"/>
        </w:rPr>
      </w:pPr>
      <w:r w:rsidRPr="00E00A30">
        <w:rPr>
          <w:rFonts w:ascii="Tahoma" w:hAnsi="Tahoma" w:cs="Tahoma"/>
          <w:u w:val="single"/>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637BED4A" w14:textId="77777777" w:rsidR="000D26E0" w:rsidRPr="00E00A30" w:rsidRDefault="000D26E0" w:rsidP="000D26E0">
      <w:pPr>
        <w:keepNext/>
        <w:keepLines/>
        <w:jc w:val="both"/>
        <w:rPr>
          <w:rFonts w:ascii="Tahoma" w:hAnsi="Tahoma" w:cs="Tahoma"/>
        </w:rPr>
      </w:pPr>
    </w:p>
    <w:p w14:paraId="244B25F9"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Variantna ponudba</w:t>
      </w:r>
    </w:p>
    <w:p w14:paraId="71FC7F1F" w14:textId="77777777" w:rsidR="000D26E0" w:rsidRPr="00E00A30" w:rsidRDefault="000D26E0" w:rsidP="000D26E0">
      <w:pPr>
        <w:keepNext/>
        <w:keepLines/>
        <w:jc w:val="both"/>
        <w:rPr>
          <w:rFonts w:ascii="Tahoma" w:hAnsi="Tahoma" w:cs="Tahoma"/>
        </w:rPr>
      </w:pPr>
    </w:p>
    <w:p w14:paraId="7EA5B4E7" w14:textId="77777777" w:rsidR="000D26E0" w:rsidRPr="00E00A30" w:rsidRDefault="000D26E0" w:rsidP="000D26E0">
      <w:pPr>
        <w:keepNext/>
        <w:keepLines/>
        <w:tabs>
          <w:tab w:val="left" w:pos="2155"/>
        </w:tabs>
        <w:jc w:val="both"/>
        <w:rPr>
          <w:rFonts w:ascii="Tahoma" w:hAnsi="Tahoma" w:cs="Tahoma"/>
          <w:kern w:val="16"/>
        </w:rPr>
      </w:pPr>
      <w:r w:rsidRPr="00E00A30">
        <w:rPr>
          <w:rFonts w:ascii="Tahoma" w:hAnsi="Tahoma" w:cs="Tahoma"/>
          <w:kern w:val="16"/>
        </w:rPr>
        <w:t>Naročnik ne dopušča predložitve variantne ponudbe. Naročnik bo ponudbo, ki bo vsebovala variantno ponudbo, zavrnil kot nedopustno.</w:t>
      </w:r>
    </w:p>
    <w:p w14:paraId="361A10CF" w14:textId="77777777" w:rsidR="000D26E0" w:rsidRPr="00E00A30" w:rsidRDefault="000D26E0" w:rsidP="000D26E0">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210397AA"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Pogajanja</w:t>
      </w:r>
    </w:p>
    <w:p w14:paraId="21DE0CA8" w14:textId="77777777" w:rsidR="000D26E0" w:rsidRPr="00E00A30" w:rsidRDefault="000D26E0" w:rsidP="000D26E0">
      <w:pPr>
        <w:keepNext/>
        <w:keepLines/>
        <w:jc w:val="both"/>
        <w:rPr>
          <w:rFonts w:ascii="Tahoma" w:hAnsi="Tahoma" w:cs="Tahoma"/>
        </w:rPr>
      </w:pPr>
    </w:p>
    <w:p w14:paraId="5E984FD6" w14:textId="77777777" w:rsidR="000D26E0" w:rsidRPr="00E00A30" w:rsidRDefault="000D26E0" w:rsidP="000D26E0">
      <w:pPr>
        <w:keepNext/>
        <w:keepLines/>
        <w:jc w:val="both"/>
        <w:rPr>
          <w:rFonts w:ascii="Tahoma" w:hAnsi="Tahoma" w:cs="Tahoma"/>
        </w:rPr>
      </w:pPr>
      <w:r w:rsidRPr="00E00A30">
        <w:rPr>
          <w:rFonts w:ascii="Tahoma" w:hAnsi="Tahoma" w:cs="Tahoma"/>
        </w:rPr>
        <w:t>Naročnik bo s ponudnikom(i) izvedel pogajanja, v skladu z drugim odstavkom 47. člena ZJN-3.</w:t>
      </w:r>
    </w:p>
    <w:p w14:paraId="143BB789" w14:textId="77777777" w:rsidR="000D26E0" w:rsidRPr="00E00A30" w:rsidRDefault="000D26E0" w:rsidP="000D26E0">
      <w:pPr>
        <w:keepNext/>
        <w:keepLines/>
        <w:jc w:val="both"/>
        <w:rPr>
          <w:rFonts w:ascii="Tahoma" w:hAnsi="Tahoma" w:cs="Tahoma"/>
        </w:rPr>
      </w:pPr>
    </w:p>
    <w:p w14:paraId="51FCC0BC" w14:textId="77777777" w:rsidR="000D26E0" w:rsidRPr="00E00A30" w:rsidRDefault="000D26E0" w:rsidP="000D26E0">
      <w:pPr>
        <w:keepNext/>
        <w:keepLines/>
        <w:jc w:val="both"/>
        <w:rPr>
          <w:rFonts w:ascii="Tahoma" w:hAnsi="Tahoma" w:cs="Tahoma"/>
        </w:rPr>
      </w:pPr>
      <w:r w:rsidRPr="00E00A30">
        <w:rPr>
          <w:rFonts w:ascii="Tahoma" w:hAnsi="Tahoma" w:cs="Tahoma"/>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687ACE73" w14:textId="77777777" w:rsidR="000D26E0" w:rsidRPr="00E00A30" w:rsidRDefault="000D26E0" w:rsidP="000D26E0">
      <w:pPr>
        <w:keepNext/>
        <w:keepLines/>
        <w:jc w:val="both"/>
        <w:rPr>
          <w:rFonts w:ascii="Tahoma" w:hAnsi="Tahoma" w:cs="Tahoma"/>
        </w:rPr>
      </w:pPr>
    </w:p>
    <w:p w14:paraId="4A4F1008" w14:textId="77777777" w:rsidR="000D26E0" w:rsidRPr="00E00A30" w:rsidRDefault="000D26E0" w:rsidP="000D26E0">
      <w:pPr>
        <w:keepNext/>
        <w:keepLines/>
        <w:jc w:val="both"/>
        <w:rPr>
          <w:rFonts w:ascii="Tahoma" w:hAnsi="Tahoma" w:cs="Tahoma"/>
          <w:b/>
        </w:rPr>
      </w:pPr>
      <w:r w:rsidRPr="00E00A30">
        <w:rPr>
          <w:rFonts w:ascii="Tahoma" w:hAnsi="Tahoma" w:cs="Tahoma"/>
          <w:b/>
        </w:rPr>
        <w:t>Predmet pogajanj bo znižanje ponudbene vrednosti.</w:t>
      </w:r>
    </w:p>
    <w:p w14:paraId="5626DF38" w14:textId="77777777" w:rsidR="000D26E0" w:rsidRPr="00E00A30" w:rsidRDefault="000D26E0" w:rsidP="000D26E0">
      <w:pPr>
        <w:keepNext/>
        <w:keepLines/>
        <w:jc w:val="both"/>
        <w:rPr>
          <w:rFonts w:ascii="Tahoma" w:hAnsi="Tahoma" w:cs="Tahoma"/>
        </w:rPr>
      </w:pPr>
    </w:p>
    <w:p w14:paraId="4FE5883B" w14:textId="77777777" w:rsidR="000D26E0" w:rsidRPr="00E00A30" w:rsidRDefault="000D26E0" w:rsidP="000D26E0">
      <w:pPr>
        <w:keepNext/>
        <w:keepLines/>
        <w:jc w:val="both"/>
        <w:rPr>
          <w:rFonts w:ascii="Tahoma" w:hAnsi="Tahoma" w:cs="Tahoma"/>
        </w:rPr>
      </w:pPr>
    </w:p>
    <w:p w14:paraId="33A81A06"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Pogodba</w:t>
      </w:r>
    </w:p>
    <w:p w14:paraId="52FB22CF" w14:textId="77777777" w:rsidR="000D26E0" w:rsidRPr="00E00A30" w:rsidRDefault="000D26E0" w:rsidP="000D26E0">
      <w:pPr>
        <w:keepNext/>
        <w:keepLines/>
        <w:ind w:hanging="360"/>
        <w:jc w:val="both"/>
        <w:rPr>
          <w:rFonts w:ascii="Tahoma" w:hAnsi="Tahoma" w:cs="Tahoma"/>
        </w:rPr>
      </w:pPr>
    </w:p>
    <w:p w14:paraId="077335BF" w14:textId="77777777" w:rsidR="000D26E0" w:rsidRPr="00E00A30" w:rsidRDefault="000D26E0" w:rsidP="000D26E0">
      <w:pPr>
        <w:keepNext/>
        <w:keepLines/>
        <w:jc w:val="both"/>
        <w:rPr>
          <w:rFonts w:ascii="Tahoma" w:hAnsi="Tahoma" w:cs="Tahoma"/>
        </w:rPr>
      </w:pPr>
      <w:r w:rsidRPr="00E00A30">
        <w:rPr>
          <w:rFonts w:ascii="Tahoma" w:hAnsi="Tahoma" w:cs="Tahoma"/>
        </w:rPr>
        <w:t>Pogodbo bo z izbranim ponudnikom podpisal naročnik.</w:t>
      </w:r>
    </w:p>
    <w:p w14:paraId="69E18BFE" w14:textId="77777777" w:rsidR="000D26E0" w:rsidRPr="00E00A30" w:rsidRDefault="000D26E0" w:rsidP="000D26E0">
      <w:pPr>
        <w:keepNext/>
        <w:keepLines/>
        <w:jc w:val="both"/>
        <w:rPr>
          <w:rFonts w:ascii="Tahoma" w:hAnsi="Tahoma" w:cs="Tahoma"/>
        </w:rPr>
      </w:pPr>
    </w:p>
    <w:p w14:paraId="0CC4848A" w14:textId="77777777" w:rsidR="000D26E0" w:rsidRPr="00E00A30" w:rsidRDefault="000D26E0" w:rsidP="000D26E0">
      <w:pPr>
        <w:keepNext/>
        <w:keepLines/>
        <w:jc w:val="both"/>
        <w:rPr>
          <w:rFonts w:ascii="Tahoma" w:hAnsi="Tahoma" w:cs="Tahoma"/>
        </w:rPr>
      </w:pPr>
      <w:r w:rsidRPr="00E00A30">
        <w:rPr>
          <w:rFonts w:ascii="Tahoma" w:hAnsi="Tahoma" w:cs="Tahoma"/>
        </w:rPr>
        <w:t>Pogodba se bo pred podpisom vsebinsko prilagodila le glede na to, ali bo izbrani ponudnik predložil skupno ponudbo, z sodelovanjem podizvajalcev in podobno.</w:t>
      </w:r>
    </w:p>
    <w:p w14:paraId="6A1D5FDF" w14:textId="77777777" w:rsidR="000D26E0" w:rsidRPr="00E00A30" w:rsidRDefault="000D26E0" w:rsidP="000D26E0">
      <w:pPr>
        <w:keepNext/>
        <w:keepLines/>
        <w:jc w:val="both"/>
        <w:rPr>
          <w:rFonts w:ascii="Tahoma" w:hAnsi="Tahoma" w:cs="Tahoma"/>
        </w:rPr>
      </w:pPr>
    </w:p>
    <w:p w14:paraId="03F3E1A1" w14:textId="77777777" w:rsidR="000D26E0" w:rsidRPr="00E00A30" w:rsidRDefault="000D26E0" w:rsidP="000D26E0">
      <w:pPr>
        <w:keepNext/>
        <w:keepLines/>
        <w:jc w:val="both"/>
        <w:rPr>
          <w:rFonts w:ascii="Tahoma" w:hAnsi="Tahoma" w:cs="Tahoma"/>
        </w:rPr>
      </w:pPr>
      <w:r w:rsidRPr="00E00A30">
        <w:rPr>
          <w:rFonts w:ascii="Tahoma" w:hAnsi="Tahoma" w:cs="Tahoma"/>
        </w:rPr>
        <w:t>V skladu s šestim odstavkom 14. člena Zakona o integriteti in preprečevanju korupcije (Ur. l. RS, št. 69/11-UPB2; v nadaljevanju ZIntPK)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(Priloga 3/2). Če bo ponudnik predložil lažno izjavo oziroma bo dal neresnične podatke o navedenih dejstvih, bo to imelo za posledico ničnost pogodbe. Izjavo bodo morali podati tudi ostali gospodarski subjekti, ki nastopajo v ponudbi skupaj s ponudnikom. V kolikor priloga ne bo priložena ob oddaji ponudbe bo naročnik pozval ponudnika k predložitvi izjave pred sklenitvijo pogodbe z izbranim ponudnikom.</w:t>
      </w:r>
    </w:p>
    <w:p w14:paraId="3E239B61" w14:textId="77777777" w:rsidR="000D26E0" w:rsidRPr="00E00A30" w:rsidRDefault="000D26E0" w:rsidP="000D26E0">
      <w:pPr>
        <w:keepNext/>
        <w:keepLines/>
        <w:jc w:val="both"/>
        <w:rPr>
          <w:rFonts w:ascii="Tahoma" w:hAnsi="Tahoma" w:cs="Tahoma"/>
        </w:rPr>
      </w:pPr>
    </w:p>
    <w:p w14:paraId="770CB36C" w14:textId="77777777" w:rsidR="000D26E0" w:rsidRPr="00E00A30" w:rsidRDefault="000D26E0" w:rsidP="000D26E0">
      <w:pPr>
        <w:keepNext/>
        <w:keepLines/>
        <w:jc w:val="both"/>
        <w:rPr>
          <w:rFonts w:ascii="Tahoma" w:hAnsi="Tahoma" w:cs="Tahoma"/>
        </w:rPr>
      </w:pPr>
      <w:r w:rsidRPr="00E00A30">
        <w:rPr>
          <w:rFonts w:ascii="Tahoma" w:hAnsi="Tahoma" w:cs="Tahoma"/>
        </w:rPr>
        <w:t>Naročnik prilaga vzorec pogodbe (Priloga 12) v sklopu prilog te razpisne dokumentacije.</w:t>
      </w:r>
    </w:p>
    <w:p w14:paraId="1126E1AC" w14:textId="17C2D412" w:rsidR="000D26E0" w:rsidRPr="00E00A30" w:rsidRDefault="000D26E0" w:rsidP="000D26E0">
      <w:pPr>
        <w:keepNext/>
        <w:keepLines/>
        <w:jc w:val="both"/>
        <w:rPr>
          <w:rFonts w:ascii="Tahoma" w:hAnsi="Tahoma" w:cs="Tahoma"/>
          <w:b/>
        </w:rPr>
      </w:pPr>
    </w:p>
    <w:p w14:paraId="1BAC35D7"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Prav</w:t>
      </w:r>
      <w:bookmarkEnd w:id="6"/>
      <w:bookmarkEnd w:id="7"/>
      <w:bookmarkEnd w:id="8"/>
      <w:bookmarkEnd w:id="9"/>
      <w:bookmarkEnd w:id="10"/>
      <w:r w:rsidRPr="00E00A30">
        <w:rPr>
          <w:rFonts w:ascii="Tahoma" w:hAnsi="Tahoma" w:cs="Tahoma"/>
          <w:b/>
        </w:rPr>
        <w:t>no varstvo</w:t>
      </w:r>
    </w:p>
    <w:p w14:paraId="389A2EFB" w14:textId="77777777" w:rsidR="000D26E0" w:rsidRPr="00E00A30" w:rsidRDefault="000D26E0" w:rsidP="000D26E0">
      <w:pPr>
        <w:keepNext/>
        <w:keepLines/>
        <w:jc w:val="both"/>
        <w:rPr>
          <w:rFonts w:ascii="Tahoma" w:hAnsi="Tahoma" w:cs="Tahoma"/>
          <w:b/>
        </w:rPr>
      </w:pPr>
    </w:p>
    <w:p w14:paraId="0E091DAA" w14:textId="77777777" w:rsidR="000D26E0" w:rsidRPr="00E00A30" w:rsidRDefault="000D26E0" w:rsidP="000D26E0">
      <w:pPr>
        <w:keepNext/>
        <w:keepLines/>
        <w:autoSpaceDE w:val="0"/>
        <w:autoSpaceDN w:val="0"/>
        <w:adjustRightInd w:val="0"/>
        <w:jc w:val="both"/>
        <w:rPr>
          <w:rFonts w:ascii="Tahoma" w:hAnsi="Tahoma" w:cs="Tahoma"/>
        </w:rPr>
      </w:pPr>
      <w:r w:rsidRPr="00E00A30">
        <w:rPr>
          <w:rFonts w:ascii="Tahoma" w:hAnsi="Tahoma" w:cs="Tahoma"/>
        </w:rPr>
        <w:t>Gospodarskim subjektom je zagotovljeno pravno varstvo skladno z določbami Zakona o pravnem varstvu v postopkih javnega naročanja.</w:t>
      </w:r>
    </w:p>
    <w:p w14:paraId="0EC3CB5E" w14:textId="77777777" w:rsidR="000D26E0" w:rsidRPr="00E00A30" w:rsidRDefault="000D26E0" w:rsidP="000D26E0">
      <w:pPr>
        <w:keepNext/>
        <w:keepLines/>
        <w:autoSpaceDE w:val="0"/>
        <w:autoSpaceDN w:val="0"/>
        <w:adjustRightInd w:val="0"/>
        <w:jc w:val="both"/>
        <w:rPr>
          <w:rFonts w:ascii="Tahoma" w:hAnsi="Tahoma" w:cs="Tahoma"/>
        </w:rPr>
      </w:pPr>
    </w:p>
    <w:p w14:paraId="085D8901"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 xml:space="preserve"> </w:t>
      </w:r>
      <w:bookmarkStart w:id="11" w:name="_Toc163615935"/>
      <w:r w:rsidRPr="00E00A30">
        <w:rPr>
          <w:rFonts w:ascii="Tahoma" w:hAnsi="Tahoma" w:cs="Tahoma"/>
          <w:b/>
        </w:rPr>
        <w:t>Zaupnost po</w:t>
      </w:r>
      <w:bookmarkEnd w:id="11"/>
      <w:r w:rsidRPr="00E00A30">
        <w:rPr>
          <w:rFonts w:ascii="Tahoma" w:hAnsi="Tahoma" w:cs="Tahoma"/>
          <w:b/>
        </w:rPr>
        <w:t>datkov</w:t>
      </w:r>
    </w:p>
    <w:p w14:paraId="075D9327" w14:textId="77777777" w:rsidR="000D26E0" w:rsidRPr="00E00A30" w:rsidRDefault="000D26E0" w:rsidP="000D26E0">
      <w:pPr>
        <w:keepNext/>
        <w:keepLines/>
        <w:jc w:val="both"/>
        <w:rPr>
          <w:rFonts w:ascii="Tahoma" w:hAnsi="Tahoma" w:cs="Tahoma"/>
        </w:rPr>
      </w:pPr>
    </w:p>
    <w:p w14:paraId="2BE303F4" w14:textId="77777777" w:rsidR="000D26E0" w:rsidRPr="00E00A30" w:rsidRDefault="000D26E0" w:rsidP="000D26E0">
      <w:pPr>
        <w:keepNext/>
        <w:keepLines/>
        <w:jc w:val="both"/>
        <w:rPr>
          <w:rFonts w:ascii="Tahoma" w:hAnsi="Tahoma" w:cs="Tahoma"/>
        </w:rPr>
      </w:pPr>
      <w:r w:rsidRPr="00E00A30">
        <w:rPr>
          <w:rFonts w:ascii="Tahoma" w:hAnsi="Tahoma" w:cs="Tahoma"/>
        </w:rPr>
        <w:t>Naročnik zagotavlja javnost in zaupnost podatkov skladno s 35. členom ZJN-3 ob upoštevanju določb zakona, ki ureja varstvo osebnih podatkov, tajne podatke ali gospodarske družbe.</w:t>
      </w:r>
    </w:p>
    <w:p w14:paraId="3F1B77BD" w14:textId="77777777" w:rsidR="000D26E0" w:rsidRPr="00E00A30" w:rsidRDefault="000D26E0" w:rsidP="000D26E0">
      <w:pPr>
        <w:keepNext/>
        <w:keepLines/>
        <w:jc w:val="both"/>
        <w:rPr>
          <w:rFonts w:ascii="Tahoma" w:hAnsi="Tahoma" w:cs="Tahoma"/>
        </w:rPr>
      </w:pPr>
    </w:p>
    <w:p w14:paraId="1BCD6E2C" w14:textId="77777777" w:rsidR="000D26E0" w:rsidRPr="00E00A30" w:rsidRDefault="000D26E0" w:rsidP="000D26E0">
      <w:pPr>
        <w:keepNext/>
        <w:keepLines/>
        <w:jc w:val="both"/>
        <w:rPr>
          <w:rFonts w:ascii="Tahoma" w:hAnsi="Tahoma" w:cs="Tahoma"/>
        </w:rPr>
      </w:pPr>
      <w:r w:rsidRPr="00E00A30">
        <w:rPr>
          <w:rFonts w:ascii="Tahoma" w:hAnsi="Tahoma" w:cs="Tahoma"/>
        </w:rPr>
        <w:lastRenderedPageBreak/>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33083FAA" w14:textId="77777777" w:rsidR="000D26E0" w:rsidRPr="00E00A30" w:rsidRDefault="000D26E0" w:rsidP="000D26E0">
      <w:pPr>
        <w:keepNext/>
        <w:keepLines/>
        <w:jc w:val="both"/>
        <w:rPr>
          <w:rFonts w:ascii="Tahoma" w:hAnsi="Tahoma" w:cs="Tahoma"/>
        </w:rPr>
      </w:pPr>
    </w:p>
    <w:p w14:paraId="5E7F20A4"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Jamstvo za napake</w:t>
      </w:r>
    </w:p>
    <w:p w14:paraId="4E142325" w14:textId="77777777" w:rsidR="000D26E0" w:rsidRPr="00E00A30" w:rsidRDefault="000D26E0" w:rsidP="000D26E0">
      <w:pPr>
        <w:keepNext/>
        <w:keepLines/>
        <w:jc w:val="both"/>
        <w:rPr>
          <w:rFonts w:ascii="Tahoma" w:hAnsi="Tahoma" w:cs="Tahoma"/>
          <w:b/>
        </w:rPr>
      </w:pPr>
    </w:p>
    <w:p w14:paraId="75952E09" w14:textId="77777777" w:rsidR="000D26E0" w:rsidRPr="00E00A30" w:rsidRDefault="000D26E0" w:rsidP="000D26E0">
      <w:pPr>
        <w:keepNext/>
        <w:keepLines/>
        <w:jc w:val="both"/>
        <w:rPr>
          <w:rFonts w:ascii="Tahoma" w:hAnsi="Tahoma" w:cs="Tahoma"/>
        </w:rPr>
      </w:pPr>
      <w:r w:rsidRPr="00E00A30">
        <w:rPr>
          <w:rFonts w:ascii="Tahoma" w:hAnsi="Tahoma" w:cs="Tahoma"/>
        </w:rPr>
        <w:t>Izbrani ponudnik, s katerim bo naročnik sklenil pogodbo, bo moral jamčiti za odpravo vseh vrst napak, ki jih bo naredil z izvajanjem predmeta javnega naročila, skladno z določili Obligacijskega zakonika.</w:t>
      </w:r>
    </w:p>
    <w:p w14:paraId="7714092D" w14:textId="77777777" w:rsidR="000D26E0" w:rsidRPr="00E00A30" w:rsidRDefault="000D26E0" w:rsidP="000D26E0">
      <w:pPr>
        <w:keepNext/>
        <w:keepLines/>
        <w:jc w:val="both"/>
        <w:rPr>
          <w:rFonts w:ascii="Tahoma" w:hAnsi="Tahoma" w:cs="Tahoma"/>
        </w:rPr>
      </w:pPr>
    </w:p>
    <w:p w14:paraId="56B0F191" w14:textId="77777777" w:rsidR="000D26E0" w:rsidRPr="00E00A30" w:rsidRDefault="000D26E0" w:rsidP="000D26E0">
      <w:pPr>
        <w:keepNext/>
        <w:keepLines/>
        <w:numPr>
          <w:ilvl w:val="1"/>
          <w:numId w:val="2"/>
        </w:numPr>
        <w:jc w:val="both"/>
        <w:rPr>
          <w:rFonts w:ascii="Tahoma" w:hAnsi="Tahoma" w:cs="Tahoma"/>
          <w:b/>
        </w:rPr>
      </w:pPr>
      <w:bookmarkStart w:id="12" w:name="_Toc495914037"/>
      <w:r w:rsidRPr="00E00A30">
        <w:rPr>
          <w:rFonts w:ascii="Tahoma" w:hAnsi="Tahoma" w:cs="Tahoma"/>
          <w:b/>
        </w:rPr>
        <w:t>Celovitost p</w:t>
      </w:r>
      <w:bookmarkEnd w:id="12"/>
      <w:r w:rsidRPr="00E00A30">
        <w:rPr>
          <w:rFonts w:ascii="Tahoma" w:hAnsi="Tahoma" w:cs="Tahoma"/>
          <w:b/>
        </w:rPr>
        <w:t>onudbe</w:t>
      </w:r>
    </w:p>
    <w:p w14:paraId="5D302902" w14:textId="77777777" w:rsidR="000D26E0" w:rsidRPr="00E00A30" w:rsidRDefault="000D26E0" w:rsidP="000D26E0">
      <w:pPr>
        <w:keepNext/>
        <w:keepLines/>
        <w:jc w:val="both"/>
        <w:rPr>
          <w:rFonts w:ascii="Tahoma" w:hAnsi="Tahoma" w:cs="Tahoma"/>
        </w:rPr>
      </w:pPr>
    </w:p>
    <w:p w14:paraId="1BA209B2" w14:textId="77777777" w:rsidR="000D26E0" w:rsidRPr="00E00A30" w:rsidRDefault="000D26E0" w:rsidP="000D26E0">
      <w:pPr>
        <w:keepNext/>
        <w:keepLines/>
        <w:jc w:val="both"/>
        <w:rPr>
          <w:rFonts w:ascii="Tahoma" w:hAnsi="Tahoma" w:cs="Tahoma"/>
        </w:rPr>
      </w:pPr>
      <w:r w:rsidRPr="00E00A30">
        <w:rPr>
          <w:rFonts w:ascii="Tahoma" w:hAnsi="Tahoma" w:cs="Tahoma"/>
        </w:rPr>
        <w:t>Ponudnik odda ponudbo za celoten predmet javnega naročila, pri čemer mora predmet ponudbe ustrezati tehničnim in ostalim zahtevam, navedenim v predmetni dokumentaciji naročnika. V primeru, da predmet ponudbe ne bo v skladu z vsemi zahtevami in pogoji razpisne dokumentacije, bo naročnik tako ponudbo izključil iz sodelovanja v postopku oddaje javnega naročila.</w:t>
      </w:r>
    </w:p>
    <w:p w14:paraId="325AAE95" w14:textId="77777777" w:rsidR="000D26E0" w:rsidRPr="00E00A30" w:rsidRDefault="000D26E0" w:rsidP="000D26E0">
      <w:pPr>
        <w:keepNext/>
        <w:keepLines/>
        <w:jc w:val="both"/>
        <w:rPr>
          <w:rFonts w:ascii="Tahoma" w:hAnsi="Tahoma" w:cs="Tahoma"/>
          <w:b/>
        </w:rPr>
      </w:pPr>
    </w:p>
    <w:p w14:paraId="5BE85774"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Skupna ponudba</w:t>
      </w:r>
    </w:p>
    <w:p w14:paraId="7B6FE85C" w14:textId="77777777" w:rsidR="000D26E0" w:rsidRPr="00E00A30" w:rsidRDefault="000D26E0" w:rsidP="000D26E0">
      <w:pPr>
        <w:keepNext/>
        <w:keepLines/>
        <w:jc w:val="both"/>
        <w:rPr>
          <w:rFonts w:ascii="Tahoma" w:hAnsi="Tahoma" w:cs="Tahoma"/>
        </w:rPr>
      </w:pPr>
    </w:p>
    <w:p w14:paraId="0F320EDB" w14:textId="77777777" w:rsidR="000D26E0" w:rsidRPr="00E00A30" w:rsidRDefault="000D26E0" w:rsidP="000D26E0">
      <w:pPr>
        <w:keepNext/>
        <w:keepLines/>
        <w:jc w:val="both"/>
        <w:rPr>
          <w:rFonts w:ascii="Tahoma" w:hAnsi="Tahoma" w:cs="Tahoma"/>
        </w:rPr>
      </w:pPr>
      <w:r w:rsidRPr="00E00A30">
        <w:rPr>
          <w:rFonts w:ascii="Tahoma" w:hAnsi="Tahoma" w:cs="Tahoma"/>
        </w:rPr>
        <w:t>Ponudbo lahko predloži skupina gospodarskih subjektov, ki mora predložiti pravni akt o skupni izvedbi naročila (kot Prilogo 1/1). Navedeni pravni akt mora natančno opredeliti:</w:t>
      </w:r>
    </w:p>
    <w:p w14:paraId="0E709DBC" w14:textId="77777777" w:rsidR="000D26E0" w:rsidRPr="00E00A30" w:rsidRDefault="000D26E0" w:rsidP="000D26E0">
      <w:pPr>
        <w:keepNext/>
        <w:keepLines/>
        <w:numPr>
          <w:ilvl w:val="0"/>
          <w:numId w:val="8"/>
        </w:numPr>
        <w:ind w:left="284" w:hanging="284"/>
        <w:jc w:val="both"/>
        <w:rPr>
          <w:rFonts w:ascii="Tahoma" w:hAnsi="Tahoma" w:cs="Tahoma"/>
        </w:rPr>
      </w:pPr>
      <w:r w:rsidRPr="00E00A30">
        <w:rPr>
          <w:rFonts w:ascii="Tahoma" w:hAnsi="Tahoma" w:cs="Tahoma"/>
        </w:rPr>
        <w:t>medsebojno odgovornost posameznih članov skupine za izvedbo naročila znotraj skupine,</w:t>
      </w:r>
    </w:p>
    <w:p w14:paraId="115FF54A" w14:textId="77777777" w:rsidR="000D26E0" w:rsidRPr="00E00A30" w:rsidRDefault="000D26E0" w:rsidP="000D26E0">
      <w:pPr>
        <w:keepNext/>
        <w:keepLines/>
        <w:numPr>
          <w:ilvl w:val="0"/>
          <w:numId w:val="8"/>
        </w:numPr>
        <w:ind w:left="284" w:hanging="284"/>
        <w:jc w:val="both"/>
        <w:rPr>
          <w:rFonts w:ascii="Tahoma" w:hAnsi="Tahoma" w:cs="Tahoma"/>
        </w:rPr>
      </w:pPr>
      <w:r w:rsidRPr="00E00A30">
        <w:rPr>
          <w:rFonts w:ascii="Tahoma" w:hAnsi="Tahoma" w:cs="Tahoma"/>
        </w:rPr>
        <w:t>neomejeno solidarno odgovornost članov skupine do naročnika glede vseh obveznosti,</w:t>
      </w:r>
    </w:p>
    <w:p w14:paraId="2951D001" w14:textId="77777777" w:rsidR="000D26E0" w:rsidRPr="00E00A30" w:rsidRDefault="000D26E0" w:rsidP="000D26E0">
      <w:pPr>
        <w:keepNext/>
        <w:keepLines/>
        <w:numPr>
          <w:ilvl w:val="0"/>
          <w:numId w:val="8"/>
        </w:numPr>
        <w:ind w:left="284" w:hanging="284"/>
        <w:jc w:val="both"/>
        <w:rPr>
          <w:rFonts w:ascii="Tahoma" w:hAnsi="Tahoma" w:cs="Tahoma"/>
        </w:rPr>
      </w:pPr>
      <w:r w:rsidRPr="00E00A30">
        <w:rPr>
          <w:rFonts w:ascii="Tahoma" w:hAnsi="Tahoma" w:cs="Tahoma"/>
        </w:rPr>
        <w:t xml:space="preserve">glavnega nosilca izvedbe obveznosti, s katerim bo naročnik komuniciral, </w:t>
      </w:r>
    </w:p>
    <w:p w14:paraId="42A59213" w14:textId="77777777" w:rsidR="000D26E0" w:rsidRPr="00E00A30" w:rsidRDefault="000D26E0" w:rsidP="000D26E0">
      <w:pPr>
        <w:keepNext/>
        <w:keepLines/>
        <w:numPr>
          <w:ilvl w:val="0"/>
          <w:numId w:val="8"/>
        </w:numPr>
        <w:ind w:left="284" w:hanging="284"/>
        <w:jc w:val="both"/>
        <w:rPr>
          <w:rFonts w:ascii="Tahoma" w:hAnsi="Tahoma" w:cs="Tahoma"/>
        </w:rPr>
      </w:pPr>
      <w:r w:rsidRPr="00E00A30">
        <w:rPr>
          <w:rFonts w:ascii="Tahoma" w:hAnsi="Tahoma" w:cs="Tahoma"/>
        </w:rPr>
        <w:t>navedbo člana/ov skupine, kateremu naročnik vroči odločitev o oddaji naročila (v kolikor to ni navedeno, bo naročnik vročal odločitve vsem članom skupine ponudnikov),</w:t>
      </w:r>
    </w:p>
    <w:p w14:paraId="64E1C954" w14:textId="77777777" w:rsidR="000D26E0" w:rsidRPr="00E00A30" w:rsidRDefault="000D26E0" w:rsidP="000D26E0">
      <w:pPr>
        <w:keepNext/>
        <w:keepLines/>
        <w:numPr>
          <w:ilvl w:val="0"/>
          <w:numId w:val="8"/>
        </w:numPr>
        <w:ind w:left="284" w:hanging="284"/>
        <w:jc w:val="both"/>
        <w:rPr>
          <w:rFonts w:ascii="Tahoma" w:hAnsi="Tahoma" w:cs="Tahoma"/>
        </w:rPr>
      </w:pPr>
      <w:r w:rsidRPr="00E00A30">
        <w:rPr>
          <w:rFonts w:ascii="Tahoma" w:hAnsi="Tahoma" w:cs="Tahoma"/>
        </w:rPr>
        <w:t>nosilca finančnih obračunov in transakcij z navedbo transakcijskega računa, preko katerega se bo izvajalo plačevanje izvedenih obveznosti,</w:t>
      </w:r>
    </w:p>
    <w:p w14:paraId="44F580F8" w14:textId="77777777" w:rsidR="000D26E0" w:rsidRPr="00E00A30" w:rsidRDefault="000D26E0" w:rsidP="000D26E0">
      <w:pPr>
        <w:keepNext/>
        <w:keepLines/>
        <w:numPr>
          <w:ilvl w:val="0"/>
          <w:numId w:val="8"/>
        </w:numPr>
        <w:ind w:left="284" w:hanging="284"/>
        <w:jc w:val="both"/>
        <w:rPr>
          <w:rFonts w:ascii="Tahoma" w:hAnsi="Tahoma" w:cs="Tahoma"/>
        </w:rPr>
      </w:pPr>
      <w:r w:rsidRPr="00E00A30">
        <w:rPr>
          <w:rFonts w:ascii="Tahoma" w:hAnsi="Tahoma" w:cs="Tahoma"/>
        </w:rPr>
        <w:t>nosilca zavarovanja obveznosti iz naslova dobre izvedbe del,</w:t>
      </w:r>
    </w:p>
    <w:p w14:paraId="196181B0" w14:textId="77777777" w:rsidR="000D26E0" w:rsidRPr="00E00A30" w:rsidRDefault="000D26E0" w:rsidP="000D26E0">
      <w:pPr>
        <w:keepNext/>
        <w:keepLines/>
        <w:numPr>
          <w:ilvl w:val="0"/>
          <w:numId w:val="8"/>
        </w:numPr>
        <w:ind w:left="284" w:hanging="284"/>
        <w:jc w:val="both"/>
        <w:rPr>
          <w:rFonts w:ascii="Tahoma" w:hAnsi="Tahoma" w:cs="Tahoma"/>
        </w:rPr>
      </w:pPr>
      <w:r w:rsidRPr="00E00A30">
        <w:rPr>
          <w:rFonts w:ascii="Tahoma" w:hAnsi="Tahoma" w:cs="Tahoma"/>
        </w:rPr>
        <w:t>določila v primeru izstopa partnerja,</w:t>
      </w:r>
    </w:p>
    <w:p w14:paraId="4CB8FD60" w14:textId="77777777" w:rsidR="000D26E0" w:rsidRPr="00E00A30" w:rsidRDefault="000D26E0" w:rsidP="000D26E0">
      <w:pPr>
        <w:keepNext/>
        <w:keepLines/>
        <w:numPr>
          <w:ilvl w:val="0"/>
          <w:numId w:val="8"/>
        </w:numPr>
        <w:ind w:left="284" w:hanging="284"/>
        <w:jc w:val="both"/>
        <w:rPr>
          <w:rFonts w:ascii="Tahoma" w:hAnsi="Tahoma" w:cs="Tahoma"/>
        </w:rPr>
      </w:pPr>
      <w:r w:rsidRPr="00E00A30">
        <w:rPr>
          <w:rFonts w:ascii="Tahoma" w:hAnsi="Tahoma" w:cs="Tahoma"/>
        </w:rPr>
        <w:t>pooblastilo vodilnemu partnerju,</w:t>
      </w:r>
    </w:p>
    <w:p w14:paraId="6FDD2DCE" w14:textId="77777777" w:rsidR="000D26E0" w:rsidRPr="00E00A30" w:rsidRDefault="000D26E0" w:rsidP="000D26E0">
      <w:pPr>
        <w:keepNext/>
        <w:keepLines/>
        <w:numPr>
          <w:ilvl w:val="0"/>
          <w:numId w:val="8"/>
        </w:numPr>
        <w:ind w:left="284" w:hanging="284"/>
        <w:jc w:val="both"/>
        <w:rPr>
          <w:rFonts w:ascii="Tahoma" w:hAnsi="Tahoma" w:cs="Tahoma"/>
        </w:rPr>
      </w:pPr>
      <w:r w:rsidRPr="00E00A30">
        <w:rPr>
          <w:rFonts w:ascii="Tahoma" w:hAnsi="Tahoma" w:cs="Tahoma"/>
        </w:rPr>
        <w:t>opredelitev deležev in področje dela.</w:t>
      </w:r>
    </w:p>
    <w:p w14:paraId="13332130" w14:textId="77777777" w:rsidR="000D26E0" w:rsidRPr="00E00A30" w:rsidRDefault="000D26E0" w:rsidP="000D26E0">
      <w:pPr>
        <w:keepNext/>
        <w:keepLines/>
        <w:jc w:val="both"/>
        <w:rPr>
          <w:rFonts w:ascii="Tahoma" w:hAnsi="Tahoma" w:cs="Tahoma"/>
        </w:rPr>
      </w:pPr>
    </w:p>
    <w:p w14:paraId="2B8CF0E7" w14:textId="77777777" w:rsidR="000D26E0" w:rsidRPr="00E00A30" w:rsidRDefault="000D26E0" w:rsidP="000D26E0">
      <w:pPr>
        <w:keepNext/>
        <w:keepLines/>
        <w:jc w:val="both"/>
        <w:rPr>
          <w:rFonts w:ascii="Tahoma" w:hAnsi="Tahoma" w:cs="Tahoma"/>
        </w:rPr>
      </w:pPr>
      <w:r w:rsidRPr="00E00A30">
        <w:rPr>
          <w:rFonts w:ascii="Tahoma" w:hAnsi="Tahoma" w:cs="Tahoma"/>
        </w:rPr>
        <w:t xml:space="preserve">V primeru skupne ponudbe, pogodbo podpišejo vsi partnerji v skupni ponudbi, v kolikor ni z aktom o skupnem nastopu med partnerji dogovorjeno drugače. Vsak član skupine ponudnikov v okviru skupne ponudbe odgovarja naročniku neomejeno solidarno. </w:t>
      </w:r>
    </w:p>
    <w:p w14:paraId="590285D0" w14:textId="77777777" w:rsidR="000D26E0" w:rsidRPr="00E00A30" w:rsidRDefault="000D26E0" w:rsidP="000D26E0">
      <w:pPr>
        <w:keepNext/>
        <w:keepLines/>
        <w:jc w:val="both"/>
        <w:rPr>
          <w:rFonts w:ascii="Tahoma" w:hAnsi="Tahoma" w:cs="Tahoma"/>
        </w:rPr>
      </w:pPr>
    </w:p>
    <w:p w14:paraId="50D469BB" w14:textId="77777777" w:rsidR="000D26E0" w:rsidRPr="00E00A30" w:rsidRDefault="000D26E0" w:rsidP="000D26E0">
      <w:pPr>
        <w:keepNext/>
        <w:keepLines/>
        <w:jc w:val="both"/>
        <w:rPr>
          <w:rFonts w:ascii="Tahoma" w:hAnsi="Tahoma" w:cs="Tahoma"/>
        </w:rPr>
      </w:pPr>
      <w:r w:rsidRPr="00E00A30">
        <w:rPr>
          <w:rFonts w:ascii="Tahoma" w:hAnsi="Tahoma" w:cs="Tahoma"/>
        </w:rPr>
        <w:t xml:space="preserve">V primeru skupne ponudbe mora glavni (vodilni) ponudnik v skupni ponudbo za vse partnerje v skupni ponudbi k ponudbi v razdelek </w:t>
      </w:r>
      <w:r w:rsidRPr="00E00A30">
        <w:rPr>
          <w:rFonts w:ascii="Tahoma" w:hAnsi="Tahoma" w:cs="Tahoma"/>
          <w:b/>
        </w:rPr>
        <w:t>»SODELUJOČI, del Ostali sodelujoči«</w:t>
      </w:r>
      <w:r w:rsidRPr="00E00A30">
        <w:rPr>
          <w:rFonts w:ascii="Tahoma" w:hAnsi="Tahoma" w:cs="Tahoma"/>
        </w:rPr>
        <w:t xml:space="preserve"> priložiti </w:t>
      </w:r>
      <w:r w:rsidRPr="00E00A30">
        <w:rPr>
          <w:rFonts w:ascii="Tahoma" w:hAnsi="Tahoma" w:cs="Tahoma"/>
          <w:bCs/>
        </w:rPr>
        <w:t>v .pdf formatu</w:t>
      </w:r>
      <w:r w:rsidRPr="00E00A30">
        <w:rPr>
          <w:rFonts w:ascii="Tahoma" w:hAnsi="Tahoma" w:cs="Tahoma"/>
        </w:rPr>
        <w:t xml:space="preserve"> izpolnjeno, podpisano in žigosano </w:t>
      </w:r>
      <w:r w:rsidRPr="00E00A30">
        <w:rPr>
          <w:rFonts w:ascii="Tahoma" w:hAnsi="Tahoma" w:cs="Tahoma"/>
          <w:b/>
        </w:rPr>
        <w:t>Prilogo 3/1</w:t>
      </w:r>
      <w:r w:rsidRPr="00E00A30">
        <w:rPr>
          <w:rFonts w:ascii="Tahoma" w:hAnsi="Tahoma" w:cs="Tahoma"/>
        </w:rPr>
        <w:t xml:space="preserve">, ter v razdelek </w:t>
      </w:r>
      <w:r w:rsidRPr="00E00A30">
        <w:rPr>
          <w:rFonts w:ascii="Tahoma" w:hAnsi="Tahoma" w:cs="Tahoma"/>
          <w:b/>
          <w:color w:val="000000" w:themeColor="text1"/>
        </w:rPr>
        <w:t xml:space="preserve">»DOKUMENTI«, del »Ostale priloge« </w:t>
      </w:r>
      <w:r w:rsidRPr="00E00A30">
        <w:rPr>
          <w:rFonts w:ascii="Tahoma" w:hAnsi="Tahoma" w:cs="Tahoma"/>
          <w:bCs/>
        </w:rPr>
        <w:t>v .pdf formatu</w:t>
      </w:r>
      <w:r w:rsidRPr="00E00A30">
        <w:rPr>
          <w:rFonts w:ascii="Tahoma" w:hAnsi="Tahoma" w:cs="Tahoma"/>
        </w:rPr>
        <w:t xml:space="preserve"> izpolnjeno,  podpisano in žigosano </w:t>
      </w:r>
      <w:r w:rsidRPr="00E00A30">
        <w:rPr>
          <w:rFonts w:ascii="Tahoma" w:hAnsi="Tahoma" w:cs="Tahoma"/>
          <w:b/>
        </w:rPr>
        <w:t xml:space="preserve">Prilogo 1, Prilogo 3/2 </w:t>
      </w:r>
      <w:r w:rsidRPr="00E00A30">
        <w:rPr>
          <w:rFonts w:ascii="Tahoma" w:hAnsi="Tahoma" w:cs="Tahoma"/>
        </w:rPr>
        <w:t xml:space="preserve">in </w:t>
      </w:r>
      <w:r w:rsidRPr="00E00A30">
        <w:rPr>
          <w:rFonts w:ascii="Tahoma" w:hAnsi="Tahoma" w:cs="Tahoma"/>
          <w:b/>
        </w:rPr>
        <w:t xml:space="preserve">Prilogo 3/3 </w:t>
      </w:r>
      <w:r w:rsidRPr="00E00A30">
        <w:rPr>
          <w:rFonts w:ascii="Tahoma" w:hAnsi="Tahoma" w:cs="Tahoma"/>
          <w:kern w:val="16"/>
        </w:rPr>
        <w:t>ter ostala dokazila, v kolikor/kot to izhaja iz posameznih točk v nadaljevanju razpisne dokumentacije</w:t>
      </w:r>
      <w:r w:rsidRPr="00E00A30">
        <w:rPr>
          <w:rFonts w:ascii="Tahoma" w:hAnsi="Tahoma" w:cs="Tahoma"/>
          <w:b/>
        </w:rPr>
        <w:t>.</w:t>
      </w:r>
    </w:p>
    <w:p w14:paraId="7FE91DB8" w14:textId="77777777" w:rsidR="000D26E0" w:rsidRPr="00E00A30" w:rsidRDefault="000D26E0" w:rsidP="000D26E0">
      <w:pPr>
        <w:keepNext/>
        <w:keepLines/>
        <w:jc w:val="both"/>
        <w:rPr>
          <w:rFonts w:ascii="Tahoma" w:hAnsi="Tahoma" w:cs="Tahoma"/>
        </w:rPr>
      </w:pPr>
    </w:p>
    <w:p w14:paraId="2D26268A"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Ponudba s podizvajalci</w:t>
      </w:r>
    </w:p>
    <w:p w14:paraId="2BA13801" w14:textId="77777777" w:rsidR="000D26E0" w:rsidRPr="00E00A30" w:rsidRDefault="000D26E0" w:rsidP="000D26E0">
      <w:pPr>
        <w:keepNext/>
        <w:keepLines/>
        <w:jc w:val="both"/>
        <w:rPr>
          <w:rFonts w:ascii="Tahoma" w:eastAsia="Calibri" w:hAnsi="Tahoma" w:cs="Tahoma"/>
          <w:kern w:val="16"/>
        </w:rPr>
      </w:pPr>
    </w:p>
    <w:p w14:paraId="62EE36DB" w14:textId="354DEC27" w:rsidR="000D26E0" w:rsidRDefault="000D26E0" w:rsidP="000D26E0">
      <w:pPr>
        <w:keepNext/>
        <w:keepLines/>
        <w:jc w:val="both"/>
        <w:rPr>
          <w:rFonts w:ascii="Tahoma" w:hAnsi="Tahoma" w:cs="Tahoma"/>
          <w:kern w:val="16"/>
        </w:rPr>
      </w:pPr>
      <w:r w:rsidRPr="00E00A30">
        <w:rPr>
          <w:rFonts w:ascii="Tahoma" w:hAnsi="Tahoma" w:cs="Tahoma"/>
          <w:kern w:val="16"/>
        </w:rPr>
        <w:t xml:space="preserve">Ponudnik lahko del javnega naročila odda v podizvajanje. Če bo </w:t>
      </w:r>
      <w:r w:rsidRPr="00E00A30">
        <w:rPr>
          <w:rFonts w:ascii="Tahoma" w:hAnsi="Tahoma" w:cs="Tahoma"/>
        </w:rPr>
        <w:t>ponudnik</w:t>
      </w:r>
      <w:r w:rsidRPr="00E00A30">
        <w:rPr>
          <w:rFonts w:ascii="Tahoma" w:hAnsi="Tahoma" w:cs="Tahoma"/>
          <w:kern w:val="16"/>
        </w:rPr>
        <w:t xml:space="preserve"> izvajal javno naročilo s podizvajalci, mora v ponudbi priložiti izpolnjeno in podpisano:</w:t>
      </w:r>
    </w:p>
    <w:p w14:paraId="09697774" w14:textId="77777777" w:rsidR="00500354" w:rsidRPr="00E00A30" w:rsidRDefault="00500354" w:rsidP="000D26E0">
      <w:pPr>
        <w:keepNext/>
        <w:keepLines/>
        <w:jc w:val="both"/>
        <w:rPr>
          <w:rFonts w:ascii="Tahoma" w:hAnsi="Tahoma" w:cs="Tahoma"/>
          <w:kern w:val="16"/>
        </w:rPr>
      </w:pPr>
    </w:p>
    <w:p w14:paraId="67BB6E1C" w14:textId="77777777" w:rsidR="000D26E0" w:rsidRPr="00E00A30" w:rsidRDefault="000D26E0" w:rsidP="00500354">
      <w:pPr>
        <w:keepNext/>
        <w:keepLines/>
        <w:numPr>
          <w:ilvl w:val="0"/>
          <w:numId w:val="11"/>
        </w:numPr>
        <w:jc w:val="both"/>
        <w:rPr>
          <w:rFonts w:ascii="Tahoma" w:hAnsi="Tahoma" w:cs="Tahoma"/>
          <w:kern w:val="16"/>
        </w:rPr>
      </w:pPr>
      <w:r w:rsidRPr="00E00A30">
        <w:rPr>
          <w:rFonts w:ascii="Tahoma" w:hAnsi="Tahoma" w:cs="Tahoma"/>
          <w:kern w:val="16"/>
        </w:rPr>
        <w:lastRenderedPageBreak/>
        <w:t xml:space="preserve">Prilogo 3/1 </w:t>
      </w:r>
      <w:r w:rsidRPr="00E00A30">
        <w:rPr>
          <w:rFonts w:ascii="Tahoma" w:hAnsi="Tahoma" w:cs="Tahoma"/>
        </w:rPr>
        <w:t>UGOTAVLJANJE SPOSOBNOSTI IN IZJAVA O SPREJEMANJU POGOJEV RAZPISNE DOKUMENTACIJE,</w:t>
      </w:r>
    </w:p>
    <w:p w14:paraId="1C7C205C" w14:textId="77777777" w:rsidR="000D26E0" w:rsidRPr="00E00A30" w:rsidRDefault="000D26E0" w:rsidP="000D26E0">
      <w:pPr>
        <w:keepNext/>
        <w:keepLines/>
        <w:numPr>
          <w:ilvl w:val="0"/>
          <w:numId w:val="11"/>
        </w:numPr>
        <w:jc w:val="both"/>
        <w:rPr>
          <w:rFonts w:ascii="Tahoma" w:hAnsi="Tahoma" w:cs="Tahoma"/>
          <w:kern w:val="16"/>
        </w:rPr>
      </w:pPr>
      <w:r w:rsidRPr="00E00A30">
        <w:rPr>
          <w:rFonts w:ascii="Tahoma" w:hAnsi="Tahoma" w:cs="Tahoma"/>
          <w:kern w:val="16"/>
        </w:rPr>
        <w:t>Prilogo 3/2 IZJAVA O UDELEŽBI FIZIČNIH IN PRAVNIH OSEB V LASTNIŠTVU PONUDNIKA,</w:t>
      </w:r>
    </w:p>
    <w:p w14:paraId="60F22A62" w14:textId="77777777" w:rsidR="000D26E0" w:rsidRPr="00E00A30" w:rsidRDefault="000D26E0" w:rsidP="000D26E0">
      <w:pPr>
        <w:keepNext/>
        <w:keepLines/>
        <w:numPr>
          <w:ilvl w:val="0"/>
          <w:numId w:val="11"/>
        </w:numPr>
        <w:jc w:val="both"/>
        <w:rPr>
          <w:rFonts w:ascii="Tahoma" w:hAnsi="Tahoma" w:cs="Tahoma"/>
          <w:kern w:val="16"/>
        </w:rPr>
      </w:pPr>
      <w:r w:rsidRPr="00E00A30">
        <w:rPr>
          <w:rFonts w:ascii="Tahoma" w:hAnsi="Tahoma" w:cs="Tahoma"/>
          <w:kern w:val="16"/>
        </w:rPr>
        <w:t>Prilogo 3/3 POOBLASTILO ZA PRIDOBITEV POTRDILA IZ KAZENSKE EVIDENCE – ZA FIZIČNO OSEBE,</w:t>
      </w:r>
    </w:p>
    <w:p w14:paraId="4550DDF3" w14:textId="77777777" w:rsidR="000D26E0" w:rsidRPr="00E00A30" w:rsidRDefault="000D26E0" w:rsidP="000D26E0">
      <w:pPr>
        <w:keepNext/>
        <w:keepLines/>
        <w:numPr>
          <w:ilvl w:val="0"/>
          <w:numId w:val="11"/>
        </w:numPr>
        <w:jc w:val="both"/>
        <w:rPr>
          <w:rFonts w:ascii="Tahoma" w:hAnsi="Tahoma" w:cs="Tahoma"/>
          <w:kern w:val="16"/>
        </w:rPr>
      </w:pPr>
      <w:r w:rsidRPr="00E00A30">
        <w:rPr>
          <w:rFonts w:ascii="Tahoma" w:hAnsi="Tahoma" w:cs="Tahoma"/>
          <w:kern w:val="16"/>
        </w:rPr>
        <w:t>izpolnjen in podpisano Prilogo 4/1 UDELEŽBA PODIZVAJALCA,</w:t>
      </w:r>
    </w:p>
    <w:p w14:paraId="4A5F7FC7" w14:textId="77777777" w:rsidR="000D26E0" w:rsidRPr="00E00A30" w:rsidRDefault="000D26E0" w:rsidP="000D26E0">
      <w:pPr>
        <w:keepNext/>
        <w:keepLines/>
        <w:numPr>
          <w:ilvl w:val="0"/>
          <w:numId w:val="11"/>
        </w:numPr>
        <w:jc w:val="both"/>
        <w:rPr>
          <w:rFonts w:ascii="Tahoma" w:hAnsi="Tahoma" w:cs="Tahoma"/>
          <w:kern w:val="16"/>
        </w:rPr>
      </w:pPr>
      <w:r w:rsidRPr="00E00A30">
        <w:rPr>
          <w:rFonts w:ascii="Tahoma" w:hAnsi="Tahoma" w:cs="Tahoma"/>
          <w:kern w:val="16"/>
        </w:rPr>
        <w:t>izpolnjeno in podpisano Prilogo 4/2 SOGLASJE PODIZVAJALCA ZA NEPOSREDNA PLAČILA, če podizvajalec neposredna plačila zahteva,</w:t>
      </w:r>
    </w:p>
    <w:p w14:paraId="4CB5E097" w14:textId="77777777" w:rsidR="000D26E0" w:rsidRPr="00E00A30" w:rsidRDefault="000D26E0" w:rsidP="000D26E0">
      <w:pPr>
        <w:keepNext/>
        <w:keepLines/>
        <w:numPr>
          <w:ilvl w:val="0"/>
          <w:numId w:val="11"/>
        </w:numPr>
        <w:jc w:val="both"/>
        <w:rPr>
          <w:rFonts w:ascii="Tahoma" w:hAnsi="Tahoma" w:cs="Tahoma"/>
          <w:kern w:val="16"/>
        </w:rPr>
      </w:pPr>
      <w:r w:rsidRPr="00E00A30">
        <w:rPr>
          <w:rFonts w:ascii="Tahoma" w:hAnsi="Tahoma" w:cs="Tahoma"/>
        </w:rPr>
        <w:t>Priloge: 3/1 izpis iz ustreznega poklicnega ali poslovnega registra,</w:t>
      </w:r>
    </w:p>
    <w:p w14:paraId="7875DEE3" w14:textId="77777777" w:rsidR="000D26E0" w:rsidRPr="00E00A30" w:rsidRDefault="000D26E0" w:rsidP="000D26E0">
      <w:pPr>
        <w:keepNext/>
        <w:keepLines/>
        <w:numPr>
          <w:ilvl w:val="0"/>
          <w:numId w:val="11"/>
        </w:numPr>
        <w:jc w:val="both"/>
        <w:rPr>
          <w:rFonts w:ascii="Tahoma" w:hAnsi="Tahoma" w:cs="Tahoma"/>
          <w:kern w:val="16"/>
        </w:rPr>
      </w:pPr>
      <w:r w:rsidRPr="00E00A30">
        <w:rPr>
          <w:rFonts w:ascii="Tahoma" w:hAnsi="Tahoma" w:cs="Tahoma"/>
          <w:kern w:val="16"/>
        </w:rPr>
        <w:t>ter ostala dokazila, v kolikor/kot to izhaja iz posameznih točk v nadaljevanju razpisne dokumentacije.</w:t>
      </w:r>
    </w:p>
    <w:p w14:paraId="5CF4A918" w14:textId="77777777" w:rsidR="000D26E0" w:rsidRPr="00E00A30" w:rsidRDefault="000D26E0" w:rsidP="000D26E0">
      <w:pPr>
        <w:keepNext/>
        <w:keepLines/>
        <w:jc w:val="both"/>
        <w:rPr>
          <w:rFonts w:ascii="Tahoma" w:hAnsi="Tahoma" w:cs="Tahoma"/>
          <w:kern w:val="16"/>
        </w:rPr>
      </w:pPr>
    </w:p>
    <w:p w14:paraId="3107D6A9" w14:textId="77777777" w:rsidR="000D26E0" w:rsidRPr="00E00A30" w:rsidRDefault="000D26E0" w:rsidP="000D26E0">
      <w:pPr>
        <w:keepNext/>
        <w:keepLines/>
        <w:jc w:val="both"/>
        <w:rPr>
          <w:rFonts w:ascii="Tahoma" w:hAnsi="Tahoma" w:cs="Tahoma"/>
          <w:kern w:val="16"/>
        </w:rPr>
      </w:pPr>
      <w:r w:rsidRPr="00E00A30">
        <w:rPr>
          <w:rFonts w:ascii="Tahoma" w:hAnsi="Tahoma" w:cs="Tahoma"/>
          <w:kern w:val="16"/>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14C2DC2D" w14:textId="77777777" w:rsidR="000D26E0" w:rsidRPr="00E00A30" w:rsidRDefault="000D26E0" w:rsidP="000D26E0">
      <w:pPr>
        <w:keepNext/>
        <w:keepLines/>
        <w:jc w:val="both"/>
        <w:rPr>
          <w:rFonts w:ascii="Tahoma" w:hAnsi="Tahoma" w:cs="Tahoma"/>
          <w:kern w:val="16"/>
        </w:rPr>
      </w:pPr>
    </w:p>
    <w:p w14:paraId="12856877" w14:textId="77777777" w:rsidR="000D26E0" w:rsidRPr="00E00A30" w:rsidRDefault="000D26E0" w:rsidP="000D26E0">
      <w:pPr>
        <w:keepNext/>
        <w:keepLines/>
        <w:jc w:val="both"/>
        <w:rPr>
          <w:rFonts w:ascii="Tahoma" w:hAnsi="Tahoma" w:cs="Tahoma"/>
          <w:kern w:val="16"/>
        </w:rPr>
      </w:pPr>
      <w:r w:rsidRPr="00E00A30">
        <w:rPr>
          <w:rFonts w:ascii="Tahoma" w:hAnsi="Tahoma" w:cs="Tahoma"/>
          <w:kern w:val="16"/>
        </w:rPr>
        <w:t>Ponudnik, kateremu bo javno naročilo oddano, bo v razmerju do naročnika v celoti odgovarjal za izvedbo prejetega naročila, ne glede na število podizvajalcev.</w:t>
      </w:r>
    </w:p>
    <w:p w14:paraId="230566F6" w14:textId="77777777" w:rsidR="000D26E0" w:rsidRPr="00E00A30" w:rsidRDefault="000D26E0" w:rsidP="000D26E0">
      <w:pPr>
        <w:keepNext/>
        <w:keepLines/>
        <w:jc w:val="both"/>
        <w:rPr>
          <w:rFonts w:ascii="Tahoma" w:hAnsi="Tahoma" w:cs="Tahoma"/>
          <w:kern w:val="16"/>
        </w:rPr>
      </w:pPr>
    </w:p>
    <w:p w14:paraId="214BBB05" w14:textId="77777777" w:rsidR="000D26E0" w:rsidRPr="00E00A30" w:rsidRDefault="000D26E0" w:rsidP="000D26E0">
      <w:pPr>
        <w:keepNext/>
        <w:keepLines/>
        <w:jc w:val="both"/>
        <w:rPr>
          <w:rFonts w:ascii="Tahoma" w:hAnsi="Tahoma" w:cs="Tahoma"/>
          <w:kern w:val="16"/>
        </w:rPr>
      </w:pPr>
      <w:r w:rsidRPr="00E00A30">
        <w:rPr>
          <w:rFonts w:ascii="Tahoma" w:hAnsi="Tahoma" w:cs="Tahoma"/>
          <w:kern w:val="16"/>
        </w:rPr>
        <w:t>Če Ponudnik ne ravna v skladu s 94. člena ZJN-3, bo naročnik Državni revizijski komisiji podal predlog za uvedbo postopka o prekršku iz 2. točke prvega odstavka 112. člena ZJN-3.</w:t>
      </w:r>
    </w:p>
    <w:p w14:paraId="71526583" w14:textId="77777777" w:rsidR="000D26E0" w:rsidRPr="00E00A30" w:rsidRDefault="000D26E0" w:rsidP="000D26E0">
      <w:pPr>
        <w:keepNext/>
        <w:keepLines/>
        <w:jc w:val="both"/>
        <w:rPr>
          <w:rFonts w:ascii="Tahoma" w:hAnsi="Tahoma" w:cs="Tahoma"/>
          <w:kern w:val="16"/>
        </w:rPr>
      </w:pPr>
      <w:r w:rsidRPr="00E00A30">
        <w:rPr>
          <w:rFonts w:ascii="Tahoma" w:hAnsi="Tahoma" w:cs="Tahoma"/>
          <w:kern w:val="16"/>
        </w:rPr>
        <w:t xml:space="preserve"> </w:t>
      </w:r>
    </w:p>
    <w:p w14:paraId="010D435C" w14:textId="77777777" w:rsidR="000D26E0" w:rsidRPr="00E00A30" w:rsidRDefault="000D26E0" w:rsidP="000D26E0">
      <w:pPr>
        <w:keepNext/>
        <w:keepLines/>
        <w:jc w:val="both"/>
        <w:rPr>
          <w:rFonts w:ascii="Tahoma" w:hAnsi="Tahoma" w:cs="Tahoma"/>
          <w:kern w:val="16"/>
        </w:rPr>
      </w:pPr>
      <w:r w:rsidRPr="00E00A30">
        <w:rPr>
          <w:rFonts w:ascii="Tahoma" w:hAnsi="Tahoma" w:cs="Tahoma"/>
          <w:kern w:val="16"/>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7F3917A7" w14:textId="0900894D" w:rsidR="000D26E0" w:rsidRPr="00E00A30" w:rsidRDefault="000D26E0" w:rsidP="000D26E0">
      <w:pPr>
        <w:keepNext/>
        <w:keepLines/>
        <w:ind w:right="-2"/>
        <w:jc w:val="both"/>
        <w:rPr>
          <w:rFonts w:ascii="Tahoma" w:hAnsi="Tahoma" w:cs="Tahoma"/>
          <w:i/>
          <w:lang w:val="x-none"/>
        </w:rPr>
      </w:pPr>
    </w:p>
    <w:p w14:paraId="4C4D5D39" w14:textId="77777777" w:rsidR="000D26E0" w:rsidRPr="00E00A30" w:rsidRDefault="000D26E0" w:rsidP="000D26E0">
      <w:pPr>
        <w:keepNext/>
        <w:keepLines/>
        <w:jc w:val="both"/>
        <w:rPr>
          <w:rFonts w:ascii="Tahoma" w:eastAsia="Calibri" w:hAnsi="Tahoma" w:cs="Tahoma"/>
          <w:i/>
          <w:kern w:val="16"/>
        </w:rPr>
      </w:pPr>
      <w:r w:rsidRPr="00E00A30">
        <w:rPr>
          <w:rFonts w:ascii="Tahoma" w:eastAsia="Calibri" w:hAnsi="Tahoma" w:cs="Tahoma"/>
          <w:i/>
          <w:kern w:val="16"/>
        </w:rPr>
        <w:t>V kolikor gospodarski subjekt ne oddaja ponudbe z nobenim podizvajalcem, mu ni potrebno izpolniti/priložiti prilog, ki se nanašajo na podizvajalce.</w:t>
      </w:r>
    </w:p>
    <w:p w14:paraId="4EFE41C7" w14:textId="77777777" w:rsidR="000D26E0" w:rsidRPr="00E00A30" w:rsidRDefault="000D26E0" w:rsidP="000D26E0">
      <w:pPr>
        <w:keepNext/>
        <w:keepLines/>
        <w:jc w:val="both"/>
        <w:rPr>
          <w:rFonts w:ascii="Tahoma" w:hAnsi="Tahoma" w:cs="Tahoma"/>
        </w:rPr>
      </w:pPr>
    </w:p>
    <w:p w14:paraId="0B2E429E"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Uporaba zmogljivosti drugih subjektov</w:t>
      </w:r>
    </w:p>
    <w:p w14:paraId="08BE5A47" w14:textId="77777777" w:rsidR="000D26E0" w:rsidRPr="00E00A30" w:rsidRDefault="000D26E0" w:rsidP="000D26E0">
      <w:pPr>
        <w:keepNext/>
        <w:keepLines/>
        <w:jc w:val="both"/>
        <w:rPr>
          <w:rFonts w:ascii="Tahoma" w:hAnsi="Tahoma" w:cs="Tahoma"/>
        </w:rPr>
      </w:pPr>
    </w:p>
    <w:p w14:paraId="099A1616" w14:textId="77777777" w:rsidR="000D26E0" w:rsidRPr="00E00A30" w:rsidRDefault="000D26E0" w:rsidP="000D26E0">
      <w:pPr>
        <w:keepNext/>
        <w:keepLines/>
        <w:jc w:val="both"/>
        <w:rPr>
          <w:rFonts w:ascii="Tahoma" w:hAnsi="Tahoma" w:cs="Tahoma"/>
        </w:rPr>
      </w:pPr>
      <w:r w:rsidRPr="00E00A30">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74DF79F" w14:textId="77777777" w:rsidR="000D26E0" w:rsidRPr="00E00A30" w:rsidRDefault="000D26E0" w:rsidP="000D26E0">
      <w:pPr>
        <w:keepNext/>
        <w:keepLines/>
        <w:jc w:val="both"/>
        <w:rPr>
          <w:rFonts w:ascii="Tahoma" w:hAnsi="Tahoma" w:cs="Tahoma"/>
        </w:rPr>
      </w:pPr>
    </w:p>
    <w:p w14:paraId="0521805B" w14:textId="77777777" w:rsidR="000D26E0" w:rsidRPr="00E00A30" w:rsidRDefault="000D26E0" w:rsidP="000D26E0">
      <w:pPr>
        <w:keepNext/>
        <w:keepLines/>
        <w:ind w:right="-2"/>
        <w:jc w:val="both"/>
        <w:rPr>
          <w:rFonts w:ascii="Tahoma" w:hAnsi="Tahoma" w:cs="Tahoma"/>
        </w:rPr>
      </w:pPr>
      <w:r w:rsidRPr="00E00A30">
        <w:rPr>
          <w:rFonts w:ascii="Tahoma" w:hAnsi="Tahoma" w:cs="Tahoma"/>
          <w:lang w:val="x-none"/>
        </w:rPr>
        <w:t>Če želi ponudnik uporabiti</w:t>
      </w:r>
      <w:r w:rsidRPr="00E00A30">
        <w:rPr>
          <w:rFonts w:ascii="Tahoma" w:hAnsi="Tahoma" w:cs="Tahoma"/>
        </w:rPr>
        <w:t xml:space="preserve"> </w:t>
      </w:r>
      <w:r w:rsidRPr="00E00A30">
        <w:rPr>
          <w:rFonts w:ascii="Tahoma" w:hAnsi="Tahoma" w:cs="Tahoma"/>
          <w:lang w:val="x-none"/>
        </w:rPr>
        <w:t xml:space="preserve">zmogljivosti drugih subjektov, mora v </w:t>
      </w:r>
      <w:r w:rsidRPr="00E00A30">
        <w:rPr>
          <w:rFonts w:ascii="Tahoma" w:hAnsi="Tahoma" w:cs="Tahoma"/>
        </w:rPr>
        <w:t>ponudbi</w:t>
      </w:r>
      <w:r w:rsidRPr="00E00A30">
        <w:rPr>
          <w:rFonts w:ascii="Tahoma" w:hAnsi="Tahoma" w:cs="Tahoma"/>
          <w:lang w:val="x-none"/>
        </w:rPr>
        <w:t xml:space="preserve"> dokazati, da bo imel na voljo sredstva, na primer s</w:t>
      </w:r>
      <w:r w:rsidRPr="00E00A30">
        <w:rPr>
          <w:rFonts w:ascii="Tahoma" w:hAnsi="Tahoma" w:cs="Tahoma"/>
        </w:rPr>
        <w:t xml:space="preserve"> </w:t>
      </w:r>
      <w:r w:rsidRPr="00E00A30">
        <w:rPr>
          <w:rFonts w:ascii="Tahoma" w:hAnsi="Tahoma" w:cs="Tahoma"/>
          <w:lang w:val="x-none"/>
        </w:rPr>
        <w:t>predložitvijo zagotovil teh subjektov za ta namen. Naročnik bo v tem primeru ravnal v skladu s drugim</w:t>
      </w:r>
      <w:r w:rsidRPr="00E00A30">
        <w:rPr>
          <w:rFonts w:ascii="Tahoma" w:hAnsi="Tahoma" w:cs="Tahoma"/>
        </w:rPr>
        <w:t xml:space="preserve"> odstavkom 81. člena ZJN-3. </w:t>
      </w:r>
    </w:p>
    <w:p w14:paraId="7145E49E" w14:textId="77777777" w:rsidR="000D26E0" w:rsidRPr="00E00A30" w:rsidRDefault="000D26E0" w:rsidP="000D26E0">
      <w:pPr>
        <w:keepNext/>
        <w:keepLines/>
        <w:jc w:val="both"/>
        <w:rPr>
          <w:rFonts w:ascii="Tahoma" w:hAnsi="Tahoma" w:cs="Tahoma"/>
        </w:rPr>
      </w:pPr>
    </w:p>
    <w:p w14:paraId="21607F21" w14:textId="77777777" w:rsidR="000D26E0" w:rsidRPr="00B5397C" w:rsidRDefault="000D26E0" w:rsidP="000D26E0">
      <w:pPr>
        <w:keepNext/>
        <w:keepLines/>
        <w:ind w:right="-2"/>
        <w:jc w:val="both"/>
        <w:rPr>
          <w:rFonts w:ascii="Tahoma" w:hAnsi="Tahoma" w:cs="Tahoma"/>
          <w:lang w:val="x-none"/>
        </w:rPr>
      </w:pPr>
      <w:r w:rsidRPr="00E00A30">
        <w:rPr>
          <w:rFonts w:ascii="Tahoma" w:hAnsi="Tahoma" w:cs="Tahoma"/>
          <w:lang w:val="x-none"/>
        </w:rPr>
        <w:t xml:space="preserve">V primeru, da bo gospodarski subjekt za izvedbo javnega naročila uporabljal zmogljivost drugih subjektov (ki niso partner/ji v primeru skupne ponudbe ali podizvajalec/ci), mora za vsakega izmed subjektov, na katerega </w:t>
      </w:r>
      <w:r w:rsidRPr="00B5397C">
        <w:rPr>
          <w:rFonts w:ascii="Tahoma" w:hAnsi="Tahoma" w:cs="Tahoma"/>
          <w:lang w:val="x-none"/>
        </w:rPr>
        <w:t xml:space="preserve">zmogljivosti se sklicuje, priložiti naslednje izpolnjene in podpisane priloge: </w:t>
      </w:r>
    </w:p>
    <w:p w14:paraId="0DF9E70A" w14:textId="356A8CD1" w:rsidR="000D26E0" w:rsidRPr="00B5397C" w:rsidRDefault="00B5397C" w:rsidP="000D26E0">
      <w:pPr>
        <w:keepNext/>
        <w:keepLines/>
        <w:numPr>
          <w:ilvl w:val="0"/>
          <w:numId w:val="37"/>
        </w:numPr>
        <w:jc w:val="both"/>
        <w:rPr>
          <w:rFonts w:ascii="Tahoma" w:hAnsi="Tahoma" w:cs="Tahoma"/>
          <w:kern w:val="16"/>
        </w:rPr>
      </w:pPr>
      <w:r>
        <w:rPr>
          <w:rFonts w:ascii="Tahoma" w:hAnsi="Tahoma" w:cs="Tahoma"/>
          <w:kern w:val="16"/>
        </w:rPr>
        <w:t xml:space="preserve">Prilogo 3/1 </w:t>
      </w:r>
      <w:r w:rsidR="000D26E0" w:rsidRPr="00B5397C">
        <w:rPr>
          <w:rFonts w:ascii="Tahoma" w:hAnsi="Tahoma" w:cs="Tahoma"/>
        </w:rPr>
        <w:t>UGOTAVLJANJE SPOSOBNOSTI IN IZJAVA O SPREJEMANJU POGOJEV RAZPISNE DOKUMENTACIJE,</w:t>
      </w:r>
    </w:p>
    <w:p w14:paraId="47211A23" w14:textId="77777777" w:rsidR="000D26E0" w:rsidRPr="00E00A30" w:rsidRDefault="000D26E0" w:rsidP="000D26E0">
      <w:pPr>
        <w:keepNext/>
        <w:keepLines/>
        <w:numPr>
          <w:ilvl w:val="0"/>
          <w:numId w:val="37"/>
        </w:numPr>
        <w:jc w:val="both"/>
        <w:rPr>
          <w:rFonts w:ascii="Tahoma" w:hAnsi="Tahoma" w:cs="Tahoma"/>
          <w:kern w:val="16"/>
        </w:rPr>
      </w:pPr>
      <w:r w:rsidRPr="00E00A30">
        <w:rPr>
          <w:rFonts w:ascii="Tahoma" w:hAnsi="Tahoma" w:cs="Tahoma"/>
        </w:rPr>
        <w:t>Prilogo 3/3 POOBLASTILO ZA PRIDOBITEV POTRDILA IZ KAZENSKE EVIDENCE – ZA FIZIČNE OSEBE,</w:t>
      </w:r>
    </w:p>
    <w:p w14:paraId="5BF490B2" w14:textId="77777777" w:rsidR="000D26E0" w:rsidRPr="00E00A30" w:rsidRDefault="000D26E0" w:rsidP="000D26E0">
      <w:pPr>
        <w:keepNext/>
        <w:keepLines/>
        <w:numPr>
          <w:ilvl w:val="0"/>
          <w:numId w:val="37"/>
        </w:numPr>
        <w:jc w:val="both"/>
        <w:rPr>
          <w:rFonts w:ascii="Tahoma" w:hAnsi="Tahoma" w:cs="Tahoma"/>
        </w:rPr>
      </w:pPr>
      <w:r w:rsidRPr="00E00A30">
        <w:rPr>
          <w:rFonts w:ascii="Tahoma" w:hAnsi="Tahoma" w:cs="Tahoma"/>
        </w:rPr>
        <w:t>izpolnjeno in podpisano Prilogo 4/3 UDELEŽBA SUBJEKTA, KATEREGA ZMOGLJIVOST SE UPORABLJA,</w:t>
      </w:r>
    </w:p>
    <w:p w14:paraId="505FF0A7" w14:textId="77777777" w:rsidR="000D26E0" w:rsidRPr="00E00A30" w:rsidRDefault="000D26E0" w:rsidP="000D26E0">
      <w:pPr>
        <w:keepNext/>
        <w:keepLines/>
        <w:numPr>
          <w:ilvl w:val="0"/>
          <w:numId w:val="37"/>
        </w:numPr>
        <w:jc w:val="both"/>
        <w:rPr>
          <w:rFonts w:ascii="Tahoma" w:hAnsi="Tahoma" w:cs="Tahoma"/>
        </w:rPr>
      </w:pPr>
      <w:r w:rsidRPr="00E00A30">
        <w:rPr>
          <w:rFonts w:ascii="Tahoma" w:hAnsi="Tahoma" w:cs="Tahoma"/>
        </w:rPr>
        <w:t>Priloge: 3/1 izpis iz ustreznega poklicnega ali poslovnega registra.</w:t>
      </w:r>
    </w:p>
    <w:p w14:paraId="0BA01767" w14:textId="77777777" w:rsidR="000D26E0" w:rsidRPr="00E00A30" w:rsidRDefault="000D26E0" w:rsidP="000D26E0">
      <w:pPr>
        <w:keepNext/>
        <w:keepLines/>
        <w:ind w:left="395"/>
        <w:jc w:val="both"/>
        <w:rPr>
          <w:rFonts w:ascii="Tahoma" w:hAnsi="Tahoma" w:cs="Tahoma"/>
        </w:rPr>
      </w:pPr>
      <w:r w:rsidRPr="00E00A30">
        <w:rPr>
          <w:rFonts w:ascii="Tahoma" w:hAnsi="Tahoma" w:cs="Tahoma"/>
        </w:rPr>
        <w:t xml:space="preserve"> </w:t>
      </w:r>
    </w:p>
    <w:p w14:paraId="17AE9101" w14:textId="77777777" w:rsidR="000D26E0" w:rsidRPr="00E00A30" w:rsidRDefault="000D26E0" w:rsidP="000D26E0">
      <w:pPr>
        <w:keepNext/>
        <w:keepLines/>
        <w:jc w:val="both"/>
        <w:rPr>
          <w:rFonts w:ascii="Tahoma" w:hAnsi="Tahoma" w:cs="Tahoma"/>
          <w:lang w:val="x-none"/>
        </w:rPr>
      </w:pPr>
      <w:r w:rsidRPr="00E00A30">
        <w:rPr>
          <w:rFonts w:ascii="Tahoma" w:hAnsi="Tahoma" w:cs="Tahoma"/>
        </w:rPr>
        <w:t>Gospodarski subjekt</w:t>
      </w:r>
      <w:r w:rsidRPr="00E00A30">
        <w:rPr>
          <w:rFonts w:ascii="Tahoma" w:hAnsi="Tahoma" w:cs="Tahoma"/>
          <w:lang w:val="x-none"/>
        </w:rPr>
        <w:t xml:space="preserve">, kateremu bo javno naročilo oddano, bo v razmerju do naročnika v celoti odgovarjal za izvedbo prejetega naročila, ne glede na število subjektov, katerih zmogljivost bo </w:t>
      </w:r>
      <w:r w:rsidRPr="00E00A30">
        <w:rPr>
          <w:rFonts w:ascii="Tahoma" w:hAnsi="Tahoma" w:cs="Tahoma"/>
        </w:rPr>
        <w:t>gospodarski subjekt</w:t>
      </w:r>
      <w:r w:rsidRPr="00E00A30">
        <w:rPr>
          <w:rFonts w:ascii="Tahoma" w:hAnsi="Tahoma" w:cs="Tahoma"/>
          <w:lang w:val="x-none"/>
        </w:rPr>
        <w:t xml:space="preserve"> uporabljal v ponudbi oz. pri izvedbi predmeta javnega naročila.</w:t>
      </w:r>
    </w:p>
    <w:p w14:paraId="1EFD8AE3" w14:textId="77777777" w:rsidR="000D26E0" w:rsidRPr="00E00A30" w:rsidRDefault="000D26E0" w:rsidP="000D26E0">
      <w:pPr>
        <w:keepNext/>
        <w:keepLines/>
        <w:jc w:val="both"/>
        <w:rPr>
          <w:rFonts w:ascii="Tahoma" w:hAnsi="Tahoma" w:cs="Tahoma"/>
        </w:rPr>
      </w:pPr>
    </w:p>
    <w:p w14:paraId="6BC6C0D2" w14:textId="658CB59D" w:rsidR="000D26E0" w:rsidRPr="00E00A30" w:rsidRDefault="000D26E0" w:rsidP="000D26E0">
      <w:pPr>
        <w:keepNext/>
        <w:keepLines/>
        <w:jc w:val="both"/>
        <w:rPr>
          <w:rFonts w:ascii="Tahoma" w:hAnsi="Tahoma" w:cs="Tahoma"/>
          <w:i/>
          <w:lang w:val="x-none"/>
        </w:rPr>
      </w:pPr>
      <w:r w:rsidRPr="00E00A30">
        <w:rPr>
          <w:rFonts w:ascii="Tahoma" w:hAnsi="Tahoma" w:cs="Tahoma"/>
          <w:i/>
          <w:lang w:val="x-none"/>
        </w:rPr>
        <w:t xml:space="preserve">V kolikor </w:t>
      </w:r>
      <w:r w:rsidRPr="00E00A30">
        <w:rPr>
          <w:rFonts w:ascii="Tahoma" w:hAnsi="Tahoma" w:cs="Tahoma"/>
          <w:i/>
        </w:rPr>
        <w:t>gospodarski subjekt</w:t>
      </w:r>
      <w:r w:rsidRPr="00E00A30">
        <w:rPr>
          <w:rFonts w:ascii="Tahoma" w:hAnsi="Tahoma" w:cs="Tahoma"/>
          <w:i/>
          <w:lang w:val="x-none"/>
        </w:rPr>
        <w:t xml:space="preserve"> za izvedbo javnega naročila ne bo uporabil zmogljivosti drugih subjektov, mu ni potrebno upoštevati določil oz. izpolniti/priložiti prilog, ki se nanašajo na subjekt/e, katerih zmogljivost</w:t>
      </w:r>
      <w:r w:rsidRPr="00E00A30">
        <w:rPr>
          <w:rFonts w:ascii="Tahoma" w:hAnsi="Tahoma" w:cs="Tahoma"/>
          <w:lang w:val="x-none"/>
        </w:rPr>
        <w:t xml:space="preserve"> </w:t>
      </w:r>
      <w:r w:rsidRPr="00E00A30">
        <w:rPr>
          <w:rFonts w:ascii="Tahoma" w:hAnsi="Tahoma" w:cs="Tahoma"/>
          <w:i/>
          <w:lang w:val="x-none"/>
        </w:rPr>
        <w:t xml:space="preserve">uporablja </w:t>
      </w:r>
      <w:r w:rsidRPr="00E00A30">
        <w:rPr>
          <w:rFonts w:ascii="Tahoma" w:hAnsi="Tahoma" w:cs="Tahoma"/>
          <w:i/>
        </w:rPr>
        <w:t>gospodarski subjekt</w:t>
      </w:r>
      <w:r w:rsidRPr="00E00A30">
        <w:rPr>
          <w:rFonts w:ascii="Tahoma" w:hAnsi="Tahoma" w:cs="Tahoma"/>
          <w:i/>
          <w:lang w:val="x-none"/>
        </w:rPr>
        <w:t xml:space="preserve"> v ponudbi. </w:t>
      </w:r>
    </w:p>
    <w:p w14:paraId="42E03306"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lastRenderedPageBreak/>
        <w:t>Gospodarski subjekt s sedežem izven Republike Slovenije</w:t>
      </w:r>
    </w:p>
    <w:p w14:paraId="2E12350A" w14:textId="77777777" w:rsidR="000D26E0" w:rsidRPr="00E00A30" w:rsidRDefault="000D26E0" w:rsidP="000D26E0">
      <w:pPr>
        <w:keepNext/>
        <w:keepLines/>
        <w:autoSpaceDE w:val="0"/>
        <w:autoSpaceDN w:val="0"/>
        <w:adjustRightInd w:val="0"/>
        <w:ind w:left="720"/>
        <w:jc w:val="both"/>
        <w:rPr>
          <w:rFonts w:ascii="Tahoma" w:eastAsia="Calibri" w:hAnsi="Tahoma" w:cs="Tahoma"/>
        </w:rPr>
      </w:pPr>
    </w:p>
    <w:p w14:paraId="0B897B88" w14:textId="77777777" w:rsidR="000D26E0" w:rsidRPr="00E00A30" w:rsidRDefault="000D26E0" w:rsidP="000D26E0">
      <w:pPr>
        <w:keepNext/>
        <w:keepLines/>
        <w:jc w:val="both"/>
        <w:rPr>
          <w:rFonts w:ascii="Tahoma" w:hAnsi="Tahoma" w:cs="Tahoma"/>
          <w:kern w:val="16"/>
        </w:rPr>
      </w:pPr>
      <w:r w:rsidRPr="00E00A30">
        <w:rPr>
          <w:rFonts w:ascii="Tahoma" w:hAnsi="Tahoma" w:cs="Tahoma"/>
          <w:kern w:val="16"/>
        </w:rPr>
        <w:t>Fizična oseba,</w:t>
      </w:r>
      <w:r w:rsidRPr="00E00A30">
        <w:rPr>
          <w:rFonts w:ascii="Tahoma" w:hAnsi="Tahoma" w:cs="Tahoma"/>
          <w:lang w:val="x-none"/>
        </w:rPr>
        <w:t xml:space="preserve"> ki nima </w:t>
      </w:r>
      <w:r w:rsidRPr="00E00A30">
        <w:rPr>
          <w:rFonts w:ascii="Tahoma" w:hAnsi="Tahoma" w:cs="Tahoma"/>
        </w:rPr>
        <w:t xml:space="preserve">stalnega prebivališča </w:t>
      </w:r>
      <w:r w:rsidRPr="00E00A30">
        <w:rPr>
          <w:rFonts w:ascii="Tahoma" w:hAnsi="Tahoma" w:cs="Tahoma"/>
          <w:lang w:val="x-none"/>
        </w:rPr>
        <w:t>v Republiki Sloveniji</w:t>
      </w:r>
      <w:r w:rsidRPr="00E00A30">
        <w:rPr>
          <w:rFonts w:ascii="Tahoma" w:hAnsi="Tahoma" w:cs="Tahoma"/>
        </w:rPr>
        <w:t>,</w:t>
      </w:r>
      <w:r w:rsidRPr="00E00A30">
        <w:rPr>
          <w:rFonts w:ascii="Tahoma" w:hAnsi="Tahoma" w:cs="Tahoma"/>
          <w:kern w:val="16"/>
        </w:rPr>
        <w:t xml:space="preserve"> </w:t>
      </w:r>
      <w:r w:rsidRPr="00E00A30">
        <w:rPr>
          <w:rFonts w:ascii="Tahoma" w:hAnsi="Tahoma" w:cs="Tahoma"/>
          <w:lang w:val="x-none"/>
        </w:rPr>
        <w:t>mora posamezno sposobnost dokazovati v skladu</w:t>
      </w:r>
      <w:r w:rsidRPr="00E00A30">
        <w:rPr>
          <w:rFonts w:ascii="Tahoma" w:hAnsi="Tahoma" w:cs="Tahoma"/>
        </w:rPr>
        <w:t xml:space="preserve"> z zahtevami naročnika iz razpisne dokumentacije, ki velja za vse </w:t>
      </w:r>
      <w:r w:rsidRPr="00E00A30">
        <w:rPr>
          <w:rFonts w:ascii="Tahoma" w:hAnsi="Tahoma" w:cs="Tahoma"/>
          <w:bCs/>
        </w:rPr>
        <w:t>gospodarske subjekte</w:t>
      </w:r>
      <w:r w:rsidRPr="00E00A30" w:rsidDel="00261CE6">
        <w:rPr>
          <w:rFonts w:ascii="Tahoma" w:hAnsi="Tahoma" w:cs="Tahoma"/>
        </w:rPr>
        <w:t xml:space="preserve"> </w:t>
      </w:r>
      <w:r w:rsidRPr="00E00A30">
        <w:rPr>
          <w:rFonts w:ascii="Tahoma" w:hAnsi="Tahoma" w:cs="Tahoma"/>
        </w:rPr>
        <w:t xml:space="preserve">ter v skladu </w:t>
      </w:r>
      <w:r w:rsidRPr="00E00A30">
        <w:rPr>
          <w:rFonts w:ascii="Tahoma" w:hAnsi="Tahoma" w:cs="Tahoma"/>
          <w:lang w:val="x-none"/>
        </w:rPr>
        <w:t xml:space="preserve">z določili </w:t>
      </w:r>
      <w:r w:rsidRPr="00E00A30">
        <w:rPr>
          <w:rFonts w:ascii="Tahoma" w:hAnsi="Tahoma" w:cs="Tahoma"/>
        </w:rPr>
        <w:t>četrtega in desetega odstavka 77</w:t>
      </w:r>
      <w:r w:rsidRPr="00E00A30">
        <w:rPr>
          <w:rFonts w:ascii="Tahoma" w:hAnsi="Tahoma" w:cs="Tahoma"/>
          <w:lang w:val="x-none"/>
        </w:rPr>
        <w:t>. člena ZJN-</w:t>
      </w:r>
      <w:r w:rsidRPr="00E00A30">
        <w:rPr>
          <w:rFonts w:ascii="Tahoma" w:hAnsi="Tahoma" w:cs="Tahoma"/>
        </w:rPr>
        <w:t>3</w:t>
      </w:r>
      <w:r w:rsidRPr="00E00A30">
        <w:rPr>
          <w:rFonts w:ascii="Tahoma" w:hAnsi="Tahoma" w:cs="Tahoma"/>
          <w:lang w:val="x-none"/>
        </w:rPr>
        <w:t xml:space="preserve"> in ta dokazila priložiti k</w:t>
      </w:r>
      <w:r w:rsidRPr="00E00A30">
        <w:rPr>
          <w:rFonts w:ascii="Tahoma" w:hAnsi="Tahoma" w:cs="Tahoma"/>
        </w:rPr>
        <w:t xml:space="preserve"> </w:t>
      </w:r>
      <w:r w:rsidRPr="00E00A30">
        <w:rPr>
          <w:rFonts w:ascii="Tahoma" w:hAnsi="Tahoma" w:cs="Tahoma"/>
          <w:lang w:val="x-none"/>
        </w:rPr>
        <w:t>ponudbi.</w:t>
      </w:r>
      <w:r w:rsidRPr="00E00A30">
        <w:rPr>
          <w:rFonts w:ascii="Tahoma" w:hAnsi="Tahoma" w:cs="Tahoma"/>
          <w:kern w:val="16"/>
        </w:rPr>
        <w:t xml:space="preserve"> Enako velja tudi v primeru, da gospodarski subjekt nastopa s partnerjem ali podizvajalcem ali se sklicuje na uporabo zmogljivosti drugih subjektov (mora priložiti ustrezna dokazila za fizične osebe teh drugih subjektov, za gospodarske subjekte zadostuje izpolnjena in podpisana izjava 3/1)</w:t>
      </w:r>
    </w:p>
    <w:p w14:paraId="31985609" w14:textId="08A3F0A8" w:rsidR="000D26E0" w:rsidRPr="00E00A30" w:rsidRDefault="000D26E0" w:rsidP="000D26E0">
      <w:pPr>
        <w:keepNext/>
        <w:keepLines/>
        <w:jc w:val="both"/>
        <w:rPr>
          <w:rFonts w:ascii="Tahoma" w:hAnsi="Tahoma" w:cs="Tahoma"/>
        </w:rPr>
      </w:pPr>
    </w:p>
    <w:p w14:paraId="3C296439"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Ponudbena vrednost</w:t>
      </w:r>
    </w:p>
    <w:p w14:paraId="1AF6A717" w14:textId="77777777" w:rsidR="000D26E0" w:rsidRPr="00E00A30" w:rsidRDefault="000D26E0" w:rsidP="000D26E0">
      <w:pPr>
        <w:keepNext/>
        <w:keepLines/>
        <w:jc w:val="both"/>
        <w:rPr>
          <w:rFonts w:ascii="Tahoma" w:hAnsi="Tahoma" w:cs="Tahoma"/>
        </w:rPr>
      </w:pPr>
    </w:p>
    <w:p w14:paraId="0374E2AB"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Ponudnik v sistem e-JN </w:t>
      </w:r>
      <w:r w:rsidRPr="00E00A30">
        <w:rPr>
          <w:rFonts w:ascii="Tahoma" w:hAnsi="Tahoma" w:cs="Tahoma"/>
          <w:b/>
        </w:rPr>
        <w:t>v razdelek »Skupna ponudbena vrednost«</w:t>
      </w:r>
      <w:r w:rsidRPr="00E00A30">
        <w:rPr>
          <w:rFonts w:ascii="Tahoma" w:hAnsi="Tahoma" w:cs="Tahoma"/>
        </w:rPr>
        <w:t xml:space="preserve"> v zato namenjen prostor vpiše skupni ponudbeni znesek brez davka v EUR in znesek davka v EUR. Znesek z davkom (EUR) in vsi podatki, ki prikazujejo skupno ponudbeno vrednost, se izračunajo samodejno. V </w:t>
      </w:r>
      <w:r w:rsidRPr="00E00A30">
        <w:rPr>
          <w:rFonts w:ascii="Tahoma" w:hAnsi="Tahoma" w:cs="Tahoma"/>
          <w:b/>
        </w:rPr>
        <w:t>del »Predračun«</w:t>
      </w:r>
      <w:r w:rsidRPr="00E00A30">
        <w:rPr>
          <w:rFonts w:ascii="Tahoma" w:hAnsi="Tahoma" w:cs="Tahoma"/>
        </w:rPr>
        <w:t xml:space="preserve"> pa naloži izpolnjeno in podpisano Prilogo »POVZETEK PREDRAČUNA« v obliki pdf.</w:t>
      </w:r>
    </w:p>
    <w:p w14:paraId="36286E46" w14:textId="77777777" w:rsidR="000D26E0" w:rsidRPr="00E00A30" w:rsidRDefault="000D26E0" w:rsidP="000D26E0">
      <w:pPr>
        <w:keepNext/>
        <w:keepLines/>
        <w:jc w:val="both"/>
        <w:rPr>
          <w:rFonts w:ascii="Tahoma" w:hAnsi="Tahoma" w:cs="Tahoma"/>
        </w:rPr>
      </w:pPr>
    </w:p>
    <w:p w14:paraId="481B3717" w14:textId="77777777" w:rsidR="000D26E0" w:rsidRPr="00E00A30" w:rsidRDefault="000D26E0" w:rsidP="000D26E0">
      <w:pPr>
        <w:keepNext/>
        <w:keepLines/>
        <w:jc w:val="both"/>
        <w:rPr>
          <w:rFonts w:ascii="Tahoma" w:hAnsi="Tahoma" w:cs="Tahoma"/>
        </w:rPr>
      </w:pPr>
      <w:r w:rsidRPr="00E00A30">
        <w:rPr>
          <w:rFonts w:ascii="Tahoma" w:hAnsi="Tahoma" w:cs="Tahoma"/>
        </w:rPr>
        <w:t>»Skupna ponudbena vrednost«, ki bo vpisana v istoimenski razdelek in dokument, ki bo naložen kot predračun (Priloga »POVZETEK PREDRAČUNA«) v del »Predračun«, bosta razvidna in dostopna na javnem odpiranju ponudb.</w:t>
      </w:r>
    </w:p>
    <w:p w14:paraId="571D4805" w14:textId="77777777" w:rsidR="000D26E0" w:rsidRPr="00E00A30" w:rsidRDefault="000D26E0" w:rsidP="000D26E0">
      <w:pPr>
        <w:keepNext/>
        <w:keepLines/>
        <w:jc w:val="both"/>
        <w:rPr>
          <w:rFonts w:ascii="Tahoma" w:hAnsi="Tahoma" w:cs="Tahoma"/>
        </w:rPr>
      </w:pPr>
    </w:p>
    <w:p w14:paraId="1960B96A"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Ponudnik mora Prilogo 2 izpolniti, podpisati in žigosati ter jo v pdf. formatu priložiti k ponudbi v razdelek </w:t>
      </w:r>
      <w:r w:rsidRPr="00E00A30">
        <w:rPr>
          <w:rFonts w:ascii="Tahoma" w:hAnsi="Tahoma" w:cs="Tahoma"/>
          <w:b/>
        </w:rPr>
        <w:t>»Dokumenti«, del »Ostale priloge«</w:t>
      </w:r>
      <w:r w:rsidRPr="00E00A30">
        <w:rPr>
          <w:rFonts w:ascii="Tahoma" w:hAnsi="Tahoma" w:cs="Tahoma"/>
        </w:rPr>
        <w:t xml:space="preserve">. </w:t>
      </w:r>
    </w:p>
    <w:p w14:paraId="2EB5E9EE" w14:textId="77777777" w:rsidR="000D26E0" w:rsidRPr="00E00A30" w:rsidRDefault="000D26E0" w:rsidP="000D26E0">
      <w:pPr>
        <w:keepNext/>
        <w:keepLines/>
        <w:jc w:val="both"/>
        <w:rPr>
          <w:rFonts w:ascii="Tahoma" w:hAnsi="Tahoma" w:cs="Tahoma"/>
        </w:rPr>
      </w:pPr>
    </w:p>
    <w:p w14:paraId="13DC21CF" w14:textId="77777777" w:rsidR="000D26E0" w:rsidRPr="00E00A30" w:rsidRDefault="000D26E0" w:rsidP="000D26E0">
      <w:pPr>
        <w:keepNext/>
        <w:keepLines/>
        <w:jc w:val="both"/>
        <w:rPr>
          <w:rFonts w:ascii="Tahoma" w:hAnsi="Tahoma" w:cs="Tahoma"/>
        </w:rPr>
      </w:pPr>
      <w:r w:rsidRPr="00E00A30">
        <w:rPr>
          <w:rFonts w:ascii="Tahoma" w:hAnsi="Tahoma" w:cs="Tahoma"/>
        </w:rPr>
        <w:t>Celoten predračun popisa storitev je k razpisni dokumentaciji priložen v excel formatu. Ponudnik ga izpolni, natisne in v pisni obliki podpiše in žigosa ter ga kot Prilogo (0/1) pripne v informacijskem sistemu e-JN</w:t>
      </w:r>
      <w:r w:rsidRPr="00E00A30">
        <w:rPr>
          <w:rFonts w:ascii="Tahoma" w:hAnsi="Tahoma" w:cs="Tahoma"/>
          <w:b/>
        </w:rPr>
        <w:t xml:space="preserve"> v razdelek »DOKUMENTI -  del Druge priloge«. </w:t>
      </w:r>
      <w:r w:rsidRPr="00E00A30">
        <w:rPr>
          <w:rFonts w:ascii="Tahoma" w:hAnsi="Tahoma" w:cs="Tahoma"/>
        </w:rPr>
        <w:t xml:space="preserve">Celoten predračun popisa storitev mora biti priložen tudi v excel formatu. Ponudnik mora v celotnem predračunu popisa storitev, pri vseh navedenih postavkah izpolniti ponudbeno ceno, ki mora biti navedena v dveh decimalkah, oz. centih. </w:t>
      </w:r>
      <w:r w:rsidRPr="00E00A30">
        <w:rPr>
          <w:rFonts w:ascii="Tahoma" w:hAnsi="Tahoma" w:cs="Tahoma"/>
          <w:lang w:val="x-none"/>
        </w:rPr>
        <w:t>Ponudben</w:t>
      </w:r>
      <w:r w:rsidRPr="00E00A30">
        <w:rPr>
          <w:rFonts w:ascii="Tahoma" w:hAnsi="Tahoma" w:cs="Tahoma"/>
        </w:rPr>
        <w:t>a</w:t>
      </w:r>
      <w:r w:rsidRPr="00E00A30">
        <w:rPr>
          <w:rFonts w:ascii="Tahoma" w:hAnsi="Tahoma" w:cs="Tahoma"/>
          <w:lang w:val="x-none"/>
        </w:rPr>
        <w:t xml:space="preserve"> cen</w:t>
      </w:r>
      <w:r w:rsidRPr="00E00A30">
        <w:rPr>
          <w:rFonts w:ascii="Tahoma" w:hAnsi="Tahoma" w:cs="Tahoma"/>
        </w:rPr>
        <w:t>a</w:t>
      </w:r>
      <w:r w:rsidRPr="00E00A30">
        <w:rPr>
          <w:rFonts w:ascii="Tahoma" w:hAnsi="Tahoma" w:cs="Tahoma"/>
          <w:lang w:val="x-none"/>
        </w:rPr>
        <w:t>, naveden</w:t>
      </w:r>
      <w:r w:rsidRPr="00E00A30">
        <w:rPr>
          <w:rFonts w:ascii="Tahoma" w:hAnsi="Tahoma" w:cs="Tahoma"/>
        </w:rPr>
        <w:t xml:space="preserve">a </w:t>
      </w:r>
      <w:r w:rsidRPr="00E00A30">
        <w:rPr>
          <w:rFonts w:ascii="Tahoma" w:hAnsi="Tahoma" w:cs="Tahoma"/>
          <w:lang w:val="x-none"/>
        </w:rPr>
        <w:t xml:space="preserve">v postavki </w:t>
      </w:r>
      <w:r w:rsidRPr="00E00A30">
        <w:rPr>
          <w:rFonts w:ascii="Tahoma" w:hAnsi="Tahoma" w:cs="Tahoma"/>
        </w:rPr>
        <w:t>celotnega predračuna popisa storitev</w:t>
      </w:r>
      <w:r w:rsidRPr="00E00A30">
        <w:rPr>
          <w:rFonts w:ascii="Tahoma" w:hAnsi="Tahoma" w:cs="Tahoma"/>
          <w:lang w:val="x-none"/>
        </w:rPr>
        <w:t xml:space="preserve">, mora biti v času veljavnosti </w:t>
      </w:r>
      <w:r w:rsidRPr="00E00A30">
        <w:rPr>
          <w:rFonts w:ascii="Tahoma" w:hAnsi="Tahoma" w:cs="Tahoma"/>
        </w:rPr>
        <w:t>pogodbe</w:t>
      </w:r>
      <w:r w:rsidRPr="00E00A30">
        <w:rPr>
          <w:rFonts w:ascii="Tahoma" w:hAnsi="Tahoma" w:cs="Tahoma"/>
          <w:lang w:val="x-none"/>
        </w:rPr>
        <w:t xml:space="preserve"> fiksna</w:t>
      </w:r>
      <w:r w:rsidRPr="00E00A30">
        <w:rPr>
          <w:rFonts w:ascii="Tahoma" w:hAnsi="Tahoma" w:cs="Tahoma"/>
        </w:rPr>
        <w:t xml:space="preserve"> in se ne spreminja pod nobenim pogojem</w:t>
      </w:r>
      <w:r w:rsidRPr="00E00A30">
        <w:rPr>
          <w:rFonts w:ascii="Tahoma" w:hAnsi="Tahoma" w:cs="Tahoma"/>
          <w:lang w:val="x-none"/>
        </w:rPr>
        <w:t>.</w:t>
      </w:r>
    </w:p>
    <w:p w14:paraId="7F09CD93" w14:textId="77777777" w:rsidR="000D26E0" w:rsidRPr="00E00A30" w:rsidRDefault="000D26E0" w:rsidP="000D26E0">
      <w:pPr>
        <w:keepNext/>
        <w:keepLines/>
        <w:jc w:val="both"/>
        <w:rPr>
          <w:rFonts w:ascii="Tahoma" w:hAnsi="Tahoma" w:cs="Tahoma"/>
        </w:rPr>
      </w:pPr>
    </w:p>
    <w:p w14:paraId="36207644" w14:textId="77777777" w:rsidR="000D26E0" w:rsidRPr="00E00A30" w:rsidRDefault="000D26E0" w:rsidP="000D26E0">
      <w:pPr>
        <w:keepNext/>
        <w:keepLines/>
        <w:jc w:val="both"/>
        <w:rPr>
          <w:rFonts w:ascii="Tahoma" w:hAnsi="Tahoma" w:cs="Tahoma"/>
        </w:rPr>
      </w:pPr>
      <w:r w:rsidRPr="00E00A30">
        <w:rPr>
          <w:rFonts w:ascii="Tahoma" w:hAnsi="Tahoma" w:cs="Tahoma"/>
        </w:rPr>
        <w:t>Ponudnik mora pri pripravi ponudbe in določanju ponudbene cene na enoto mere upoštevati vse materialne in nematerialne stroške, ki bodo potrebni za izvedbo predmetnega javnega naročila, vključno s stroški dela, stroški prevoza, stroški pripravljalnih del, organizacije delovišča, vgradnje, stroški meritev, stroški za varnost pri delu, stroški zavarovanja materiala, opreme, pripomočkov in delovne sile, stroški šolanja naročnikovega osebja, stroški odprave napak v času garancijske dobe, stroški izdelave ponudbene dokumentacije, popusti, dajatvami ter carinskimi obveznostmi kot tudi stroški za vsa ostala dela in naloge, ki so v pogodbi opredeljena kot obveznosti izvajalca.</w:t>
      </w:r>
    </w:p>
    <w:p w14:paraId="1665DDE8" w14:textId="77777777" w:rsidR="000D26E0" w:rsidRPr="00E00A30" w:rsidRDefault="000D26E0" w:rsidP="000D26E0">
      <w:pPr>
        <w:keepNext/>
        <w:keepLines/>
        <w:jc w:val="both"/>
        <w:rPr>
          <w:rFonts w:ascii="Tahoma" w:hAnsi="Tahoma" w:cs="Tahoma"/>
        </w:rPr>
      </w:pPr>
    </w:p>
    <w:p w14:paraId="5CFEC088" w14:textId="77777777" w:rsidR="000D26E0" w:rsidRPr="00E00A30" w:rsidRDefault="000D26E0" w:rsidP="000D26E0">
      <w:pPr>
        <w:keepNext/>
        <w:keepLines/>
        <w:jc w:val="both"/>
        <w:rPr>
          <w:rFonts w:ascii="Tahoma" w:hAnsi="Tahoma" w:cs="Tahoma"/>
          <w:b/>
        </w:rPr>
      </w:pPr>
      <w:r w:rsidRPr="00E00A30">
        <w:rPr>
          <w:rFonts w:ascii="Tahoma" w:hAnsi="Tahoma" w:cs="Tahoma"/>
          <w:b/>
        </w:rPr>
        <w:t>Ponudniki priloge »Povzetek predračuna« in celotnega predračuna popisa storitev ne smejo kakorkoli spreminjati, dodajati vrstice, stolpce ali celice ter v excel formatu spreminjati formule, ki jih je nastavil naročnik ali kakorkoli drugače dopolnjevati.</w:t>
      </w:r>
    </w:p>
    <w:p w14:paraId="3E13E186" w14:textId="5E63F7AE" w:rsidR="000D26E0" w:rsidRPr="00E00A30" w:rsidRDefault="000D26E0" w:rsidP="000D26E0">
      <w:pPr>
        <w:keepNext/>
        <w:keepLines/>
        <w:jc w:val="both"/>
        <w:rPr>
          <w:rFonts w:ascii="Tahoma" w:hAnsi="Tahoma" w:cs="Tahoma"/>
        </w:rPr>
      </w:pPr>
    </w:p>
    <w:p w14:paraId="1BBF9EC9"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Veljavnost ponudbe</w:t>
      </w:r>
    </w:p>
    <w:p w14:paraId="213B34FA" w14:textId="77777777" w:rsidR="000D26E0" w:rsidRPr="00E00A30" w:rsidRDefault="000D26E0" w:rsidP="000D26E0">
      <w:pPr>
        <w:keepNext/>
        <w:keepLines/>
        <w:jc w:val="both"/>
        <w:rPr>
          <w:rFonts w:ascii="Tahoma" w:hAnsi="Tahoma" w:cs="Tahoma"/>
        </w:rPr>
      </w:pPr>
    </w:p>
    <w:p w14:paraId="7532580E" w14:textId="77777777" w:rsidR="0088012C" w:rsidRPr="0088012C" w:rsidRDefault="0088012C" w:rsidP="0088012C">
      <w:pPr>
        <w:keepNext/>
        <w:keepLines/>
        <w:jc w:val="both"/>
        <w:rPr>
          <w:rFonts w:ascii="Tahoma" w:hAnsi="Tahoma" w:cs="Tahoma"/>
        </w:rPr>
      </w:pPr>
      <w:r w:rsidRPr="0088012C">
        <w:rPr>
          <w:rFonts w:ascii="Tahoma" w:hAnsi="Tahoma" w:cs="Tahoma"/>
        </w:rPr>
        <w:t>Ponudba je zavezujoča in mora biti veljavna še najmanj štiri (4) mesece od datuma določenega za oddajo ponudb.</w:t>
      </w:r>
    </w:p>
    <w:p w14:paraId="08DD3ABB" w14:textId="77777777" w:rsidR="000D26E0" w:rsidRPr="00E00A30" w:rsidRDefault="000D26E0" w:rsidP="000D26E0">
      <w:pPr>
        <w:keepNext/>
        <w:keepLines/>
        <w:jc w:val="both"/>
        <w:rPr>
          <w:rFonts w:ascii="Tahoma" w:hAnsi="Tahoma" w:cs="Tahoma"/>
        </w:rPr>
      </w:pPr>
    </w:p>
    <w:p w14:paraId="2A22D4B4"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Način obračunavanja in plačilni pogoji</w:t>
      </w:r>
    </w:p>
    <w:p w14:paraId="1546BCC8" w14:textId="77777777" w:rsidR="000D26E0" w:rsidRPr="00E00A30" w:rsidRDefault="000D26E0" w:rsidP="000D26E0">
      <w:pPr>
        <w:keepNext/>
        <w:keepLines/>
        <w:jc w:val="both"/>
        <w:rPr>
          <w:rFonts w:ascii="Tahoma" w:hAnsi="Tahoma" w:cs="Tahoma"/>
          <w:kern w:val="16"/>
        </w:rPr>
      </w:pPr>
    </w:p>
    <w:p w14:paraId="55C511C2" w14:textId="6EF532B4" w:rsidR="000D26E0" w:rsidRDefault="000D26E0" w:rsidP="000D26E0">
      <w:pPr>
        <w:keepNext/>
        <w:keepLines/>
        <w:jc w:val="both"/>
        <w:rPr>
          <w:rFonts w:ascii="Tahoma" w:hAnsi="Tahoma" w:cs="Tahoma"/>
          <w:kern w:val="16"/>
        </w:rPr>
      </w:pPr>
      <w:r w:rsidRPr="00E00A30">
        <w:rPr>
          <w:rFonts w:ascii="Tahoma" w:hAnsi="Tahoma" w:cs="Tahoma"/>
          <w:kern w:val="16"/>
        </w:rPr>
        <w:t>Način obračunavanja in plačilni pogoji bodo razvidni iz priloženega vzorca pogodbe.</w:t>
      </w:r>
    </w:p>
    <w:p w14:paraId="4FA72192" w14:textId="28EB5E33" w:rsidR="0088012C" w:rsidRDefault="0088012C" w:rsidP="000D26E0">
      <w:pPr>
        <w:keepNext/>
        <w:keepLines/>
        <w:jc w:val="both"/>
        <w:rPr>
          <w:rFonts w:ascii="Tahoma" w:hAnsi="Tahoma" w:cs="Tahoma"/>
          <w:kern w:val="16"/>
        </w:rPr>
      </w:pPr>
    </w:p>
    <w:p w14:paraId="68898B7D" w14:textId="79E33BCC" w:rsidR="0088012C" w:rsidRDefault="0088012C" w:rsidP="000D26E0">
      <w:pPr>
        <w:keepNext/>
        <w:keepLines/>
        <w:jc w:val="both"/>
        <w:rPr>
          <w:rFonts w:ascii="Tahoma" w:hAnsi="Tahoma" w:cs="Tahoma"/>
          <w:kern w:val="16"/>
        </w:rPr>
      </w:pPr>
    </w:p>
    <w:p w14:paraId="1D79EE6F" w14:textId="1AB94769" w:rsidR="0088012C" w:rsidRDefault="0088012C" w:rsidP="000D26E0">
      <w:pPr>
        <w:keepNext/>
        <w:keepLines/>
        <w:jc w:val="both"/>
        <w:rPr>
          <w:rFonts w:ascii="Tahoma" w:hAnsi="Tahoma" w:cs="Tahoma"/>
          <w:kern w:val="16"/>
        </w:rPr>
      </w:pPr>
    </w:p>
    <w:p w14:paraId="50F54ABB" w14:textId="77777777" w:rsidR="0088012C" w:rsidRPr="00E00A30" w:rsidRDefault="0088012C" w:rsidP="000D26E0">
      <w:pPr>
        <w:keepNext/>
        <w:keepLines/>
        <w:jc w:val="both"/>
        <w:rPr>
          <w:rFonts w:ascii="Tahoma" w:hAnsi="Tahoma" w:cs="Tahoma"/>
          <w:kern w:val="16"/>
        </w:rPr>
      </w:pPr>
    </w:p>
    <w:p w14:paraId="044715CC" w14:textId="77777777" w:rsidR="000D26E0" w:rsidRPr="00E00A30" w:rsidRDefault="000D26E0" w:rsidP="000D26E0">
      <w:pPr>
        <w:keepNext/>
        <w:keepLines/>
        <w:jc w:val="both"/>
        <w:rPr>
          <w:rFonts w:ascii="Tahoma" w:hAnsi="Tahoma" w:cs="Tahoma"/>
          <w:b/>
        </w:rPr>
      </w:pPr>
    </w:p>
    <w:p w14:paraId="361BF02D"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lastRenderedPageBreak/>
        <w:t>Obveznost ponudnika za pridobitev celovitih informacij – obvezen ogled objekta</w:t>
      </w:r>
    </w:p>
    <w:p w14:paraId="68D9C99C" w14:textId="77777777" w:rsidR="000D26E0" w:rsidRPr="00E00A30" w:rsidRDefault="000D26E0" w:rsidP="000D26E0">
      <w:pPr>
        <w:keepNext/>
        <w:keepLines/>
        <w:jc w:val="both"/>
        <w:rPr>
          <w:rFonts w:ascii="Tahoma" w:hAnsi="Tahoma" w:cs="Tahoma"/>
        </w:rPr>
      </w:pPr>
    </w:p>
    <w:p w14:paraId="061848A8" w14:textId="77777777" w:rsidR="000D26E0" w:rsidRPr="00E00A30" w:rsidRDefault="000D26E0" w:rsidP="000D26E0">
      <w:pPr>
        <w:keepNext/>
        <w:keepLines/>
        <w:jc w:val="both"/>
        <w:rPr>
          <w:rFonts w:ascii="Tahoma" w:hAnsi="Tahoma" w:cs="Tahoma"/>
        </w:rPr>
      </w:pPr>
      <w:r w:rsidRPr="00E00A30">
        <w:rPr>
          <w:rFonts w:ascii="Tahoma" w:hAnsi="Tahoma" w:cs="Tahoma"/>
        </w:rPr>
        <w:t xml:space="preserve">Neodvisno od podatkov, ki so vsebovani v razpisni dokumentaciji, si </w:t>
      </w:r>
      <w:r w:rsidRPr="00E00A30">
        <w:rPr>
          <w:rFonts w:ascii="Tahoma" w:hAnsi="Tahoma" w:cs="Tahoma"/>
          <w:b/>
          <w:u w:val="single"/>
        </w:rPr>
        <w:t>mora</w:t>
      </w:r>
      <w:r w:rsidRPr="00E00A30">
        <w:rPr>
          <w:rFonts w:ascii="Tahoma" w:hAnsi="Tahoma" w:cs="Tahoma"/>
        </w:rPr>
        <w:t xml:space="preserve"> ponudnik pred oddajo ponudbe </w:t>
      </w:r>
      <w:r w:rsidRPr="00E00A30">
        <w:rPr>
          <w:rFonts w:ascii="Tahoma" w:hAnsi="Tahoma" w:cs="Tahoma"/>
          <w:b/>
          <w:u w:val="single"/>
        </w:rPr>
        <w:t>obvezno ogledati objekt naročnika</w:t>
      </w:r>
      <w:r w:rsidRPr="00E00A30">
        <w:rPr>
          <w:rFonts w:ascii="Tahoma" w:hAnsi="Tahoma" w:cs="Tahoma"/>
        </w:rPr>
        <w:t xml:space="preserve">, da si pridobi morebitne ostale podatke, ki se nanašajo na izvedbo del po tej razpisni dokumentaciji in ki lahko vplivajo na ceno ali ponudnikove obveznosti. </w:t>
      </w:r>
    </w:p>
    <w:p w14:paraId="6CA8067B" w14:textId="77777777" w:rsidR="000D26E0" w:rsidRPr="00E00A30" w:rsidRDefault="000D26E0" w:rsidP="000D26E0">
      <w:pPr>
        <w:keepNext/>
        <w:keepLines/>
        <w:jc w:val="both"/>
        <w:rPr>
          <w:rFonts w:ascii="Tahoma" w:hAnsi="Tahoma" w:cs="Tahoma"/>
          <w:highlight w:val="yellow"/>
        </w:rPr>
      </w:pPr>
    </w:p>
    <w:p w14:paraId="14857818" w14:textId="77777777" w:rsidR="00A63C60" w:rsidRPr="00E00A30" w:rsidRDefault="00A63C60" w:rsidP="000D26E0">
      <w:pPr>
        <w:keepNext/>
        <w:keepLines/>
        <w:jc w:val="both"/>
        <w:rPr>
          <w:rFonts w:ascii="Tahoma" w:hAnsi="Tahoma" w:cs="Tahoma"/>
        </w:rPr>
      </w:pPr>
    </w:p>
    <w:p w14:paraId="050D9865" w14:textId="476BEA15" w:rsidR="000D26E0" w:rsidRPr="00E00A30" w:rsidRDefault="000D26E0" w:rsidP="000D26E0">
      <w:pPr>
        <w:keepNext/>
        <w:keepLines/>
        <w:jc w:val="both"/>
        <w:rPr>
          <w:rFonts w:ascii="Tahoma" w:hAnsi="Tahoma" w:cs="Tahoma"/>
        </w:rPr>
      </w:pPr>
      <w:r w:rsidRPr="00E00A30">
        <w:rPr>
          <w:rFonts w:ascii="Tahoma" w:hAnsi="Tahoma" w:cs="Tahoma"/>
        </w:rPr>
        <w:t>Ponudniki se predhodno dogovorijo za ogled objek</w:t>
      </w:r>
      <w:r w:rsidR="00142DDC">
        <w:rPr>
          <w:rFonts w:ascii="Tahoma" w:hAnsi="Tahoma" w:cs="Tahoma"/>
        </w:rPr>
        <w:t xml:space="preserve">ta </w:t>
      </w:r>
      <w:r w:rsidR="00A63C60" w:rsidRPr="00E00A30">
        <w:rPr>
          <w:rFonts w:ascii="Tahoma" w:hAnsi="Tahoma" w:cs="Tahoma"/>
        </w:rPr>
        <w:t>s kontaktno osebo naročnika:</w:t>
      </w:r>
    </w:p>
    <w:p w14:paraId="2FF8356C" w14:textId="3F107876" w:rsidR="00142DDC" w:rsidRPr="00142DDC" w:rsidRDefault="00142DDC" w:rsidP="00142DDC">
      <w:pPr>
        <w:keepNext/>
        <w:keepLines/>
        <w:jc w:val="both"/>
        <w:rPr>
          <w:rFonts w:ascii="Tahoma" w:hAnsi="Tahoma" w:cs="Tahoma"/>
          <w:iCs/>
        </w:rPr>
      </w:pPr>
      <w:r>
        <w:rPr>
          <w:rFonts w:ascii="Tahoma" w:hAnsi="Tahoma" w:cs="Tahoma"/>
        </w:rPr>
        <w:t>g. Tomaž Kržmanc, e-</w:t>
      </w:r>
      <w:r w:rsidRPr="00142DDC">
        <w:rPr>
          <w:rFonts w:ascii="Tahoma" w:hAnsi="Tahoma" w:cs="Tahoma"/>
        </w:rPr>
        <w:t xml:space="preserve">pošta: </w:t>
      </w:r>
      <w:hyperlink r:id="rId14" w:history="1">
        <w:r w:rsidRPr="00142DDC">
          <w:rPr>
            <w:rStyle w:val="Hiperpovezava"/>
            <w:rFonts w:ascii="Tahoma" w:hAnsi="Tahoma" w:cs="Tahoma"/>
            <w:iCs/>
            <w:color w:val="auto"/>
          </w:rPr>
          <w:t>tomaz.krzmanc@vokasnaga.si</w:t>
        </w:r>
      </w:hyperlink>
      <w:r w:rsidRPr="00142DDC">
        <w:rPr>
          <w:rFonts w:ascii="Tahoma" w:hAnsi="Tahoma" w:cs="Tahoma"/>
          <w:iCs/>
        </w:rPr>
        <w:t>, tel. št.:031/668-404</w:t>
      </w:r>
      <w:r>
        <w:rPr>
          <w:rFonts w:ascii="Tahoma" w:hAnsi="Tahoma" w:cs="Tahoma"/>
          <w:iCs/>
        </w:rPr>
        <w:t>.</w:t>
      </w:r>
    </w:p>
    <w:p w14:paraId="2D7F41E9" w14:textId="6D8AF84B" w:rsidR="000D26E0" w:rsidRPr="00142DDC" w:rsidRDefault="00142DDC" w:rsidP="000D26E0">
      <w:pPr>
        <w:keepNext/>
        <w:keepLines/>
        <w:jc w:val="both"/>
        <w:rPr>
          <w:rFonts w:ascii="Tahoma" w:hAnsi="Tahoma" w:cs="Tahoma"/>
        </w:rPr>
      </w:pPr>
      <w:r>
        <w:rPr>
          <w:rFonts w:ascii="Tahoma" w:hAnsi="Tahoma" w:cs="Tahoma"/>
        </w:rPr>
        <w:t xml:space="preserve"> </w:t>
      </w:r>
    </w:p>
    <w:p w14:paraId="06104EE8" w14:textId="519D3F20" w:rsidR="000D26E0" w:rsidRPr="00E00A30" w:rsidRDefault="000D26E0" w:rsidP="000D26E0">
      <w:pPr>
        <w:keepNext/>
        <w:keepLines/>
        <w:jc w:val="both"/>
        <w:rPr>
          <w:rFonts w:ascii="Tahoma" w:hAnsi="Tahoma" w:cs="Tahoma"/>
          <w:b/>
        </w:rPr>
      </w:pPr>
      <w:r w:rsidRPr="00E00A30">
        <w:rPr>
          <w:rFonts w:ascii="Tahoma" w:hAnsi="Tahoma" w:cs="Tahoma"/>
        </w:rPr>
        <w:t>Naročnik bo v ta namen ločeno organiziral sestanke s posameznimi</w:t>
      </w:r>
      <w:r w:rsidRPr="00E00A30">
        <w:rPr>
          <w:rFonts w:ascii="Tahoma" w:hAnsi="Tahoma" w:cs="Tahoma"/>
          <w:sz w:val="18"/>
        </w:rPr>
        <w:t xml:space="preserve"> </w:t>
      </w:r>
      <w:r w:rsidRPr="00E00A30">
        <w:rPr>
          <w:rFonts w:ascii="Tahoma" w:hAnsi="Tahoma" w:cs="Tahoma"/>
        </w:rPr>
        <w:t>ponudnik</w:t>
      </w:r>
      <w:r w:rsidRPr="00E00A30">
        <w:rPr>
          <w:rFonts w:ascii="Tahoma" w:hAnsi="Tahoma" w:cs="Tahoma"/>
          <w:sz w:val="18"/>
        </w:rPr>
        <w:t xml:space="preserve"> </w:t>
      </w:r>
      <w:r w:rsidRPr="00E00A30">
        <w:rPr>
          <w:rFonts w:ascii="Tahoma" w:hAnsi="Tahoma" w:cs="Tahoma"/>
        </w:rPr>
        <w:t>na lokaciji naročnika</w:t>
      </w:r>
      <w:r w:rsidR="00142DDC">
        <w:rPr>
          <w:rFonts w:ascii="Tahoma" w:hAnsi="Tahoma" w:cs="Tahoma"/>
        </w:rPr>
        <w:t xml:space="preserve"> </w:t>
      </w:r>
      <w:r w:rsidR="00142DDC" w:rsidRPr="00142DDC">
        <w:rPr>
          <w:rFonts w:ascii="Tahoma" w:hAnsi="Tahoma" w:cs="Tahoma"/>
          <w:b/>
          <w:u w:val="single"/>
        </w:rPr>
        <w:t>(CČN, Cesta v Prod 100, 1000 Ljubljana)</w:t>
      </w:r>
      <w:r w:rsidRPr="00E00A30">
        <w:rPr>
          <w:rFonts w:ascii="Tahoma" w:hAnsi="Tahoma" w:cs="Tahoma"/>
        </w:rPr>
        <w:t xml:space="preserve">, ki so </w:t>
      </w:r>
      <w:r w:rsidRPr="00E00A30">
        <w:rPr>
          <w:rFonts w:ascii="Tahoma" w:hAnsi="Tahoma" w:cs="Tahoma"/>
          <w:b/>
          <w:u w:val="single"/>
        </w:rPr>
        <w:t>obvezni za vse ponudnik</w:t>
      </w:r>
      <w:r w:rsidRPr="00E00A30">
        <w:rPr>
          <w:rFonts w:ascii="Tahoma" w:hAnsi="Tahoma" w:cs="Tahoma"/>
          <w:b/>
          <w:sz w:val="18"/>
          <w:u w:val="single"/>
        </w:rPr>
        <w:t>e.</w:t>
      </w:r>
      <w:r w:rsidRPr="00E00A30">
        <w:rPr>
          <w:rFonts w:ascii="Tahoma" w:hAnsi="Tahoma" w:cs="Tahoma"/>
          <w:sz w:val="18"/>
        </w:rPr>
        <w:t xml:space="preserve"> </w:t>
      </w:r>
      <w:r w:rsidRPr="00E00A30">
        <w:rPr>
          <w:rFonts w:ascii="Tahoma" w:hAnsi="Tahoma" w:cs="Tahoma"/>
        </w:rPr>
        <w:t xml:space="preserve">Ponudnik </w:t>
      </w:r>
      <w:r w:rsidRPr="00E00A30">
        <w:rPr>
          <w:rFonts w:ascii="Tahoma" w:hAnsi="Tahoma" w:cs="Tahoma"/>
          <w:b/>
        </w:rPr>
        <w:t>mora kontaktirati</w:t>
      </w:r>
      <w:r w:rsidRPr="00E00A30">
        <w:rPr>
          <w:rFonts w:ascii="Tahoma" w:hAnsi="Tahoma" w:cs="Tahoma"/>
        </w:rPr>
        <w:t xml:space="preserve"> predstavnika naročnika </w:t>
      </w:r>
      <w:r w:rsidR="0061696A" w:rsidRPr="00E00A30">
        <w:rPr>
          <w:rFonts w:ascii="Tahoma" w:hAnsi="Tahoma" w:cs="Tahoma"/>
          <w:b/>
          <w:u w:val="single"/>
        </w:rPr>
        <w:t>najkasneje (vključno</w:t>
      </w:r>
      <w:r w:rsidR="0061696A" w:rsidRPr="005B01DC">
        <w:rPr>
          <w:rFonts w:ascii="Tahoma" w:hAnsi="Tahoma" w:cs="Tahoma"/>
          <w:b/>
          <w:u w:val="single"/>
        </w:rPr>
        <w:t xml:space="preserve">) do </w:t>
      </w:r>
      <w:r w:rsidR="005B01DC" w:rsidRPr="005B01DC">
        <w:rPr>
          <w:rFonts w:ascii="Tahoma" w:hAnsi="Tahoma" w:cs="Tahoma"/>
          <w:b/>
          <w:u w:val="single"/>
        </w:rPr>
        <w:t>11</w:t>
      </w:r>
      <w:r w:rsidR="0061696A" w:rsidRPr="005B01DC">
        <w:rPr>
          <w:rFonts w:ascii="Tahoma" w:hAnsi="Tahoma" w:cs="Tahoma"/>
          <w:b/>
          <w:u w:val="single"/>
        </w:rPr>
        <w:t>.</w:t>
      </w:r>
      <w:r w:rsidR="005B01DC" w:rsidRPr="005B01DC">
        <w:rPr>
          <w:rFonts w:ascii="Tahoma" w:hAnsi="Tahoma" w:cs="Tahoma"/>
          <w:b/>
          <w:u w:val="single"/>
        </w:rPr>
        <w:t xml:space="preserve"> 12</w:t>
      </w:r>
      <w:r w:rsidRPr="005B01DC">
        <w:rPr>
          <w:rFonts w:ascii="Tahoma" w:hAnsi="Tahoma" w:cs="Tahoma"/>
          <w:b/>
          <w:u w:val="single"/>
        </w:rPr>
        <w:t>. 2023</w:t>
      </w:r>
      <w:r w:rsidRPr="005B01DC">
        <w:rPr>
          <w:rFonts w:ascii="Tahoma" w:hAnsi="Tahoma" w:cs="Tahoma"/>
          <w:b/>
        </w:rPr>
        <w:t xml:space="preserve"> do 12. ure</w:t>
      </w:r>
      <w:r w:rsidRPr="005B01DC">
        <w:rPr>
          <w:rFonts w:ascii="Tahoma" w:hAnsi="Tahoma" w:cs="Tahoma"/>
        </w:rPr>
        <w:t xml:space="preserve"> in se dogovoriti za sestanek. Ogled objektov je možen vsak delavnik, od 8. do 12. ure. </w:t>
      </w:r>
      <w:r w:rsidRPr="005B01DC">
        <w:rPr>
          <w:rFonts w:ascii="Tahoma" w:hAnsi="Tahoma" w:cs="Tahoma"/>
          <w:b/>
          <w:u w:val="single"/>
        </w:rPr>
        <w:t>Zadnji dan za ogled objekta</w:t>
      </w:r>
      <w:r w:rsidR="0061696A" w:rsidRPr="005B01DC">
        <w:rPr>
          <w:rFonts w:ascii="Tahoma" w:hAnsi="Tahoma" w:cs="Tahoma"/>
          <w:b/>
        </w:rPr>
        <w:t xml:space="preserve"> je </w:t>
      </w:r>
      <w:r w:rsidR="005B01DC" w:rsidRPr="005B01DC">
        <w:rPr>
          <w:rFonts w:ascii="Tahoma" w:hAnsi="Tahoma" w:cs="Tahoma"/>
          <w:b/>
        </w:rPr>
        <w:t>12</w:t>
      </w:r>
      <w:r w:rsidR="0061696A" w:rsidRPr="005B01DC">
        <w:rPr>
          <w:rFonts w:ascii="Tahoma" w:hAnsi="Tahoma" w:cs="Tahoma"/>
          <w:b/>
        </w:rPr>
        <w:t>.</w:t>
      </w:r>
      <w:r w:rsidR="005B01DC">
        <w:rPr>
          <w:rFonts w:ascii="Tahoma" w:hAnsi="Tahoma" w:cs="Tahoma"/>
          <w:b/>
        </w:rPr>
        <w:t xml:space="preserve"> 12</w:t>
      </w:r>
      <w:r w:rsidRPr="00E00A30">
        <w:rPr>
          <w:rFonts w:ascii="Tahoma" w:hAnsi="Tahoma" w:cs="Tahoma"/>
          <w:b/>
        </w:rPr>
        <w:t xml:space="preserve">. 2023 do 12. ure. </w:t>
      </w:r>
    </w:p>
    <w:p w14:paraId="3AAFC3CB" w14:textId="77777777" w:rsidR="000D26E0" w:rsidRPr="00E00A30" w:rsidRDefault="000D26E0" w:rsidP="000D26E0">
      <w:pPr>
        <w:keepNext/>
        <w:keepLines/>
        <w:jc w:val="both"/>
        <w:rPr>
          <w:rFonts w:ascii="Tahoma" w:hAnsi="Tahoma" w:cs="Tahoma"/>
          <w:b/>
          <w:highlight w:val="yellow"/>
        </w:rPr>
      </w:pPr>
    </w:p>
    <w:p w14:paraId="03F70E5A" w14:textId="77777777" w:rsidR="000D26E0" w:rsidRPr="00E00A30" w:rsidRDefault="000D26E0" w:rsidP="000D26E0">
      <w:pPr>
        <w:keepNext/>
        <w:keepLines/>
        <w:jc w:val="both"/>
        <w:rPr>
          <w:rFonts w:ascii="Tahoma" w:hAnsi="Tahoma" w:cs="Tahoma"/>
        </w:rPr>
      </w:pPr>
      <w:r w:rsidRPr="00E00A30">
        <w:rPr>
          <w:rFonts w:ascii="Tahoma" w:hAnsi="Tahoma" w:cs="Tahoma"/>
        </w:rPr>
        <w:t>Ponudnik</w:t>
      </w:r>
      <w:r w:rsidRPr="00E00A30">
        <w:rPr>
          <w:rFonts w:ascii="Tahoma" w:hAnsi="Tahoma" w:cs="Tahoma"/>
          <w:sz w:val="18"/>
        </w:rPr>
        <w:t xml:space="preserve"> </w:t>
      </w:r>
      <w:r w:rsidRPr="00E00A30">
        <w:rPr>
          <w:rFonts w:ascii="Tahoma" w:hAnsi="Tahoma" w:cs="Tahoma"/>
        </w:rPr>
        <w:t xml:space="preserve">ne bo upravičen do nobenega povečanja vrednosti/cene, ki bi ga utemeljeval s tem, da ni bil polno obveščen o pogojih, ki se nanašajo na predmetne obveznosti. </w:t>
      </w:r>
    </w:p>
    <w:p w14:paraId="37EE50BD" w14:textId="77777777" w:rsidR="000D26E0" w:rsidRPr="00E00A30" w:rsidRDefault="000D26E0" w:rsidP="000D26E0">
      <w:pPr>
        <w:keepNext/>
        <w:keepLines/>
        <w:jc w:val="both"/>
        <w:rPr>
          <w:rFonts w:ascii="Tahoma" w:hAnsi="Tahoma" w:cs="Tahoma"/>
        </w:rPr>
      </w:pPr>
    </w:p>
    <w:p w14:paraId="4C9C256C"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Ponudnik mora kot Prilogo 8 predložiti potrdilo (izdano s strani naročnika) o opravljenem obveznem ogledu objekta, na katerih se bodo izvajala dela, ki so predmet postopka javnega naročila. </w:t>
      </w:r>
    </w:p>
    <w:p w14:paraId="1D547402" w14:textId="77777777" w:rsidR="000D26E0" w:rsidRPr="00E00A30" w:rsidRDefault="000D26E0" w:rsidP="000D26E0">
      <w:pPr>
        <w:keepNext/>
        <w:keepLines/>
        <w:jc w:val="both"/>
        <w:rPr>
          <w:rFonts w:ascii="Tahoma" w:hAnsi="Tahoma" w:cs="Tahoma"/>
        </w:rPr>
      </w:pPr>
    </w:p>
    <w:p w14:paraId="4BF3270D" w14:textId="77777777" w:rsidR="000D26E0" w:rsidRPr="00E00A30" w:rsidRDefault="000D26E0" w:rsidP="000D26E0">
      <w:pPr>
        <w:keepNext/>
        <w:keepLines/>
        <w:jc w:val="both"/>
        <w:rPr>
          <w:rFonts w:ascii="Tahoma" w:hAnsi="Tahoma" w:cs="Tahoma"/>
          <w:b/>
          <w:bCs/>
        </w:rPr>
      </w:pPr>
      <w:r w:rsidRPr="00E00A30">
        <w:rPr>
          <w:rFonts w:ascii="Tahoma" w:hAnsi="Tahoma" w:cs="Tahoma"/>
          <w:b/>
          <w:u w:val="single"/>
        </w:rPr>
        <w:t>Ogled</w:t>
      </w:r>
      <w:r w:rsidRPr="00E00A30">
        <w:rPr>
          <w:rFonts w:ascii="Tahoma" w:hAnsi="Tahoma" w:cs="Tahoma"/>
          <w:b/>
          <w:bCs/>
          <w:u w:val="single"/>
        </w:rPr>
        <w:t xml:space="preserve"> je obvezen</w:t>
      </w:r>
      <w:r w:rsidRPr="00E00A30">
        <w:rPr>
          <w:rFonts w:ascii="Tahoma" w:hAnsi="Tahoma" w:cs="Tahoma"/>
          <w:b/>
          <w:bCs/>
        </w:rPr>
        <w:t xml:space="preserve">. Ponudba </w:t>
      </w:r>
      <w:r w:rsidRPr="00E00A30">
        <w:rPr>
          <w:rFonts w:ascii="Tahoma" w:hAnsi="Tahoma" w:cs="Tahoma"/>
          <w:b/>
        </w:rPr>
        <w:t>ponudnika</w:t>
      </w:r>
      <w:r w:rsidRPr="00E00A30">
        <w:rPr>
          <w:rFonts w:ascii="Tahoma" w:hAnsi="Tahoma" w:cs="Tahoma"/>
          <w:b/>
          <w:bCs/>
        </w:rPr>
        <w:t xml:space="preserve">, ki ne bo (pravočasno) izvedel ogleda objekta, bo naročnik zavrnil kot nedopustno. </w:t>
      </w:r>
    </w:p>
    <w:p w14:paraId="5EB6158C" w14:textId="055A0B5F" w:rsidR="000D26E0" w:rsidRPr="00E00A30" w:rsidRDefault="000D26E0" w:rsidP="000D26E0">
      <w:pPr>
        <w:keepNext/>
        <w:keepLines/>
        <w:jc w:val="both"/>
        <w:rPr>
          <w:rFonts w:ascii="Tahoma" w:hAnsi="Tahoma" w:cs="Tahoma"/>
        </w:rPr>
      </w:pPr>
    </w:p>
    <w:p w14:paraId="0A657853" w14:textId="77777777" w:rsidR="000D26E0" w:rsidRPr="00E00A30" w:rsidRDefault="000D26E0" w:rsidP="000D26E0">
      <w:pPr>
        <w:keepNext/>
        <w:keepLines/>
        <w:jc w:val="both"/>
        <w:rPr>
          <w:rFonts w:ascii="Tahoma" w:hAnsi="Tahoma" w:cs="Tahoma"/>
        </w:rPr>
      </w:pPr>
      <w:r w:rsidRPr="00E00A30">
        <w:rPr>
          <w:rFonts w:ascii="Tahoma" w:hAnsi="Tahoma" w:cs="Tahoma"/>
        </w:rPr>
        <w:t>Ponudnik bo moral v prvi ponudbi ponuditi transformator proizvajalca, za katerega je predložil dokazila iz točk 2.1.2 razpisne dokumentacije ter mu je bila priznana sposobnost.</w:t>
      </w:r>
    </w:p>
    <w:p w14:paraId="71C5C12C" w14:textId="77777777" w:rsidR="000D26E0" w:rsidRPr="00E00A30" w:rsidRDefault="000D26E0" w:rsidP="000D26E0">
      <w:pPr>
        <w:keepNext/>
        <w:keepLines/>
        <w:jc w:val="both"/>
        <w:rPr>
          <w:rFonts w:ascii="Tahoma" w:hAnsi="Tahoma" w:cs="Tahoma"/>
        </w:rPr>
      </w:pPr>
    </w:p>
    <w:p w14:paraId="4A909797" w14:textId="4E84C178" w:rsidR="000D26E0" w:rsidRPr="00E00A30" w:rsidRDefault="000D26E0" w:rsidP="000D26E0">
      <w:pPr>
        <w:keepNext/>
        <w:keepLines/>
        <w:jc w:val="both"/>
        <w:rPr>
          <w:rFonts w:ascii="Tahoma" w:hAnsi="Tahoma" w:cs="Tahoma"/>
        </w:rPr>
      </w:pPr>
      <w:r w:rsidRPr="00E00A30">
        <w:rPr>
          <w:rFonts w:ascii="Tahoma" w:hAnsi="Tahoma" w:cs="Tahoma"/>
        </w:rPr>
        <w:t xml:space="preserve">Podrobneje je predmet javnega naročila (Tehnična specifikacija) opredeljen v prilogi 1 k pogodbi </w:t>
      </w:r>
      <w:r w:rsidR="008C6177" w:rsidRPr="00E00A30">
        <w:rPr>
          <w:rFonts w:ascii="Tahoma" w:hAnsi="Tahoma" w:cs="Tahoma"/>
        </w:rPr>
        <w:t>VKS-177/23</w:t>
      </w:r>
      <w:r w:rsidRPr="00E00A30">
        <w:rPr>
          <w:rFonts w:ascii="Tahoma" w:hAnsi="Tahoma" w:cs="Tahoma"/>
        </w:rPr>
        <w:t xml:space="preserve"> TEHNIČNA SPECIFIKACIJA (tehnični opis javnega naročila).</w:t>
      </w:r>
    </w:p>
    <w:p w14:paraId="28145732" w14:textId="77777777" w:rsidR="000D26E0" w:rsidRPr="00E00A30" w:rsidRDefault="000D26E0" w:rsidP="000D26E0">
      <w:pPr>
        <w:keepNext/>
        <w:keepLines/>
        <w:jc w:val="both"/>
        <w:rPr>
          <w:rFonts w:ascii="Tahoma" w:hAnsi="Tahoma" w:cs="Tahoma"/>
        </w:rPr>
      </w:pPr>
    </w:p>
    <w:p w14:paraId="2F61DCC0" w14:textId="77777777" w:rsidR="000D26E0" w:rsidRPr="00E00A30" w:rsidRDefault="000D26E0" w:rsidP="000D26E0">
      <w:pPr>
        <w:keepNext/>
        <w:keepLines/>
        <w:numPr>
          <w:ilvl w:val="0"/>
          <w:numId w:val="2"/>
        </w:numPr>
        <w:jc w:val="both"/>
        <w:rPr>
          <w:rFonts w:ascii="Tahoma" w:hAnsi="Tahoma" w:cs="Tahoma"/>
          <w:b/>
          <w:sz w:val="24"/>
        </w:rPr>
      </w:pPr>
      <w:r w:rsidRPr="00E00A30">
        <w:rPr>
          <w:rFonts w:ascii="Tahoma" w:hAnsi="Tahoma" w:cs="Tahoma"/>
          <w:b/>
          <w:sz w:val="24"/>
        </w:rPr>
        <w:t xml:space="preserve">UGOTAVLJANJE SPOSOBNOSTI </w:t>
      </w:r>
    </w:p>
    <w:p w14:paraId="585E8572" w14:textId="77777777" w:rsidR="000D26E0" w:rsidRPr="00E00A30" w:rsidRDefault="000D26E0" w:rsidP="000D26E0">
      <w:pPr>
        <w:keepNext/>
        <w:keepLines/>
        <w:jc w:val="both"/>
        <w:rPr>
          <w:rFonts w:ascii="Tahoma" w:hAnsi="Tahoma" w:cs="Tahoma"/>
        </w:rPr>
      </w:pPr>
    </w:p>
    <w:p w14:paraId="3D323C22" w14:textId="77777777" w:rsidR="000D26E0" w:rsidRPr="00E00A30" w:rsidRDefault="000D26E0" w:rsidP="000D26E0">
      <w:pPr>
        <w:keepNext/>
        <w:keepLines/>
        <w:jc w:val="both"/>
        <w:rPr>
          <w:rFonts w:ascii="Tahoma" w:hAnsi="Tahoma" w:cs="Tahoma"/>
        </w:rPr>
      </w:pPr>
      <w:r w:rsidRPr="00E00A30">
        <w:rPr>
          <w:rFonts w:ascii="Tahoma" w:hAnsi="Tahoma" w:cs="Tahoma"/>
          <w:bCs/>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4B39B666" w14:textId="77777777" w:rsidR="000D26E0" w:rsidRPr="00E00A30" w:rsidRDefault="000D26E0" w:rsidP="000D26E0">
      <w:pPr>
        <w:keepNext/>
        <w:keepLines/>
        <w:jc w:val="both"/>
        <w:rPr>
          <w:rFonts w:ascii="Tahoma" w:hAnsi="Tahoma" w:cs="Tahoma"/>
          <w:bCs/>
        </w:rPr>
      </w:pPr>
    </w:p>
    <w:p w14:paraId="00173CED" w14:textId="77777777" w:rsidR="000D26E0" w:rsidRPr="00E00A30" w:rsidRDefault="000D26E0" w:rsidP="000D26E0">
      <w:pPr>
        <w:keepNext/>
        <w:keepLines/>
        <w:jc w:val="both"/>
        <w:rPr>
          <w:rFonts w:ascii="Tahoma" w:hAnsi="Tahoma" w:cs="Tahoma"/>
          <w:bCs/>
        </w:rPr>
      </w:pPr>
      <w:r w:rsidRPr="00E00A30">
        <w:rPr>
          <w:rFonts w:ascii="Tahoma" w:hAnsi="Tahoma" w:cs="Tahoma"/>
          <w:bCs/>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168909B8" w14:textId="77777777" w:rsidR="000D26E0" w:rsidRPr="00E00A30" w:rsidRDefault="000D26E0" w:rsidP="000D26E0">
      <w:pPr>
        <w:keepNext/>
        <w:keepLines/>
        <w:jc w:val="both"/>
        <w:rPr>
          <w:rFonts w:ascii="Tahoma" w:hAnsi="Tahoma" w:cs="Tahoma"/>
          <w:bCs/>
        </w:rPr>
      </w:pPr>
    </w:p>
    <w:p w14:paraId="2246A579" w14:textId="77777777" w:rsidR="000D26E0" w:rsidRPr="00E00A30" w:rsidRDefault="000D26E0" w:rsidP="000D26E0">
      <w:pPr>
        <w:keepNext/>
        <w:keepLines/>
        <w:jc w:val="both"/>
        <w:rPr>
          <w:rFonts w:ascii="Tahoma" w:hAnsi="Tahoma" w:cs="Tahoma"/>
          <w:bCs/>
        </w:rPr>
      </w:pPr>
      <w:r w:rsidRPr="00E00A30">
        <w:rPr>
          <w:rFonts w:ascii="Tahoma" w:hAnsi="Tahoma" w:cs="Tahoma"/>
          <w:bCs/>
        </w:rPr>
        <w:t>Če ni v teh navodilih za posamezne dokumente drugače določeno, zadošča predložitev kopij zahtevanih dokumentov. Naročnik si pridržuje pravico do vpogleda v originalne dokumente.</w:t>
      </w:r>
    </w:p>
    <w:p w14:paraId="0B46DAFC" w14:textId="77777777" w:rsidR="000D26E0" w:rsidRPr="00E00A30" w:rsidRDefault="000D26E0" w:rsidP="000D26E0">
      <w:pPr>
        <w:keepNext/>
        <w:keepLines/>
        <w:jc w:val="both"/>
        <w:rPr>
          <w:rFonts w:ascii="Tahoma" w:hAnsi="Tahoma" w:cs="Tahoma"/>
          <w:bCs/>
        </w:rPr>
      </w:pPr>
    </w:p>
    <w:p w14:paraId="384BB683" w14:textId="77777777" w:rsidR="000D26E0" w:rsidRPr="00E00A30" w:rsidRDefault="000D26E0" w:rsidP="000D26E0">
      <w:pPr>
        <w:keepNext/>
        <w:keepLines/>
        <w:jc w:val="both"/>
        <w:rPr>
          <w:rFonts w:ascii="Tahoma" w:hAnsi="Tahoma" w:cs="Tahoma"/>
          <w:bCs/>
        </w:rPr>
      </w:pPr>
      <w:r w:rsidRPr="00E00A30">
        <w:rPr>
          <w:rFonts w:ascii="Tahoma" w:hAnsi="Tahoma" w:cs="Tahoma"/>
          <w:bCs/>
        </w:rPr>
        <w:t>Obrazci izjav, ki jih mora predložiti ponudnik v ponudbi, so del dokumentacije. Izjave so lahko predložene na teh obrazcih ali na ponudnikovih, ki pa vsebinsko bistveno ne smejo odstopati od priloženih obrazcev.</w:t>
      </w:r>
    </w:p>
    <w:p w14:paraId="4BA58593" w14:textId="77777777" w:rsidR="000D26E0" w:rsidRPr="00E00A30" w:rsidRDefault="000D26E0" w:rsidP="000D26E0">
      <w:pPr>
        <w:keepNext/>
        <w:keepLines/>
        <w:jc w:val="both"/>
        <w:rPr>
          <w:rFonts w:ascii="Tahoma" w:hAnsi="Tahoma" w:cs="Tahoma"/>
          <w:bCs/>
        </w:rPr>
      </w:pPr>
    </w:p>
    <w:p w14:paraId="280224E8" w14:textId="77777777" w:rsidR="000D26E0" w:rsidRPr="00E00A30" w:rsidRDefault="000D26E0" w:rsidP="000D26E0">
      <w:pPr>
        <w:keepNext/>
        <w:keepLines/>
        <w:jc w:val="both"/>
        <w:rPr>
          <w:rFonts w:ascii="Tahoma" w:hAnsi="Tahoma" w:cs="Tahoma"/>
          <w:bCs/>
        </w:rPr>
      </w:pPr>
      <w:r w:rsidRPr="00E00A30">
        <w:rPr>
          <w:rFonts w:ascii="Tahoma" w:hAnsi="Tahoma" w:cs="Tahoma"/>
          <w:bCs/>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754E9D36" w14:textId="77777777" w:rsidR="000D26E0" w:rsidRPr="00E00A30" w:rsidRDefault="000D26E0" w:rsidP="000D26E0">
      <w:pPr>
        <w:keepNext/>
        <w:keepLines/>
        <w:jc w:val="both"/>
        <w:rPr>
          <w:rFonts w:ascii="Tahoma" w:hAnsi="Tahoma" w:cs="Tahoma"/>
          <w:bCs/>
        </w:rPr>
      </w:pPr>
    </w:p>
    <w:p w14:paraId="63F22503" w14:textId="65676845" w:rsidR="000D26E0" w:rsidRPr="00E00A30" w:rsidRDefault="000D26E0" w:rsidP="000D26E0">
      <w:pPr>
        <w:keepNext/>
        <w:keepLines/>
        <w:jc w:val="both"/>
        <w:rPr>
          <w:rFonts w:ascii="Tahoma" w:hAnsi="Tahoma" w:cs="Tahoma"/>
          <w:bCs/>
          <w:i/>
        </w:rPr>
      </w:pPr>
      <w:r w:rsidRPr="00E00A30">
        <w:rPr>
          <w:rFonts w:ascii="Tahoma" w:hAnsi="Tahoma" w:cs="Tahoma"/>
          <w:bCs/>
          <w:i/>
        </w:rPr>
        <w:lastRenderedPageBreak/>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4B1812AE" w14:textId="77777777" w:rsidR="0000094B" w:rsidRPr="00E00A30" w:rsidRDefault="0000094B" w:rsidP="000D26E0">
      <w:pPr>
        <w:keepNext/>
        <w:keepLines/>
        <w:jc w:val="both"/>
        <w:rPr>
          <w:rFonts w:ascii="Tahoma" w:hAnsi="Tahoma" w:cs="Tahoma"/>
          <w:bCs/>
          <w:i/>
        </w:rPr>
      </w:pPr>
    </w:p>
    <w:p w14:paraId="5B82E2CB" w14:textId="4C11C200" w:rsidR="000D26E0" w:rsidRDefault="000D26E0" w:rsidP="000D26E0">
      <w:pPr>
        <w:keepNext/>
        <w:keepLines/>
        <w:jc w:val="both"/>
        <w:rPr>
          <w:rFonts w:ascii="Tahoma" w:hAnsi="Tahoma" w:cs="Tahoma"/>
        </w:rPr>
      </w:pPr>
    </w:p>
    <w:p w14:paraId="604C48BF" w14:textId="1797E73F" w:rsidR="005A58FF" w:rsidRDefault="005A58FF" w:rsidP="000D26E0">
      <w:pPr>
        <w:keepNext/>
        <w:keepLines/>
        <w:jc w:val="both"/>
        <w:rPr>
          <w:rFonts w:ascii="Tahoma" w:hAnsi="Tahoma" w:cs="Tahoma"/>
        </w:rPr>
      </w:pPr>
    </w:p>
    <w:p w14:paraId="398F185B" w14:textId="77777777" w:rsidR="005A58FF" w:rsidRPr="00E00A30" w:rsidRDefault="005A58FF" w:rsidP="000D26E0">
      <w:pPr>
        <w:keepNext/>
        <w:keepLines/>
        <w:jc w:val="both"/>
        <w:rPr>
          <w:rFonts w:ascii="Tahoma" w:hAnsi="Tahoma" w:cs="Tahoma"/>
        </w:rPr>
      </w:pPr>
    </w:p>
    <w:p w14:paraId="47436581" w14:textId="77777777" w:rsidR="000D26E0" w:rsidRPr="00E00A30" w:rsidRDefault="000D26E0" w:rsidP="000D26E0">
      <w:pPr>
        <w:keepNext/>
        <w:keepLines/>
        <w:numPr>
          <w:ilvl w:val="0"/>
          <w:numId w:val="29"/>
        </w:numPr>
        <w:jc w:val="both"/>
        <w:rPr>
          <w:rFonts w:ascii="Tahoma" w:hAnsi="Tahoma" w:cs="Tahoma"/>
          <w:b/>
        </w:rPr>
      </w:pPr>
      <w:r w:rsidRPr="00E00A30">
        <w:rPr>
          <w:rFonts w:ascii="Tahoma" w:hAnsi="Tahoma" w:cs="Tahoma"/>
          <w:b/>
        </w:rPr>
        <w:t xml:space="preserve">Ponudnik: </w:t>
      </w:r>
    </w:p>
    <w:p w14:paraId="7F99E4F2" w14:textId="77777777" w:rsidR="000D26E0" w:rsidRPr="00E00A30" w:rsidRDefault="000D26E0" w:rsidP="000D26E0">
      <w:pPr>
        <w:keepNext/>
        <w:keepLines/>
        <w:jc w:val="both"/>
        <w:rPr>
          <w:rFonts w:ascii="Tahoma" w:hAnsi="Tahoma" w:cs="Tahoma"/>
        </w:rPr>
      </w:pPr>
    </w:p>
    <w:p w14:paraId="4DF10502" w14:textId="77777777" w:rsidR="000D26E0" w:rsidRPr="00E00A30" w:rsidRDefault="000D26E0" w:rsidP="000D26E0">
      <w:pPr>
        <w:keepNext/>
        <w:keepLines/>
        <w:jc w:val="both"/>
        <w:rPr>
          <w:rFonts w:ascii="Tahoma" w:hAnsi="Tahoma" w:cs="Tahoma"/>
        </w:rPr>
      </w:pPr>
      <w:r w:rsidRPr="00E00A30">
        <w:rPr>
          <w:rFonts w:ascii="Tahoma" w:hAnsi="Tahoma" w:cs="Tahoma"/>
        </w:rPr>
        <w:t xml:space="preserve">Za ugotavljanje sposobnosti </w:t>
      </w:r>
      <w:r w:rsidRPr="00E00A30">
        <w:rPr>
          <w:rFonts w:ascii="Tahoma" w:hAnsi="Tahoma" w:cs="Tahoma"/>
          <w:b/>
        </w:rPr>
        <w:t>mora</w:t>
      </w:r>
      <w:r w:rsidRPr="00E00A30">
        <w:rPr>
          <w:rFonts w:ascii="Tahoma" w:hAnsi="Tahoma" w:cs="Tahoma"/>
        </w:rPr>
        <w:t xml:space="preserve"> ponudnik </w:t>
      </w:r>
      <w:r w:rsidRPr="00E00A30">
        <w:rPr>
          <w:rFonts w:ascii="Tahoma" w:hAnsi="Tahoma" w:cs="Tahoma"/>
          <w:u w:val="single"/>
        </w:rPr>
        <w:t>izpolniti in priložiti:</w:t>
      </w:r>
    </w:p>
    <w:p w14:paraId="325A098D" w14:textId="77777777" w:rsidR="000D26E0" w:rsidRPr="00E00A30" w:rsidRDefault="000D26E0" w:rsidP="000D26E0">
      <w:pPr>
        <w:keepNext/>
        <w:keepLines/>
        <w:numPr>
          <w:ilvl w:val="0"/>
          <w:numId w:val="38"/>
        </w:numPr>
        <w:jc w:val="both"/>
        <w:rPr>
          <w:rFonts w:ascii="Tahoma" w:hAnsi="Tahoma" w:cs="Tahoma"/>
        </w:rPr>
      </w:pPr>
      <w:r w:rsidRPr="00E00A30">
        <w:rPr>
          <w:rFonts w:ascii="Tahoma" w:hAnsi="Tahoma" w:cs="Tahoma"/>
        </w:rPr>
        <w:t xml:space="preserve">(Prilogo 3/1 te razpisne dokumentacije) Izjavo o ugotavljanje sposobnosti in izjavo o sprejemanju pogojev razpisne dokumentacije. </w:t>
      </w:r>
    </w:p>
    <w:p w14:paraId="432D284F" w14:textId="77777777" w:rsidR="000D26E0" w:rsidRPr="00E00A30" w:rsidRDefault="000D26E0" w:rsidP="000D26E0">
      <w:pPr>
        <w:keepNext/>
        <w:keepLines/>
        <w:jc w:val="both"/>
        <w:rPr>
          <w:rFonts w:ascii="Tahoma" w:hAnsi="Tahoma" w:cs="Tahoma"/>
        </w:rPr>
      </w:pPr>
    </w:p>
    <w:p w14:paraId="3670407B" w14:textId="77777777" w:rsidR="000D26E0" w:rsidRPr="00E00A30" w:rsidRDefault="000D26E0" w:rsidP="000D26E0">
      <w:pPr>
        <w:keepNext/>
        <w:keepLines/>
        <w:numPr>
          <w:ilvl w:val="0"/>
          <w:numId w:val="29"/>
        </w:numPr>
        <w:jc w:val="both"/>
        <w:rPr>
          <w:rFonts w:ascii="Tahoma" w:hAnsi="Tahoma" w:cs="Tahoma"/>
          <w:b/>
        </w:rPr>
      </w:pPr>
      <w:r w:rsidRPr="00E00A30">
        <w:rPr>
          <w:rFonts w:ascii="Tahoma" w:hAnsi="Tahoma" w:cs="Tahoma"/>
          <w:b/>
        </w:rPr>
        <w:t>Skupna ponudba (s partnerjem/ji), ponudba s podizvajalci in/ali s subjekti, katerih zmogljivosti uporablja gospodarski subjekt:</w:t>
      </w:r>
    </w:p>
    <w:p w14:paraId="0B668A1A" w14:textId="77777777" w:rsidR="000D26E0" w:rsidRPr="00E00A30" w:rsidRDefault="000D26E0" w:rsidP="000D26E0">
      <w:pPr>
        <w:keepNext/>
        <w:keepLines/>
        <w:ind w:left="360"/>
        <w:jc w:val="both"/>
        <w:rPr>
          <w:rFonts w:ascii="Tahoma" w:hAnsi="Tahoma" w:cs="Tahoma"/>
          <w:b/>
        </w:rPr>
      </w:pPr>
    </w:p>
    <w:p w14:paraId="77CCABA2" w14:textId="77777777" w:rsidR="000D26E0" w:rsidRPr="00E00A30" w:rsidRDefault="000D26E0" w:rsidP="000D26E0">
      <w:pPr>
        <w:keepNext/>
        <w:keepLines/>
        <w:jc w:val="both"/>
        <w:rPr>
          <w:rFonts w:ascii="Tahoma" w:hAnsi="Tahoma" w:cs="Tahoma"/>
        </w:rPr>
      </w:pPr>
      <w:r w:rsidRPr="00E00A30">
        <w:rPr>
          <w:rFonts w:ascii="Tahoma" w:hAnsi="Tahoma" w:cs="Tahoma"/>
        </w:rPr>
        <w:t>Za ugotavljanje sposobnosti mora ponudnik, če ta nastopa v skupni ponudbi (s partnerjem/ji), ponudbi s podizvajalci in/ali s subjekti, katerih zmogljivosti uporablja gospodarski subjekt prav tako priložiti podpisano:</w:t>
      </w:r>
    </w:p>
    <w:p w14:paraId="01E15BCB" w14:textId="77777777" w:rsidR="000D26E0" w:rsidRPr="00E00A30" w:rsidRDefault="000D26E0" w:rsidP="000D26E0">
      <w:pPr>
        <w:keepNext/>
        <w:keepLines/>
        <w:numPr>
          <w:ilvl w:val="0"/>
          <w:numId w:val="38"/>
        </w:numPr>
        <w:jc w:val="both"/>
        <w:rPr>
          <w:rFonts w:ascii="Tahoma" w:hAnsi="Tahoma" w:cs="Tahoma"/>
        </w:rPr>
      </w:pPr>
      <w:r w:rsidRPr="00E00A30">
        <w:rPr>
          <w:rFonts w:ascii="Tahoma" w:hAnsi="Tahoma" w:cs="Tahoma"/>
        </w:rPr>
        <w:t xml:space="preserve">(Prilogo 3/1 te razpisne dokumentacije) Izjavo o ugotavljanje sposobnosti in izjavo o sprejemanju pogojev razpisne dokumentacije. </w:t>
      </w:r>
    </w:p>
    <w:p w14:paraId="1EEF1897" w14:textId="469A1CBB" w:rsidR="000D26E0" w:rsidRPr="00E00A30" w:rsidRDefault="000D26E0" w:rsidP="000D26E0">
      <w:pPr>
        <w:keepNext/>
        <w:keepLines/>
        <w:jc w:val="both"/>
        <w:rPr>
          <w:rFonts w:ascii="Tahoma" w:hAnsi="Tahoma" w:cs="Tahoma"/>
        </w:rPr>
      </w:pPr>
    </w:p>
    <w:p w14:paraId="558F28E1" w14:textId="77777777" w:rsidR="000D26E0" w:rsidRPr="00E00A30" w:rsidRDefault="000D26E0" w:rsidP="000D26E0">
      <w:pPr>
        <w:keepNext/>
        <w:keepLines/>
        <w:jc w:val="both"/>
        <w:rPr>
          <w:rFonts w:ascii="Tahoma" w:hAnsi="Tahoma" w:cs="Tahoma"/>
        </w:rPr>
      </w:pPr>
    </w:p>
    <w:p w14:paraId="70201946" w14:textId="77777777" w:rsidR="000D26E0" w:rsidRPr="00E00A30" w:rsidRDefault="000D26E0" w:rsidP="000D26E0">
      <w:pPr>
        <w:keepNext/>
        <w:keepLines/>
        <w:numPr>
          <w:ilvl w:val="1"/>
          <w:numId w:val="2"/>
        </w:numPr>
        <w:jc w:val="both"/>
        <w:outlineLvl w:val="0"/>
        <w:rPr>
          <w:rFonts w:ascii="Tahoma" w:hAnsi="Tahoma" w:cs="Tahoma"/>
          <w:b/>
        </w:rPr>
      </w:pPr>
      <w:bookmarkStart w:id="13" w:name="_Toc495914051"/>
      <w:r w:rsidRPr="00E00A30">
        <w:rPr>
          <w:rFonts w:ascii="Tahoma" w:hAnsi="Tahoma" w:cs="Tahoma"/>
          <w:b/>
        </w:rPr>
        <w:t>Razlogi za izključitev</w:t>
      </w:r>
      <w:bookmarkEnd w:id="13"/>
    </w:p>
    <w:p w14:paraId="1A7694F5" w14:textId="77777777" w:rsidR="000D26E0" w:rsidRPr="00E00A30" w:rsidRDefault="000D26E0" w:rsidP="000D26E0">
      <w:pPr>
        <w:keepNext/>
        <w:keepLines/>
        <w:jc w:val="both"/>
        <w:rPr>
          <w:rFonts w:ascii="Tahoma" w:hAnsi="Tahoma" w:cs="Tahoma"/>
        </w:rPr>
      </w:pPr>
    </w:p>
    <w:p w14:paraId="523D3EAA" w14:textId="77777777" w:rsidR="000D26E0" w:rsidRPr="00E00A30" w:rsidRDefault="000D26E0" w:rsidP="000D26E0">
      <w:pPr>
        <w:keepNext/>
        <w:keepLines/>
        <w:ind w:right="-2"/>
        <w:jc w:val="both"/>
        <w:rPr>
          <w:rFonts w:ascii="Tahoma" w:hAnsi="Tahoma" w:cs="Tahoma"/>
          <w:i/>
        </w:rPr>
      </w:pPr>
      <w:r w:rsidRPr="00E00A30">
        <w:rPr>
          <w:rFonts w:ascii="Tahoma" w:hAnsi="Tahoma" w:cs="Tahoma"/>
          <w:i/>
          <w:lang w:val="x-none"/>
        </w:rPr>
        <w:t xml:space="preserve">Ponudnik mora izpolnjevati zahtevane pogoje v točki </w:t>
      </w:r>
      <w:r w:rsidRPr="00E00A30">
        <w:rPr>
          <w:rFonts w:ascii="Tahoma" w:hAnsi="Tahoma" w:cs="Tahoma"/>
          <w:i/>
        </w:rPr>
        <w:t>2.</w:t>
      </w:r>
      <w:r w:rsidRPr="00E00A30">
        <w:rPr>
          <w:rFonts w:ascii="Tahoma" w:hAnsi="Tahoma" w:cs="Tahoma"/>
          <w:i/>
          <w:lang w:val="x-none"/>
        </w:rPr>
        <w:t xml:space="preserve">1. V primeru </w:t>
      </w:r>
      <w:r w:rsidRPr="00E00A30">
        <w:rPr>
          <w:rFonts w:ascii="Tahoma" w:hAnsi="Tahoma" w:cs="Tahoma"/>
          <w:i/>
        </w:rPr>
        <w:t xml:space="preserve">skupne </w:t>
      </w:r>
      <w:r w:rsidRPr="00E00A30">
        <w:rPr>
          <w:rFonts w:ascii="Tahoma" w:hAnsi="Tahoma" w:cs="Tahoma"/>
          <w:i/>
          <w:lang w:val="x-none"/>
        </w:rPr>
        <w:t>ponudbe</w:t>
      </w:r>
      <w:r w:rsidRPr="00E00A30">
        <w:rPr>
          <w:rFonts w:ascii="Tahoma" w:hAnsi="Tahoma" w:cs="Tahoma"/>
          <w:i/>
        </w:rPr>
        <w:t xml:space="preserve"> s partnerji</w:t>
      </w:r>
      <w:r w:rsidRPr="00E00A30">
        <w:rPr>
          <w:rFonts w:ascii="Tahoma" w:hAnsi="Tahoma" w:cs="Tahoma"/>
          <w:i/>
          <w:lang w:val="x-none"/>
        </w:rPr>
        <w:t xml:space="preserve"> mora zahtevane pogoje izpolnjevati tudi vsak izmed </w:t>
      </w:r>
      <w:r w:rsidRPr="00E00A30">
        <w:rPr>
          <w:rFonts w:ascii="Tahoma" w:hAnsi="Tahoma" w:cs="Tahoma"/>
          <w:i/>
        </w:rPr>
        <w:t>partnerjev.</w:t>
      </w:r>
      <w:r w:rsidRPr="00E00A30">
        <w:rPr>
          <w:rFonts w:ascii="Tahoma" w:hAnsi="Tahoma" w:cs="Tahoma"/>
          <w:i/>
          <w:lang w:val="x-none"/>
        </w:rPr>
        <w:t xml:space="preserve"> V primeru ponudbe s podizvajalci in/ali s subjekti, katerih zmogljivosti uporablja </w:t>
      </w:r>
      <w:r w:rsidRPr="00E00A30">
        <w:rPr>
          <w:rFonts w:ascii="Tahoma" w:hAnsi="Tahoma" w:cs="Tahoma"/>
          <w:i/>
        </w:rPr>
        <w:t>ponudnik</w:t>
      </w:r>
      <w:r w:rsidRPr="00E00A30">
        <w:rPr>
          <w:rFonts w:ascii="Tahoma" w:hAnsi="Tahoma" w:cs="Tahoma"/>
          <w:i/>
          <w:lang w:val="x-none"/>
        </w:rPr>
        <w:t xml:space="preserve">, mora zahtevane pogoje izpolnjevati tudi vsak izmed podizvajalcev, ki jih ponudnik v ponudbi navede, ter tudi vsak subjekt, katerih zmogljivosti uporablja </w:t>
      </w:r>
      <w:r w:rsidRPr="00E00A30">
        <w:rPr>
          <w:rFonts w:ascii="Tahoma" w:hAnsi="Tahoma" w:cs="Tahoma"/>
          <w:i/>
        </w:rPr>
        <w:t>ponudnik</w:t>
      </w:r>
      <w:r w:rsidRPr="00E00A30">
        <w:rPr>
          <w:rFonts w:ascii="Tahoma" w:hAnsi="Tahoma" w:cs="Tahoma"/>
          <w:i/>
          <w:lang w:val="x-none"/>
        </w:rPr>
        <w:t>.</w:t>
      </w:r>
      <w:r w:rsidRPr="00E00A30">
        <w:rPr>
          <w:rFonts w:ascii="Tahoma" w:hAnsi="Tahoma" w:cs="Tahoma"/>
          <w:i/>
        </w:rPr>
        <w:t xml:space="preserve"> </w:t>
      </w:r>
    </w:p>
    <w:p w14:paraId="1299DA6D" w14:textId="77777777" w:rsidR="000D26E0" w:rsidRPr="00E00A30" w:rsidRDefault="000D26E0" w:rsidP="000D26E0">
      <w:pPr>
        <w:keepNext/>
        <w:keepLines/>
        <w:jc w:val="both"/>
        <w:rPr>
          <w:rFonts w:ascii="Tahoma" w:hAnsi="Tahoma" w:cs="Tahoma"/>
          <w:bCs/>
        </w:rPr>
      </w:pPr>
    </w:p>
    <w:p w14:paraId="335D32D5" w14:textId="77777777" w:rsidR="000D26E0" w:rsidRPr="00E00A30" w:rsidRDefault="000D26E0" w:rsidP="000D26E0">
      <w:pPr>
        <w:keepNext/>
        <w:keepLines/>
        <w:jc w:val="both"/>
        <w:rPr>
          <w:rFonts w:ascii="Tahoma" w:hAnsi="Tahoma" w:cs="Tahoma"/>
          <w:b/>
          <w:bCs/>
        </w:rPr>
      </w:pPr>
      <w:r w:rsidRPr="00E00A30">
        <w:rPr>
          <w:rFonts w:ascii="Tahoma" w:hAnsi="Tahoma" w:cs="Tahoma"/>
          <w:b/>
          <w:bCs/>
        </w:rPr>
        <w:t xml:space="preserve">A: Razlogi, povezani s kazenskimi obsodbami </w:t>
      </w:r>
    </w:p>
    <w:p w14:paraId="6CF9A39E" w14:textId="12BAB689" w:rsidR="000D26E0" w:rsidRPr="00E00A30" w:rsidRDefault="000D26E0" w:rsidP="000D26E0">
      <w:pPr>
        <w:keepNext/>
        <w:keepLines/>
        <w:jc w:val="both"/>
        <w:rPr>
          <w:rFonts w:ascii="Tahoma" w:hAnsi="Tahoma" w:cs="Tahoma"/>
          <w:bCs/>
        </w:rPr>
      </w:pPr>
      <w:r w:rsidRPr="00E00A30">
        <w:rPr>
          <w:rFonts w:ascii="Tahoma" w:hAnsi="Tahoma" w:cs="Tahoma"/>
          <w:bCs/>
        </w:rPr>
        <w:t xml:space="preserve">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w:t>
      </w:r>
      <w:r w:rsidR="00500354" w:rsidRPr="00500354">
        <w:rPr>
          <w:rFonts w:ascii="Tahoma" w:hAnsi="Tahoma" w:cs="Tahoma"/>
          <w:bCs/>
        </w:rPr>
        <w:t>izrečena pravnomočna sodba za kazniva dejanja iz Kazenskega zakonika (Uradni list RS, št. 50/12 – uradno prečiščeno besedilo, 6/16 – popr., 54/15, 38/16, 27/17, 23/20, 91/20, 95/21, 186/21 in 105/22 – ZZNŠPP; v nadaljnjem besedilu: KZ-1) ali za primerljiva kazniva dejanja, ki so jih izrekla tuja sodišča</w:t>
      </w:r>
      <w:r w:rsidRPr="00E00A30">
        <w:rPr>
          <w:rFonts w:ascii="Tahoma" w:hAnsi="Tahoma" w:cs="Tahoma"/>
          <w:bCs/>
        </w:rPr>
        <w:t>, ki so opredeljena v prvem odstavku 75. člena ZJN-3.</w:t>
      </w:r>
    </w:p>
    <w:p w14:paraId="4006D9E3" w14:textId="77777777" w:rsidR="000D26E0" w:rsidRPr="00E00A30" w:rsidRDefault="000D26E0" w:rsidP="000D26E0">
      <w:pPr>
        <w:keepNext/>
        <w:keepLines/>
        <w:jc w:val="both"/>
        <w:rPr>
          <w:rFonts w:ascii="Tahoma" w:hAnsi="Tahoma" w:cs="Tahoma"/>
          <w:bCs/>
        </w:rPr>
      </w:pPr>
    </w:p>
    <w:p w14:paraId="61E1AC1C" w14:textId="77777777" w:rsidR="000D26E0" w:rsidRPr="00E00A30" w:rsidRDefault="000D26E0" w:rsidP="000D26E0">
      <w:pPr>
        <w:keepNext/>
        <w:keepLines/>
        <w:jc w:val="both"/>
        <w:rPr>
          <w:rFonts w:ascii="Tahoma" w:hAnsi="Tahoma" w:cs="Tahoma"/>
          <w:b/>
          <w:bCs/>
        </w:rPr>
      </w:pPr>
      <w:r w:rsidRPr="00E00A30">
        <w:rPr>
          <w:rFonts w:ascii="Tahoma" w:hAnsi="Tahoma" w:cs="Tahoma"/>
          <w:b/>
          <w:bCs/>
        </w:rPr>
        <w:t>Dokazilo:</w:t>
      </w:r>
    </w:p>
    <w:p w14:paraId="2994956D" w14:textId="77777777" w:rsidR="000D26E0" w:rsidRPr="00E00A30" w:rsidRDefault="000D26E0" w:rsidP="000D26E0">
      <w:pPr>
        <w:keepNext/>
        <w:keepLines/>
        <w:jc w:val="both"/>
        <w:rPr>
          <w:rFonts w:ascii="Tahoma" w:hAnsi="Tahoma" w:cs="Tahoma"/>
          <w:bCs/>
        </w:rPr>
      </w:pPr>
      <w:r w:rsidRPr="00E00A30">
        <w:rPr>
          <w:rFonts w:ascii="Tahoma" w:hAnsi="Tahoma" w:cs="Tahoma"/>
          <w:bCs/>
        </w:rPr>
        <w:t xml:space="preserve">Izpolnjena in podpisana Priloga 3/1 UGOTAVLJANJE SPOSOBNOSTI IN IZJAVA O SPREJEMANJU POGOJEV RAZPISNE DOKUMENTACIJE s strani vseh gospodarskih subjektov oziroma samostojnih podjetnikov v ponudbi. </w:t>
      </w:r>
    </w:p>
    <w:p w14:paraId="4435359D" w14:textId="77777777" w:rsidR="000D26E0" w:rsidRPr="00E00A30" w:rsidRDefault="000D26E0" w:rsidP="000D26E0">
      <w:pPr>
        <w:keepNext/>
        <w:keepLines/>
        <w:jc w:val="both"/>
        <w:rPr>
          <w:rFonts w:ascii="Tahoma" w:hAnsi="Tahoma" w:cs="Tahoma"/>
          <w:bCs/>
        </w:rPr>
      </w:pPr>
    </w:p>
    <w:p w14:paraId="485698A8" w14:textId="77777777" w:rsidR="000D26E0" w:rsidRPr="00E00A30" w:rsidRDefault="000D26E0" w:rsidP="000D26E0">
      <w:pPr>
        <w:keepNext/>
        <w:keepLines/>
        <w:jc w:val="both"/>
        <w:rPr>
          <w:rFonts w:ascii="Tahoma" w:hAnsi="Tahoma" w:cs="Tahoma"/>
          <w:bCs/>
        </w:rPr>
      </w:pPr>
      <w:r w:rsidRPr="00E00A30">
        <w:rPr>
          <w:rFonts w:ascii="Tahoma" w:hAnsi="Tahoma" w:cs="Tahoma"/>
          <w:bCs/>
        </w:rPr>
        <w:t>Ponudnik mora za osebe, ki so člani upravnega, vodstvenega ali nadzornega organa tega gospodarskega subjekta ali ki ima pooblastila za njegovo zastopanje ali odločanje ali nadzor v njem priložiti izpolnjeno in podpisano Prilogo 3/3 IZJAVA FIZIČNE OSEBE.</w:t>
      </w:r>
    </w:p>
    <w:p w14:paraId="3D2B4FF4" w14:textId="77777777" w:rsidR="000D26E0" w:rsidRPr="00E00A30" w:rsidRDefault="000D26E0" w:rsidP="000D26E0">
      <w:pPr>
        <w:keepNext/>
        <w:keepLines/>
        <w:jc w:val="both"/>
        <w:rPr>
          <w:rFonts w:ascii="Tahoma" w:hAnsi="Tahoma" w:cs="Tahoma"/>
          <w:bCs/>
        </w:rPr>
      </w:pPr>
    </w:p>
    <w:p w14:paraId="41A72533" w14:textId="77777777" w:rsidR="000D26E0" w:rsidRPr="00E00A30" w:rsidRDefault="000D26E0" w:rsidP="000D26E0">
      <w:pPr>
        <w:keepNext/>
        <w:keepLines/>
        <w:jc w:val="both"/>
        <w:rPr>
          <w:rFonts w:ascii="Tahoma" w:hAnsi="Tahoma" w:cs="Tahoma"/>
          <w:b/>
          <w:bCs/>
        </w:rPr>
      </w:pPr>
      <w:r w:rsidRPr="00E00A30">
        <w:rPr>
          <w:rFonts w:ascii="Tahoma" w:hAnsi="Tahoma" w:cs="Tahoma"/>
          <w:b/>
          <w:bCs/>
        </w:rPr>
        <w:t>B: Razlogi, povezani s plačilom davkov ali prispevkov za socialno varnost</w:t>
      </w:r>
    </w:p>
    <w:p w14:paraId="444ADC09" w14:textId="7220FE5A" w:rsidR="000D26E0" w:rsidRDefault="000D26E0" w:rsidP="000D26E0">
      <w:pPr>
        <w:keepNext/>
        <w:keepLines/>
        <w:jc w:val="both"/>
        <w:rPr>
          <w:rFonts w:ascii="Tahoma" w:hAnsi="Tahoma" w:cs="Tahoma"/>
          <w:bCs/>
        </w:rPr>
      </w:pPr>
      <w:r w:rsidRPr="00E00A30">
        <w:rPr>
          <w:rFonts w:ascii="Tahoma" w:hAnsi="Tahoma" w:cs="Tahoma"/>
          <w:bCs/>
        </w:rPr>
        <w:lastRenderedPageBreak/>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w:t>
      </w:r>
      <w:r w:rsidR="00500354">
        <w:rPr>
          <w:rFonts w:ascii="Tahoma" w:hAnsi="Tahoma" w:cs="Tahoma"/>
          <w:bCs/>
        </w:rPr>
        <w:t xml:space="preserve">. </w:t>
      </w:r>
      <w:r w:rsidR="00500354" w:rsidRPr="00E00A30">
        <w:rPr>
          <w:rFonts w:ascii="Tahoma" w:hAnsi="Tahoma" w:cs="Tahoma"/>
          <w:bCs/>
        </w:rPr>
        <w:t xml:space="preserve"> </w:t>
      </w:r>
      <w:r w:rsidR="00500354" w:rsidRPr="00500354">
        <w:rPr>
          <w:rFonts w:ascii="Tahoma" w:hAnsi="Tahoma" w:cs="Tahoma"/>
          <w:bCs/>
        </w:rPr>
        <w:t>Šteje se, da gospodarski subjekt ne izpolnjuje obveznosti iz prejšnjega stavka tudi, če nima predloženih vseh obračunov davčnih odtegljajev za dohodke iz delovnega razmerja za obdobje zadnjih petih let do roka</w:t>
      </w:r>
      <w:r w:rsidR="00AC7682">
        <w:rPr>
          <w:rFonts w:ascii="Tahoma" w:hAnsi="Tahoma" w:cs="Tahoma"/>
          <w:bCs/>
        </w:rPr>
        <w:t xml:space="preserve"> za oddajo ponudbe ali prijave.</w:t>
      </w:r>
    </w:p>
    <w:p w14:paraId="76CAB39C" w14:textId="4DAA919A" w:rsidR="00AA1FFB" w:rsidRDefault="00AA1FFB" w:rsidP="000D26E0">
      <w:pPr>
        <w:keepNext/>
        <w:keepLines/>
        <w:jc w:val="both"/>
        <w:rPr>
          <w:rFonts w:ascii="Tahoma" w:hAnsi="Tahoma" w:cs="Tahoma"/>
          <w:bCs/>
        </w:rPr>
      </w:pPr>
    </w:p>
    <w:p w14:paraId="6715703A" w14:textId="2994F2B3" w:rsidR="00AA1FFB" w:rsidRDefault="00AA1FFB" w:rsidP="000D26E0">
      <w:pPr>
        <w:keepNext/>
        <w:keepLines/>
        <w:jc w:val="both"/>
        <w:rPr>
          <w:rFonts w:ascii="Tahoma" w:hAnsi="Tahoma" w:cs="Tahoma"/>
          <w:bCs/>
        </w:rPr>
      </w:pPr>
    </w:p>
    <w:p w14:paraId="522F74EC" w14:textId="77777777" w:rsidR="00AA1FFB" w:rsidRPr="00E00A30" w:rsidRDefault="00AA1FFB" w:rsidP="000D26E0">
      <w:pPr>
        <w:keepNext/>
        <w:keepLines/>
        <w:jc w:val="both"/>
        <w:rPr>
          <w:rFonts w:ascii="Tahoma" w:hAnsi="Tahoma" w:cs="Tahoma"/>
          <w:bCs/>
        </w:rPr>
      </w:pPr>
    </w:p>
    <w:p w14:paraId="06E81C31" w14:textId="77777777" w:rsidR="000D26E0" w:rsidRPr="00E00A30" w:rsidRDefault="000D26E0" w:rsidP="000D26E0">
      <w:pPr>
        <w:keepNext/>
        <w:keepLines/>
        <w:rPr>
          <w:rFonts w:ascii="Tahoma" w:hAnsi="Tahoma" w:cs="Tahoma"/>
          <w:b/>
          <w:bCs/>
        </w:rPr>
      </w:pPr>
    </w:p>
    <w:p w14:paraId="118E2BE4" w14:textId="77777777" w:rsidR="000D26E0" w:rsidRPr="00E00A30" w:rsidRDefault="000D26E0" w:rsidP="000D26E0">
      <w:pPr>
        <w:keepNext/>
        <w:keepLines/>
        <w:jc w:val="both"/>
        <w:rPr>
          <w:rFonts w:ascii="Tahoma" w:hAnsi="Tahoma" w:cs="Tahoma"/>
          <w:b/>
          <w:bCs/>
        </w:rPr>
      </w:pPr>
      <w:r w:rsidRPr="00E00A30">
        <w:rPr>
          <w:rFonts w:ascii="Tahoma" w:hAnsi="Tahoma" w:cs="Tahoma"/>
          <w:b/>
          <w:bCs/>
        </w:rPr>
        <w:t>Dokazilo:</w:t>
      </w:r>
    </w:p>
    <w:p w14:paraId="16368420" w14:textId="77777777" w:rsidR="000D26E0" w:rsidRPr="00E00A30" w:rsidRDefault="000D26E0" w:rsidP="000D26E0">
      <w:pPr>
        <w:keepNext/>
        <w:keepLines/>
        <w:jc w:val="both"/>
        <w:rPr>
          <w:rFonts w:ascii="Tahoma" w:hAnsi="Tahoma" w:cs="Tahoma"/>
          <w:bCs/>
        </w:rPr>
      </w:pPr>
      <w:r w:rsidRPr="00E00A30">
        <w:rPr>
          <w:rFonts w:ascii="Tahoma" w:hAnsi="Tahoma" w:cs="Tahoma"/>
          <w:bCs/>
        </w:rPr>
        <w:t>Izpolnjena in podpisana Priloga 3/1 UGOTAVLJANJE SPOSOBNOSTI IN IZJAVA O SPREJEMANJU POGOJEV RAZPISNE DOKUMENTACIJE</w:t>
      </w:r>
      <w:r w:rsidRPr="00E00A30" w:rsidDel="00BE3D57">
        <w:rPr>
          <w:rFonts w:ascii="Tahoma" w:hAnsi="Tahoma" w:cs="Tahoma"/>
          <w:bCs/>
        </w:rPr>
        <w:t xml:space="preserve"> </w:t>
      </w:r>
      <w:r w:rsidRPr="00E00A30">
        <w:rPr>
          <w:rFonts w:ascii="Tahoma" w:hAnsi="Tahoma" w:cs="Tahoma"/>
          <w:bCs/>
        </w:rPr>
        <w:t xml:space="preserve">s strani vseh gospodarskih subjektov oziroma samostojnih podjetnikov v ponudbi. </w:t>
      </w:r>
    </w:p>
    <w:p w14:paraId="44777F3D" w14:textId="77777777" w:rsidR="000D26E0" w:rsidRPr="00E00A30" w:rsidRDefault="000D26E0" w:rsidP="000D26E0">
      <w:pPr>
        <w:keepNext/>
        <w:keepLines/>
        <w:jc w:val="both"/>
        <w:rPr>
          <w:rFonts w:ascii="Tahoma" w:hAnsi="Tahoma" w:cs="Tahoma"/>
          <w:bCs/>
        </w:rPr>
      </w:pPr>
    </w:p>
    <w:p w14:paraId="3759292B" w14:textId="77777777" w:rsidR="000D26E0" w:rsidRPr="00E00A30" w:rsidRDefault="000D26E0" w:rsidP="000D26E0">
      <w:pPr>
        <w:keepNext/>
        <w:keepLines/>
        <w:jc w:val="both"/>
        <w:rPr>
          <w:rFonts w:ascii="Tahoma" w:hAnsi="Tahoma" w:cs="Tahoma"/>
          <w:b/>
          <w:bCs/>
        </w:rPr>
      </w:pPr>
      <w:r w:rsidRPr="00E00A30">
        <w:rPr>
          <w:rFonts w:ascii="Tahoma" w:hAnsi="Tahoma" w:cs="Tahoma"/>
          <w:b/>
          <w:bCs/>
        </w:rPr>
        <w:t>C: Razlogi, povezani z insolventnostjo, nasprotjem interesov ali kršitvijo poklicnih pravil</w:t>
      </w:r>
    </w:p>
    <w:p w14:paraId="728D2093" w14:textId="77777777" w:rsidR="000D26E0" w:rsidRPr="00E00A30" w:rsidRDefault="000D26E0" w:rsidP="000D26E0">
      <w:pPr>
        <w:keepNext/>
        <w:keepLines/>
        <w:jc w:val="both"/>
        <w:rPr>
          <w:rFonts w:ascii="Tahoma" w:hAnsi="Tahoma" w:cs="Tahoma"/>
          <w:bCs/>
        </w:rPr>
      </w:pPr>
      <w:r w:rsidRPr="00E00A30">
        <w:rPr>
          <w:rFonts w:ascii="Tahoma" w:hAnsi="Tahoma" w:cs="Tahoma"/>
          <w:bCs/>
        </w:rPr>
        <w:t>Naročnik bo iz sodelovanja v postopku javnega naročanja izključil gospodarski subjekt tudi v naslednjih primerih:</w:t>
      </w:r>
    </w:p>
    <w:p w14:paraId="2B278BF5" w14:textId="77777777" w:rsidR="000D26E0" w:rsidRPr="00E00A30" w:rsidRDefault="000D26E0" w:rsidP="000D26E0">
      <w:pPr>
        <w:keepNext/>
        <w:keepLines/>
        <w:numPr>
          <w:ilvl w:val="0"/>
          <w:numId w:val="7"/>
        </w:numPr>
        <w:ind w:left="284" w:hanging="284"/>
        <w:jc w:val="both"/>
        <w:rPr>
          <w:rFonts w:ascii="Tahoma" w:hAnsi="Tahoma" w:cs="Tahoma"/>
          <w:bCs/>
        </w:rPr>
      </w:pPr>
      <w:r w:rsidRPr="00E00A30">
        <w:rPr>
          <w:rFonts w:ascii="Tahoma" w:hAnsi="Tahoma" w:cs="Tahoma"/>
          <w:bCs/>
        </w:rPr>
        <w:t>če lahko naročnik na kakršen koli način izkaže kršitev obveznosti iz drugega odstavka 3. člena ZJN-3;</w:t>
      </w:r>
    </w:p>
    <w:p w14:paraId="273106DA" w14:textId="77777777" w:rsidR="000D26E0" w:rsidRPr="00E00A30" w:rsidRDefault="000D26E0" w:rsidP="000D26E0">
      <w:pPr>
        <w:keepNext/>
        <w:keepLines/>
        <w:numPr>
          <w:ilvl w:val="0"/>
          <w:numId w:val="7"/>
        </w:numPr>
        <w:ind w:left="284" w:hanging="284"/>
        <w:jc w:val="both"/>
        <w:rPr>
          <w:rFonts w:ascii="Tahoma" w:hAnsi="Tahoma" w:cs="Tahoma"/>
          <w:bCs/>
        </w:rPr>
      </w:pPr>
      <w:r w:rsidRPr="00E00A30">
        <w:rPr>
          <w:rFonts w:ascii="Tahoma" w:hAnsi="Tahoma" w:cs="Tahoma"/>
          <w:bCs/>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14:paraId="1EE0B2A9" w14:textId="77777777" w:rsidR="000D26E0" w:rsidRPr="00E00A30" w:rsidRDefault="000D26E0" w:rsidP="000D26E0">
      <w:pPr>
        <w:keepNext/>
        <w:keepLines/>
        <w:numPr>
          <w:ilvl w:val="0"/>
          <w:numId w:val="7"/>
        </w:numPr>
        <w:ind w:left="284" w:hanging="284"/>
        <w:jc w:val="both"/>
        <w:rPr>
          <w:rFonts w:ascii="Tahoma" w:hAnsi="Tahoma" w:cs="Tahoma"/>
          <w:bCs/>
        </w:rPr>
      </w:pPr>
      <w:r w:rsidRPr="00E00A30">
        <w:rPr>
          <w:rFonts w:ascii="Tahoma" w:hAnsi="Tahoma" w:cs="Tahoma"/>
          <w:bCs/>
        </w:rPr>
        <w:t>če lahko naročnik z ustreznimi sredstvi izkaže, da je gospodarski subjekt zagrešil hujšo kršitev poklicnih pravil, zaradi česar je omajana njegova integriteta;</w:t>
      </w:r>
    </w:p>
    <w:p w14:paraId="2D32D297" w14:textId="77777777" w:rsidR="000D26E0" w:rsidRPr="00E00A30" w:rsidRDefault="000D26E0" w:rsidP="000D26E0">
      <w:pPr>
        <w:keepNext/>
        <w:keepLines/>
        <w:numPr>
          <w:ilvl w:val="0"/>
          <w:numId w:val="7"/>
        </w:numPr>
        <w:ind w:left="284" w:hanging="284"/>
        <w:jc w:val="both"/>
        <w:rPr>
          <w:rFonts w:ascii="Tahoma" w:hAnsi="Tahoma" w:cs="Tahoma"/>
          <w:bCs/>
        </w:rPr>
      </w:pPr>
      <w:r w:rsidRPr="00E00A30">
        <w:rPr>
          <w:rFonts w:ascii="Tahoma" w:hAnsi="Tahoma" w:cs="Tahoma"/>
          <w:bCs/>
        </w:rPr>
        <w:t>če izkrivljanja konkurence zaradi predhodnega sodelovanja gospodarskih subjektov pri pripravi postopka javnega naročanja v skladu s 65. členom ZJN-3 ni mogoče učinkovito odpraviti z drugimi, blažjimi ukrepi;</w:t>
      </w:r>
    </w:p>
    <w:p w14:paraId="11C5B27D" w14:textId="77777777" w:rsidR="000D26E0" w:rsidRPr="00E00A30" w:rsidRDefault="000D26E0" w:rsidP="000D26E0">
      <w:pPr>
        <w:keepNext/>
        <w:keepLines/>
        <w:numPr>
          <w:ilvl w:val="0"/>
          <w:numId w:val="7"/>
        </w:numPr>
        <w:ind w:left="284" w:hanging="284"/>
        <w:jc w:val="both"/>
        <w:rPr>
          <w:rFonts w:ascii="Tahoma" w:hAnsi="Tahoma" w:cs="Tahoma"/>
          <w:bCs/>
        </w:rPr>
      </w:pPr>
      <w:r w:rsidRPr="00E00A30">
        <w:rPr>
          <w:rFonts w:ascii="Tahoma" w:hAnsi="Tahoma" w:cs="Tahoma"/>
          <w:bCs/>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14:paraId="685D31C3" w14:textId="77777777" w:rsidR="000D26E0" w:rsidRPr="00E00A30" w:rsidRDefault="000D26E0" w:rsidP="000D26E0">
      <w:pPr>
        <w:keepNext/>
        <w:keepLines/>
        <w:ind w:left="284"/>
        <w:jc w:val="both"/>
        <w:rPr>
          <w:rFonts w:ascii="Tahoma" w:hAnsi="Tahoma" w:cs="Tahoma"/>
          <w:bCs/>
        </w:rPr>
      </w:pPr>
    </w:p>
    <w:p w14:paraId="5A4AE333" w14:textId="77777777" w:rsidR="000D26E0" w:rsidRPr="00E00A30" w:rsidRDefault="000D26E0" w:rsidP="00AA1FFB">
      <w:pPr>
        <w:keepNext/>
        <w:keepLines/>
        <w:jc w:val="both"/>
        <w:rPr>
          <w:rFonts w:ascii="Tahoma" w:hAnsi="Tahoma" w:cs="Tahoma"/>
          <w:b/>
          <w:bCs/>
        </w:rPr>
      </w:pPr>
      <w:r w:rsidRPr="00E00A30">
        <w:rPr>
          <w:rFonts w:ascii="Tahoma" w:hAnsi="Tahoma" w:cs="Tahoma"/>
          <w:b/>
          <w:bCs/>
        </w:rPr>
        <w:t>Dokazilo:</w:t>
      </w:r>
    </w:p>
    <w:p w14:paraId="0981135B" w14:textId="6910D332" w:rsidR="000D26E0" w:rsidRPr="00E00A30" w:rsidRDefault="000D26E0" w:rsidP="00AA1FFB">
      <w:pPr>
        <w:keepNext/>
        <w:keepLines/>
        <w:jc w:val="both"/>
        <w:rPr>
          <w:rFonts w:ascii="Tahoma" w:hAnsi="Tahoma" w:cs="Tahoma"/>
          <w:bCs/>
        </w:rPr>
      </w:pPr>
      <w:r w:rsidRPr="00E00A30">
        <w:rPr>
          <w:rFonts w:ascii="Tahoma" w:hAnsi="Tahoma" w:cs="Tahoma"/>
          <w:bCs/>
        </w:rPr>
        <w:t>Izpolnjena in podpisana Priloga 3/1 UGOTAVLJANJE SPOSOBNOSTI IN IZJAVA O SPREJEMANJU POGOJEV RAZPISNE DOKUMENTACIJE</w:t>
      </w:r>
      <w:r w:rsidRPr="00E00A30" w:rsidDel="00BE3D57">
        <w:rPr>
          <w:rFonts w:ascii="Tahoma" w:hAnsi="Tahoma" w:cs="Tahoma"/>
          <w:bCs/>
        </w:rPr>
        <w:t xml:space="preserve"> </w:t>
      </w:r>
      <w:r w:rsidRPr="00E00A30">
        <w:rPr>
          <w:rFonts w:ascii="Tahoma" w:hAnsi="Tahoma" w:cs="Tahoma"/>
          <w:bCs/>
        </w:rPr>
        <w:t xml:space="preserve">s strani vseh gospodarskih subjektov oziroma samostojnih podjetnikov v ponudbi. </w:t>
      </w:r>
    </w:p>
    <w:p w14:paraId="37D04388" w14:textId="77777777" w:rsidR="000D26E0" w:rsidRPr="00E00A30" w:rsidRDefault="000D26E0" w:rsidP="00AA1FFB">
      <w:pPr>
        <w:keepNext/>
        <w:keepLines/>
        <w:jc w:val="both"/>
        <w:rPr>
          <w:rFonts w:ascii="Tahoma" w:hAnsi="Tahoma" w:cs="Tahoma"/>
          <w:bCs/>
        </w:rPr>
      </w:pPr>
    </w:p>
    <w:p w14:paraId="4BBB7818" w14:textId="77777777" w:rsidR="000D26E0" w:rsidRPr="00E00A30" w:rsidRDefault="000D26E0" w:rsidP="00AA1FFB">
      <w:pPr>
        <w:keepNext/>
        <w:keepLines/>
        <w:jc w:val="both"/>
        <w:rPr>
          <w:rFonts w:ascii="Tahoma" w:hAnsi="Tahoma" w:cs="Tahoma"/>
          <w:b/>
          <w:bCs/>
        </w:rPr>
      </w:pPr>
      <w:r w:rsidRPr="00E00A30">
        <w:rPr>
          <w:rFonts w:ascii="Tahoma" w:hAnsi="Tahoma" w:cs="Tahoma"/>
          <w:b/>
          <w:bCs/>
        </w:rPr>
        <w:t>D: Nacionalni razlogi za izključitev</w:t>
      </w:r>
    </w:p>
    <w:p w14:paraId="71FB19B1" w14:textId="77777777" w:rsidR="000D26E0" w:rsidRPr="00E00A30" w:rsidRDefault="000D26E0" w:rsidP="00AA1FFB">
      <w:pPr>
        <w:keepNext/>
        <w:keepLines/>
        <w:jc w:val="both"/>
        <w:rPr>
          <w:rFonts w:ascii="Tahoma" w:hAnsi="Tahoma" w:cs="Tahoma"/>
          <w:bCs/>
        </w:rPr>
      </w:pPr>
      <w:r w:rsidRPr="00E00A30">
        <w:rPr>
          <w:rFonts w:ascii="Tahoma" w:hAnsi="Tahoma" w:cs="Tahoma"/>
          <w:bCs/>
        </w:rPr>
        <w:t>Naročnik bo iz posameznega postopka javnega naročanja izključil gospodarski subjekt:</w:t>
      </w:r>
    </w:p>
    <w:p w14:paraId="4915877F" w14:textId="77777777" w:rsidR="000D26E0" w:rsidRPr="00E00A30" w:rsidRDefault="000D26E0" w:rsidP="00AA1FFB">
      <w:pPr>
        <w:keepNext/>
        <w:keepLines/>
        <w:numPr>
          <w:ilvl w:val="0"/>
          <w:numId w:val="7"/>
        </w:numPr>
        <w:ind w:left="284" w:hanging="284"/>
        <w:jc w:val="both"/>
        <w:rPr>
          <w:rFonts w:ascii="Tahoma" w:hAnsi="Tahoma" w:cs="Tahoma"/>
          <w:bCs/>
        </w:rPr>
      </w:pPr>
      <w:r w:rsidRPr="00E00A30">
        <w:rPr>
          <w:rFonts w:ascii="Tahoma" w:hAnsi="Tahoma" w:cs="Tahoma"/>
          <w:bCs/>
        </w:rPr>
        <w:t>če je ta na dan, ko poteče rok za oddajo ponudb, izločen iz postopkov oddaje javnih naročil zaradi uvrstitve v evidenco gospodarskih subjektov z izrečenimi stranskimi sankcijami izločitve iz postopkov javnega naročanja;</w:t>
      </w:r>
    </w:p>
    <w:p w14:paraId="59FBF810" w14:textId="77777777" w:rsidR="000D26E0" w:rsidRPr="00E00A30" w:rsidRDefault="000D26E0" w:rsidP="00AA1FFB">
      <w:pPr>
        <w:keepNext/>
        <w:keepLines/>
        <w:numPr>
          <w:ilvl w:val="0"/>
          <w:numId w:val="7"/>
        </w:numPr>
        <w:ind w:left="284" w:hanging="284"/>
        <w:jc w:val="both"/>
        <w:rPr>
          <w:rFonts w:ascii="Tahoma" w:hAnsi="Tahoma" w:cs="Tahoma"/>
          <w:bCs/>
        </w:rPr>
      </w:pPr>
      <w:r w:rsidRPr="00E00A30">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BD166FB" w14:textId="12D42B7F" w:rsidR="000D26E0" w:rsidRPr="00E00A30" w:rsidRDefault="000D26E0" w:rsidP="00AA1FFB">
      <w:pPr>
        <w:keepNext/>
        <w:keepLines/>
        <w:jc w:val="both"/>
        <w:rPr>
          <w:rFonts w:ascii="Tahoma" w:hAnsi="Tahoma" w:cs="Tahoma"/>
          <w:bCs/>
        </w:rPr>
      </w:pPr>
    </w:p>
    <w:p w14:paraId="5B688A7E" w14:textId="77777777" w:rsidR="000D26E0" w:rsidRPr="00E00A30" w:rsidRDefault="000D26E0" w:rsidP="00AA1FFB">
      <w:pPr>
        <w:keepNext/>
        <w:keepLines/>
        <w:jc w:val="both"/>
        <w:rPr>
          <w:rFonts w:ascii="Tahoma" w:hAnsi="Tahoma" w:cs="Tahoma"/>
          <w:b/>
          <w:bCs/>
        </w:rPr>
      </w:pPr>
      <w:r w:rsidRPr="00E00A30">
        <w:rPr>
          <w:rFonts w:ascii="Tahoma" w:hAnsi="Tahoma" w:cs="Tahoma"/>
          <w:b/>
          <w:bCs/>
        </w:rPr>
        <w:t>Dokazilo:</w:t>
      </w:r>
    </w:p>
    <w:p w14:paraId="5495DF69" w14:textId="77777777" w:rsidR="000D26E0" w:rsidRPr="00E00A30" w:rsidRDefault="000D26E0" w:rsidP="00AA1FFB">
      <w:pPr>
        <w:keepNext/>
        <w:keepLines/>
        <w:jc w:val="both"/>
        <w:rPr>
          <w:rFonts w:ascii="Tahoma" w:hAnsi="Tahoma" w:cs="Tahoma"/>
          <w:bCs/>
        </w:rPr>
      </w:pPr>
      <w:r w:rsidRPr="00E00A30">
        <w:rPr>
          <w:rFonts w:ascii="Tahoma" w:hAnsi="Tahoma" w:cs="Tahoma"/>
          <w:bCs/>
        </w:rPr>
        <w:t xml:space="preserve">Izpolnjena in podpisana Priloga 3/1 UGOTAVLJANJE SPOSOBNOSTI IN IZJAVA O SPREJEMANJU POGOJEV RAZPISNE DOKUMENTACIJE s strani vseh gospodarskih subjektov oziroma samostojnih podjetnikov v ponudbi. </w:t>
      </w:r>
    </w:p>
    <w:p w14:paraId="14A89E9B" w14:textId="038263A6" w:rsidR="000D26E0" w:rsidRDefault="000D26E0" w:rsidP="00AA1FFB">
      <w:pPr>
        <w:keepNext/>
        <w:keepLines/>
        <w:jc w:val="both"/>
        <w:rPr>
          <w:rFonts w:ascii="Tahoma" w:hAnsi="Tahoma" w:cs="Tahoma"/>
          <w:bCs/>
        </w:rPr>
      </w:pPr>
    </w:p>
    <w:p w14:paraId="4DD0B82B" w14:textId="72F68EA3" w:rsidR="00AC7682" w:rsidRPr="00AA3FFE" w:rsidRDefault="00AC7682" w:rsidP="00AA1FFB">
      <w:pPr>
        <w:keepNext/>
        <w:keepLines/>
        <w:numPr>
          <w:ilvl w:val="0"/>
          <w:numId w:val="46"/>
        </w:numPr>
        <w:ind w:left="284" w:hanging="284"/>
        <w:jc w:val="both"/>
        <w:rPr>
          <w:rFonts w:ascii="Tahoma" w:hAnsi="Tahoma" w:cs="Tahoma"/>
          <w:b/>
          <w:bCs/>
        </w:rPr>
      </w:pPr>
      <w:r w:rsidRPr="00AA3FFE">
        <w:rPr>
          <w:rFonts w:ascii="Tahoma" w:hAnsi="Tahoma" w:cs="Tahoma"/>
          <w:b/>
          <w:bCs/>
        </w:rPr>
        <w:t>POPRAVNI MEHANIZMI:</w:t>
      </w:r>
    </w:p>
    <w:p w14:paraId="3C3596FF" w14:textId="77777777" w:rsidR="00AC7682" w:rsidRPr="00E00A30" w:rsidRDefault="00AC7682" w:rsidP="00AA1FFB">
      <w:pPr>
        <w:keepNext/>
        <w:keepLines/>
        <w:jc w:val="both"/>
        <w:rPr>
          <w:rFonts w:ascii="Tahoma" w:hAnsi="Tahoma" w:cs="Tahoma"/>
          <w:bCs/>
        </w:rPr>
      </w:pPr>
    </w:p>
    <w:p w14:paraId="33A8F669" w14:textId="77777777" w:rsidR="00AC7682" w:rsidRPr="00AA3FFE" w:rsidRDefault="00AC7682" w:rsidP="00AA1FFB">
      <w:pPr>
        <w:keepNext/>
        <w:keepLines/>
        <w:jc w:val="both"/>
        <w:rPr>
          <w:rFonts w:ascii="Tahoma" w:hAnsi="Tahoma" w:cs="Tahoma"/>
          <w:b/>
          <w:bCs/>
        </w:rPr>
      </w:pPr>
      <w:r w:rsidRPr="00AA3FFE">
        <w:rPr>
          <w:rFonts w:ascii="Tahoma" w:hAnsi="Tahoma" w:cs="Tahoma"/>
          <w:b/>
          <w:bCs/>
          <w:u w:val="single"/>
        </w:rPr>
        <w:t>2. odstavek 75. člena ZJN-3:</w:t>
      </w:r>
    </w:p>
    <w:p w14:paraId="7401F8C7" w14:textId="77777777" w:rsidR="00AC7682" w:rsidRPr="00AA3FFE" w:rsidRDefault="00AC7682" w:rsidP="00AA1FFB">
      <w:pPr>
        <w:keepNext/>
        <w:keepLines/>
        <w:jc w:val="both"/>
        <w:rPr>
          <w:rFonts w:ascii="Tahoma" w:hAnsi="Tahoma" w:cs="Tahoma"/>
          <w:bCs/>
          <w:sz w:val="10"/>
        </w:rPr>
      </w:pPr>
    </w:p>
    <w:p w14:paraId="0AB1D3F2" w14:textId="77777777" w:rsidR="00AC7682" w:rsidRPr="00AA3FFE" w:rsidRDefault="00AC7682" w:rsidP="00AA1FFB">
      <w:pPr>
        <w:keepNext/>
        <w:keepLines/>
        <w:jc w:val="both"/>
        <w:rPr>
          <w:rFonts w:ascii="Tahoma" w:hAnsi="Tahoma" w:cs="Tahoma"/>
          <w:bCs/>
        </w:rPr>
      </w:pPr>
      <w:r w:rsidRPr="00AA3FFE">
        <w:rPr>
          <w:rFonts w:ascii="Tahoma" w:hAnsi="Tahoma" w:cs="Tahoma"/>
          <w:bCs/>
        </w:rPr>
        <w:t xml:space="preserve">Gospodarskega subjekta </w:t>
      </w:r>
      <w:r w:rsidRPr="00AA3FFE">
        <w:rPr>
          <w:rFonts w:ascii="Tahoma" w:hAnsi="Tahoma" w:cs="Tahoma"/>
          <w:bCs/>
          <w:u w:val="single"/>
        </w:rPr>
        <w:t>se ne izloči</w:t>
      </w:r>
      <w:r w:rsidRPr="00AA3FFE">
        <w:rPr>
          <w:rFonts w:ascii="Tahoma" w:hAnsi="Tahoma" w:cs="Tahoma"/>
          <w:bCs/>
        </w:rPr>
        <w:t xml:space="preserve">, če gospodarski subjekt </w:t>
      </w:r>
      <w:r w:rsidRPr="00AA3FFE">
        <w:rPr>
          <w:rFonts w:ascii="Tahoma" w:hAnsi="Tahoma" w:cs="Tahoma"/>
          <w:b/>
          <w:bCs/>
        </w:rPr>
        <w:t>do roka za oddajo ponudb</w:t>
      </w:r>
      <w:r w:rsidRPr="00AA3FFE">
        <w:rPr>
          <w:rFonts w:ascii="Tahoma" w:hAnsi="Tahoma" w:cs="Tahoma"/>
          <w:bCs/>
        </w:rPr>
        <w:t xml:space="preserve"> </w:t>
      </w:r>
      <w:r w:rsidRPr="00AA3FFE">
        <w:rPr>
          <w:rFonts w:ascii="Tahoma" w:hAnsi="Tahoma" w:cs="Tahoma"/>
          <w:b/>
          <w:bCs/>
        </w:rPr>
        <w:t>poravna</w:t>
      </w:r>
      <w:r w:rsidRPr="00AA3FFE">
        <w:rPr>
          <w:rFonts w:ascii="Tahoma" w:hAnsi="Tahoma" w:cs="Tahoma"/>
          <w:bCs/>
        </w:rPr>
        <w:t xml:space="preserve"> neplačane zapadle obveznosti, ki znašajo 50 eurov ali več in predloži vse obračune davčnih odtegljajev za dohodke iz delovnega razmerja za obdobje zadnjih pet let do roka za oddajo prijave ali ponudbe.</w:t>
      </w:r>
    </w:p>
    <w:p w14:paraId="631CA2E2" w14:textId="77777777" w:rsidR="00AC7682" w:rsidRPr="00AA3FFE" w:rsidRDefault="00AC7682" w:rsidP="00AA1FFB">
      <w:pPr>
        <w:keepNext/>
        <w:keepLines/>
        <w:jc w:val="both"/>
        <w:rPr>
          <w:rFonts w:ascii="Tahoma" w:hAnsi="Tahoma" w:cs="Tahoma"/>
          <w:bCs/>
        </w:rPr>
      </w:pPr>
    </w:p>
    <w:p w14:paraId="5CA1AC3D" w14:textId="77777777" w:rsidR="00AC7682" w:rsidRPr="00AA3FFE" w:rsidRDefault="00AC7682" w:rsidP="00AA1FFB">
      <w:pPr>
        <w:keepNext/>
        <w:keepLines/>
        <w:jc w:val="both"/>
        <w:rPr>
          <w:rFonts w:ascii="Tahoma" w:hAnsi="Tahoma" w:cs="Tahoma"/>
          <w:b/>
          <w:bCs/>
          <w:u w:val="single"/>
        </w:rPr>
      </w:pPr>
      <w:r w:rsidRPr="00AA3FFE">
        <w:rPr>
          <w:rFonts w:ascii="Tahoma" w:hAnsi="Tahoma" w:cs="Tahoma"/>
          <w:b/>
          <w:bCs/>
          <w:u w:val="single"/>
        </w:rPr>
        <w:t>1. odstavek, b) točka 4. odstavka in 6. odstavek 75. člena ZJN-3:</w:t>
      </w:r>
    </w:p>
    <w:p w14:paraId="41598ED4" w14:textId="77777777" w:rsidR="00AC7682" w:rsidRPr="00AA3FFE" w:rsidRDefault="00AC7682" w:rsidP="00AA1FFB">
      <w:pPr>
        <w:keepNext/>
        <w:keepLines/>
        <w:jc w:val="both"/>
        <w:rPr>
          <w:rFonts w:ascii="Tahoma" w:hAnsi="Tahoma" w:cs="Tahoma"/>
          <w:bCs/>
          <w:sz w:val="10"/>
        </w:rPr>
      </w:pPr>
    </w:p>
    <w:p w14:paraId="23C93FB9" w14:textId="77777777" w:rsidR="00AC7682" w:rsidRPr="00AA3FFE" w:rsidRDefault="00AC7682" w:rsidP="00AA1FFB">
      <w:pPr>
        <w:keepNext/>
        <w:keepLines/>
        <w:jc w:val="both"/>
        <w:rPr>
          <w:rFonts w:ascii="Tahoma" w:hAnsi="Tahoma" w:cs="Tahoma"/>
          <w:bCs/>
        </w:rPr>
      </w:pPr>
      <w:r w:rsidRPr="00AA3FFE">
        <w:rPr>
          <w:rFonts w:ascii="Tahoma" w:hAnsi="Tahoma" w:cs="Tahoma"/>
          <w:bCs/>
        </w:rPr>
        <w:t xml:space="preserve">Gospodarski subjekt, ki je v enem od položajev iz prvega, b) točke četrtega ali šestega odstavka 75. člena ZJN-3, lahko </w:t>
      </w:r>
      <w:r w:rsidRPr="00AA3FFE">
        <w:rPr>
          <w:rFonts w:ascii="Tahoma" w:hAnsi="Tahoma" w:cs="Tahoma"/>
          <w:b/>
          <w:bCs/>
        </w:rPr>
        <w:t>najkasneje do roka za oddajo ponudb</w:t>
      </w:r>
      <w:r w:rsidRPr="00AA3FFE">
        <w:rPr>
          <w:rFonts w:ascii="Tahoma" w:hAnsi="Tahoma" w:cs="Tahoma"/>
          <w:bCs/>
        </w:rPr>
        <w:t xml:space="preserve"> naročniku </w:t>
      </w:r>
      <w:r w:rsidRPr="00AA3FFE">
        <w:rPr>
          <w:rFonts w:ascii="Tahoma" w:hAnsi="Tahoma" w:cs="Tahoma"/>
          <w:bCs/>
          <w:u w:val="single"/>
        </w:rPr>
        <w:t>predloži dokaze</w:t>
      </w:r>
      <w:r w:rsidRPr="00AA3FFE">
        <w:rPr>
          <w:rFonts w:ascii="Tahoma" w:hAnsi="Tahoma" w:cs="Tahoma"/>
          <w:bCs/>
        </w:rPr>
        <w:t xml:space="preserve">, </w:t>
      </w:r>
      <w:r w:rsidRPr="00AA3FFE">
        <w:rPr>
          <w:rFonts w:ascii="Tahoma" w:hAnsi="Tahoma" w:cs="Tahoma"/>
          <w:bCs/>
          <w:u w:val="single"/>
        </w:rPr>
        <w:t>da je sprejel zadostne ukrepe</w:t>
      </w:r>
      <w:r w:rsidRPr="00AA3FFE">
        <w:rPr>
          <w:rFonts w:ascii="Tahoma" w:hAnsi="Tahoma" w:cs="Tahoma"/>
          <w:bCs/>
        </w:rPr>
        <w:t xml:space="preserve">, s katerimi lahko dokaže svojo zanesljivost kljub obstoju razlogov za izključitev. </w:t>
      </w:r>
    </w:p>
    <w:p w14:paraId="7A9E547A" w14:textId="77777777" w:rsidR="00AC7682" w:rsidRPr="00AA3FFE" w:rsidRDefault="00AC7682" w:rsidP="00AA1FFB">
      <w:pPr>
        <w:keepNext/>
        <w:keepLines/>
        <w:jc w:val="both"/>
        <w:rPr>
          <w:rFonts w:ascii="Tahoma" w:hAnsi="Tahoma" w:cs="Tahoma"/>
          <w:bCs/>
          <w:sz w:val="18"/>
        </w:rPr>
      </w:pPr>
    </w:p>
    <w:p w14:paraId="271BB5F9" w14:textId="77777777" w:rsidR="00AC7682" w:rsidRPr="00AA3FFE" w:rsidRDefault="00AC7682" w:rsidP="00AA1FFB">
      <w:pPr>
        <w:keepNext/>
        <w:keepLines/>
        <w:jc w:val="both"/>
        <w:rPr>
          <w:rFonts w:ascii="Tahoma" w:hAnsi="Tahoma" w:cs="Tahoma"/>
          <w:bCs/>
        </w:rPr>
      </w:pPr>
      <w:r w:rsidRPr="00AA3FFE">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6D20C96D" w14:textId="77777777" w:rsidR="00AC7682" w:rsidRPr="00AA3FFE" w:rsidRDefault="00AC7682" w:rsidP="00AA1FFB">
      <w:pPr>
        <w:keepNext/>
        <w:keepLines/>
        <w:jc w:val="both"/>
        <w:rPr>
          <w:rFonts w:ascii="Tahoma" w:hAnsi="Tahoma" w:cs="Tahoma"/>
          <w:bCs/>
          <w:sz w:val="18"/>
        </w:rPr>
      </w:pPr>
    </w:p>
    <w:p w14:paraId="4A54E7C5" w14:textId="77777777" w:rsidR="00AA1FFB" w:rsidRDefault="00AC7682" w:rsidP="00AA1FFB">
      <w:pPr>
        <w:keepNext/>
        <w:keepLines/>
        <w:jc w:val="both"/>
        <w:rPr>
          <w:rFonts w:ascii="Tahoma" w:hAnsi="Tahoma" w:cs="Tahoma"/>
          <w:bCs/>
        </w:rPr>
      </w:pPr>
      <w:r w:rsidRPr="00AA3FFE">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4C4A4B47" w14:textId="77777777" w:rsidR="00AA1FFB" w:rsidRDefault="00AA1FFB" w:rsidP="00AA1FFB">
      <w:pPr>
        <w:keepNext/>
        <w:keepLines/>
        <w:jc w:val="both"/>
        <w:rPr>
          <w:rFonts w:ascii="Tahoma" w:hAnsi="Tahoma" w:cs="Tahoma"/>
          <w:bCs/>
        </w:rPr>
      </w:pPr>
    </w:p>
    <w:p w14:paraId="208C884B" w14:textId="77777777" w:rsidR="00AA1FFB" w:rsidRDefault="000D26E0" w:rsidP="00AA1FFB">
      <w:pPr>
        <w:keepNext/>
        <w:keepLines/>
        <w:jc w:val="both"/>
        <w:rPr>
          <w:rFonts w:ascii="Tahoma" w:hAnsi="Tahoma" w:cs="Tahoma"/>
          <w:i/>
        </w:rPr>
      </w:pPr>
      <w:r w:rsidRPr="00E00A30">
        <w:rPr>
          <w:rFonts w:ascii="Tahoma" w:hAnsi="Tahoma" w:cs="Tahoma"/>
          <w:i/>
        </w:rPr>
        <w:t>V kolikor je tem primeru pri izpolnjevanju Izjave o izpolnjevanju sposobnosti (Priloga 3/1 in 3/2) odgovor, da gospodarski subjekt posameznega zgoraj navedenega pogoja ne izpolnjuje in uveljavlja popravni mehanizem, besedilo v tem delu Izjave o izpolnjevanju sposobnosti prečrta in k Prilogi 3/1 in 3/2 predloži opis kršitev in sprejetih ukrepov ter dokazila, s katerimi lahko dokaže svojo zanesljivost kljub obstoju razlogov za izključitev.</w:t>
      </w:r>
    </w:p>
    <w:p w14:paraId="13F09E86" w14:textId="77777777" w:rsidR="00AA1FFB" w:rsidRDefault="00AA1FFB" w:rsidP="00AA1FFB">
      <w:pPr>
        <w:keepNext/>
        <w:keepLines/>
        <w:jc w:val="both"/>
        <w:rPr>
          <w:rFonts w:ascii="Tahoma" w:hAnsi="Tahoma" w:cs="Tahoma"/>
          <w:i/>
        </w:rPr>
      </w:pPr>
    </w:p>
    <w:p w14:paraId="7936F5B3" w14:textId="69844FA7" w:rsidR="000D26E0" w:rsidRPr="00E00A30" w:rsidRDefault="000D26E0" w:rsidP="00AA1FFB">
      <w:pPr>
        <w:keepNext/>
        <w:keepLines/>
        <w:jc w:val="both"/>
        <w:rPr>
          <w:rFonts w:ascii="Tahoma" w:hAnsi="Tahoma" w:cs="Tahoma"/>
          <w:b/>
          <w:bCs/>
        </w:rPr>
      </w:pPr>
      <w:r w:rsidRPr="00E00A30">
        <w:rPr>
          <w:rFonts w:ascii="Tahoma" w:hAnsi="Tahoma" w:cs="Tahoma"/>
          <w:b/>
          <w:bCs/>
        </w:rPr>
        <w:t>E: Nadnacionalni razlogi za izključitev</w:t>
      </w:r>
    </w:p>
    <w:p w14:paraId="4C7CD01C" w14:textId="77777777" w:rsidR="000D26E0" w:rsidRPr="00E00A30" w:rsidRDefault="000D26E0" w:rsidP="00AA1FFB">
      <w:pPr>
        <w:keepNext/>
        <w:keepLines/>
        <w:jc w:val="both"/>
        <w:rPr>
          <w:rFonts w:ascii="Tahoma" w:hAnsi="Tahoma" w:cs="Tahoma"/>
          <w:b/>
          <w:bCs/>
        </w:rPr>
      </w:pPr>
      <w:r w:rsidRPr="00E00A30">
        <w:rPr>
          <w:rFonts w:ascii="Tahoma" w:hAnsi="Tahoma" w:cs="Tahoma"/>
          <w:b/>
          <w:bCs/>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6B489437" w14:textId="77777777" w:rsidR="000D26E0" w:rsidRPr="00E00A30" w:rsidRDefault="000D26E0" w:rsidP="00AA1FFB">
      <w:pPr>
        <w:keepNext/>
        <w:keepLines/>
        <w:jc w:val="both"/>
        <w:rPr>
          <w:rFonts w:ascii="Tahoma" w:hAnsi="Tahoma" w:cs="Tahoma"/>
          <w:b/>
          <w:bCs/>
        </w:rPr>
      </w:pPr>
    </w:p>
    <w:p w14:paraId="5A6AFE36" w14:textId="77777777" w:rsidR="000D26E0" w:rsidRPr="00E00A30" w:rsidRDefault="000D26E0" w:rsidP="00AA1FFB">
      <w:pPr>
        <w:keepNext/>
        <w:keepLines/>
        <w:jc w:val="both"/>
        <w:rPr>
          <w:rFonts w:ascii="Tahoma" w:hAnsi="Tahoma" w:cs="Tahoma"/>
          <w:b/>
          <w:bCs/>
        </w:rPr>
      </w:pPr>
      <w:r w:rsidRPr="00E00A30">
        <w:rPr>
          <w:rFonts w:ascii="Tahoma" w:hAnsi="Tahoma" w:cs="Tahoma"/>
        </w:rPr>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55A73DC0" w14:textId="77777777" w:rsidR="000D26E0" w:rsidRPr="00E00A30" w:rsidRDefault="000D26E0" w:rsidP="00AA1FFB">
      <w:pPr>
        <w:keepNext/>
        <w:keepLines/>
        <w:numPr>
          <w:ilvl w:val="0"/>
          <w:numId w:val="7"/>
        </w:numPr>
        <w:ind w:left="284" w:hanging="284"/>
        <w:jc w:val="both"/>
        <w:rPr>
          <w:rFonts w:ascii="Tahoma" w:hAnsi="Tahoma" w:cs="Tahoma"/>
          <w:bCs/>
        </w:rPr>
      </w:pPr>
      <w:r w:rsidRPr="00E00A30">
        <w:rPr>
          <w:rFonts w:ascii="Tahoma" w:hAnsi="Tahoma" w:cs="Tahoma"/>
          <w:bCs/>
        </w:rPr>
        <w:t>ruski državljan ali fizična ali pravna oseba, subjekt ali organ s sedežem v Rusiji,</w:t>
      </w:r>
    </w:p>
    <w:p w14:paraId="0BF8CA51" w14:textId="77777777" w:rsidR="000D26E0" w:rsidRPr="00E00A30" w:rsidRDefault="000D26E0" w:rsidP="00AA1FFB">
      <w:pPr>
        <w:keepNext/>
        <w:keepLines/>
        <w:numPr>
          <w:ilvl w:val="0"/>
          <w:numId w:val="7"/>
        </w:numPr>
        <w:ind w:left="284" w:hanging="284"/>
        <w:jc w:val="both"/>
        <w:rPr>
          <w:rFonts w:ascii="Tahoma" w:hAnsi="Tahoma" w:cs="Tahoma"/>
          <w:bCs/>
        </w:rPr>
      </w:pPr>
      <w:r w:rsidRPr="00E00A30">
        <w:rPr>
          <w:rFonts w:ascii="Tahoma" w:hAnsi="Tahoma" w:cs="Tahoma"/>
          <w:bCs/>
        </w:rPr>
        <w:t xml:space="preserve">pravna oseba, subjekt ali organ, katerih več kot 50-odstotni delež je v neposredni ali posredni lasti subjekta iz prejšnje alineje, ali </w:t>
      </w:r>
    </w:p>
    <w:p w14:paraId="6276378D" w14:textId="77777777" w:rsidR="000D26E0" w:rsidRPr="00E00A30" w:rsidRDefault="000D26E0" w:rsidP="00AA1FFB">
      <w:pPr>
        <w:keepNext/>
        <w:keepLines/>
        <w:numPr>
          <w:ilvl w:val="0"/>
          <w:numId w:val="7"/>
        </w:numPr>
        <w:ind w:left="284" w:hanging="284"/>
        <w:jc w:val="both"/>
        <w:rPr>
          <w:rFonts w:ascii="Tahoma" w:hAnsi="Tahoma" w:cs="Tahoma"/>
          <w:bCs/>
        </w:rPr>
      </w:pPr>
      <w:r w:rsidRPr="00E00A30">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6C3E09EA" w14:textId="77777777" w:rsidR="000D26E0" w:rsidRPr="00E00A30" w:rsidRDefault="000D26E0" w:rsidP="00AA1FFB">
      <w:pPr>
        <w:keepNext/>
        <w:keepLines/>
        <w:jc w:val="both"/>
        <w:rPr>
          <w:rFonts w:ascii="Tahoma" w:hAnsi="Tahoma" w:cs="Tahoma"/>
          <w:b/>
          <w:bCs/>
        </w:rPr>
      </w:pPr>
    </w:p>
    <w:p w14:paraId="230F5337" w14:textId="77777777" w:rsidR="000D26E0" w:rsidRPr="00E00A30" w:rsidRDefault="000D26E0" w:rsidP="00AA1FFB">
      <w:pPr>
        <w:keepNext/>
        <w:keepLines/>
        <w:tabs>
          <w:tab w:val="left" w:pos="2155"/>
        </w:tabs>
        <w:jc w:val="both"/>
        <w:rPr>
          <w:rFonts w:ascii="Tahoma" w:hAnsi="Tahoma" w:cs="Tahoma"/>
          <w:b/>
          <w:bCs/>
          <w:kern w:val="16"/>
        </w:rPr>
      </w:pPr>
      <w:r w:rsidRPr="00E00A30">
        <w:rPr>
          <w:rFonts w:ascii="Tahoma" w:hAnsi="Tahoma" w:cs="Tahoma"/>
          <w:b/>
          <w:bCs/>
          <w:kern w:val="16"/>
        </w:rPr>
        <w:t xml:space="preserve">Dokazilo v ponudbi: </w:t>
      </w:r>
    </w:p>
    <w:p w14:paraId="1DF82C8A" w14:textId="77777777" w:rsidR="000D26E0" w:rsidRPr="00E00A30" w:rsidRDefault="000D26E0" w:rsidP="00AA1FFB">
      <w:pPr>
        <w:keepNext/>
        <w:keepLines/>
        <w:jc w:val="both"/>
        <w:rPr>
          <w:rFonts w:ascii="Tahoma" w:hAnsi="Tahoma" w:cs="Tahoma"/>
        </w:rPr>
      </w:pPr>
      <w:r w:rsidRPr="00E00A30">
        <w:rPr>
          <w:rFonts w:ascii="Tahoma" w:hAnsi="Tahoma" w:cs="Tahoma"/>
        </w:rPr>
        <w:t>Gospodarski subjekt izkaže izpolnjevanje teh pogojev s podpisom in s predložitvijo naslednjih prilog:</w:t>
      </w:r>
    </w:p>
    <w:p w14:paraId="54D16F84" w14:textId="77777777" w:rsidR="000D26E0" w:rsidRPr="00E00A30" w:rsidRDefault="000D26E0" w:rsidP="00AA1FFB">
      <w:pPr>
        <w:keepNext/>
        <w:keepLines/>
        <w:jc w:val="both"/>
        <w:rPr>
          <w:rFonts w:ascii="Tahoma" w:hAnsi="Tahoma" w:cs="Tahoma"/>
        </w:rPr>
      </w:pPr>
      <w:r w:rsidRPr="00E00A30">
        <w:rPr>
          <w:rFonts w:ascii="Tahoma" w:hAnsi="Tahoma" w:cs="Tahoma"/>
        </w:rPr>
        <w:t>-Priloga 3/1 IZJAVA O IZPOLNJEVANJU SPOSOBNOSTI PONUDNIKA/PARTNERJA, (se nanaša na vse ponudnike in na vse podizvajalce, dobavitelje ali subjekte, katerih zmogljivosti se uporabljajo v smislu direktiv o javnem naročanju, če predstavljajo več kot 10% vrednosti naročila).</w:t>
      </w:r>
    </w:p>
    <w:p w14:paraId="01AFFC70" w14:textId="77777777" w:rsidR="000D26E0" w:rsidRPr="00E00A30" w:rsidRDefault="000D26E0" w:rsidP="00AA1FFB">
      <w:pPr>
        <w:keepNext/>
        <w:keepLines/>
        <w:jc w:val="both"/>
        <w:rPr>
          <w:rFonts w:ascii="Tahoma" w:hAnsi="Tahoma" w:cs="Tahoma"/>
          <w:bCs/>
        </w:rPr>
      </w:pPr>
    </w:p>
    <w:p w14:paraId="5774143A" w14:textId="77777777" w:rsidR="000D26E0" w:rsidRPr="00E00A30" w:rsidRDefault="000D26E0" w:rsidP="00AA1FFB">
      <w:pPr>
        <w:keepNext/>
        <w:keepLines/>
        <w:numPr>
          <w:ilvl w:val="1"/>
          <w:numId w:val="2"/>
        </w:numPr>
        <w:jc w:val="both"/>
        <w:rPr>
          <w:rFonts w:ascii="Tahoma" w:hAnsi="Tahoma" w:cs="Tahoma"/>
          <w:b/>
        </w:rPr>
      </w:pPr>
      <w:r w:rsidRPr="00E00A30">
        <w:rPr>
          <w:rFonts w:ascii="Tahoma" w:hAnsi="Tahoma" w:cs="Tahoma"/>
          <w:b/>
        </w:rPr>
        <w:t>Pogoji za sodelovanje</w:t>
      </w:r>
    </w:p>
    <w:p w14:paraId="1B38D01D" w14:textId="77777777" w:rsidR="000D26E0" w:rsidRPr="00E00A30" w:rsidRDefault="000D26E0" w:rsidP="00AA1FFB">
      <w:pPr>
        <w:keepNext/>
        <w:keepLines/>
        <w:jc w:val="both"/>
        <w:rPr>
          <w:rFonts w:ascii="Tahoma" w:hAnsi="Tahoma" w:cs="Tahoma"/>
          <w:b/>
        </w:rPr>
      </w:pPr>
    </w:p>
    <w:p w14:paraId="6D94A73F" w14:textId="77777777" w:rsidR="000D26E0" w:rsidRPr="00E00A30" w:rsidRDefault="000D26E0" w:rsidP="00AA1FFB">
      <w:pPr>
        <w:keepNext/>
        <w:keepLines/>
        <w:numPr>
          <w:ilvl w:val="2"/>
          <w:numId w:val="2"/>
        </w:numPr>
        <w:jc w:val="both"/>
        <w:rPr>
          <w:rFonts w:ascii="Tahoma" w:hAnsi="Tahoma" w:cs="Tahoma"/>
          <w:b/>
        </w:rPr>
      </w:pPr>
      <w:r w:rsidRPr="00E00A30">
        <w:rPr>
          <w:rFonts w:ascii="Tahoma" w:hAnsi="Tahoma" w:cs="Tahoma"/>
          <w:b/>
        </w:rPr>
        <w:lastRenderedPageBreak/>
        <w:t>Ustreznost za opravljanje poklicne dejavnosti</w:t>
      </w:r>
    </w:p>
    <w:p w14:paraId="7AE11D5C" w14:textId="77777777" w:rsidR="000D26E0" w:rsidRPr="00E00A30" w:rsidRDefault="000D26E0" w:rsidP="00AA1FFB">
      <w:pPr>
        <w:keepNext/>
        <w:keepLines/>
        <w:jc w:val="both"/>
        <w:rPr>
          <w:rFonts w:ascii="Tahoma" w:hAnsi="Tahoma" w:cs="Tahoma"/>
        </w:rPr>
      </w:pPr>
    </w:p>
    <w:p w14:paraId="29304DD5" w14:textId="77777777" w:rsidR="000D26E0" w:rsidRPr="00E00A30" w:rsidRDefault="000D26E0" w:rsidP="00AA1FFB">
      <w:pPr>
        <w:keepNext/>
        <w:keepLines/>
        <w:jc w:val="both"/>
        <w:rPr>
          <w:rFonts w:ascii="Tahoma" w:hAnsi="Tahoma" w:cs="Tahoma"/>
        </w:rPr>
      </w:pPr>
      <w:r w:rsidRPr="00E00A30">
        <w:rPr>
          <w:rFonts w:ascii="Tahoma" w:hAnsi="Tahoma" w:cs="Tahoma"/>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3D269E26" w14:textId="77777777" w:rsidR="000D26E0" w:rsidRPr="00E00A30" w:rsidRDefault="000D26E0" w:rsidP="00AA1FFB">
      <w:pPr>
        <w:keepNext/>
        <w:keepLines/>
        <w:jc w:val="both"/>
        <w:rPr>
          <w:rFonts w:ascii="Tahoma" w:hAnsi="Tahoma" w:cs="Tahoma"/>
        </w:rPr>
      </w:pPr>
    </w:p>
    <w:p w14:paraId="0D8DF35F" w14:textId="77777777" w:rsidR="000D26E0" w:rsidRPr="00E00A30" w:rsidRDefault="000D26E0" w:rsidP="00AA1FFB">
      <w:pPr>
        <w:keepNext/>
        <w:keepLines/>
        <w:jc w:val="both"/>
        <w:rPr>
          <w:rFonts w:ascii="Tahoma" w:hAnsi="Tahoma" w:cs="Tahoma"/>
        </w:rPr>
      </w:pPr>
      <w:r w:rsidRPr="00E00A30">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19BE35A4" w14:textId="77777777" w:rsidR="000D26E0" w:rsidRPr="00E00A30" w:rsidRDefault="000D26E0" w:rsidP="00AA1FFB">
      <w:pPr>
        <w:keepNext/>
        <w:keepLines/>
        <w:jc w:val="both"/>
        <w:rPr>
          <w:rFonts w:ascii="Tahoma" w:hAnsi="Tahoma" w:cs="Tahoma"/>
        </w:rPr>
      </w:pPr>
    </w:p>
    <w:p w14:paraId="311C9BE9" w14:textId="77777777" w:rsidR="000D26E0" w:rsidRPr="00E00A30" w:rsidRDefault="000D26E0" w:rsidP="00AA1FFB">
      <w:pPr>
        <w:keepNext/>
        <w:keepLines/>
        <w:ind w:right="-2"/>
        <w:jc w:val="both"/>
        <w:rPr>
          <w:rFonts w:ascii="Tahoma" w:hAnsi="Tahoma" w:cs="Tahoma"/>
          <w:i/>
        </w:rPr>
      </w:pPr>
      <w:r w:rsidRPr="00E00A30">
        <w:rPr>
          <w:rFonts w:ascii="Tahoma" w:hAnsi="Tahoma" w:cs="Tahoma"/>
          <w:i/>
          <w:lang w:val="x-none"/>
        </w:rPr>
        <w:t>Ponudnik mora izpolnjevati zahtevan</w:t>
      </w:r>
      <w:r w:rsidRPr="00E00A30">
        <w:rPr>
          <w:rFonts w:ascii="Tahoma" w:hAnsi="Tahoma" w:cs="Tahoma"/>
          <w:i/>
        </w:rPr>
        <w:t>i</w:t>
      </w:r>
      <w:r w:rsidRPr="00E00A30">
        <w:rPr>
          <w:rFonts w:ascii="Tahoma" w:hAnsi="Tahoma" w:cs="Tahoma"/>
          <w:i/>
          <w:lang w:val="x-none"/>
        </w:rPr>
        <w:t xml:space="preserve"> pogoj. V primeru </w:t>
      </w:r>
      <w:r w:rsidRPr="00E00A30">
        <w:rPr>
          <w:rFonts w:ascii="Tahoma" w:hAnsi="Tahoma" w:cs="Tahoma"/>
          <w:i/>
        </w:rPr>
        <w:t>skupne p</w:t>
      </w:r>
      <w:r w:rsidRPr="00E00A30">
        <w:rPr>
          <w:rFonts w:ascii="Tahoma" w:hAnsi="Tahoma" w:cs="Tahoma"/>
          <w:i/>
          <w:lang w:val="x-none"/>
        </w:rPr>
        <w:t>ponudbe</w:t>
      </w:r>
      <w:r w:rsidRPr="00E00A30">
        <w:rPr>
          <w:rFonts w:ascii="Tahoma" w:hAnsi="Tahoma" w:cs="Tahoma"/>
          <w:i/>
        </w:rPr>
        <w:t xml:space="preserve"> s partnerji</w:t>
      </w:r>
      <w:r w:rsidRPr="00E00A30">
        <w:rPr>
          <w:rFonts w:ascii="Tahoma" w:hAnsi="Tahoma" w:cs="Tahoma"/>
          <w:i/>
          <w:lang w:val="x-none"/>
        </w:rPr>
        <w:t xml:space="preserve"> mora zahtevan</w:t>
      </w:r>
      <w:r w:rsidRPr="00E00A30">
        <w:rPr>
          <w:rFonts w:ascii="Tahoma" w:hAnsi="Tahoma" w:cs="Tahoma"/>
          <w:i/>
        </w:rPr>
        <w:t>i</w:t>
      </w:r>
      <w:r w:rsidRPr="00E00A30">
        <w:rPr>
          <w:rFonts w:ascii="Tahoma" w:hAnsi="Tahoma" w:cs="Tahoma"/>
          <w:i/>
          <w:lang w:val="x-none"/>
        </w:rPr>
        <w:t xml:space="preserve"> pogoj izpolnjevati tudi vsak izmed </w:t>
      </w:r>
      <w:r w:rsidRPr="00E00A30">
        <w:rPr>
          <w:rFonts w:ascii="Tahoma" w:hAnsi="Tahoma" w:cs="Tahoma"/>
          <w:i/>
        </w:rPr>
        <w:t>partnerjev.</w:t>
      </w:r>
      <w:r w:rsidRPr="00E00A30">
        <w:rPr>
          <w:rFonts w:ascii="Tahoma" w:hAnsi="Tahoma" w:cs="Tahoma"/>
          <w:i/>
          <w:lang w:val="x-none"/>
        </w:rPr>
        <w:t xml:space="preserve"> V primeru ponudbe s podizvajalci in/ali s subjekti, katerih zmogljivosti uporablja </w:t>
      </w:r>
      <w:r w:rsidRPr="00E00A30">
        <w:rPr>
          <w:rFonts w:ascii="Tahoma" w:hAnsi="Tahoma" w:cs="Tahoma"/>
          <w:i/>
        </w:rPr>
        <w:t>ponudnik</w:t>
      </w:r>
      <w:r w:rsidRPr="00E00A30">
        <w:rPr>
          <w:rFonts w:ascii="Tahoma" w:hAnsi="Tahoma" w:cs="Tahoma"/>
          <w:i/>
          <w:lang w:val="x-none"/>
        </w:rPr>
        <w:t xml:space="preserve">, mora zahtevane pogoje izpolnjevati tudi vsak izmed podizvajalcev, ki jih ponudnik v ponudbi navede, ter tudi vsak subjekt, katerih zmogljivosti uporablja </w:t>
      </w:r>
      <w:r w:rsidRPr="00E00A30">
        <w:rPr>
          <w:rFonts w:ascii="Tahoma" w:hAnsi="Tahoma" w:cs="Tahoma"/>
          <w:i/>
        </w:rPr>
        <w:t>ponudnik</w:t>
      </w:r>
      <w:r w:rsidRPr="00E00A30">
        <w:rPr>
          <w:rFonts w:ascii="Tahoma" w:hAnsi="Tahoma" w:cs="Tahoma"/>
          <w:i/>
          <w:lang w:val="x-none"/>
        </w:rPr>
        <w:t>.</w:t>
      </w:r>
      <w:r w:rsidRPr="00E00A30">
        <w:rPr>
          <w:rFonts w:ascii="Tahoma" w:hAnsi="Tahoma" w:cs="Tahoma"/>
          <w:i/>
        </w:rPr>
        <w:t xml:space="preserve"> </w:t>
      </w:r>
    </w:p>
    <w:p w14:paraId="3196107D" w14:textId="77777777" w:rsidR="000D26E0" w:rsidRPr="00E00A30" w:rsidRDefault="000D26E0" w:rsidP="00AA1FFB">
      <w:pPr>
        <w:keepNext/>
        <w:keepLines/>
        <w:jc w:val="both"/>
        <w:rPr>
          <w:rFonts w:ascii="Tahoma" w:hAnsi="Tahoma" w:cs="Tahoma"/>
          <w:b/>
        </w:rPr>
      </w:pPr>
    </w:p>
    <w:p w14:paraId="650352E4" w14:textId="77777777" w:rsidR="000D26E0" w:rsidRPr="00E00A30" w:rsidRDefault="000D26E0" w:rsidP="00AA1FFB">
      <w:pPr>
        <w:keepNext/>
        <w:keepLines/>
        <w:jc w:val="both"/>
        <w:rPr>
          <w:rFonts w:ascii="Tahoma" w:hAnsi="Tahoma" w:cs="Tahoma"/>
          <w:b/>
        </w:rPr>
      </w:pPr>
      <w:r w:rsidRPr="00E00A30">
        <w:rPr>
          <w:rFonts w:ascii="Tahoma" w:hAnsi="Tahoma" w:cs="Tahoma"/>
          <w:b/>
        </w:rPr>
        <w:t>Dokazila:</w:t>
      </w:r>
    </w:p>
    <w:p w14:paraId="4B8FD99B" w14:textId="77777777" w:rsidR="000D26E0" w:rsidRPr="00E00A30" w:rsidRDefault="000D26E0" w:rsidP="00AA1FFB">
      <w:pPr>
        <w:keepNext/>
        <w:keepLines/>
        <w:numPr>
          <w:ilvl w:val="0"/>
          <w:numId w:val="7"/>
        </w:numPr>
        <w:jc w:val="both"/>
        <w:rPr>
          <w:rFonts w:ascii="Tahoma" w:hAnsi="Tahoma" w:cs="Tahoma"/>
          <w:bCs/>
        </w:rPr>
      </w:pPr>
      <w:r w:rsidRPr="00E00A30">
        <w:rPr>
          <w:rFonts w:ascii="Tahoma" w:hAnsi="Tahoma" w:cs="Tahoma"/>
        </w:rPr>
        <w:t xml:space="preserve">Izpis iz ustreznega poklicnega ali poslovnega registra. </w:t>
      </w:r>
      <w:r w:rsidRPr="00E00A30">
        <w:rPr>
          <w:rFonts w:ascii="Tahoma" w:hAnsi="Tahoma" w:cs="Tahoma"/>
          <w:bCs/>
        </w:rPr>
        <w:t xml:space="preserve">Izpolnjena in podpisana Priloga 3/1 UGOTAVLJANJE SPOSOBNOSTI IN IZJAVA O SPREJEMANJU POGOJEV RAZPISNE DOKUMENTACIJE  s strani vseh gospodarskih subjektov oziroma samostojnih podjetnikov v ponudbi. </w:t>
      </w:r>
    </w:p>
    <w:p w14:paraId="689BF4E9" w14:textId="77777777" w:rsidR="000D26E0" w:rsidRPr="00E00A30" w:rsidRDefault="000D26E0" w:rsidP="00AA1FFB">
      <w:pPr>
        <w:keepNext/>
        <w:keepLines/>
        <w:jc w:val="both"/>
        <w:rPr>
          <w:rFonts w:ascii="Tahoma" w:hAnsi="Tahoma" w:cs="Tahoma"/>
        </w:rPr>
      </w:pPr>
    </w:p>
    <w:p w14:paraId="56D514C1" w14:textId="430BB31C" w:rsidR="006D126E" w:rsidRPr="00E00A30" w:rsidRDefault="006D126E" w:rsidP="000D26E0">
      <w:pPr>
        <w:keepNext/>
        <w:keepLines/>
        <w:jc w:val="both"/>
        <w:rPr>
          <w:rFonts w:ascii="Tahoma" w:hAnsi="Tahoma" w:cs="Tahoma"/>
        </w:rPr>
      </w:pPr>
    </w:p>
    <w:p w14:paraId="65E89A8B" w14:textId="77777777" w:rsidR="000D26E0" w:rsidRPr="00E00A30" w:rsidRDefault="000D26E0" w:rsidP="000D26E0">
      <w:pPr>
        <w:keepNext/>
        <w:keepLines/>
        <w:numPr>
          <w:ilvl w:val="2"/>
          <w:numId w:val="2"/>
        </w:numPr>
        <w:jc w:val="both"/>
        <w:outlineLvl w:val="0"/>
        <w:rPr>
          <w:rFonts w:ascii="Tahoma" w:hAnsi="Tahoma" w:cs="Tahoma"/>
          <w:b/>
        </w:rPr>
      </w:pPr>
      <w:bookmarkStart w:id="14" w:name="_Toc495914055"/>
      <w:r w:rsidRPr="00E00A30">
        <w:rPr>
          <w:rFonts w:ascii="Tahoma" w:hAnsi="Tahoma" w:cs="Tahoma"/>
          <w:b/>
        </w:rPr>
        <w:t>Tehnična in strokovna sposobnost</w:t>
      </w:r>
      <w:bookmarkEnd w:id="14"/>
    </w:p>
    <w:p w14:paraId="277DA92E" w14:textId="77777777" w:rsidR="000D26E0" w:rsidRPr="00E00A30" w:rsidRDefault="000D26E0" w:rsidP="000D26E0">
      <w:pPr>
        <w:keepNext/>
        <w:keepLines/>
        <w:jc w:val="both"/>
        <w:rPr>
          <w:rFonts w:ascii="Tahoma" w:hAnsi="Tahoma" w:cs="Tahoma"/>
          <w:b/>
        </w:rPr>
      </w:pPr>
    </w:p>
    <w:p w14:paraId="1AD005A8" w14:textId="77777777" w:rsidR="000D26E0" w:rsidRPr="00E00A30" w:rsidRDefault="000D26E0" w:rsidP="000D26E0">
      <w:pPr>
        <w:keepNext/>
        <w:keepLines/>
        <w:jc w:val="both"/>
        <w:rPr>
          <w:rFonts w:ascii="Tahoma" w:hAnsi="Tahoma" w:cs="Tahoma"/>
        </w:rPr>
      </w:pPr>
      <w:r w:rsidRPr="00E00A30">
        <w:rPr>
          <w:rFonts w:ascii="Tahoma" w:hAnsi="Tahoma" w:cs="Tahoma"/>
          <w:bCs/>
        </w:rPr>
        <w:t>Ponudnik</w:t>
      </w:r>
      <w:r w:rsidRPr="00E00A30">
        <w:rPr>
          <w:rFonts w:ascii="Tahoma" w:hAnsi="Tahoma" w:cs="Tahoma"/>
        </w:rPr>
        <w:t xml:space="preserve"> mora razpolagati z ustreznimi kadri, ki so izkušeni, strokovno usposobljeni in sposobni izvesti predmet javnega naročila ter imeti profesionalne in tehnične zmožnosti, opremo in druge pripomočke, sposobnost upravljanja, zanesljivost ter da izpolnjujejo formalne delovne in tehnične pogoje.</w:t>
      </w:r>
    </w:p>
    <w:p w14:paraId="3975BD7F" w14:textId="77777777" w:rsidR="000D26E0" w:rsidRPr="00E00A30" w:rsidRDefault="000D26E0" w:rsidP="000D26E0">
      <w:pPr>
        <w:keepNext/>
        <w:keepLines/>
        <w:jc w:val="both"/>
        <w:rPr>
          <w:rFonts w:ascii="Tahoma" w:hAnsi="Tahoma" w:cs="Tahoma"/>
          <w:b/>
        </w:rPr>
      </w:pPr>
    </w:p>
    <w:p w14:paraId="74F38534" w14:textId="77777777" w:rsidR="000D26E0" w:rsidRPr="00E00A30" w:rsidRDefault="000D26E0" w:rsidP="000D26E0">
      <w:pPr>
        <w:keepNext/>
        <w:keepLines/>
        <w:jc w:val="both"/>
        <w:rPr>
          <w:rFonts w:ascii="Tahoma" w:hAnsi="Tahoma" w:cs="Tahoma"/>
        </w:rPr>
      </w:pPr>
      <w:r w:rsidRPr="00E00A30">
        <w:rPr>
          <w:rFonts w:ascii="Tahoma" w:hAnsi="Tahoma" w:cs="Tahoma"/>
        </w:rPr>
        <w:t>Predmet ponudbe mora izpolnjevati vse standarde, tehnične zahteve in pogoje naročnika, navedene v razpisni dokumentaciji.</w:t>
      </w:r>
    </w:p>
    <w:p w14:paraId="65CBC622" w14:textId="77FE26D1" w:rsidR="000D26E0" w:rsidRPr="00E00A30" w:rsidRDefault="000D26E0" w:rsidP="000D26E0">
      <w:pPr>
        <w:keepNext/>
        <w:keepLines/>
        <w:jc w:val="both"/>
        <w:rPr>
          <w:rFonts w:ascii="Tahoma" w:hAnsi="Tahoma" w:cs="Tahoma"/>
        </w:rPr>
      </w:pPr>
    </w:p>
    <w:p w14:paraId="557CF9BD" w14:textId="77777777" w:rsidR="000D26E0" w:rsidRPr="00E00A30" w:rsidRDefault="000D26E0" w:rsidP="000D26E0">
      <w:pPr>
        <w:keepNext/>
        <w:keepLines/>
        <w:jc w:val="both"/>
        <w:rPr>
          <w:rFonts w:ascii="Tahoma" w:hAnsi="Tahoma" w:cs="Tahoma"/>
          <w:b/>
        </w:rPr>
      </w:pPr>
    </w:p>
    <w:p w14:paraId="3685BD60" w14:textId="77777777" w:rsidR="000D26E0" w:rsidRPr="00E00A30" w:rsidRDefault="000D26E0" w:rsidP="000D26E0">
      <w:pPr>
        <w:keepNext/>
        <w:keepLines/>
        <w:numPr>
          <w:ilvl w:val="3"/>
          <w:numId w:val="2"/>
        </w:numPr>
        <w:jc w:val="both"/>
        <w:rPr>
          <w:rFonts w:ascii="Tahoma" w:hAnsi="Tahoma" w:cs="Tahoma"/>
        </w:rPr>
      </w:pPr>
      <w:r w:rsidRPr="00E00A30">
        <w:rPr>
          <w:rFonts w:ascii="Tahoma" w:hAnsi="Tahoma" w:cs="Tahoma"/>
        </w:rPr>
        <w:t>Tehnična sposobnost – zagotavljanje čistost proizvodnih prostorov</w:t>
      </w:r>
    </w:p>
    <w:p w14:paraId="43BECD10" w14:textId="77777777" w:rsidR="000D26E0" w:rsidRPr="00E00A30" w:rsidRDefault="000D26E0" w:rsidP="000D26E0">
      <w:pPr>
        <w:keepNext/>
        <w:keepLines/>
        <w:jc w:val="both"/>
        <w:rPr>
          <w:rFonts w:ascii="Tahoma" w:hAnsi="Tahoma" w:cs="Tahoma"/>
        </w:rPr>
      </w:pPr>
    </w:p>
    <w:p w14:paraId="09CDB9B4" w14:textId="77777777" w:rsidR="000D26E0" w:rsidRPr="00E00A30" w:rsidRDefault="000D26E0" w:rsidP="000D26E0">
      <w:pPr>
        <w:keepNext/>
        <w:keepLines/>
        <w:jc w:val="both"/>
        <w:rPr>
          <w:rFonts w:ascii="Tahoma" w:hAnsi="Tahoma" w:cs="Tahoma"/>
        </w:rPr>
      </w:pPr>
      <w:r w:rsidRPr="00E00A30">
        <w:rPr>
          <w:rFonts w:ascii="Tahoma" w:hAnsi="Tahoma" w:cs="Tahoma"/>
        </w:rPr>
        <w:t>Proizvajalec transformatorja mora razpolagati s tehnologijo in proizvodnim procesom, ki zagotavlja čistost proizvodnih prostorov najmanj CLASS8 po standardu SIST EN ISO 14664-1:2000 in imeti tehnologijo, ki preprečujejo vnos nečistoč v proizvodnih prostorih. Za izpolnitev zahteve po čistosti proizvodnih prostorov v oddelku sestave magnetnega jedra, izdelave navitij, sestave navitij, montaže aktivnega dela in končne montaže, mora proizvajalec priložiti dokazilo neodvisne strokovne inštitucije o doseganju zahtevanega razreda čistosti. Dokazilo mora vsebovati tudi podatke o izvedenih meritvah prašnih delcev v zgoraj navedenih proizvodnih prostorih, iz katerih je razvidno izpolnjevanje kriterija zahtevanega razreda.</w:t>
      </w:r>
    </w:p>
    <w:p w14:paraId="3459EE88" w14:textId="77777777" w:rsidR="000D26E0" w:rsidRPr="00E00A30" w:rsidRDefault="000D26E0" w:rsidP="000D26E0">
      <w:pPr>
        <w:keepNext/>
        <w:keepLines/>
        <w:jc w:val="both"/>
        <w:rPr>
          <w:rFonts w:ascii="Tahoma" w:hAnsi="Tahoma" w:cs="Tahoma"/>
        </w:rPr>
      </w:pPr>
    </w:p>
    <w:p w14:paraId="79209D76" w14:textId="77777777" w:rsidR="000D26E0" w:rsidRPr="00E00A30" w:rsidRDefault="000D26E0" w:rsidP="000D26E0">
      <w:pPr>
        <w:keepNext/>
        <w:keepLines/>
        <w:jc w:val="both"/>
        <w:rPr>
          <w:rFonts w:ascii="Tahoma" w:hAnsi="Tahoma" w:cs="Tahoma"/>
        </w:rPr>
      </w:pPr>
      <w:r w:rsidRPr="00E00A30">
        <w:rPr>
          <w:rFonts w:ascii="Tahoma" w:hAnsi="Tahoma" w:cs="Tahoma"/>
        </w:rPr>
        <w:t>Za dokazilo o razpolaganju s tehnologijo za preprečitev vnosa nečistoč, mora proizvajalec predložiti ustrezen atest zrakotesnosti objekta. Zahtevan atest mora biti opravljen skladno z zahtevami standarda EN 13829 (˝Blower door test˝) in izdan s strani neodvisne strokovne inštitucije.</w:t>
      </w:r>
    </w:p>
    <w:p w14:paraId="7345B1B3" w14:textId="77777777" w:rsidR="000D26E0" w:rsidRPr="00E00A30" w:rsidRDefault="000D26E0" w:rsidP="000D26E0">
      <w:pPr>
        <w:keepNext/>
        <w:keepLines/>
        <w:jc w:val="both"/>
        <w:rPr>
          <w:rFonts w:ascii="Tahoma" w:hAnsi="Tahoma" w:cs="Tahoma"/>
        </w:rPr>
      </w:pPr>
    </w:p>
    <w:p w14:paraId="53BF075A" w14:textId="77777777" w:rsidR="000D26E0" w:rsidRPr="00E00A30" w:rsidRDefault="000D26E0" w:rsidP="000D26E0">
      <w:pPr>
        <w:keepNext/>
        <w:keepLines/>
        <w:jc w:val="both"/>
        <w:rPr>
          <w:rFonts w:ascii="Tahoma" w:hAnsi="Tahoma" w:cs="Tahoma"/>
        </w:rPr>
      </w:pPr>
      <w:r w:rsidRPr="00E00A30">
        <w:rPr>
          <w:rFonts w:ascii="Tahoma" w:hAnsi="Tahoma" w:cs="Tahoma"/>
        </w:rPr>
        <w:t>Ponudnik predloži izjavo o ustreznih atestih proizvajalca.</w:t>
      </w:r>
    </w:p>
    <w:p w14:paraId="6289F41D" w14:textId="77777777" w:rsidR="000D26E0" w:rsidRPr="00E00A30" w:rsidRDefault="000D26E0" w:rsidP="000D26E0">
      <w:pPr>
        <w:keepNext/>
        <w:keepLines/>
        <w:jc w:val="both"/>
        <w:rPr>
          <w:rFonts w:ascii="Tahoma" w:hAnsi="Tahoma" w:cs="Tahoma"/>
          <w:b/>
        </w:rPr>
      </w:pPr>
      <w:r w:rsidRPr="00E00A30">
        <w:rPr>
          <w:rFonts w:ascii="Tahoma" w:hAnsi="Tahoma" w:cs="Tahoma"/>
          <w:b/>
        </w:rPr>
        <w:t>V primeru, da proizvajalec ni ponudnik (partner), ga mora ponudnik obvezno prijaviti kot podizvajalca.</w:t>
      </w:r>
    </w:p>
    <w:p w14:paraId="6166F65E" w14:textId="77777777" w:rsidR="000D26E0" w:rsidRPr="00E00A30" w:rsidRDefault="000D26E0" w:rsidP="000D26E0">
      <w:pPr>
        <w:keepNext/>
        <w:keepLines/>
        <w:jc w:val="both"/>
        <w:rPr>
          <w:rFonts w:ascii="Tahoma" w:hAnsi="Tahoma" w:cs="Tahoma"/>
        </w:rPr>
      </w:pPr>
    </w:p>
    <w:p w14:paraId="46065B53" w14:textId="77777777" w:rsidR="000D26E0" w:rsidRPr="00E00A30" w:rsidRDefault="000D26E0" w:rsidP="000D26E0">
      <w:pPr>
        <w:keepNext/>
        <w:keepLines/>
        <w:jc w:val="both"/>
        <w:rPr>
          <w:rFonts w:ascii="Tahoma" w:hAnsi="Tahoma" w:cs="Tahoma"/>
          <w:b/>
        </w:rPr>
      </w:pPr>
      <w:r w:rsidRPr="00E00A30">
        <w:rPr>
          <w:rFonts w:ascii="Tahoma" w:hAnsi="Tahoma" w:cs="Tahoma"/>
          <w:b/>
        </w:rPr>
        <w:t>Dokazila:</w:t>
      </w:r>
    </w:p>
    <w:p w14:paraId="7CEA5D8F" w14:textId="77777777" w:rsidR="000D26E0" w:rsidRPr="00E00A30" w:rsidRDefault="000D26E0" w:rsidP="000D26E0">
      <w:pPr>
        <w:keepNext/>
        <w:keepLines/>
        <w:numPr>
          <w:ilvl w:val="0"/>
          <w:numId w:val="7"/>
        </w:numPr>
        <w:jc w:val="both"/>
        <w:rPr>
          <w:rFonts w:ascii="Tahoma" w:hAnsi="Tahoma" w:cs="Tahoma"/>
        </w:rPr>
      </w:pPr>
      <w:r w:rsidRPr="00E00A30">
        <w:rPr>
          <w:rFonts w:ascii="Tahoma" w:hAnsi="Tahoma" w:cs="Tahoma"/>
        </w:rPr>
        <w:t>Izjava o ustreznih Atestih – zrakotesnosti proizvodnih prostorov (Priloga 6).</w:t>
      </w:r>
    </w:p>
    <w:p w14:paraId="4614320E" w14:textId="77777777" w:rsidR="000D26E0" w:rsidRPr="00E00A30" w:rsidRDefault="000D26E0" w:rsidP="000D26E0">
      <w:pPr>
        <w:keepNext/>
        <w:keepLines/>
        <w:jc w:val="both"/>
        <w:rPr>
          <w:rFonts w:ascii="Tahoma" w:hAnsi="Tahoma" w:cs="Tahoma"/>
        </w:rPr>
      </w:pPr>
    </w:p>
    <w:p w14:paraId="0FD12DB6" w14:textId="77777777" w:rsidR="000D26E0" w:rsidRPr="00E00A30" w:rsidRDefault="000D26E0" w:rsidP="000D26E0">
      <w:pPr>
        <w:keepNext/>
        <w:keepLines/>
        <w:jc w:val="both"/>
        <w:rPr>
          <w:rFonts w:ascii="Tahoma" w:hAnsi="Tahoma" w:cs="Tahoma"/>
        </w:rPr>
      </w:pPr>
    </w:p>
    <w:p w14:paraId="66D364CC" w14:textId="77777777" w:rsidR="000D26E0" w:rsidRPr="00E00A30" w:rsidRDefault="000D26E0" w:rsidP="000D26E0">
      <w:pPr>
        <w:keepNext/>
        <w:keepLines/>
        <w:jc w:val="both"/>
        <w:rPr>
          <w:rFonts w:ascii="Tahoma" w:hAnsi="Tahoma" w:cs="Tahoma"/>
        </w:rPr>
      </w:pPr>
      <w:r w:rsidRPr="00E00A30">
        <w:rPr>
          <w:rFonts w:ascii="Tahoma" w:hAnsi="Tahoma" w:cs="Tahoma"/>
        </w:rPr>
        <w:t xml:space="preserve">Naročnik si pridružuje pravico ogleda proizvodnega objekta in preverbe dejanskega stanja glede izpolnjevanja zahtev iz te točke. </w:t>
      </w:r>
    </w:p>
    <w:p w14:paraId="56CEE377" w14:textId="77777777" w:rsidR="000D26E0" w:rsidRPr="00E00A30" w:rsidRDefault="000D26E0" w:rsidP="000D26E0">
      <w:pPr>
        <w:keepNext/>
        <w:keepLines/>
        <w:jc w:val="both"/>
        <w:rPr>
          <w:rFonts w:ascii="Tahoma" w:hAnsi="Tahoma" w:cs="Tahoma"/>
        </w:rPr>
      </w:pPr>
    </w:p>
    <w:p w14:paraId="59F921A6" w14:textId="77777777" w:rsidR="000D26E0" w:rsidRPr="00E00A30" w:rsidRDefault="000D26E0" w:rsidP="000D26E0">
      <w:pPr>
        <w:keepNext/>
        <w:keepLines/>
        <w:numPr>
          <w:ilvl w:val="3"/>
          <w:numId w:val="2"/>
        </w:numPr>
        <w:jc w:val="both"/>
        <w:rPr>
          <w:rFonts w:ascii="Tahoma" w:hAnsi="Tahoma" w:cs="Tahoma"/>
        </w:rPr>
      </w:pPr>
      <w:r w:rsidRPr="00E00A30">
        <w:rPr>
          <w:rFonts w:ascii="Tahoma" w:hAnsi="Tahoma" w:cs="Tahoma"/>
        </w:rPr>
        <w:lastRenderedPageBreak/>
        <w:t>Tehnična sposobnost – meritev temperature in relativne vlažnosti proizvodnega prostora</w:t>
      </w:r>
    </w:p>
    <w:p w14:paraId="458CB9D7" w14:textId="77777777" w:rsidR="000D26E0" w:rsidRPr="00E00A30" w:rsidRDefault="000D26E0" w:rsidP="000D26E0">
      <w:pPr>
        <w:keepNext/>
        <w:keepLines/>
        <w:jc w:val="both"/>
        <w:rPr>
          <w:rFonts w:ascii="Tahoma" w:hAnsi="Tahoma" w:cs="Tahoma"/>
        </w:rPr>
      </w:pPr>
    </w:p>
    <w:p w14:paraId="42C25375" w14:textId="77777777" w:rsidR="000D26E0" w:rsidRPr="00E00A30" w:rsidRDefault="000D26E0" w:rsidP="000D26E0">
      <w:pPr>
        <w:keepNext/>
        <w:keepLines/>
        <w:jc w:val="both"/>
        <w:rPr>
          <w:rFonts w:ascii="Tahoma" w:hAnsi="Tahoma" w:cs="Tahoma"/>
        </w:rPr>
      </w:pPr>
      <w:r w:rsidRPr="00E00A30">
        <w:rPr>
          <w:rFonts w:ascii="Tahoma" w:hAnsi="Tahoma" w:cs="Tahoma"/>
        </w:rPr>
        <w:t xml:space="preserve">Za zagotavljanje kvalitete izolacije in zmanjšanja vplivov staranja ter s tem povezano dolgo življenjsko dobo izdelka mora proizvajalec razpolagati s tehnologijo in proizvodnimi procesom, ki omogoča nadzorovano temperaturo in relativno vlažnost v proizvodni hali. Tehnologija mora biti sposobna zagotoviti relativno vlažnost v proizvodni hali, ki ne presega 15% pri temperaturi prostora 25˚C. </w:t>
      </w:r>
    </w:p>
    <w:p w14:paraId="34088DFD" w14:textId="77777777" w:rsidR="000D26E0" w:rsidRPr="00E00A30" w:rsidRDefault="000D26E0" w:rsidP="000D26E0">
      <w:pPr>
        <w:keepNext/>
        <w:keepLines/>
        <w:jc w:val="both"/>
        <w:rPr>
          <w:rFonts w:ascii="Tahoma" w:hAnsi="Tahoma" w:cs="Tahoma"/>
        </w:rPr>
      </w:pPr>
      <w:r w:rsidRPr="00E00A30">
        <w:rPr>
          <w:rFonts w:ascii="Tahoma" w:hAnsi="Tahoma" w:cs="Tahoma"/>
        </w:rPr>
        <w:t>Za izpolnitev te zahteve mora proizvajalec predložiti ustrezen atest - meritev temperature in relativne vlažnosti proizvodne hale, ki ni starejši od treh let.</w:t>
      </w:r>
    </w:p>
    <w:p w14:paraId="473BFE9F" w14:textId="77777777" w:rsidR="000D26E0" w:rsidRPr="00E00A30" w:rsidRDefault="000D26E0" w:rsidP="000D26E0">
      <w:pPr>
        <w:keepNext/>
        <w:keepLines/>
        <w:jc w:val="both"/>
        <w:rPr>
          <w:rFonts w:ascii="Tahoma" w:hAnsi="Tahoma" w:cs="Tahoma"/>
          <w:b/>
        </w:rPr>
      </w:pPr>
    </w:p>
    <w:p w14:paraId="63A40030" w14:textId="77777777" w:rsidR="000D26E0" w:rsidRPr="00E00A30" w:rsidRDefault="000D26E0" w:rsidP="000D26E0">
      <w:pPr>
        <w:keepNext/>
        <w:keepLines/>
        <w:jc w:val="both"/>
        <w:rPr>
          <w:rFonts w:ascii="Tahoma" w:hAnsi="Tahoma" w:cs="Tahoma"/>
        </w:rPr>
      </w:pPr>
      <w:r w:rsidRPr="00E00A30">
        <w:rPr>
          <w:rFonts w:ascii="Tahoma" w:hAnsi="Tahoma" w:cs="Tahoma"/>
        </w:rPr>
        <w:t>Ponudnik predloži izjavo o ustreznih atestih proizvajalca.</w:t>
      </w:r>
    </w:p>
    <w:p w14:paraId="25A816E4" w14:textId="77777777" w:rsidR="000D26E0" w:rsidRPr="00E00A30" w:rsidRDefault="000D26E0" w:rsidP="000D26E0">
      <w:pPr>
        <w:keepNext/>
        <w:keepLines/>
        <w:jc w:val="both"/>
        <w:rPr>
          <w:rFonts w:ascii="Tahoma" w:hAnsi="Tahoma" w:cs="Tahoma"/>
          <w:b/>
        </w:rPr>
      </w:pPr>
      <w:r w:rsidRPr="00E00A30">
        <w:rPr>
          <w:rFonts w:ascii="Tahoma" w:hAnsi="Tahoma" w:cs="Tahoma"/>
          <w:b/>
        </w:rPr>
        <w:t>V primeru, da proizvajalec ni ponudnik (partner), ga mora ponudnik obvezno prijaviti kot podizvajalca.</w:t>
      </w:r>
    </w:p>
    <w:p w14:paraId="3C83006B" w14:textId="77777777" w:rsidR="000D26E0" w:rsidRPr="00E00A30" w:rsidRDefault="000D26E0" w:rsidP="000D26E0">
      <w:pPr>
        <w:keepNext/>
        <w:keepLines/>
        <w:jc w:val="both"/>
        <w:rPr>
          <w:rFonts w:ascii="Tahoma" w:hAnsi="Tahoma" w:cs="Tahoma"/>
          <w:b/>
        </w:rPr>
      </w:pPr>
    </w:p>
    <w:p w14:paraId="08B3EFAD" w14:textId="77777777" w:rsidR="000D26E0" w:rsidRPr="00E00A30" w:rsidRDefault="000D26E0" w:rsidP="000D26E0">
      <w:pPr>
        <w:keepNext/>
        <w:keepLines/>
        <w:jc w:val="both"/>
        <w:rPr>
          <w:rFonts w:ascii="Tahoma" w:hAnsi="Tahoma" w:cs="Tahoma"/>
          <w:b/>
        </w:rPr>
      </w:pPr>
      <w:r w:rsidRPr="00E00A30">
        <w:rPr>
          <w:rFonts w:ascii="Tahoma" w:hAnsi="Tahoma" w:cs="Tahoma"/>
          <w:b/>
        </w:rPr>
        <w:t>Dokazila:</w:t>
      </w:r>
    </w:p>
    <w:p w14:paraId="79FE7B6A" w14:textId="77777777" w:rsidR="000D26E0" w:rsidRPr="00E00A30" w:rsidRDefault="000D26E0" w:rsidP="000D26E0">
      <w:pPr>
        <w:keepNext/>
        <w:keepLines/>
        <w:numPr>
          <w:ilvl w:val="0"/>
          <w:numId w:val="7"/>
        </w:numPr>
        <w:jc w:val="both"/>
        <w:rPr>
          <w:rFonts w:ascii="Tahoma" w:hAnsi="Tahoma" w:cs="Tahoma"/>
        </w:rPr>
      </w:pPr>
      <w:r w:rsidRPr="00E00A30">
        <w:rPr>
          <w:rFonts w:ascii="Tahoma" w:hAnsi="Tahoma" w:cs="Tahoma"/>
        </w:rPr>
        <w:t>Izjava o ustreznih Atestih – meritev temperature in relativne vlažnosti proizvodnega prostora (Priloga 6).</w:t>
      </w:r>
    </w:p>
    <w:p w14:paraId="32D17ADC" w14:textId="77777777" w:rsidR="000D26E0" w:rsidRPr="00E00A30" w:rsidRDefault="000D26E0" w:rsidP="000D26E0">
      <w:pPr>
        <w:keepNext/>
        <w:keepLines/>
        <w:jc w:val="both"/>
        <w:rPr>
          <w:rFonts w:ascii="Tahoma" w:hAnsi="Tahoma" w:cs="Tahoma"/>
          <w:b/>
        </w:rPr>
      </w:pPr>
    </w:p>
    <w:p w14:paraId="29630C63" w14:textId="77777777" w:rsidR="000D26E0" w:rsidRPr="00E00A30" w:rsidRDefault="000D26E0" w:rsidP="000D26E0">
      <w:pPr>
        <w:keepNext/>
        <w:keepLines/>
        <w:jc w:val="both"/>
        <w:rPr>
          <w:rFonts w:ascii="Tahoma" w:hAnsi="Tahoma" w:cs="Tahoma"/>
        </w:rPr>
      </w:pPr>
      <w:r w:rsidRPr="00E00A30">
        <w:rPr>
          <w:rFonts w:ascii="Tahoma" w:hAnsi="Tahoma" w:cs="Tahoma"/>
        </w:rPr>
        <w:t xml:space="preserve">Naročnik si pridružuje pravico ogleda proizvodnega objekta in preverbe dejanskega stanja glede izpolnjevanja zahtev iz te točke. </w:t>
      </w:r>
    </w:p>
    <w:p w14:paraId="1DBE8A18" w14:textId="77259632" w:rsidR="000D26E0" w:rsidRPr="00E00A30" w:rsidRDefault="000D26E0" w:rsidP="000D26E0">
      <w:pPr>
        <w:keepNext/>
        <w:keepLines/>
        <w:jc w:val="both"/>
        <w:rPr>
          <w:rFonts w:ascii="Tahoma" w:hAnsi="Tahoma" w:cs="Tahoma"/>
        </w:rPr>
      </w:pPr>
    </w:p>
    <w:p w14:paraId="31C48726" w14:textId="77777777" w:rsidR="000D26E0" w:rsidRPr="00E00A30" w:rsidRDefault="000D26E0" w:rsidP="000D26E0">
      <w:pPr>
        <w:keepNext/>
        <w:keepLines/>
        <w:numPr>
          <w:ilvl w:val="3"/>
          <w:numId w:val="2"/>
        </w:numPr>
        <w:jc w:val="both"/>
        <w:rPr>
          <w:rFonts w:ascii="Tahoma" w:hAnsi="Tahoma" w:cs="Tahoma"/>
        </w:rPr>
      </w:pPr>
      <w:r w:rsidRPr="00E00A30">
        <w:rPr>
          <w:rFonts w:ascii="Tahoma" w:hAnsi="Tahoma" w:cs="Tahoma"/>
        </w:rPr>
        <w:t>Strokovna sposobnost</w:t>
      </w:r>
    </w:p>
    <w:p w14:paraId="5B817AC5" w14:textId="77777777" w:rsidR="000D26E0" w:rsidRPr="00E00A30" w:rsidRDefault="000D26E0" w:rsidP="000D26E0">
      <w:pPr>
        <w:keepNext/>
        <w:keepLines/>
        <w:jc w:val="both"/>
        <w:rPr>
          <w:rFonts w:ascii="Tahoma" w:hAnsi="Tahoma" w:cs="Tahoma"/>
          <w:b/>
        </w:rPr>
      </w:pPr>
    </w:p>
    <w:p w14:paraId="114FB9BA" w14:textId="77777777" w:rsidR="000D26E0" w:rsidRPr="00E00A30" w:rsidRDefault="000D26E0" w:rsidP="000D26E0">
      <w:pPr>
        <w:keepNext/>
        <w:keepLines/>
        <w:jc w:val="both"/>
        <w:rPr>
          <w:rFonts w:ascii="Tahoma" w:hAnsi="Tahoma" w:cs="Tahoma"/>
        </w:rPr>
      </w:pPr>
      <w:r w:rsidRPr="00E00A30">
        <w:rPr>
          <w:rFonts w:ascii="Tahoma" w:hAnsi="Tahoma" w:cs="Tahoma"/>
          <w:bCs/>
        </w:rPr>
        <w:t>Ponudnik</w:t>
      </w:r>
      <w:r w:rsidRPr="00E00A30">
        <w:rPr>
          <w:rFonts w:ascii="Tahoma" w:hAnsi="Tahoma" w:cs="Tahoma"/>
        </w:rPr>
        <w:t xml:space="preserve"> mora razpolagati z ustreznimi kadrom, ki so izkušeni, strokovno usposobljeni in sposobni izvesti predmet javnega naročila.</w:t>
      </w:r>
    </w:p>
    <w:p w14:paraId="3A94C619" w14:textId="77777777" w:rsidR="000D26E0" w:rsidRPr="00E00A30" w:rsidRDefault="000D26E0" w:rsidP="000D26E0">
      <w:pPr>
        <w:keepNext/>
        <w:keepLines/>
        <w:jc w:val="both"/>
        <w:rPr>
          <w:rFonts w:ascii="Tahoma" w:hAnsi="Tahoma" w:cs="Tahoma"/>
        </w:rPr>
      </w:pPr>
    </w:p>
    <w:p w14:paraId="78808964" w14:textId="7E8073F0" w:rsidR="000D26E0" w:rsidRDefault="000D26E0" w:rsidP="000D26E0">
      <w:pPr>
        <w:keepNext/>
        <w:keepLines/>
        <w:jc w:val="both"/>
        <w:rPr>
          <w:rFonts w:ascii="Tahoma" w:hAnsi="Tahoma" w:cs="Tahoma"/>
        </w:rPr>
      </w:pPr>
      <w:r w:rsidRPr="00E00A30">
        <w:rPr>
          <w:rFonts w:ascii="Tahoma" w:hAnsi="Tahoma" w:cs="Tahoma"/>
          <w:bCs/>
        </w:rPr>
        <w:t>Ponudnik</w:t>
      </w:r>
      <w:r w:rsidRPr="00E00A30">
        <w:rPr>
          <w:rFonts w:ascii="Tahoma" w:hAnsi="Tahoma" w:cs="Tahoma"/>
        </w:rPr>
        <w:t xml:space="preserve"> mora predložiti poimenski seznam odgovornega vodje del in glavnih monterjev, ki bodo delali na objektu (pri postavitvi in montaži transformatorjev na lokaciji naročnika, tj. </w:t>
      </w:r>
      <w:r w:rsidR="00461FA4" w:rsidRPr="00E00A30">
        <w:rPr>
          <w:rFonts w:ascii="Tahoma" w:hAnsi="Tahoma" w:cs="Tahoma"/>
        </w:rPr>
        <w:t>Cesta v Prod 100</w:t>
      </w:r>
      <w:r w:rsidRPr="00E00A30">
        <w:rPr>
          <w:rFonts w:ascii="Tahoma" w:hAnsi="Tahoma" w:cs="Tahoma"/>
        </w:rPr>
        <w:t xml:space="preserve">, 1000 Ljubljana), njihovo kvalifikacijo (izobrazba) in njihovo zadolžitev. </w:t>
      </w:r>
    </w:p>
    <w:p w14:paraId="20ECB301" w14:textId="77777777" w:rsidR="006F4972" w:rsidRPr="00E00A30" w:rsidRDefault="006F4972" w:rsidP="000D26E0">
      <w:pPr>
        <w:keepNext/>
        <w:keepLines/>
        <w:jc w:val="both"/>
        <w:rPr>
          <w:rFonts w:ascii="Tahoma" w:hAnsi="Tahoma" w:cs="Tahoma"/>
        </w:rPr>
      </w:pPr>
    </w:p>
    <w:p w14:paraId="7623B923" w14:textId="77777777" w:rsidR="000D26E0" w:rsidRPr="00E00A30" w:rsidRDefault="000D26E0" w:rsidP="000D26E0">
      <w:pPr>
        <w:keepNext/>
        <w:keepLines/>
        <w:jc w:val="both"/>
        <w:rPr>
          <w:rFonts w:ascii="Tahoma" w:hAnsi="Tahoma" w:cs="Tahoma"/>
        </w:rPr>
      </w:pPr>
      <w:r w:rsidRPr="00E00A30">
        <w:rPr>
          <w:rFonts w:ascii="Tahoma" w:hAnsi="Tahoma" w:cs="Tahoma"/>
          <w:bCs/>
        </w:rPr>
        <w:t>Ponudnik</w:t>
      </w:r>
      <w:r w:rsidRPr="00E00A30">
        <w:rPr>
          <w:rFonts w:ascii="Tahoma" w:hAnsi="Tahoma" w:cs="Tahoma"/>
        </w:rPr>
        <w:t xml:space="preserve"> mora zagotoviti najmanj:</w:t>
      </w:r>
    </w:p>
    <w:p w14:paraId="53825EA3" w14:textId="77777777" w:rsidR="000D26E0" w:rsidRPr="00E00A30" w:rsidRDefault="000D26E0" w:rsidP="000D26E0">
      <w:pPr>
        <w:keepNext/>
        <w:keepLines/>
        <w:numPr>
          <w:ilvl w:val="0"/>
          <w:numId w:val="30"/>
        </w:numPr>
        <w:jc w:val="both"/>
        <w:rPr>
          <w:rFonts w:ascii="Tahoma" w:hAnsi="Tahoma" w:cs="Tahoma"/>
        </w:rPr>
      </w:pPr>
      <w:r w:rsidRPr="00E00A30">
        <w:rPr>
          <w:rFonts w:ascii="Tahoma" w:hAnsi="Tahoma" w:cs="Tahoma"/>
        </w:rPr>
        <w:t>1 (enega) vodjo del za dobavo in montažo,</w:t>
      </w:r>
    </w:p>
    <w:p w14:paraId="4B7574D9" w14:textId="77777777" w:rsidR="000D26E0" w:rsidRPr="00E00A30" w:rsidRDefault="000D26E0" w:rsidP="000D26E0">
      <w:pPr>
        <w:keepNext/>
        <w:keepLines/>
        <w:numPr>
          <w:ilvl w:val="0"/>
          <w:numId w:val="30"/>
        </w:numPr>
        <w:jc w:val="both"/>
        <w:rPr>
          <w:rFonts w:ascii="Tahoma" w:hAnsi="Tahoma" w:cs="Tahoma"/>
        </w:rPr>
      </w:pPr>
      <w:r w:rsidRPr="00E00A30">
        <w:rPr>
          <w:rFonts w:ascii="Tahoma" w:hAnsi="Tahoma" w:cs="Tahoma"/>
        </w:rPr>
        <w:t>1 (enega) vodjo del za spuščanje v pogon,</w:t>
      </w:r>
    </w:p>
    <w:p w14:paraId="7410764E" w14:textId="77777777" w:rsidR="000D26E0" w:rsidRPr="00E00A30" w:rsidRDefault="000D26E0" w:rsidP="000D26E0">
      <w:pPr>
        <w:keepNext/>
        <w:keepLines/>
        <w:numPr>
          <w:ilvl w:val="0"/>
          <w:numId w:val="30"/>
        </w:numPr>
        <w:jc w:val="both"/>
        <w:rPr>
          <w:rFonts w:ascii="Tahoma" w:hAnsi="Tahoma" w:cs="Tahoma"/>
        </w:rPr>
      </w:pPr>
      <w:r w:rsidRPr="00E00A30">
        <w:rPr>
          <w:rFonts w:ascii="Tahoma" w:hAnsi="Tahoma" w:cs="Tahoma"/>
        </w:rPr>
        <w:t xml:space="preserve">najmanj dva (2) glavna monterja, </w:t>
      </w:r>
    </w:p>
    <w:p w14:paraId="3697877F" w14:textId="54B90E43" w:rsidR="000D26E0" w:rsidRPr="00E00A30" w:rsidRDefault="000D26E0" w:rsidP="000D26E0">
      <w:pPr>
        <w:keepNext/>
        <w:keepLines/>
        <w:jc w:val="both"/>
        <w:rPr>
          <w:rFonts w:ascii="Tahoma" w:hAnsi="Tahoma" w:cs="Tahoma"/>
        </w:rPr>
      </w:pPr>
      <w:r w:rsidRPr="00E00A30">
        <w:rPr>
          <w:rFonts w:ascii="Tahoma" w:hAnsi="Tahoma" w:cs="Tahoma"/>
        </w:rPr>
        <w:t>k</w:t>
      </w:r>
      <w:r w:rsidR="00596C2B" w:rsidRPr="00E00A30">
        <w:rPr>
          <w:rFonts w:ascii="Tahoma" w:hAnsi="Tahoma" w:cs="Tahoma"/>
        </w:rPr>
        <w:t>ateri</w:t>
      </w:r>
      <w:r w:rsidRPr="00E00A30">
        <w:rPr>
          <w:rFonts w:ascii="Tahoma" w:hAnsi="Tahoma" w:cs="Tahoma"/>
        </w:rPr>
        <w:t xml:space="preserve"> morajo med montažo s svojo stalno prisotnostjo zagotoviti montažni nadzor.</w:t>
      </w:r>
    </w:p>
    <w:p w14:paraId="6E35E209" w14:textId="77777777" w:rsidR="000D26E0" w:rsidRPr="00E00A30" w:rsidRDefault="000D26E0" w:rsidP="000D26E0">
      <w:pPr>
        <w:keepNext/>
        <w:keepLines/>
        <w:jc w:val="both"/>
        <w:rPr>
          <w:rFonts w:ascii="Tahoma" w:hAnsi="Tahoma" w:cs="Tahoma"/>
        </w:rPr>
      </w:pPr>
    </w:p>
    <w:p w14:paraId="242D5760" w14:textId="77777777" w:rsidR="000D26E0" w:rsidRPr="00E00A30" w:rsidRDefault="000D26E0" w:rsidP="000D26E0">
      <w:pPr>
        <w:keepNext/>
        <w:keepLines/>
        <w:jc w:val="both"/>
        <w:rPr>
          <w:rFonts w:ascii="Tahoma" w:hAnsi="Tahoma" w:cs="Tahoma"/>
        </w:rPr>
      </w:pPr>
      <w:r w:rsidRPr="00E00A30">
        <w:rPr>
          <w:rFonts w:ascii="Tahoma" w:hAnsi="Tahoma" w:cs="Tahoma"/>
          <w:bCs/>
        </w:rPr>
        <w:t>Ponudnik</w:t>
      </w:r>
      <w:r w:rsidRPr="00E00A30">
        <w:rPr>
          <w:rFonts w:ascii="Tahoma" w:hAnsi="Tahoma" w:cs="Tahoma"/>
        </w:rPr>
        <w:t xml:space="preserve"> mora k ponudbi priložiti organizacijsko shemo vodenja in izvajanja projekta.</w:t>
      </w:r>
    </w:p>
    <w:p w14:paraId="7A7DCB1F" w14:textId="77777777" w:rsidR="000D26E0" w:rsidRPr="00E00A30" w:rsidRDefault="000D26E0" w:rsidP="000D26E0">
      <w:pPr>
        <w:keepNext/>
        <w:keepLines/>
        <w:jc w:val="both"/>
        <w:rPr>
          <w:rFonts w:ascii="Tahoma" w:hAnsi="Tahoma" w:cs="Tahoma"/>
        </w:rPr>
      </w:pPr>
    </w:p>
    <w:p w14:paraId="46E66EE1" w14:textId="77777777" w:rsidR="000D26E0" w:rsidRPr="00E00A30" w:rsidRDefault="000D26E0" w:rsidP="000D26E0">
      <w:pPr>
        <w:keepNext/>
        <w:keepLines/>
        <w:jc w:val="both"/>
        <w:rPr>
          <w:rFonts w:ascii="Tahoma" w:eastAsia="Calibri" w:hAnsi="Tahoma" w:cs="Tahoma"/>
          <w:bCs/>
          <w:i/>
          <w:sz w:val="19"/>
          <w:szCs w:val="19"/>
        </w:rPr>
      </w:pPr>
      <w:r w:rsidRPr="00E00A30">
        <w:rPr>
          <w:rFonts w:ascii="Tahoma" w:eastAsia="Calibri" w:hAnsi="Tahoma" w:cs="Tahoma"/>
          <w:bCs/>
          <w:i/>
          <w:sz w:val="19"/>
          <w:szCs w:val="19"/>
        </w:rPr>
        <w:t xml:space="preserve">Zgoraj navedene pogoje lahko ponudnik izpolni samostojno, kot skupina ponudnikov (skupna ponudba) ali s podizvajalci (glede na dejavnosti, ki so predmet javnega naročila in jih bo v okviru ponudbe posamezni gospodarski subjekt izvajal). </w:t>
      </w:r>
    </w:p>
    <w:p w14:paraId="11388914" w14:textId="77777777" w:rsidR="000D26E0" w:rsidRPr="00E00A30" w:rsidRDefault="000D26E0" w:rsidP="000D26E0">
      <w:pPr>
        <w:keepNext/>
        <w:keepLines/>
        <w:jc w:val="both"/>
        <w:rPr>
          <w:rFonts w:ascii="Tahoma" w:hAnsi="Tahoma" w:cs="Tahoma"/>
        </w:rPr>
      </w:pPr>
    </w:p>
    <w:p w14:paraId="40EF87DA" w14:textId="77777777" w:rsidR="000D26E0" w:rsidRPr="00E00A30" w:rsidRDefault="000D26E0" w:rsidP="000D26E0">
      <w:pPr>
        <w:keepNext/>
        <w:keepLines/>
        <w:jc w:val="both"/>
        <w:rPr>
          <w:rFonts w:ascii="Tahoma" w:hAnsi="Tahoma" w:cs="Tahoma"/>
          <w:b/>
        </w:rPr>
      </w:pPr>
      <w:r w:rsidRPr="00E00A30">
        <w:rPr>
          <w:rFonts w:ascii="Tahoma" w:hAnsi="Tahoma" w:cs="Tahoma"/>
          <w:b/>
        </w:rPr>
        <w:t>Dokazila:</w:t>
      </w:r>
    </w:p>
    <w:p w14:paraId="403B89E4" w14:textId="1AD617D8" w:rsidR="000D26E0" w:rsidRPr="00E00A30" w:rsidRDefault="000D26E0" w:rsidP="000D26E0">
      <w:pPr>
        <w:keepNext/>
        <w:keepLines/>
        <w:numPr>
          <w:ilvl w:val="0"/>
          <w:numId w:val="7"/>
        </w:numPr>
        <w:jc w:val="both"/>
        <w:rPr>
          <w:rFonts w:ascii="Tahoma" w:hAnsi="Tahoma" w:cs="Tahoma"/>
        </w:rPr>
      </w:pPr>
      <w:r w:rsidRPr="00E00A30">
        <w:rPr>
          <w:rFonts w:ascii="Tahoma" w:hAnsi="Tahoma" w:cs="Tahoma"/>
        </w:rPr>
        <w:t>Izpolnjena in podpisana Priloga 3/1  UGOTAVLJANJE SPOSOBNOSTI IN IZJAVA O SPREJEMANJU POGOJEV RAZPISNE DOKUMENTACIJE,</w:t>
      </w:r>
    </w:p>
    <w:p w14:paraId="225D75F0" w14:textId="5CE41D0D" w:rsidR="004A32D3" w:rsidRPr="00E00A30" w:rsidRDefault="004A32D3" w:rsidP="004A32D3">
      <w:pPr>
        <w:pStyle w:val="Odstavekseznama"/>
        <w:keepNext/>
        <w:keepLines/>
        <w:numPr>
          <w:ilvl w:val="0"/>
          <w:numId w:val="7"/>
        </w:numPr>
        <w:jc w:val="both"/>
        <w:rPr>
          <w:rFonts w:ascii="Tahoma" w:hAnsi="Tahoma" w:cs="Tahoma"/>
        </w:rPr>
      </w:pPr>
      <w:r w:rsidRPr="00E00A30">
        <w:rPr>
          <w:rFonts w:ascii="Tahoma" w:hAnsi="Tahoma" w:cs="Tahoma"/>
        </w:rPr>
        <w:t>Izpolnjena in podpisana Priloga 5 DOKAZILO O KADRIH</w:t>
      </w:r>
      <w:r w:rsidRPr="00E00A30" w:rsidDel="007818A8">
        <w:rPr>
          <w:rFonts w:ascii="Tahoma" w:hAnsi="Tahoma" w:cs="Tahoma"/>
        </w:rPr>
        <w:t xml:space="preserve"> </w:t>
      </w:r>
    </w:p>
    <w:p w14:paraId="0F185DE9" w14:textId="77777777" w:rsidR="000D26E0" w:rsidRPr="00E00A30" w:rsidRDefault="000D26E0" w:rsidP="000D26E0">
      <w:pPr>
        <w:keepNext/>
        <w:keepLines/>
        <w:jc w:val="both"/>
        <w:rPr>
          <w:rFonts w:ascii="Tahoma" w:hAnsi="Tahoma" w:cs="Tahoma"/>
        </w:rPr>
      </w:pPr>
    </w:p>
    <w:p w14:paraId="34D76326" w14:textId="77777777" w:rsidR="000D26E0" w:rsidRPr="00E00A30" w:rsidRDefault="000D26E0" w:rsidP="000D26E0">
      <w:pPr>
        <w:keepNext/>
        <w:keepLines/>
        <w:numPr>
          <w:ilvl w:val="2"/>
          <w:numId w:val="2"/>
        </w:numPr>
        <w:jc w:val="both"/>
        <w:outlineLvl w:val="0"/>
        <w:rPr>
          <w:rFonts w:ascii="Tahoma" w:hAnsi="Tahoma" w:cs="Tahoma"/>
          <w:b/>
        </w:rPr>
      </w:pPr>
      <w:r w:rsidRPr="00E00A30">
        <w:rPr>
          <w:rFonts w:ascii="Tahoma" w:hAnsi="Tahoma" w:cs="Tahoma"/>
          <w:b/>
        </w:rPr>
        <w:t>Reference za gospodarski subjekt in vodjo del</w:t>
      </w:r>
    </w:p>
    <w:p w14:paraId="460388CA" w14:textId="77777777" w:rsidR="000D26E0" w:rsidRPr="00E00A30" w:rsidRDefault="000D26E0" w:rsidP="000D26E0">
      <w:pPr>
        <w:keepNext/>
        <w:keepLines/>
        <w:jc w:val="both"/>
        <w:rPr>
          <w:rFonts w:ascii="Tahoma" w:hAnsi="Tahoma" w:cs="Tahoma"/>
          <w:bCs/>
        </w:rPr>
      </w:pPr>
    </w:p>
    <w:p w14:paraId="10A37B03" w14:textId="779CADFC" w:rsidR="000D26E0" w:rsidRPr="00E00A30" w:rsidRDefault="000D26E0" w:rsidP="000D26E0">
      <w:pPr>
        <w:keepNext/>
        <w:keepLines/>
        <w:jc w:val="both"/>
        <w:rPr>
          <w:rFonts w:ascii="Tahoma" w:hAnsi="Tahoma" w:cs="Tahoma"/>
          <w:kern w:val="16"/>
        </w:rPr>
      </w:pPr>
      <w:r w:rsidRPr="00E00A30">
        <w:rPr>
          <w:rFonts w:ascii="Tahoma" w:hAnsi="Tahoma" w:cs="Tahoma"/>
          <w:kern w:val="16"/>
        </w:rPr>
        <w:t xml:space="preserve">Reference, ki jih mora ponudnik predložiti v sklopu ponudbe za gospodarski subjekt in za vodjo del so podrobneje opisane v prilogi k tej razpisni dokumentaciji: Tehnična specifikacija -TEHNIČNI OPIS JAVNEGA NAROČILA - Priloga št. 1 k pogodbi št.: </w:t>
      </w:r>
      <w:r w:rsidR="008C6177" w:rsidRPr="00E00A30">
        <w:rPr>
          <w:rFonts w:ascii="Tahoma" w:hAnsi="Tahoma" w:cs="Tahoma"/>
          <w:kern w:val="16"/>
        </w:rPr>
        <w:t>VKS-177/23</w:t>
      </w:r>
      <w:r w:rsidRPr="00E00A30">
        <w:rPr>
          <w:rFonts w:ascii="Tahoma" w:hAnsi="Tahoma" w:cs="Tahoma"/>
          <w:kern w:val="16"/>
        </w:rPr>
        <w:t>.</w:t>
      </w:r>
    </w:p>
    <w:p w14:paraId="6AB2DC75" w14:textId="77777777" w:rsidR="000D26E0" w:rsidRPr="00E00A30" w:rsidRDefault="000D26E0" w:rsidP="000D26E0">
      <w:pPr>
        <w:keepNext/>
        <w:keepLines/>
        <w:jc w:val="both"/>
        <w:rPr>
          <w:rFonts w:ascii="Tahoma" w:hAnsi="Tahoma" w:cs="Tahoma"/>
          <w:b/>
        </w:rPr>
      </w:pPr>
    </w:p>
    <w:p w14:paraId="6AC06173" w14:textId="5BEB9BE1" w:rsidR="000D26E0" w:rsidRPr="00E00A30" w:rsidRDefault="000D26E0" w:rsidP="000D26E0">
      <w:pPr>
        <w:keepNext/>
        <w:keepLines/>
        <w:jc w:val="both"/>
        <w:rPr>
          <w:rFonts w:ascii="Tahoma" w:hAnsi="Tahoma" w:cs="Tahoma"/>
        </w:rPr>
      </w:pPr>
      <w:r w:rsidRPr="00E00A30">
        <w:rPr>
          <w:rFonts w:ascii="Tahoma" w:hAnsi="Tahoma" w:cs="Tahoma"/>
        </w:rPr>
        <w:t>Upoštevale se bodo samo reference, katerih pogodba oz. objekt je zaključen in je v funkcionalnem obratovanju. Upoštevale se bodo reference od 1.1.20</w:t>
      </w:r>
      <w:r w:rsidR="008047DB" w:rsidRPr="00E00A30">
        <w:rPr>
          <w:rFonts w:ascii="Tahoma" w:hAnsi="Tahoma" w:cs="Tahoma"/>
        </w:rPr>
        <w:t>20</w:t>
      </w:r>
      <w:r w:rsidRPr="00E00A30">
        <w:rPr>
          <w:rFonts w:ascii="Tahoma" w:hAnsi="Tahoma" w:cs="Tahoma"/>
        </w:rPr>
        <w:t xml:space="preserve"> naprej.</w:t>
      </w:r>
    </w:p>
    <w:p w14:paraId="716756A9" w14:textId="77777777" w:rsidR="000D26E0" w:rsidRPr="00E00A30" w:rsidRDefault="000D26E0" w:rsidP="000D26E0">
      <w:pPr>
        <w:keepNext/>
        <w:keepLines/>
        <w:jc w:val="both"/>
        <w:rPr>
          <w:rFonts w:ascii="Tahoma" w:hAnsi="Tahoma" w:cs="Tahoma"/>
        </w:rPr>
      </w:pPr>
    </w:p>
    <w:p w14:paraId="24748217" w14:textId="77777777" w:rsidR="000D26E0" w:rsidRPr="00E00A30" w:rsidRDefault="000D26E0" w:rsidP="000D26E0">
      <w:pPr>
        <w:keepNext/>
        <w:keepLines/>
        <w:jc w:val="both"/>
        <w:rPr>
          <w:rFonts w:ascii="Tahoma" w:hAnsi="Tahoma" w:cs="Tahoma"/>
          <w:u w:val="single"/>
        </w:rPr>
      </w:pPr>
      <w:r w:rsidRPr="00E00A30">
        <w:rPr>
          <w:rFonts w:ascii="Tahoma" w:hAnsi="Tahoma" w:cs="Tahoma"/>
          <w:b/>
          <w:smallCaps/>
        </w:rPr>
        <w:t>Dokazila:</w:t>
      </w:r>
    </w:p>
    <w:p w14:paraId="24AF6707" w14:textId="77777777" w:rsidR="000D26E0" w:rsidRPr="00E00A30" w:rsidRDefault="000D26E0" w:rsidP="000D26E0">
      <w:pPr>
        <w:keepNext/>
        <w:keepLines/>
        <w:jc w:val="both"/>
        <w:rPr>
          <w:rFonts w:ascii="Tahoma" w:hAnsi="Tahoma" w:cs="Tahoma"/>
        </w:rPr>
      </w:pPr>
      <w:r w:rsidRPr="00E00A30">
        <w:rPr>
          <w:rFonts w:ascii="Tahoma" w:hAnsi="Tahoma" w:cs="Tahoma"/>
        </w:rPr>
        <w:lastRenderedPageBreak/>
        <w:t xml:space="preserve">Ponudnik izkaže izpolnjevanje pogojev v točki 4. s priložitvijo izpolnjenih in podpisanih: </w:t>
      </w:r>
    </w:p>
    <w:p w14:paraId="781033A2" w14:textId="77777777" w:rsidR="000D26E0" w:rsidRPr="00E00A30" w:rsidRDefault="000D26E0" w:rsidP="000D26E0">
      <w:pPr>
        <w:keepNext/>
        <w:keepLines/>
        <w:numPr>
          <w:ilvl w:val="0"/>
          <w:numId w:val="40"/>
        </w:numPr>
        <w:ind w:left="567"/>
        <w:jc w:val="both"/>
        <w:rPr>
          <w:rFonts w:ascii="Tahoma" w:hAnsi="Tahoma" w:cs="Tahoma"/>
        </w:rPr>
      </w:pPr>
      <w:r w:rsidRPr="00E00A30">
        <w:rPr>
          <w:rFonts w:ascii="Tahoma" w:hAnsi="Tahoma" w:cs="Tahoma"/>
        </w:rPr>
        <w:t>prilog 5/1, 5/2, 6/1, 6/2,</w:t>
      </w:r>
    </w:p>
    <w:p w14:paraId="2099C19E" w14:textId="77777777" w:rsidR="000D26E0" w:rsidRPr="00E00A30" w:rsidRDefault="000D26E0" w:rsidP="000D26E0">
      <w:pPr>
        <w:keepNext/>
        <w:keepLines/>
        <w:numPr>
          <w:ilvl w:val="0"/>
          <w:numId w:val="40"/>
        </w:numPr>
        <w:ind w:left="567"/>
        <w:jc w:val="both"/>
        <w:rPr>
          <w:rFonts w:ascii="Tahoma" w:hAnsi="Tahoma" w:cs="Tahoma"/>
        </w:rPr>
      </w:pPr>
      <w:r w:rsidRPr="00E00A30">
        <w:rPr>
          <w:rFonts w:ascii="Tahoma" w:hAnsi="Tahoma" w:cs="Tahoma"/>
          <w:iCs/>
        </w:rPr>
        <w:t xml:space="preserve">ter priložiti ostala dokazila, v kolikor/kot to izhaja iz posameznih točk razpisne dokumentacije. </w:t>
      </w:r>
    </w:p>
    <w:p w14:paraId="45A5964D" w14:textId="77777777" w:rsidR="000D26E0" w:rsidRPr="00E00A30" w:rsidRDefault="000D26E0" w:rsidP="000D26E0">
      <w:pPr>
        <w:keepNext/>
        <w:keepLines/>
        <w:ind w:left="720"/>
        <w:contextualSpacing/>
        <w:jc w:val="both"/>
        <w:rPr>
          <w:rFonts w:ascii="Tahoma" w:hAnsi="Tahoma" w:cs="Tahoma"/>
        </w:rPr>
      </w:pPr>
    </w:p>
    <w:p w14:paraId="7C83E1E2" w14:textId="506621BD" w:rsidR="000D26E0" w:rsidRPr="00E00A30" w:rsidRDefault="000D26E0" w:rsidP="000D26E0">
      <w:pPr>
        <w:keepNext/>
        <w:keepLines/>
        <w:jc w:val="both"/>
        <w:rPr>
          <w:rFonts w:ascii="Tahoma" w:hAnsi="Tahoma" w:cs="Tahoma"/>
        </w:rPr>
      </w:pPr>
      <w:r w:rsidRPr="00E00A30">
        <w:rPr>
          <w:rFonts w:ascii="Tahoma" w:hAnsi="Tahoma" w:cs="Tahoma"/>
        </w:rPr>
        <w:t xml:space="preserve">Če navedene reference ne izkazujejo resničnega stanja jih naročnik ne bo upošteval. Za dela, katerih referenčni naročnik je JAVNO PODJETJE </w:t>
      </w:r>
      <w:r w:rsidR="003D33A6" w:rsidRPr="00E00A30">
        <w:rPr>
          <w:rFonts w:ascii="Tahoma" w:hAnsi="Tahoma" w:cs="Tahoma"/>
        </w:rPr>
        <w:t>VODOVOD KANALIZACIJA SNAGA</w:t>
      </w:r>
      <w:r w:rsidRPr="00E00A30">
        <w:rPr>
          <w:rFonts w:ascii="Tahoma" w:hAnsi="Tahoma" w:cs="Tahoma"/>
        </w:rPr>
        <w:t xml:space="preserve"> d.o.o., ponudnik predloži samo Prilogo 5, 5/1 in 5/2.</w:t>
      </w:r>
    </w:p>
    <w:p w14:paraId="6A7D9A1A" w14:textId="77777777" w:rsidR="000D26E0" w:rsidRPr="00E00A30" w:rsidRDefault="000D26E0" w:rsidP="000D26E0">
      <w:pPr>
        <w:keepNext/>
        <w:keepLines/>
        <w:jc w:val="both"/>
        <w:rPr>
          <w:rFonts w:ascii="Tahoma" w:hAnsi="Tahoma" w:cs="Tahoma"/>
          <w:b/>
        </w:rPr>
      </w:pPr>
    </w:p>
    <w:p w14:paraId="6F8DD326" w14:textId="77777777" w:rsidR="000D26E0" w:rsidRPr="00E00A30" w:rsidRDefault="000D26E0" w:rsidP="000D26E0">
      <w:pPr>
        <w:keepNext/>
        <w:keepLines/>
        <w:jc w:val="both"/>
        <w:rPr>
          <w:rFonts w:ascii="Tahoma" w:hAnsi="Tahoma" w:cs="Tahoma"/>
          <w:b/>
          <w:bCs/>
          <w:i/>
        </w:rPr>
      </w:pPr>
      <w:r w:rsidRPr="00E00A30">
        <w:rPr>
          <w:rFonts w:ascii="Tahoma" w:hAnsi="Tahoma" w:cs="Tahoma"/>
          <w:b/>
          <w:bCs/>
          <w:i/>
        </w:rPr>
        <w:t xml:space="preserve">Zgoraj navedene referenčne pogoje lahko ponudnik izpolni samostojno, kot skupina ponudnikov (partnerji) v okviru skupne ponudbe ali s prijavljenimi podizvajalci, </w:t>
      </w:r>
      <w:r w:rsidRPr="00E00A30">
        <w:rPr>
          <w:rFonts w:ascii="Tahoma" w:hAnsi="Tahoma" w:cs="Tahoma"/>
          <w:b/>
          <w:bCs/>
          <w:i/>
          <w:u w:val="single"/>
        </w:rPr>
        <w:t>vendar bo moral ta gospodarski subjekt (s katerim se izkazuje reference) predmetna dela javnega naročila tudi izvesti.</w:t>
      </w:r>
      <w:r w:rsidRPr="00E00A30">
        <w:rPr>
          <w:rFonts w:ascii="Tahoma" w:hAnsi="Tahoma" w:cs="Tahoma"/>
          <w:b/>
          <w:bCs/>
          <w:i/>
        </w:rPr>
        <w:t xml:space="preserve"> </w:t>
      </w:r>
    </w:p>
    <w:p w14:paraId="2EEA54BD" w14:textId="77777777" w:rsidR="000D26E0" w:rsidRPr="00E00A30" w:rsidRDefault="000D26E0" w:rsidP="000D26E0">
      <w:pPr>
        <w:keepNext/>
        <w:keepLines/>
        <w:jc w:val="both"/>
        <w:rPr>
          <w:rFonts w:ascii="Tahoma" w:hAnsi="Tahoma" w:cs="Tahoma"/>
          <w:b/>
          <w:bCs/>
          <w:i/>
        </w:rPr>
      </w:pPr>
    </w:p>
    <w:p w14:paraId="6B7F8103" w14:textId="40534AC6" w:rsidR="000D26E0" w:rsidRPr="00E00A30" w:rsidRDefault="000D26E0" w:rsidP="000D26E0">
      <w:pPr>
        <w:keepNext/>
        <w:keepLines/>
        <w:jc w:val="both"/>
        <w:rPr>
          <w:rFonts w:ascii="Tahoma" w:hAnsi="Tahoma" w:cs="Tahoma"/>
          <w:b/>
        </w:rPr>
      </w:pPr>
    </w:p>
    <w:p w14:paraId="15853373"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Sprejemanje pogojev razpisne dokumentacije</w:t>
      </w:r>
    </w:p>
    <w:p w14:paraId="321370DC" w14:textId="77777777" w:rsidR="000D26E0" w:rsidRPr="00E00A30" w:rsidRDefault="000D26E0" w:rsidP="000D26E0">
      <w:pPr>
        <w:keepNext/>
        <w:keepLines/>
        <w:jc w:val="both"/>
        <w:rPr>
          <w:rFonts w:ascii="Tahoma" w:hAnsi="Tahoma" w:cs="Tahoma"/>
        </w:rPr>
      </w:pPr>
    </w:p>
    <w:p w14:paraId="2EDD7699" w14:textId="77777777" w:rsidR="000D26E0" w:rsidRPr="00E00A30" w:rsidRDefault="000D26E0" w:rsidP="000D26E0">
      <w:pPr>
        <w:keepNext/>
        <w:keepLines/>
        <w:ind w:right="56"/>
        <w:jc w:val="both"/>
        <w:rPr>
          <w:rFonts w:ascii="Tahoma" w:hAnsi="Tahoma" w:cs="Tahoma"/>
        </w:rPr>
      </w:pPr>
      <w:r w:rsidRPr="00E00A30">
        <w:rPr>
          <w:rFonts w:ascii="Tahoma" w:hAnsi="Tahoma" w:cs="Tahoma"/>
        </w:rPr>
        <w:t xml:space="preserve">Ponudnik, skupina ponudnikov v okviru skupne ponudbe, vsi v ponudbi navedeni podizvajalci in vsi v ponudbi navedeni subjekti, katerih zmogljivosti uporablja ponudnik, podpišejo </w:t>
      </w:r>
      <w:r w:rsidRPr="00E00A30">
        <w:rPr>
          <w:rFonts w:ascii="Tahoma" w:hAnsi="Tahoma" w:cs="Tahoma"/>
          <w:bCs/>
        </w:rPr>
        <w:t>izjavo: (Priloga 3/1) s strani vseh gospodarskih subjektov oziroma samostojnih podjetnikov v ponudbi.</w:t>
      </w:r>
      <w:r w:rsidRPr="00E00A30">
        <w:rPr>
          <w:rFonts w:ascii="Tahoma" w:hAnsi="Tahoma" w:cs="Tahoma"/>
        </w:rPr>
        <w:t>, s katerim potrdijo, da so seznanjenji z določili razpisne dokumentacije in da se z njo strinjajo.</w:t>
      </w:r>
    </w:p>
    <w:p w14:paraId="011B9AC9" w14:textId="77777777" w:rsidR="000D26E0" w:rsidRPr="00E00A30" w:rsidRDefault="000D26E0" w:rsidP="000D26E0">
      <w:pPr>
        <w:keepNext/>
        <w:keepLines/>
        <w:ind w:right="56"/>
        <w:jc w:val="both"/>
        <w:rPr>
          <w:rFonts w:ascii="Tahoma" w:hAnsi="Tahoma" w:cs="Tahoma"/>
        </w:rPr>
      </w:pPr>
    </w:p>
    <w:p w14:paraId="7F7695A8" w14:textId="46D530B2" w:rsidR="000D26E0" w:rsidRPr="00E00A30" w:rsidRDefault="000D26E0" w:rsidP="000D26E0">
      <w:pPr>
        <w:keepNext/>
        <w:keepLines/>
        <w:jc w:val="both"/>
        <w:rPr>
          <w:rFonts w:ascii="Tahoma" w:hAnsi="Tahoma" w:cs="Tahoma"/>
        </w:rPr>
      </w:pPr>
    </w:p>
    <w:p w14:paraId="03583B6E"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Ostale zahteve in pogoji naročnika</w:t>
      </w:r>
    </w:p>
    <w:p w14:paraId="6AECA5ED" w14:textId="77777777" w:rsidR="000D26E0" w:rsidRPr="00E00A30" w:rsidRDefault="000D26E0" w:rsidP="000D26E0">
      <w:pPr>
        <w:keepNext/>
        <w:keepLines/>
        <w:rPr>
          <w:rFonts w:ascii="Tahoma" w:hAnsi="Tahoma" w:cs="Tahoma"/>
          <w:b/>
        </w:rPr>
      </w:pPr>
    </w:p>
    <w:p w14:paraId="13A6736E" w14:textId="77777777" w:rsidR="000D26E0" w:rsidRPr="00E00A30" w:rsidRDefault="000D26E0" w:rsidP="000D26E0">
      <w:pPr>
        <w:keepNext/>
        <w:keepLines/>
        <w:jc w:val="both"/>
        <w:rPr>
          <w:rFonts w:ascii="Tahoma" w:hAnsi="Tahoma" w:cs="Tahoma"/>
        </w:rPr>
      </w:pPr>
      <w:r w:rsidRPr="00E00A30">
        <w:rPr>
          <w:rFonts w:ascii="Tahoma" w:hAnsi="Tahoma" w:cs="Tahoma"/>
          <w:bCs/>
        </w:rPr>
        <w:t xml:space="preserve">Gospodarski subjekt </w:t>
      </w:r>
      <w:r w:rsidRPr="00E00A30">
        <w:rPr>
          <w:rFonts w:ascii="Tahoma" w:hAnsi="Tahoma" w:cs="Tahoma"/>
        </w:rPr>
        <w:t>ne sme biti uvrščen na seznam poslovnih subjektov, s katerimi na podlagi 35. člena Zakona o integriteti in preprečevanju korupcije (Ur. l. RS, št. 69/11-UPB2, v nadaljevanju: ZIntPK), naročniki ne smejo sodelovati.</w:t>
      </w:r>
    </w:p>
    <w:p w14:paraId="73A70006" w14:textId="77777777" w:rsidR="000D26E0" w:rsidRPr="00E00A30" w:rsidRDefault="000D26E0" w:rsidP="000D26E0">
      <w:pPr>
        <w:keepNext/>
        <w:keepLines/>
        <w:jc w:val="both"/>
        <w:rPr>
          <w:rFonts w:ascii="Tahoma" w:hAnsi="Tahoma" w:cs="Tahoma"/>
        </w:rPr>
      </w:pPr>
    </w:p>
    <w:p w14:paraId="68B8E7CE" w14:textId="77777777" w:rsidR="000D26E0" w:rsidRPr="00E00A30" w:rsidRDefault="000D26E0" w:rsidP="000D26E0">
      <w:pPr>
        <w:keepNext/>
        <w:keepLines/>
        <w:jc w:val="both"/>
        <w:rPr>
          <w:rFonts w:ascii="Tahoma" w:hAnsi="Tahoma" w:cs="Tahoma"/>
        </w:rPr>
      </w:pPr>
      <w:r w:rsidRPr="00E00A30">
        <w:rPr>
          <w:rFonts w:ascii="Tahoma" w:hAnsi="Tahoma" w:cs="Tahoma"/>
        </w:rPr>
        <w:t>Dokazilo:</w:t>
      </w:r>
    </w:p>
    <w:p w14:paraId="18A1ACF8" w14:textId="6F211462" w:rsidR="000D26E0" w:rsidRPr="00E00A30" w:rsidRDefault="000D26E0" w:rsidP="000D26E0">
      <w:pPr>
        <w:keepNext/>
        <w:keepLines/>
        <w:contextualSpacing/>
        <w:jc w:val="both"/>
        <w:rPr>
          <w:rFonts w:ascii="Tahoma" w:hAnsi="Tahoma" w:cs="Tahoma"/>
          <w:bCs/>
        </w:rPr>
      </w:pPr>
      <w:r w:rsidRPr="00E00A30">
        <w:rPr>
          <w:rFonts w:ascii="Tahoma" w:hAnsi="Tahoma" w:cs="Tahoma"/>
          <w:bCs/>
        </w:rPr>
        <w:t xml:space="preserve">Izpolnjena in podpisana izjava: (Priloga 3/1) s strani vseh gospodarskih subjektov oziroma samostojnih podjetnikov v ponudbi. </w:t>
      </w:r>
    </w:p>
    <w:p w14:paraId="35C26F1F" w14:textId="46BFCCF8" w:rsidR="000D26E0" w:rsidRPr="00E00A30" w:rsidRDefault="000D26E0" w:rsidP="000D26E0">
      <w:pPr>
        <w:keepNext/>
        <w:keepLines/>
        <w:rPr>
          <w:rFonts w:ascii="Tahoma" w:hAnsi="Tahoma" w:cs="Tahoma"/>
        </w:rPr>
      </w:pPr>
    </w:p>
    <w:p w14:paraId="7F2DDBB0" w14:textId="77777777" w:rsidR="000D26E0" w:rsidRPr="00E00A30" w:rsidRDefault="000D26E0" w:rsidP="000D26E0">
      <w:pPr>
        <w:keepNext/>
        <w:keepLines/>
        <w:numPr>
          <w:ilvl w:val="0"/>
          <w:numId w:val="2"/>
        </w:numPr>
        <w:jc w:val="both"/>
        <w:rPr>
          <w:rFonts w:ascii="Tahoma" w:hAnsi="Tahoma" w:cs="Tahoma"/>
          <w:b/>
          <w:sz w:val="24"/>
        </w:rPr>
      </w:pPr>
      <w:r w:rsidRPr="00E00A30">
        <w:rPr>
          <w:rFonts w:ascii="Tahoma" w:hAnsi="Tahoma" w:cs="Tahoma"/>
          <w:b/>
          <w:sz w:val="24"/>
        </w:rPr>
        <w:t>FINANČNA ZAVAROVANJA</w:t>
      </w:r>
    </w:p>
    <w:p w14:paraId="1D51F091" w14:textId="77777777" w:rsidR="000D26E0" w:rsidRPr="00E00A30" w:rsidRDefault="000D26E0" w:rsidP="000D26E0">
      <w:pPr>
        <w:keepNext/>
        <w:keepLines/>
        <w:jc w:val="both"/>
        <w:rPr>
          <w:rFonts w:ascii="Tahoma" w:hAnsi="Tahoma" w:cs="Tahoma"/>
          <w:b/>
        </w:rPr>
      </w:pPr>
    </w:p>
    <w:p w14:paraId="6B86A771" w14:textId="77777777" w:rsidR="000D26E0" w:rsidRPr="00E00A30" w:rsidRDefault="000D26E0" w:rsidP="000D26E0">
      <w:pPr>
        <w:keepNext/>
        <w:keepLines/>
        <w:jc w:val="both"/>
        <w:rPr>
          <w:rFonts w:ascii="Tahoma" w:hAnsi="Tahoma" w:cs="Tahoma"/>
        </w:rPr>
      </w:pPr>
      <w:r w:rsidRPr="00E00A30">
        <w:rPr>
          <w:rFonts w:ascii="Tahoma" w:hAnsi="Tahoma" w:cs="Tahoma"/>
        </w:rPr>
        <w:t>Izbrani ponudnik mora za zavarovanje izpolnitve svoje obveznosti do naročnika, naročniku predložiti finančno zavarovanje v obliki bančne garancije oziroma kavcijskega zavarovanja. Finančno zavarovanje mora biti nepreklicno, brezpogojno in plačljivo na prvi poziv ter izdano po vzorcu iz razpisne dokumentacije.</w:t>
      </w:r>
      <w:r w:rsidRPr="00E00A30">
        <w:rPr>
          <w:rFonts w:ascii="Tahoma" w:hAnsi="Tahoma" w:cs="Tahoma"/>
          <w:b/>
        </w:rPr>
        <w:t xml:space="preserve"> Finančno zavarovanje mora biti izdano s strani banke ali zavarovalnice, ki ima sedež v Republiki Sloveniji in v slovenskem jeziku.</w:t>
      </w:r>
    </w:p>
    <w:p w14:paraId="517DCF16" w14:textId="6B2CC965" w:rsidR="000D26E0" w:rsidRPr="00E00A30" w:rsidRDefault="000D26E0" w:rsidP="000D26E0">
      <w:pPr>
        <w:keepNext/>
        <w:keepLines/>
        <w:jc w:val="both"/>
        <w:rPr>
          <w:rFonts w:ascii="Tahoma" w:hAnsi="Tahoma" w:cs="Tahoma"/>
        </w:rPr>
      </w:pPr>
    </w:p>
    <w:p w14:paraId="627E633F" w14:textId="77777777" w:rsidR="000D26E0" w:rsidRPr="00E00A30" w:rsidRDefault="000D26E0" w:rsidP="000D26E0">
      <w:pPr>
        <w:keepNext/>
        <w:keepLines/>
        <w:jc w:val="both"/>
        <w:rPr>
          <w:rFonts w:ascii="Tahoma" w:hAnsi="Tahoma" w:cs="Tahoma"/>
        </w:rPr>
      </w:pPr>
      <w:r w:rsidRPr="00E00A30">
        <w:rPr>
          <w:rFonts w:ascii="Tahoma" w:hAnsi="Tahoma" w:cs="Tahoma"/>
        </w:rPr>
        <w:t>Uporabljena valuta je EUR. Finančna zavarovanja, ki jih ponudnik ne predloži v skladu s predloženimi vzorci iz razpisne dokumentacije, po vsebini ne smejo bistveno odstopati od vzorca finančnih zavarovanj iz razpisne dokumentacije in ne smejo vsebovati dodatnih pogojev za izplačilo, krajših rokov, kot jih je določil naročnik, nižjega zneska, kot ga je določil naročnik ali spremembe krajevne pristojnosti za reševanje sporov med upravičencem in banko/zavarovalnico.</w:t>
      </w:r>
    </w:p>
    <w:p w14:paraId="42C40BEA" w14:textId="4C82C2F2" w:rsidR="000D26E0" w:rsidRPr="00E00A30" w:rsidRDefault="000D26E0" w:rsidP="000D26E0">
      <w:pPr>
        <w:keepNext/>
        <w:keepLines/>
        <w:rPr>
          <w:rFonts w:ascii="Tahoma" w:hAnsi="Tahoma" w:cs="Tahoma"/>
          <w:b/>
        </w:rPr>
      </w:pPr>
    </w:p>
    <w:p w14:paraId="7609EBF1"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Finančno zavarovanje za dobro izvedbo obveznosti</w:t>
      </w:r>
    </w:p>
    <w:p w14:paraId="75AD77E1" w14:textId="77777777" w:rsidR="000D26E0" w:rsidRPr="00E00A30" w:rsidRDefault="000D26E0" w:rsidP="000D26E0">
      <w:pPr>
        <w:keepNext/>
        <w:keepLines/>
        <w:jc w:val="both"/>
        <w:rPr>
          <w:rFonts w:ascii="Tahoma" w:hAnsi="Tahoma" w:cs="Tahoma"/>
        </w:rPr>
      </w:pPr>
    </w:p>
    <w:p w14:paraId="1ADCF258" w14:textId="05D23696" w:rsidR="000D26E0" w:rsidRPr="00E00A30" w:rsidRDefault="000D26E0" w:rsidP="000D26E0">
      <w:pPr>
        <w:keepNext/>
        <w:keepLines/>
        <w:jc w:val="both"/>
        <w:rPr>
          <w:rFonts w:ascii="Tahoma" w:hAnsi="Tahoma" w:cs="Tahoma"/>
        </w:rPr>
      </w:pPr>
      <w:r w:rsidRPr="00E00A30">
        <w:rPr>
          <w:rFonts w:ascii="Tahoma" w:hAnsi="Tahoma" w:cs="Tahoma"/>
        </w:rPr>
        <w:t xml:space="preserve">Izbrani ponudnik bo moral najkasneje v roku 15 (petnajstih) dni od sklenitve pogodbe predložiti naročniku </w:t>
      </w:r>
      <w:r w:rsidR="005A3D80" w:rsidRPr="005A3D80">
        <w:rPr>
          <w:rFonts w:ascii="Tahoma" w:hAnsi="Tahoma" w:cs="Tahoma"/>
        </w:rPr>
        <w:t>podpisano in žigosano bianko menico z izpolnjeno, podpisano in žigosano menično izjavo</w:t>
      </w:r>
      <w:r w:rsidRPr="00E00A30">
        <w:rPr>
          <w:rFonts w:ascii="Tahoma" w:hAnsi="Tahoma" w:cs="Tahoma"/>
        </w:rPr>
        <w:t xml:space="preserve"> za zavarovanje dobre izvedbe obveznosti v višini </w:t>
      </w:r>
      <w:r w:rsidRPr="00E00A30">
        <w:rPr>
          <w:rFonts w:ascii="Tahoma" w:hAnsi="Tahoma" w:cs="Tahoma"/>
          <w:b/>
        </w:rPr>
        <w:t>10% pogodbene vrednosti  z DDV</w:t>
      </w:r>
      <w:r w:rsidRPr="00E00A30">
        <w:rPr>
          <w:rFonts w:ascii="Tahoma" w:hAnsi="Tahoma" w:cs="Tahoma"/>
        </w:rPr>
        <w:t xml:space="preserve"> veljavnosti z dobo veljavnosti do konca montažnih del. Z</w:t>
      </w:r>
      <w:r w:rsidRPr="00E00A30">
        <w:rPr>
          <w:rFonts w:ascii="Tahoma" w:hAnsi="Tahoma" w:cs="Tahoma"/>
          <w:b/>
        </w:rPr>
        <w:t>avarovanje mora biti izdano s strani banke ali zavarovalnice, ki ima sedež v Republiki Sloveniji in v slovenskem jeziku.</w:t>
      </w:r>
      <w:r w:rsidRPr="00E00A30">
        <w:rPr>
          <w:rFonts w:ascii="Tahoma" w:hAnsi="Tahoma" w:cs="Tahoma"/>
        </w:rPr>
        <w:t xml:space="preserve"> Finančno zavarovanje za dobro izvedbo obveznosti mora biti nepreklicno, brezpogojno in plačljivo na prvi poziv.</w:t>
      </w:r>
    </w:p>
    <w:p w14:paraId="2949DA55" w14:textId="77777777" w:rsidR="000D26E0" w:rsidRPr="00E00A30" w:rsidRDefault="000D26E0" w:rsidP="000D26E0">
      <w:pPr>
        <w:keepNext/>
        <w:keepLines/>
        <w:jc w:val="both"/>
        <w:rPr>
          <w:rFonts w:ascii="Tahoma" w:hAnsi="Tahoma" w:cs="Tahoma"/>
        </w:rPr>
      </w:pPr>
    </w:p>
    <w:p w14:paraId="1149C9D8" w14:textId="77777777" w:rsidR="000D26E0" w:rsidRPr="00E00A30" w:rsidRDefault="000D26E0" w:rsidP="000D26E0">
      <w:pPr>
        <w:keepNext/>
        <w:keepLines/>
        <w:jc w:val="both"/>
        <w:rPr>
          <w:rFonts w:ascii="Tahoma" w:hAnsi="Tahoma" w:cs="Tahoma"/>
        </w:rPr>
      </w:pPr>
      <w:r w:rsidRPr="00E00A30">
        <w:rPr>
          <w:rFonts w:ascii="Tahoma" w:hAnsi="Tahoma" w:cs="Tahoma"/>
        </w:rPr>
        <w:lastRenderedPageBreak/>
        <w:t>V kolikor izbrani ponudnik ne bo izpolnjeval svojih pogodbenih obveznosti, bo naročnik unovčil finančno zavarovanje za zavarovanje dobre izvedbe obveznosti in odstopil od pogodbe, brez kakršnekoli obveznosti do izbranega ponudnik.</w:t>
      </w:r>
    </w:p>
    <w:p w14:paraId="56D12A93" w14:textId="77777777" w:rsidR="000D26E0" w:rsidRPr="00E00A30" w:rsidRDefault="000D26E0" w:rsidP="000D26E0">
      <w:pPr>
        <w:keepNext/>
        <w:keepLines/>
        <w:jc w:val="both"/>
        <w:rPr>
          <w:rFonts w:ascii="Tahoma" w:hAnsi="Tahoma" w:cs="Tahoma"/>
        </w:rPr>
      </w:pPr>
    </w:p>
    <w:p w14:paraId="315B31B4" w14:textId="70B5095F" w:rsidR="000D26E0" w:rsidRDefault="000D26E0" w:rsidP="000D26E0">
      <w:pPr>
        <w:keepNext/>
        <w:keepLines/>
        <w:jc w:val="both"/>
        <w:rPr>
          <w:rFonts w:ascii="Tahoma" w:hAnsi="Tahoma" w:cs="Tahoma"/>
        </w:rPr>
      </w:pPr>
      <w:r w:rsidRPr="00E00A30">
        <w:rPr>
          <w:rFonts w:ascii="Tahoma" w:hAnsi="Tahoma" w:cs="Tahoma"/>
        </w:rPr>
        <w:t>Naročnik bo priložil vzorec finančnega zavarovanja za zavarovanje dobre izvedbe obveznosti v povabilu k oddaji prve ponudbe.</w:t>
      </w:r>
    </w:p>
    <w:p w14:paraId="36C341B7" w14:textId="5F9CCAE9" w:rsidR="00AA1FFB" w:rsidRDefault="00AA1FFB" w:rsidP="000D26E0">
      <w:pPr>
        <w:keepNext/>
        <w:keepLines/>
        <w:jc w:val="both"/>
        <w:rPr>
          <w:rFonts w:ascii="Tahoma" w:hAnsi="Tahoma" w:cs="Tahoma"/>
        </w:rPr>
      </w:pPr>
    </w:p>
    <w:p w14:paraId="1D21334C" w14:textId="77777777" w:rsidR="00AA1FFB" w:rsidRPr="00E00A30" w:rsidRDefault="00AA1FFB" w:rsidP="000D26E0">
      <w:pPr>
        <w:keepNext/>
        <w:keepLines/>
        <w:jc w:val="both"/>
        <w:rPr>
          <w:rFonts w:ascii="Tahoma" w:hAnsi="Tahoma" w:cs="Tahoma"/>
        </w:rPr>
      </w:pPr>
    </w:p>
    <w:p w14:paraId="128E9A3D" w14:textId="77777777" w:rsidR="000D26E0" w:rsidRPr="00E00A30" w:rsidRDefault="000D26E0" w:rsidP="000D26E0">
      <w:pPr>
        <w:keepNext/>
        <w:keepLines/>
        <w:jc w:val="both"/>
        <w:rPr>
          <w:rFonts w:ascii="Tahoma" w:hAnsi="Tahoma" w:cs="Tahoma"/>
        </w:rPr>
      </w:pPr>
    </w:p>
    <w:p w14:paraId="03BFD375" w14:textId="77777777" w:rsidR="000D26E0" w:rsidRPr="00E00A30" w:rsidRDefault="000D26E0" w:rsidP="000D26E0">
      <w:pPr>
        <w:keepNext/>
        <w:keepLines/>
        <w:jc w:val="both"/>
        <w:rPr>
          <w:rFonts w:ascii="Tahoma" w:hAnsi="Tahoma" w:cs="Tahoma"/>
          <w:b/>
        </w:rPr>
      </w:pPr>
      <w:r w:rsidRPr="00E00A30">
        <w:rPr>
          <w:rFonts w:ascii="Tahoma" w:hAnsi="Tahoma" w:cs="Tahoma"/>
          <w:b/>
        </w:rPr>
        <w:t>DOKAZILA:</w:t>
      </w:r>
    </w:p>
    <w:p w14:paraId="43D98E59" w14:textId="47DD09EE" w:rsidR="000D26E0" w:rsidRPr="00E00A30" w:rsidRDefault="000D26E0" w:rsidP="000D26E0">
      <w:pPr>
        <w:keepNext/>
        <w:keepLines/>
        <w:ind w:right="-2"/>
        <w:jc w:val="both"/>
        <w:rPr>
          <w:rFonts w:ascii="Tahoma" w:hAnsi="Tahoma" w:cs="Tahoma"/>
          <w:bCs/>
        </w:rPr>
      </w:pPr>
      <w:r w:rsidRPr="00E00A30">
        <w:rPr>
          <w:rFonts w:ascii="Tahoma" w:hAnsi="Tahoma" w:cs="Tahoma"/>
        </w:rPr>
        <w:t xml:space="preserve">Gospodarski subjekt oziroma samostojni podjetnik izpolni zahtevo, da se strinja s vsebino vzorca finančnega zavarovanja s predložitvijo izpolnjenega in podpisane </w:t>
      </w:r>
      <w:r w:rsidRPr="00E00A30">
        <w:rPr>
          <w:rFonts w:ascii="Tahoma" w:hAnsi="Tahoma" w:cs="Tahoma"/>
          <w:bCs/>
        </w:rPr>
        <w:t xml:space="preserve">izjave: (Priloga 3/1) s strani vseh gospodarskih subjektov oziroma samostojnih podjetnikov v ponudbi. </w:t>
      </w:r>
    </w:p>
    <w:p w14:paraId="0C36B730" w14:textId="77777777" w:rsidR="000D26E0" w:rsidRPr="00E00A30" w:rsidRDefault="000D26E0" w:rsidP="000D26E0">
      <w:pPr>
        <w:keepNext/>
        <w:keepLines/>
        <w:jc w:val="both"/>
        <w:rPr>
          <w:rFonts w:ascii="Tahoma" w:hAnsi="Tahoma" w:cs="Tahoma"/>
        </w:rPr>
      </w:pPr>
    </w:p>
    <w:p w14:paraId="2A1E7186" w14:textId="77777777" w:rsidR="000D26E0" w:rsidRPr="00E00A30" w:rsidRDefault="000D26E0" w:rsidP="000D26E0">
      <w:pPr>
        <w:keepNext/>
        <w:keepLines/>
        <w:jc w:val="both"/>
        <w:rPr>
          <w:rFonts w:ascii="Tahoma" w:hAnsi="Tahoma" w:cs="Tahoma"/>
          <w:b/>
        </w:rPr>
      </w:pPr>
      <w:r w:rsidRPr="00E00A30">
        <w:rPr>
          <w:rFonts w:ascii="Tahoma" w:hAnsi="Tahoma" w:cs="Tahoma"/>
          <w:b/>
        </w:rPr>
        <w:t>OPOZORILO:</w:t>
      </w:r>
    </w:p>
    <w:p w14:paraId="6CF5E749" w14:textId="77777777" w:rsidR="000D26E0" w:rsidRPr="00E00A30" w:rsidRDefault="000D26E0" w:rsidP="000D26E0">
      <w:pPr>
        <w:keepNext/>
        <w:keepLines/>
        <w:jc w:val="both"/>
        <w:rPr>
          <w:rFonts w:ascii="Tahoma" w:hAnsi="Tahoma" w:cs="Tahoma"/>
        </w:rPr>
      </w:pPr>
      <w:r w:rsidRPr="00E00A30">
        <w:rPr>
          <w:rFonts w:ascii="Tahoma" w:hAnsi="Tahoma" w:cs="Tahoma"/>
        </w:rPr>
        <w:t>Finančno zavarovanje, ki ga bo ponudnik priložil pri zavarovanju obveznosti po sklenitvi pogodbe, ne sme vsebinsko odstopati od priloženega vzorca finančnega zavarovanja iz razpisne dokumentacije.</w:t>
      </w:r>
    </w:p>
    <w:p w14:paraId="30B6D1E8" w14:textId="77777777" w:rsidR="000D26E0" w:rsidRPr="00E00A30" w:rsidRDefault="000D26E0" w:rsidP="000D26E0">
      <w:pPr>
        <w:keepNext/>
        <w:keepLines/>
        <w:jc w:val="both"/>
        <w:rPr>
          <w:rFonts w:ascii="Tahoma" w:hAnsi="Tahoma" w:cs="Tahoma"/>
        </w:rPr>
      </w:pPr>
    </w:p>
    <w:p w14:paraId="709F8AD1" w14:textId="77777777" w:rsidR="000D26E0" w:rsidRPr="00E00A30" w:rsidRDefault="000D26E0" w:rsidP="000D26E0">
      <w:pPr>
        <w:keepNext/>
        <w:keepLines/>
        <w:jc w:val="both"/>
        <w:rPr>
          <w:rFonts w:ascii="Tahoma" w:hAnsi="Tahoma" w:cs="Tahoma"/>
          <w:b/>
        </w:rPr>
      </w:pPr>
      <w:r w:rsidRPr="00E00A30">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339D7674" w14:textId="77777777" w:rsidR="000D26E0" w:rsidRPr="00E00A30" w:rsidRDefault="000D26E0" w:rsidP="000D26E0">
      <w:pPr>
        <w:keepNext/>
        <w:keepLines/>
        <w:jc w:val="both"/>
        <w:rPr>
          <w:rFonts w:ascii="Tahoma" w:hAnsi="Tahoma" w:cs="Tahoma"/>
        </w:rPr>
      </w:pPr>
    </w:p>
    <w:p w14:paraId="3AD603CD" w14:textId="77777777" w:rsidR="000D26E0" w:rsidRPr="00E00A30" w:rsidRDefault="000D26E0" w:rsidP="000D26E0">
      <w:pPr>
        <w:keepNext/>
        <w:keepLines/>
        <w:jc w:val="both"/>
        <w:rPr>
          <w:rFonts w:ascii="Tahoma" w:hAnsi="Tahoma" w:cs="Tahoma"/>
        </w:rPr>
      </w:pPr>
      <w:r w:rsidRPr="00E00A30">
        <w:rPr>
          <w:rFonts w:ascii="Tahoma" w:hAnsi="Tahoma" w:cs="Tahoma"/>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3F5CAA23" w14:textId="77777777" w:rsidR="000D26E0" w:rsidRPr="00E00A30" w:rsidRDefault="000D26E0" w:rsidP="000D26E0">
      <w:pPr>
        <w:keepNext/>
        <w:keepLines/>
        <w:jc w:val="both"/>
        <w:rPr>
          <w:rFonts w:ascii="Tahoma" w:hAnsi="Tahoma" w:cs="Tahoma"/>
        </w:rPr>
      </w:pPr>
    </w:p>
    <w:p w14:paraId="60F7D24F" w14:textId="77777777" w:rsidR="000D26E0" w:rsidRPr="00E00A30" w:rsidRDefault="000D26E0" w:rsidP="000D26E0">
      <w:pPr>
        <w:keepNext/>
        <w:keepLines/>
        <w:jc w:val="both"/>
        <w:rPr>
          <w:rFonts w:ascii="Tahoma" w:hAnsi="Tahoma" w:cs="Tahoma"/>
        </w:rPr>
      </w:pPr>
      <w:r w:rsidRPr="00E00A30">
        <w:rPr>
          <w:rFonts w:ascii="Tahoma" w:hAnsi="Tahoma" w:cs="Tahoma"/>
        </w:rPr>
        <w:t>Pristojno sodišče za reševanje morebitnih sporov med upravičencem in izdajateljem garancije je stvarno pristojno sodišče v Ljubljani.</w:t>
      </w:r>
    </w:p>
    <w:p w14:paraId="1E4C197C" w14:textId="77777777" w:rsidR="000D26E0" w:rsidRPr="00E00A30" w:rsidRDefault="000D26E0" w:rsidP="000D26E0">
      <w:pPr>
        <w:keepNext/>
        <w:keepLines/>
        <w:jc w:val="both"/>
        <w:rPr>
          <w:rFonts w:ascii="Tahoma" w:hAnsi="Tahoma" w:cs="Tahoma"/>
        </w:rPr>
      </w:pPr>
    </w:p>
    <w:p w14:paraId="687A7C64" w14:textId="77777777" w:rsidR="000D26E0" w:rsidRPr="00E00A30" w:rsidRDefault="000D26E0" w:rsidP="000D26E0">
      <w:pPr>
        <w:keepNext/>
        <w:keepLines/>
        <w:numPr>
          <w:ilvl w:val="1"/>
          <w:numId w:val="2"/>
        </w:numPr>
        <w:jc w:val="both"/>
        <w:outlineLvl w:val="0"/>
        <w:rPr>
          <w:rFonts w:ascii="Tahoma" w:hAnsi="Tahoma" w:cs="Tahoma"/>
          <w:b/>
        </w:rPr>
      </w:pPr>
      <w:bookmarkStart w:id="15" w:name="_Toc495914061"/>
      <w:r w:rsidRPr="00E00A30">
        <w:rPr>
          <w:rFonts w:ascii="Tahoma" w:hAnsi="Tahoma" w:cs="Tahoma"/>
          <w:b/>
        </w:rPr>
        <w:t>Finančno zavarovanje za odpravo napak v garancijskem roku</w:t>
      </w:r>
      <w:bookmarkEnd w:id="15"/>
    </w:p>
    <w:p w14:paraId="3E02FA12" w14:textId="77777777" w:rsidR="000D26E0" w:rsidRPr="00E00A30" w:rsidRDefault="000D26E0" w:rsidP="000D26E0">
      <w:pPr>
        <w:keepNext/>
        <w:keepLines/>
        <w:rPr>
          <w:rFonts w:ascii="Tahoma" w:hAnsi="Tahoma" w:cs="Tahoma"/>
        </w:rPr>
      </w:pPr>
    </w:p>
    <w:p w14:paraId="1340540B" w14:textId="2845CA4F" w:rsidR="000D26E0" w:rsidRPr="00E00A30" w:rsidRDefault="000D26E0" w:rsidP="000D26E0">
      <w:pPr>
        <w:keepNext/>
        <w:keepLines/>
        <w:jc w:val="both"/>
        <w:rPr>
          <w:rFonts w:ascii="Tahoma" w:hAnsi="Tahoma" w:cs="Tahoma"/>
        </w:rPr>
      </w:pPr>
      <w:r w:rsidRPr="00E00A30">
        <w:rPr>
          <w:rFonts w:ascii="Tahoma" w:hAnsi="Tahoma" w:cs="Tahoma"/>
        </w:rPr>
        <w:t xml:space="preserve">Izbrani ponudnik bo moral po podpisu zapisnika o končanju vseh pogodbenih storitev s strani obeh pogodbenih strank oziroma njunih predstavnikov, predložiti naročniku veljavno </w:t>
      </w:r>
      <w:r w:rsidR="005A3D80" w:rsidRPr="005A3D80">
        <w:rPr>
          <w:rFonts w:ascii="Tahoma" w:hAnsi="Tahoma" w:cs="Tahoma"/>
        </w:rPr>
        <w:t xml:space="preserve">podpisano in žigosano bianko menico z izpolnjeno, podpisano in žigosano menično izjavo </w:t>
      </w:r>
      <w:r w:rsidRPr="00E00A30">
        <w:rPr>
          <w:rFonts w:ascii="Tahoma" w:hAnsi="Tahoma" w:cs="Tahoma"/>
        </w:rPr>
        <w:t xml:space="preserve">za zavarovanje odprave napak v garancijskem roku v višini </w:t>
      </w:r>
      <w:r w:rsidRPr="00E00A30">
        <w:rPr>
          <w:rFonts w:ascii="Tahoma" w:hAnsi="Tahoma" w:cs="Tahoma"/>
          <w:b/>
        </w:rPr>
        <w:t>5% pogodbene vrednosti z DDV</w:t>
      </w:r>
      <w:r w:rsidRPr="00E00A30">
        <w:rPr>
          <w:rFonts w:ascii="Tahoma" w:hAnsi="Tahoma" w:cs="Tahoma"/>
        </w:rPr>
        <w:t>.</w:t>
      </w:r>
    </w:p>
    <w:p w14:paraId="25E4D2C2" w14:textId="77777777" w:rsidR="000D26E0" w:rsidRPr="00E00A30" w:rsidRDefault="000D26E0" w:rsidP="000D26E0">
      <w:pPr>
        <w:keepNext/>
        <w:keepLines/>
        <w:jc w:val="both"/>
        <w:rPr>
          <w:rFonts w:ascii="Tahoma" w:hAnsi="Tahoma" w:cs="Tahoma"/>
        </w:rPr>
      </w:pPr>
    </w:p>
    <w:p w14:paraId="56762F1F" w14:textId="186F1251" w:rsidR="000D26E0" w:rsidRPr="00E00A30" w:rsidRDefault="000D26E0" w:rsidP="000D26E0">
      <w:pPr>
        <w:keepNext/>
        <w:keepLines/>
        <w:jc w:val="both"/>
        <w:rPr>
          <w:rFonts w:ascii="Tahoma" w:hAnsi="Tahoma" w:cs="Tahoma"/>
        </w:rPr>
      </w:pPr>
      <w:r w:rsidRPr="00E00A30">
        <w:rPr>
          <w:rFonts w:ascii="Tahoma" w:hAnsi="Tahoma" w:cs="Tahoma"/>
        </w:rPr>
        <w:t xml:space="preserve">V kolikor izbrani ponudnik na naročnikov poziv ne bo priložil finančnega zavarovanja za odpravo napak v garancijskem roku, lahko naročnik unovči  </w:t>
      </w:r>
      <w:r w:rsidR="00743CA8">
        <w:rPr>
          <w:rFonts w:ascii="Tahoma" w:hAnsi="Tahoma" w:cs="Tahoma"/>
        </w:rPr>
        <w:t>finančno zavarovanje</w:t>
      </w:r>
      <w:r w:rsidRPr="00E00A30">
        <w:rPr>
          <w:rFonts w:ascii="Tahoma" w:hAnsi="Tahoma" w:cs="Tahoma"/>
        </w:rPr>
        <w:t xml:space="preserve"> za zavarovanje dobre izvedbe pogodbenih obveznosti, brez kakršnekoli obveznosti do izbranega ponudnika.</w:t>
      </w:r>
    </w:p>
    <w:p w14:paraId="0EFA9F84" w14:textId="77777777" w:rsidR="000D26E0" w:rsidRPr="00E00A30" w:rsidRDefault="000D26E0" w:rsidP="000D26E0">
      <w:pPr>
        <w:keepNext/>
        <w:keepLines/>
        <w:jc w:val="both"/>
        <w:rPr>
          <w:rFonts w:ascii="Tahoma" w:hAnsi="Tahoma" w:cs="Tahoma"/>
        </w:rPr>
      </w:pPr>
    </w:p>
    <w:p w14:paraId="3FC649F8" w14:textId="3EB5FA53" w:rsidR="000D26E0" w:rsidRPr="00E00A30" w:rsidRDefault="000D26E0" w:rsidP="000D26E0">
      <w:pPr>
        <w:keepNext/>
        <w:keepLines/>
        <w:jc w:val="both"/>
        <w:rPr>
          <w:rFonts w:ascii="Tahoma" w:hAnsi="Tahoma" w:cs="Tahoma"/>
          <w:bCs/>
        </w:rPr>
      </w:pPr>
      <w:r w:rsidRPr="00E00A30">
        <w:rPr>
          <w:rFonts w:ascii="Tahoma" w:hAnsi="Tahoma" w:cs="Tahoma"/>
        </w:rPr>
        <w:t xml:space="preserve">Finančno zavarovanje </w:t>
      </w:r>
      <w:r w:rsidRPr="00E00A30">
        <w:rPr>
          <w:rFonts w:ascii="Tahoma" w:hAnsi="Tahoma" w:cs="Tahoma"/>
          <w:bCs/>
        </w:rPr>
        <w:t xml:space="preserve">za zavarovanje odprave napak v garancijski dobi velja za ves material/opremo in za </w:t>
      </w:r>
      <w:r w:rsidRPr="00E00A30">
        <w:rPr>
          <w:rFonts w:ascii="Tahoma" w:hAnsi="Tahoma" w:cs="Tahoma"/>
        </w:rPr>
        <w:t xml:space="preserve">kakovost vseh izvedenih montažnih del in servisnih storitev v skladu s pogodbo </w:t>
      </w:r>
      <w:r w:rsidRPr="00E00A30">
        <w:rPr>
          <w:rFonts w:ascii="Tahoma" w:hAnsi="Tahoma" w:cs="Tahoma"/>
          <w:bCs/>
        </w:rPr>
        <w:t>in mora veljati še 60 (šestdeset) dni po poteku najdaljše garancijske dobe (torej mora veljati: celotno garancijsko dobo 12 (dvanajst) mesecev, določeno v pogodbi + 60 dni), določene v pogodbi.</w:t>
      </w:r>
    </w:p>
    <w:p w14:paraId="35107FB8" w14:textId="77777777" w:rsidR="000D26E0" w:rsidRPr="00E00A30" w:rsidRDefault="000D26E0" w:rsidP="000D26E0">
      <w:pPr>
        <w:keepNext/>
        <w:keepLines/>
        <w:jc w:val="both"/>
        <w:rPr>
          <w:rFonts w:ascii="Tahoma" w:hAnsi="Tahoma" w:cs="Tahoma"/>
          <w:bCs/>
        </w:rPr>
      </w:pPr>
    </w:p>
    <w:p w14:paraId="55007A67" w14:textId="77777777" w:rsidR="000D26E0" w:rsidRPr="00E00A30" w:rsidRDefault="000D26E0" w:rsidP="000D26E0">
      <w:pPr>
        <w:keepNext/>
        <w:keepLines/>
        <w:jc w:val="both"/>
        <w:rPr>
          <w:rFonts w:ascii="Tahoma" w:hAnsi="Tahoma" w:cs="Tahoma"/>
        </w:rPr>
      </w:pPr>
      <w:r w:rsidRPr="00E00A30">
        <w:rPr>
          <w:rFonts w:ascii="Tahoma" w:hAnsi="Tahoma" w:cs="Tahoma"/>
        </w:rPr>
        <w:t>Finančno zavarovanje za zavarovanje odprave napak v garancijskem roku bo naročnik unovčil za poplačilo stroškov odprave napak, v kolikor jih ne bo odpravil izvajalec.</w:t>
      </w:r>
    </w:p>
    <w:p w14:paraId="0E64A2FA" w14:textId="77777777" w:rsidR="000D26E0" w:rsidRPr="00E00A30" w:rsidRDefault="000D26E0" w:rsidP="000D26E0">
      <w:pPr>
        <w:keepNext/>
        <w:keepLines/>
        <w:jc w:val="both"/>
        <w:rPr>
          <w:rFonts w:ascii="Tahoma" w:hAnsi="Tahoma" w:cs="Tahoma"/>
        </w:rPr>
      </w:pPr>
    </w:p>
    <w:p w14:paraId="45CD1754" w14:textId="77777777" w:rsidR="000D26E0" w:rsidRPr="00E00A30" w:rsidRDefault="000D26E0" w:rsidP="000D26E0">
      <w:pPr>
        <w:keepNext/>
        <w:keepLines/>
        <w:jc w:val="both"/>
        <w:rPr>
          <w:rFonts w:ascii="Tahoma" w:hAnsi="Tahoma" w:cs="Tahoma"/>
        </w:rPr>
      </w:pPr>
      <w:r w:rsidRPr="00E00A30">
        <w:rPr>
          <w:rFonts w:ascii="Tahoma" w:hAnsi="Tahoma" w:cs="Tahoma"/>
        </w:rPr>
        <w:t>Vzorec finančnega zavarovanja za zavarovanje odprave napak v garancijskem roku je priložen tej razpisni dokumentaciji.</w:t>
      </w:r>
    </w:p>
    <w:p w14:paraId="6804C86E" w14:textId="77777777" w:rsidR="000D26E0" w:rsidRPr="00E00A30" w:rsidRDefault="000D26E0" w:rsidP="000D26E0">
      <w:pPr>
        <w:keepNext/>
        <w:keepLines/>
        <w:jc w:val="both"/>
        <w:rPr>
          <w:rFonts w:ascii="Tahoma" w:hAnsi="Tahoma" w:cs="Tahoma"/>
        </w:rPr>
      </w:pPr>
    </w:p>
    <w:p w14:paraId="1A8A18C7" w14:textId="77777777" w:rsidR="000D26E0" w:rsidRPr="00E00A30" w:rsidRDefault="000D26E0" w:rsidP="000D26E0">
      <w:pPr>
        <w:keepNext/>
        <w:keepLines/>
        <w:jc w:val="both"/>
        <w:rPr>
          <w:rFonts w:ascii="Tahoma" w:hAnsi="Tahoma" w:cs="Tahoma"/>
          <w:b/>
        </w:rPr>
      </w:pPr>
      <w:r w:rsidRPr="00E00A30">
        <w:rPr>
          <w:rFonts w:ascii="Tahoma" w:hAnsi="Tahoma" w:cs="Tahoma"/>
          <w:b/>
        </w:rPr>
        <w:t>DOKAZILA:</w:t>
      </w:r>
    </w:p>
    <w:p w14:paraId="3EE54496" w14:textId="77777777" w:rsidR="000D26E0" w:rsidRPr="00E00A30" w:rsidRDefault="000D26E0" w:rsidP="000D26E0">
      <w:pPr>
        <w:keepNext/>
        <w:keepLines/>
        <w:ind w:right="-2"/>
        <w:jc w:val="both"/>
        <w:rPr>
          <w:rFonts w:ascii="Tahoma" w:hAnsi="Tahoma" w:cs="Tahoma"/>
          <w:b/>
        </w:rPr>
      </w:pPr>
      <w:r w:rsidRPr="00E00A30">
        <w:rPr>
          <w:rFonts w:ascii="Tahoma" w:hAnsi="Tahoma" w:cs="Tahoma"/>
        </w:rPr>
        <w:t xml:space="preserve">Gospodarski subjekt oziroma samostojni podjetnik izpolni zahtevo, da se strinja s vsebino vzorca finančnega zavarovanja s predložitvijo izpolnjenega in podpisane </w:t>
      </w:r>
      <w:r w:rsidRPr="00E00A30">
        <w:rPr>
          <w:rFonts w:ascii="Tahoma" w:hAnsi="Tahoma" w:cs="Tahoma"/>
          <w:bCs/>
        </w:rPr>
        <w:t xml:space="preserve">izjave: (Priloga 3/1) s strani vseh gospodarskih subjektov oziroma samostojnih podjetnikov v ponudbi. </w:t>
      </w:r>
    </w:p>
    <w:p w14:paraId="7C851477" w14:textId="77777777" w:rsidR="000D26E0" w:rsidRPr="00E00A30" w:rsidRDefault="000D26E0" w:rsidP="000D26E0">
      <w:pPr>
        <w:keepNext/>
        <w:keepLines/>
        <w:jc w:val="both"/>
        <w:rPr>
          <w:rFonts w:ascii="Tahoma" w:hAnsi="Tahoma" w:cs="Tahoma"/>
        </w:rPr>
      </w:pPr>
    </w:p>
    <w:p w14:paraId="186F219A" w14:textId="77777777" w:rsidR="000D26E0" w:rsidRPr="00E00A30" w:rsidRDefault="000D26E0" w:rsidP="000D26E0">
      <w:pPr>
        <w:keepNext/>
        <w:keepLines/>
        <w:jc w:val="both"/>
        <w:rPr>
          <w:rFonts w:ascii="Tahoma" w:hAnsi="Tahoma" w:cs="Tahoma"/>
          <w:b/>
        </w:rPr>
      </w:pPr>
      <w:r w:rsidRPr="00E00A30">
        <w:rPr>
          <w:rFonts w:ascii="Tahoma" w:hAnsi="Tahoma" w:cs="Tahoma"/>
          <w:b/>
        </w:rPr>
        <w:lastRenderedPageBreak/>
        <w:t>OPOZORILO:</w:t>
      </w:r>
    </w:p>
    <w:p w14:paraId="7A68DAE5" w14:textId="77777777" w:rsidR="000D26E0" w:rsidRPr="00E00A30" w:rsidRDefault="000D26E0" w:rsidP="000D26E0">
      <w:pPr>
        <w:keepNext/>
        <w:keepLines/>
        <w:jc w:val="both"/>
        <w:rPr>
          <w:rFonts w:ascii="Tahoma" w:hAnsi="Tahoma" w:cs="Tahoma"/>
        </w:rPr>
      </w:pPr>
      <w:r w:rsidRPr="00E00A30">
        <w:rPr>
          <w:rFonts w:ascii="Tahoma" w:hAnsi="Tahoma" w:cs="Tahoma"/>
        </w:rPr>
        <w:t>Finančno zavarovanje, ki ga bo ponudnik priložil pri zavarovanju obveznosti po sklenitvi pogodbe, ne sme vsebinsko odstopati od priloženega vzorca finančnega zavarovanja iz razpisne dokumentacije.</w:t>
      </w:r>
    </w:p>
    <w:p w14:paraId="23A28E1C" w14:textId="77777777" w:rsidR="000D26E0" w:rsidRPr="00E00A30" w:rsidRDefault="000D26E0" w:rsidP="000D26E0">
      <w:pPr>
        <w:keepNext/>
        <w:keepLines/>
        <w:jc w:val="both"/>
        <w:rPr>
          <w:rFonts w:ascii="Tahoma" w:hAnsi="Tahoma" w:cs="Tahoma"/>
        </w:rPr>
      </w:pPr>
    </w:p>
    <w:p w14:paraId="2E329905" w14:textId="77777777" w:rsidR="000D26E0" w:rsidRPr="00E00A30" w:rsidRDefault="000D26E0" w:rsidP="000D26E0">
      <w:pPr>
        <w:keepNext/>
        <w:keepLines/>
        <w:jc w:val="both"/>
        <w:rPr>
          <w:rFonts w:ascii="Tahoma" w:hAnsi="Tahoma" w:cs="Tahoma"/>
          <w:b/>
        </w:rPr>
      </w:pPr>
      <w:r w:rsidRPr="00E00A30">
        <w:rPr>
          <w:rFonts w:ascii="Tahoma" w:hAnsi="Tahoma" w:cs="Tahoma"/>
          <w:b/>
        </w:rPr>
        <w:t>V obrazcu predloženega finančnega zavarovanja ne sme biti naslednjega besedila: »2. Predloženo izjavo Uprave RS za javna plačila, da so zahtevek za unovčenje podpisale osebe, ki so pooblaščene za zastopanje«.</w:t>
      </w:r>
    </w:p>
    <w:p w14:paraId="66252E47" w14:textId="77777777" w:rsidR="000D26E0" w:rsidRPr="00E00A30" w:rsidRDefault="000D26E0" w:rsidP="000D26E0">
      <w:pPr>
        <w:keepNext/>
        <w:keepLines/>
        <w:jc w:val="both"/>
        <w:rPr>
          <w:rFonts w:ascii="Tahoma" w:hAnsi="Tahoma" w:cs="Tahoma"/>
        </w:rPr>
      </w:pPr>
    </w:p>
    <w:p w14:paraId="3B6D555A" w14:textId="77777777" w:rsidR="000D26E0" w:rsidRPr="00E00A30" w:rsidRDefault="000D26E0" w:rsidP="000D26E0">
      <w:pPr>
        <w:keepNext/>
        <w:keepLines/>
        <w:jc w:val="both"/>
        <w:rPr>
          <w:rFonts w:ascii="Tahoma" w:hAnsi="Tahoma" w:cs="Tahoma"/>
        </w:rPr>
      </w:pPr>
      <w:r w:rsidRPr="00E00A30">
        <w:rPr>
          <w:rFonts w:ascii="Tahoma" w:hAnsi="Tahoma" w:cs="Tahoma"/>
        </w:rPr>
        <w:t>Naročnik je javno podjetje in ni neposredni proračunski uporabnik in ne more pridobiti navedene izjave Uprave RS za javna plačila, da so zahtevek za unovčenje podpisale osebe, ki so pooblaščene za zastopanje, zato je garancija, ki zahteva predložitev izjave Uprave RS za javna plačila, zanj neunovčljiva.</w:t>
      </w:r>
    </w:p>
    <w:p w14:paraId="6C702553" w14:textId="77777777" w:rsidR="000D26E0" w:rsidRPr="00E00A30" w:rsidRDefault="000D26E0" w:rsidP="000D26E0">
      <w:pPr>
        <w:keepNext/>
        <w:keepLines/>
        <w:jc w:val="both"/>
        <w:rPr>
          <w:rFonts w:ascii="Tahoma" w:hAnsi="Tahoma" w:cs="Tahoma"/>
        </w:rPr>
      </w:pPr>
    </w:p>
    <w:p w14:paraId="2554D3DF" w14:textId="58C382A7" w:rsidR="000D26E0" w:rsidRPr="00E00A30" w:rsidRDefault="000D26E0" w:rsidP="000D26E0">
      <w:pPr>
        <w:keepNext/>
        <w:keepLines/>
        <w:jc w:val="both"/>
        <w:rPr>
          <w:rFonts w:ascii="Tahoma" w:hAnsi="Tahoma" w:cs="Tahoma"/>
        </w:rPr>
      </w:pPr>
      <w:r w:rsidRPr="00E00A30">
        <w:rPr>
          <w:rFonts w:ascii="Tahoma" w:hAnsi="Tahoma" w:cs="Tahoma"/>
        </w:rPr>
        <w:t>Pristojno sodišče za reševanje morebitnih sporov med upravičencem in izdajateljem garancije je stvarn</w:t>
      </w:r>
      <w:r w:rsidR="00E11CDD" w:rsidRPr="00E00A30">
        <w:rPr>
          <w:rFonts w:ascii="Tahoma" w:hAnsi="Tahoma" w:cs="Tahoma"/>
        </w:rPr>
        <w:t>o pristojno sodišče v Ljubljani.</w:t>
      </w:r>
    </w:p>
    <w:p w14:paraId="5F7832EF" w14:textId="77777777" w:rsidR="00E11CDD" w:rsidRPr="00E00A30" w:rsidRDefault="00E11CDD" w:rsidP="000D26E0">
      <w:pPr>
        <w:keepNext/>
        <w:keepLines/>
        <w:jc w:val="both"/>
        <w:rPr>
          <w:rFonts w:ascii="Tahoma" w:hAnsi="Tahoma" w:cs="Tahoma"/>
        </w:rPr>
      </w:pPr>
    </w:p>
    <w:p w14:paraId="4250C916" w14:textId="77777777" w:rsidR="000D26E0" w:rsidRPr="00E00A30" w:rsidRDefault="000D26E0" w:rsidP="000D26E0">
      <w:pPr>
        <w:keepNext/>
        <w:keepLines/>
        <w:numPr>
          <w:ilvl w:val="0"/>
          <w:numId w:val="2"/>
        </w:numPr>
        <w:jc w:val="both"/>
        <w:rPr>
          <w:rFonts w:ascii="Tahoma" w:hAnsi="Tahoma" w:cs="Tahoma"/>
          <w:b/>
          <w:sz w:val="24"/>
        </w:rPr>
      </w:pPr>
      <w:r w:rsidRPr="00E00A30">
        <w:rPr>
          <w:rFonts w:ascii="Tahoma" w:hAnsi="Tahoma" w:cs="Tahoma"/>
          <w:b/>
          <w:sz w:val="24"/>
        </w:rPr>
        <w:t>TEHNIČNE SPECIFIKACIJE</w:t>
      </w:r>
    </w:p>
    <w:p w14:paraId="303F17E0" w14:textId="77777777" w:rsidR="000D26E0" w:rsidRPr="00E00A30" w:rsidRDefault="000D26E0" w:rsidP="000D26E0">
      <w:pPr>
        <w:keepNext/>
        <w:keepLines/>
        <w:ind w:left="360"/>
        <w:rPr>
          <w:rFonts w:ascii="Tahoma" w:hAnsi="Tahoma" w:cs="Tahoma"/>
        </w:rPr>
      </w:pPr>
    </w:p>
    <w:p w14:paraId="7F83BFC4" w14:textId="77777777" w:rsidR="000D26E0" w:rsidRPr="00E00A30" w:rsidRDefault="000D26E0" w:rsidP="000D26E0">
      <w:pPr>
        <w:keepNext/>
        <w:keepLines/>
        <w:jc w:val="both"/>
        <w:rPr>
          <w:rFonts w:ascii="Tahoma" w:hAnsi="Tahoma" w:cs="Tahoma"/>
        </w:rPr>
      </w:pPr>
      <w:r w:rsidRPr="00E00A30">
        <w:rPr>
          <w:rFonts w:ascii="Tahoma" w:hAnsi="Tahoma" w:cs="Tahoma"/>
        </w:rPr>
        <w:t>Ponudnik mora v celoti ponuditi dobave in storitve, ki so predmet tega javnega naročila, pri čemer mora predmet ponudbe ustrezati tehnični specifikaciji ter ostalim zahtevam in pogojem navedenim v dokumentaciji v zvezi z oddajo javnega naročila.</w:t>
      </w:r>
    </w:p>
    <w:p w14:paraId="7C60C8C5" w14:textId="77777777" w:rsidR="000D26E0" w:rsidRPr="00E00A30" w:rsidRDefault="000D26E0" w:rsidP="000D26E0">
      <w:pPr>
        <w:keepNext/>
        <w:keepLines/>
        <w:jc w:val="both"/>
        <w:rPr>
          <w:rFonts w:ascii="Tahoma" w:hAnsi="Tahoma" w:cs="Tahoma"/>
          <w:sz w:val="12"/>
        </w:rPr>
      </w:pPr>
    </w:p>
    <w:p w14:paraId="28033676" w14:textId="77777777" w:rsidR="000D26E0" w:rsidRPr="00E00A30" w:rsidRDefault="000D26E0" w:rsidP="000D26E0">
      <w:pPr>
        <w:keepNext/>
        <w:keepLines/>
        <w:jc w:val="both"/>
        <w:rPr>
          <w:rFonts w:ascii="Tahoma" w:hAnsi="Tahoma" w:cs="Tahoma"/>
        </w:rPr>
      </w:pPr>
      <w:r w:rsidRPr="00E00A30">
        <w:rPr>
          <w:rFonts w:ascii="Tahoma" w:hAnsi="Tahoma" w:cs="Tahoma"/>
        </w:rPr>
        <w:t>V kolikor predmet ponudbe ne bo izpolnjeval vseh opisov, zahtev, pogojev, navedb in kvalitet, navedenih v razpisni dokumentaciji naročnika, bo naročnik tako ponudbo izločil iz nadaljnjega ocenjevanja.</w:t>
      </w:r>
    </w:p>
    <w:p w14:paraId="1E4D2150" w14:textId="77777777" w:rsidR="000D26E0" w:rsidRPr="00E00A30" w:rsidRDefault="000D26E0" w:rsidP="000D26E0">
      <w:pPr>
        <w:keepNext/>
        <w:keepLines/>
        <w:jc w:val="both"/>
        <w:rPr>
          <w:rFonts w:ascii="Tahoma" w:hAnsi="Tahoma" w:cs="Tahoma"/>
          <w:bCs/>
        </w:rPr>
      </w:pPr>
    </w:p>
    <w:p w14:paraId="1003C8BE" w14:textId="14849E95" w:rsidR="000D26E0" w:rsidRPr="00E00A30" w:rsidRDefault="000D26E0" w:rsidP="000D26E0">
      <w:pPr>
        <w:keepNext/>
        <w:keepLines/>
        <w:jc w:val="both"/>
        <w:rPr>
          <w:rFonts w:ascii="Tahoma" w:hAnsi="Tahoma" w:cs="Tahoma"/>
          <w:kern w:val="16"/>
        </w:rPr>
      </w:pPr>
      <w:r w:rsidRPr="00E00A30">
        <w:rPr>
          <w:rFonts w:ascii="Tahoma" w:hAnsi="Tahoma" w:cs="Tahoma"/>
          <w:kern w:val="16"/>
        </w:rPr>
        <w:t xml:space="preserve">Tehnične specifikacije so podrobneje opisane v prilogi k tej razpisni dokumentaciji: Tehnicna specifikacija </w:t>
      </w:r>
      <w:r w:rsidR="0087299B" w:rsidRPr="00E00A30">
        <w:rPr>
          <w:rFonts w:ascii="Tahoma" w:hAnsi="Tahoma" w:cs="Tahoma"/>
          <w:kern w:val="16"/>
        </w:rPr>
        <w:t>–TEHNIČNE ZAHTEVE</w:t>
      </w:r>
      <w:r w:rsidRPr="00E00A30">
        <w:rPr>
          <w:rFonts w:ascii="Tahoma" w:hAnsi="Tahoma" w:cs="Tahoma"/>
          <w:kern w:val="16"/>
        </w:rPr>
        <w:t xml:space="preserve"> - Priloga št. 1 k pogodbi št.: </w:t>
      </w:r>
      <w:r w:rsidR="008C6177" w:rsidRPr="00E00A30">
        <w:rPr>
          <w:rFonts w:ascii="Tahoma" w:hAnsi="Tahoma" w:cs="Tahoma"/>
          <w:kern w:val="16"/>
        </w:rPr>
        <w:t>VKS-177/23</w:t>
      </w:r>
    </w:p>
    <w:p w14:paraId="7C38C9DB" w14:textId="77777777" w:rsidR="000D26E0" w:rsidRPr="00E00A30" w:rsidRDefault="000D26E0" w:rsidP="000D26E0">
      <w:pPr>
        <w:keepNext/>
        <w:keepLines/>
        <w:jc w:val="both"/>
        <w:rPr>
          <w:rFonts w:ascii="Tahoma" w:hAnsi="Tahoma" w:cs="Tahoma"/>
          <w:bCs/>
        </w:rPr>
      </w:pPr>
    </w:p>
    <w:p w14:paraId="29A4D68A" w14:textId="77777777" w:rsidR="000D26E0" w:rsidRPr="00E00A30" w:rsidRDefault="000D26E0" w:rsidP="000D26E0">
      <w:pPr>
        <w:keepNext/>
        <w:keepLines/>
        <w:jc w:val="both"/>
        <w:rPr>
          <w:rFonts w:ascii="Tahoma" w:hAnsi="Tahoma" w:cs="Tahoma"/>
          <w:bCs/>
        </w:rPr>
      </w:pPr>
    </w:p>
    <w:p w14:paraId="33C728E7" w14:textId="77777777" w:rsidR="000D26E0" w:rsidRPr="00E00A30" w:rsidRDefault="000D26E0" w:rsidP="000D26E0">
      <w:pPr>
        <w:keepNext/>
        <w:keepLines/>
        <w:jc w:val="both"/>
        <w:rPr>
          <w:rFonts w:ascii="Tahoma" w:hAnsi="Tahoma" w:cs="Tahoma"/>
          <w:u w:val="single"/>
        </w:rPr>
      </w:pPr>
      <w:r w:rsidRPr="00E00A30">
        <w:rPr>
          <w:rFonts w:ascii="Tahoma" w:hAnsi="Tahoma" w:cs="Tahoma"/>
          <w:b/>
          <w:smallCaps/>
        </w:rPr>
        <w:t>Dokazila:</w:t>
      </w:r>
    </w:p>
    <w:p w14:paraId="7A78E54E"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Ponudnik izkaže izpolnjevanje pogojev v točki 4. s priložitvijo izpolnjenih in podpisanih: </w:t>
      </w:r>
    </w:p>
    <w:p w14:paraId="0B01D4CE" w14:textId="77777777" w:rsidR="000D26E0" w:rsidRPr="00E00A30" w:rsidRDefault="000D26E0" w:rsidP="000D26E0">
      <w:pPr>
        <w:keepNext/>
        <w:keepLines/>
        <w:numPr>
          <w:ilvl w:val="0"/>
          <w:numId w:val="40"/>
        </w:numPr>
        <w:ind w:left="567"/>
        <w:jc w:val="both"/>
        <w:rPr>
          <w:rFonts w:ascii="Tahoma" w:hAnsi="Tahoma" w:cs="Tahoma"/>
        </w:rPr>
      </w:pPr>
      <w:r w:rsidRPr="00E00A30">
        <w:rPr>
          <w:rFonts w:ascii="Tahoma" w:hAnsi="Tahoma" w:cs="Tahoma"/>
        </w:rPr>
        <w:t xml:space="preserve">prilog 3/1, 5/1, 5/2, 6/1, 6/2, 9, 10  </w:t>
      </w:r>
    </w:p>
    <w:p w14:paraId="604D92DD" w14:textId="77777777" w:rsidR="000D26E0" w:rsidRPr="00E00A30" w:rsidRDefault="000D26E0" w:rsidP="000D26E0">
      <w:pPr>
        <w:keepNext/>
        <w:keepLines/>
        <w:numPr>
          <w:ilvl w:val="0"/>
          <w:numId w:val="40"/>
        </w:numPr>
        <w:ind w:left="567"/>
        <w:jc w:val="both"/>
        <w:rPr>
          <w:rFonts w:ascii="Tahoma" w:hAnsi="Tahoma" w:cs="Tahoma"/>
        </w:rPr>
      </w:pPr>
      <w:r w:rsidRPr="00E00A30">
        <w:rPr>
          <w:rFonts w:ascii="Tahoma" w:hAnsi="Tahoma" w:cs="Tahoma"/>
        </w:rPr>
        <w:t xml:space="preserve">v primeru ponudbe s </w:t>
      </w:r>
      <w:r w:rsidRPr="00E00A30">
        <w:rPr>
          <w:rFonts w:ascii="Tahoma" w:hAnsi="Tahoma" w:cs="Tahoma"/>
          <w:iCs/>
        </w:rPr>
        <w:t xml:space="preserve">podizvajalci in/ali subjekti, katerih zmogljivost uporablja ponudnik mora  prilogo 3/1 priložiti tudi </w:t>
      </w:r>
      <w:r w:rsidRPr="00E00A30">
        <w:rPr>
          <w:rFonts w:ascii="Tahoma" w:hAnsi="Tahoma" w:cs="Tahoma"/>
        </w:rPr>
        <w:t>vsak izmed partnerjev</w:t>
      </w:r>
    </w:p>
    <w:p w14:paraId="1B0812B0" w14:textId="77777777" w:rsidR="000D26E0" w:rsidRPr="00E00A30" w:rsidRDefault="000D26E0" w:rsidP="000D26E0">
      <w:pPr>
        <w:keepNext/>
        <w:keepLines/>
        <w:numPr>
          <w:ilvl w:val="0"/>
          <w:numId w:val="40"/>
        </w:numPr>
        <w:ind w:left="567"/>
        <w:jc w:val="both"/>
        <w:rPr>
          <w:rFonts w:ascii="Tahoma" w:hAnsi="Tahoma" w:cs="Tahoma"/>
        </w:rPr>
      </w:pPr>
      <w:r w:rsidRPr="00E00A30">
        <w:rPr>
          <w:rFonts w:ascii="Tahoma" w:hAnsi="Tahoma" w:cs="Tahoma"/>
          <w:iCs/>
        </w:rPr>
        <w:t xml:space="preserve">ter priložiti ostala dokazila, v kolikor/kot to izhaja iz posameznih točk razpisne dokumentacije. </w:t>
      </w:r>
    </w:p>
    <w:p w14:paraId="1FC19AB8" w14:textId="77777777" w:rsidR="000D26E0" w:rsidRPr="00E00A30" w:rsidRDefault="000D26E0" w:rsidP="000D26E0">
      <w:pPr>
        <w:keepNext/>
        <w:keepLines/>
        <w:ind w:left="360"/>
        <w:jc w:val="both"/>
        <w:rPr>
          <w:rFonts w:ascii="Tahoma" w:hAnsi="Tahoma" w:cs="Tahoma"/>
          <w:kern w:val="16"/>
        </w:rPr>
      </w:pPr>
    </w:p>
    <w:p w14:paraId="615941D5" w14:textId="77777777" w:rsidR="000D26E0" w:rsidRPr="00E00A30" w:rsidRDefault="000D26E0" w:rsidP="000D26E0">
      <w:pPr>
        <w:keepNext/>
        <w:keepLines/>
        <w:jc w:val="both"/>
        <w:rPr>
          <w:rFonts w:ascii="Tahoma" w:hAnsi="Tahoma" w:cs="Tahoma"/>
        </w:rPr>
      </w:pPr>
    </w:p>
    <w:p w14:paraId="383F830A" w14:textId="2A048095" w:rsidR="000D26E0" w:rsidRPr="00D5079E" w:rsidRDefault="000D26E0" w:rsidP="00D5079E">
      <w:pPr>
        <w:pStyle w:val="Odstavekseznama"/>
        <w:keepNext/>
        <w:keepLines/>
        <w:numPr>
          <w:ilvl w:val="1"/>
          <w:numId w:val="2"/>
        </w:numPr>
        <w:jc w:val="both"/>
        <w:rPr>
          <w:rFonts w:ascii="Tahoma" w:hAnsi="Tahoma" w:cs="Tahoma"/>
          <w:b/>
        </w:rPr>
      </w:pPr>
      <w:r w:rsidRPr="00D5079E">
        <w:rPr>
          <w:rFonts w:ascii="Tahoma" w:hAnsi="Tahoma" w:cs="Tahoma"/>
          <w:b/>
        </w:rPr>
        <w:t xml:space="preserve">SPLOŠNO </w:t>
      </w:r>
    </w:p>
    <w:p w14:paraId="7792D75E" w14:textId="77777777" w:rsidR="000D26E0" w:rsidRPr="00E00A30" w:rsidRDefault="000D26E0" w:rsidP="000D26E0">
      <w:pPr>
        <w:keepNext/>
        <w:keepLines/>
        <w:jc w:val="both"/>
        <w:rPr>
          <w:rFonts w:ascii="Tahoma" w:hAnsi="Tahoma" w:cs="Tahoma"/>
        </w:rPr>
      </w:pPr>
    </w:p>
    <w:p w14:paraId="575D2EF4" w14:textId="27C4C7DE" w:rsidR="000D26E0" w:rsidRPr="00E00A30" w:rsidRDefault="000D26E0" w:rsidP="000D26E0">
      <w:pPr>
        <w:keepNext/>
        <w:keepLines/>
        <w:jc w:val="both"/>
        <w:rPr>
          <w:rFonts w:ascii="Tahoma" w:hAnsi="Tahoma" w:cs="Tahoma"/>
        </w:rPr>
      </w:pPr>
      <w:r w:rsidRPr="00E00A30">
        <w:rPr>
          <w:rFonts w:ascii="Tahoma" w:hAnsi="Tahoma" w:cs="Tahoma"/>
        </w:rPr>
        <w:t>Predmet javnega naročila je</w:t>
      </w:r>
      <w:r w:rsidRPr="00E00A30">
        <w:rPr>
          <w:rFonts w:ascii="Tahoma" w:hAnsi="Tahoma" w:cs="Tahoma"/>
          <w:color w:val="272727"/>
          <w:shd w:val="clear" w:color="auto" w:fill="FFFFFF"/>
        </w:rPr>
        <w:t xml:space="preserve"> </w:t>
      </w:r>
      <w:r w:rsidR="00491B99" w:rsidRPr="00E00A30">
        <w:rPr>
          <w:rFonts w:ascii="Tahoma" w:hAnsi="Tahoma" w:cs="Tahoma"/>
          <w:color w:val="272727"/>
          <w:shd w:val="clear" w:color="auto" w:fill="FFFFFF"/>
        </w:rPr>
        <w:t>Dobava in vgradnja dveh transformatorjev v TP 135 na CČN</w:t>
      </w:r>
      <w:r w:rsidRPr="00E00A30">
        <w:rPr>
          <w:rFonts w:ascii="Tahoma" w:hAnsi="Tahoma" w:cs="Tahoma"/>
        </w:rPr>
        <w:t xml:space="preserve">, </w:t>
      </w:r>
      <w:r w:rsidR="00491B99" w:rsidRPr="00E00A30">
        <w:rPr>
          <w:rFonts w:ascii="Tahoma" w:hAnsi="Tahoma" w:cs="Tahoma"/>
        </w:rPr>
        <w:t xml:space="preserve">Cesta v Prod 100, </w:t>
      </w:r>
      <w:r w:rsidRPr="00E00A30">
        <w:rPr>
          <w:rFonts w:ascii="Tahoma" w:hAnsi="Tahoma" w:cs="Tahoma"/>
        </w:rPr>
        <w:t>1000 Ljubljana, po zahtevah naročnika.</w:t>
      </w:r>
    </w:p>
    <w:p w14:paraId="2CDF1F95" w14:textId="77777777" w:rsidR="000D26E0" w:rsidRPr="00E00A30" w:rsidRDefault="000D26E0" w:rsidP="000D26E0">
      <w:pPr>
        <w:keepNext/>
        <w:keepLines/>
        <w:jc w:val="both"/>
        <w:rPr>
          <w:rFonts w:ascii="Tahoma" w:hAnsi="Tahoma" w:cs="Tahoma"/>
        </w:rPr>
      </w:pPr>
    </w:p>
    <w:p w14:paraId="06CB61E9" w14:textId="2CB161C5" w:rsidR="000D26E0" w:rsidRPr="00E00A30" w:rsidRDefault="000D26E0" w:rsidP="000D26E0">
      <w:pPr>
        <w:keepNext/>
        <w:keepLines/>
        <w:jc w:val="both"/>
        <w:rPr>
          <w:rFonts w:ascii="Tahoma" w:hAnsi="Tahoma" w:cs="Tahoma"/>
          <w:b/>
        </w:rPr>
      </w:pPr>
      <w:r w:rsidRPr="00E00A30">
        <w:rPr>
          <w:rFonts w:ascii="Tahoma" w:hAnsi="Tahoma" w:cs="Tahoma"/>
        </w:rPr>
        <w:t xml:space="preserve">Podroben opis predmeta javnega naročila, tehnična specifikacija ter ostali ponudbeni pogoji in zahteve so opredeljeni v ponudbenem predračunu, v tehničini specifikaciji (Tehnicna specifikacija -TEHNIČNI OPIS JAVNEGA NAROČILA - Priloga št. 1 k pogodbi št.: </w:t>
      </w:r>
      <w:r w:rsidR="008C6177" w:rsidRPr="00E00A30">
        <w:rPr>
          <w:rFonts w:ascii="Tahoma" w:hAnsi="Tahoma" w:cs="Tahoma"/>
          <w:kern w:val="16"/>
        </w:rPr>
        <w:t>VKS-177/23</w:t>
      </w:r>
    </w:p>
    <w:p w14:paraId="4377E5C3" w14:textId="77777777" w:rsidR="000D26E0" w:rsidRPr="00E00A30" w:rsidRDefault="000D26E0" w:rsidP="000D26E0">
      <w:pPr>
        <w:keepNext/>
        <w:keepLines/>
        <w:jc w:val="both"/>
        <w:rPr>
          <w:rFonts w:ascii="Tahoma" w:hAnsi="Tahoma" w:cs="Tahoma"/>
          <w:b/>
        </w:rPr>
      </w:pPr>
    </w:p>
    <w:p w14:paraId="69B63391" w14:textId="77777777" w:rsidR="000D26E0" w:rsidRPr="00E00A30" w:rsidRDefault="000D26E0" w:rsidP="000D26E0">
      <w:pPr>
        <w:keepNext/>
        <w:keepLines/>
        <w:jc w:val="both"/>
        <w:rPr>
          <w:rFonts w:ascii="Tahoma" w:hAnsi="Tahoma" w:cs="Tahoma"/>
        </w:rPr>
      </w:pPr>
      <w:r w:rsidRPr="00E00A30">
        <w:rPr>
          <w:rFonts w:ascii="Tahoma" w:hAnsi="Tahoma" w:cs="Tahoma"/>
        </w:rPr>
        <w:t>Ponujeno blago mora izpolnjevati ali presegati obvezne minimalne tehnične zahteve, ki so navedene v tehnični specifikaciji predmeta javnega naročila. V primeru, da ponujeno blago ne bo izpolnjevalo minimalnih tehničnih zahtev, bo naročnik tako ponudbo izločil iz nadaljnje obravnave.</w:t>
      </w:r>
    </w:p>
    <w:p w14:paraId="0DE537B1" w14:textId="54454354" w:rsidR="000D26E0" w:rsidRDefault="000D26E0" w:rsidP="000D26E0">
      <w:pPr>
        <w:keepNext/>
        <w:keepLines/>
        <w:jc w:val="both"/>
        <w:rPr>
          <w:rFonts w:ascii="Tahoma" w:hAnsi="Tahoma" w:cs="Tahoma"/>
        </w:rPr>
      </w:pPr>
    </w:p>
    <w:p w14:paraId="33BFC5B0" w14:textId="53A88101" w:rsidR="004508A4" w:rsidRPr="00D5079E" w:rsidRDefault="004508A4" w:rsidP="00D5079E">
      <w:pPr>
        <w:pStyle w:val="Odstavekseznama"/>
        <w:keepNext/>
        <w:keepLines/>
        <w:numPr>
          <w:ilvl w:val="1"/>
          <w:numId w:val="2"/>
        </w:numPr>
        <w:jc w:val="both"/>
        <w:rPr>
          <w:rFonts w:ascii="Tahoma" w:hAnsi="Tahoma" w:cs="Tahoma"/>
          <w:b/>
        </w:rPr>
      </w:pPr>
      <w:r w:rsidRPr="00D5079E">
        <w:rPr>
          <w:rFonts w:ascii="Tahoma" w:hAnsi="Tahoma" w:cs="Tahoma"/>
          <w:b/>
        </w:rPr>
        <w:t>Ostale zahteve</w:t>
      </w:r>
    </w:p>
    <w:p w14:paraId="2196A5DB" w14:textId="77777777" w:rsidR="004508A4" w:rsidRDefault="004508A4" w:rsidP="000D26E0">
      <w:pPr>
        <w:keepNext/>
        <w:keepLines/>
        <w:jc w:val="both"/>
        <w:rPr>
          <w:rFonts w:ascii="Tahoma" w:hAnsi="Tahoma" w:cs="Tahoma"/>
        </w:rPr>
      </w:pPr>
    </w:p>
    <w:p w14:paraId="0034DAC4" w14:textId="6755A892" w:rsidR="004508A4" w:rsidRDefault="004508A4" w:rsidP="00D5079E">
      <w:pPr>
        <w:pStyle w:val="Odstavekseznama"/>
        <w:keepNext/>
        <w:keepLines/>
        <w:numPr>
          <w:ilvl w:val="2"/>
          <w:numId w:val="2"/>
        </w:numPr>
        <w:jc w:val="both"/>
        <w:rPr>
          <w:rFonts w:ascii="Tahoma" w:hAnsi="Tahoma" w:cs="Tahoma"/>
        </w:rPr>
      </w:pPr>
      <w:r w:rsidRPr="00D5079E">
        <w:rPr>
          <w:rFonts w:ascii="Tahoma" w:hAnsi="Tahoma" w:cs="Tahoma"/>
        </w:rPr>
        <w:t>Garancijska doba</w:t>
      </w:r>
    </w:p>
    <w:p w14:paraId="5C30CEF1" w14:textId="77777777" w:rsidR="00052020" w:rsidRDefault="00052020" w:rsidP="00267408">
      <w:pPr>
        <w:pStyle w:val="Odstavekseznama"/>
        <w:keepNext/>
        <w:keepLines/>
        <w:ind w:left="1080"/>
        <w:jc w:val="both"/>
        <w:rPr>
          <w:rFonts w:ascii="Tahoma" w:hAnsi="Tahoma" w:cs="Tahoma"/>
        </w:rPr>
      </w:pPr>
    </w:p>
    <w:p w14:paraId="195A1028" w14:textId="31012E12" w:rsidR="00663F45" w:rsidRPr="00663F45" w:rsidRDefault="00030E41" w:rsidP="00267408">
      <w:pPr>
        <w:pStyle w:val="Odstavekseznama"/>
        <w:ind w:left="0"/>
        <w:jc w:val="both"/>
        <w:rPr>
          <w:rFonts w:ascii="Tahoma" w:hAnsi="Tahoma" w:cs="Tahoma"/>
        </w:rPr>
      </w:pPr>
      <w:r>
        <w:rPr>
          <w:rFonts w:ascii="Tahoma" w:hAnsi="Tahoma" w:cs="Tahoma"/>
        </w:rPr>
        <w:t>Ponudnik mora v sklopu ponudbe zagotoviti g</w:t>
      </w:r>
      <w:r w:rsidR="00663F45" w:rsidRPr="00663F45">
        <w:rPr>
          <w:rFonts w:ascii="Tahoma" w:hAnsi="Tahoma" w:cs="Tahoma"/>
        </w:rPr>
        <w:t>arancijski rok za kakovost izvedenih pogodbenih storitev</w:t>
      </w:r>
      <w:r>
        <w:rPr>
          <w:rFonts w:ascii="Tahoma" w:hAnsi="Tahoma" w:cs="Tahoma"/>
        </w:rPr>
        <w:t xml:space="preserve"> (</w:t>
      </w:r>
      <w:r w:rsidR="00663F45" w:rsidRPr="00663F45">
        <w:rPr>
          <w:rFonts w:ascii="Tahoma" w:hAnsi="Tahoma" w:cs="Tahoma"/>
        </w:rPr>
        <w:t xml:space="preserve"> tudi za dela podizvajalcev</w:t>
      </w:r>
      <w:r>
        <w:rPr>
          <w:rFonts w:ascii="Tahoma" w:hAnsi="Tahoma" w:cs="Tahoma"/>
        </w:rPr>
        <w:t xml:space="preserve">, v kolikor nastopa z njimi pri oddaji ponudbe). Garancijske zahteve se nanašajo na </w:t>
      </w:r>
      <w:r w:rsidR="00663F45" w:rsidRPr="00663F45">
        <w:rPr>
          <w:rFonts w:ascii="Tahoma" w:hAnsi="Tahoma" w:cs="Tahoma"/>
        </w:rPr>
        <w:t xml:space="preserve">kakovost izvedenih del, </w:t>
      </w:r>
      <w:r>
        <w:rPr>
          <w:rFonts w:ascii="Tahoma" w:hAnsi="Tahoma" w:cs="Tahoma"/>
        </w:rPr>
        <w:t>opremo in vgrajeni material, ki mora biti najmanj</w:t>
      </w:r>
      <w:r w:rsidR="00663F45" w:rsidRPr="00663F45">
        <w:rPr>
          <w:rFonts w:ascii="Tahoma" w:hAnsi="Tahoma" w:cs="Tahoma"/>
        </w:rPr>
        <w:t xml:space="preserve"> 12 (dvanajst) mesecev od </w:t>
      </w:r>
      <w:r w:rsidR="00663F45" w:rsidRPr="00663F45">
        <w:rPr>
          <w:rFonts w:ascii="Tahoma" w:hAnsi="Tahoma" w:cs="Tahoma"/>
        </w:rPr>
        <w:lastRenderedPageBreak/>
        <w:t>datuma uspešno opravljenega prevzema izvedenih storitev, ki se opravi s podpisom zapisnika o končanju vseh pogodbenih del s strani obeh pogodbenih strank oziroma njunih predstavnikov</w:t>
      </w:r>
      <w:r w:rsidR="00663F45" w:rsidRPr="00663F45" w:rsidDel="0094331A">
        <w:rPr>
          <w:rFonts w:ascii="Tahoma" w:hAnsi="Tahoma" w:cs="Tahoma"/>
        </w:rPr>
        <w:t xml:space="preserve"> </w:t>
      </w:r>
      <w:r w:rsidR="00663F45" w:rsidRPr="00663F45">
        <w:rPr>
          <w:rFonts w:ascii="Tahoma" w:hAnsi="Tahoma" w:cs="Tahoma"/>
        </w:rPr>
        <w:t>.</w:t>
      </w:r>
    </w:p>
    <w:p w14:paraId="2F2A99D6" w14:textId="77777777" w:rsidR="00663F45" w:rsidRPr="00663F45" w:rsidRDefault="00663F45" w:rsidP="00663F45">
      <w:pPr>
        <w:pStyle w:val="Odstavekseznama"/>
        <w:ind w:left="1080"/>
        <w:rPr>
          <w:rFonts w:ascii="Tahoma" w:hAnsi="Tahoma" w:cs="Tahoma"/>
        </w:rPr>
      </w:pPr>
    </w:p>
    <w:p w14:paraId="75C2272F" w14:textId="4A8BE7B5" w:rsidR="00052020" w:rsidRPr="003E2D9F" w:rsidRDefault="00663F45" w:rsidP="003E2D9F">
      <w:pPr>
        <w:pStyle w:val="Odstavekseznama"/>
        <w:ind w:left="0"/>
        <w:rPr>
          <w:rFonts w:ascii="Tahoma" w:hAnsi="Tahoma" w:cs="Tahoma"/>
        </w:rPr>
      </w:pPr>
      <w:r w:rsidRPr="00663F45">
        <w:rPr>
          <w:rFonts w:ascii="Tahoma" w:hAnsi="Tahoma" w:cs="Tahoma"/>
        </w:rPr>
        <w:t>Za blago, katerega dobava je predmet te pogodbe velja garancija enak čas in v enakem obsegu, kot jo nudi proizvajalec blaga.</w:t>
      </w:r>
    </w:p>
    <w:p w14:paraId="012F36EE" w14:textId="3EE3ACCE" w:rsidR="004508A4" w:rsidRDefault="004508A4" w:rsidP="000D26E0">
      <w:pPr>
        <w:keepNext/>
        <w:keepLines/>
        <w:jc w:val="both"/>
        <w:rPr>
          <w:rFonts w:ascii="Tahoma" w:hAnsi="Tahoma" w:cs="Tahoma"/>
        </w:rPr>
      </w:pPr>
    </w:p>
    <w:p w14:paraId="21F084FC" w14:textId="0B426755" w:rsidR="00482045" w:rsidRDefault="004508A4" w:rsidP="00D5079E">
      <w:pPr>
        <w:pStyle w:val="Odstavekseznama"/>
        <w:keepNext/>
        <w:keepLines/>
        <w:numPr>
          <w:ilvl w:val="2"/>
          <w:numId w:val="2"/>
        </w:numPr>
        <w:jc w:val="both"/>
        <w:rPr>
          <w:rFonts w:ascii="Tahoma" w:hAnsi="Tahoma" w:cs="Tahoma"/>
        </w:rPr>
      </w:pPr>
      <w:r w:rsidRPr="00D5079E">
        <w:rPr>
          <w:rFonts w:ascii="Tahoma" w:hAnsi="Tahoma" w:cs="Tahoma"/>
        </w:rPr>
        <w:t xml:space="preserve">Rok </w:t>
      </w:r>
      <w:r w:rsidR="00482045">
        <w:rPr>
          <w:rFonts w:ascii="Tahoma" w:hAnsi="Tahoma" w:cs="Tahoma"/>
        </w:rPr>
        <w:t>izvedbe vseh pogodbenih storitev</w:t>
      </w:r>
    </w:p>
    <w:p w14:paraId="2D9EF5B4" w14:textId="77777777" w:rsidR="00482045" w:rsidRDefault="00482045" w:rsidP="00267408">
      <w:pPr>
        <w:pStyle w:val="Odstavekseznama"/>
        <w:keepNext/>
        <w:keepLines/>
        <w:ind w:left="1080"/>
        <w:jc w:val="both"/>
        <w:rPr>
          <w:rFonts w:ascii="Tahoma" w:hAnsi="Tahoma" w:cs="Tahoma"/>
        </w:rPr>
      </w:pPr>
    </w:p>
    <w:p w14:paraId="3F69241E" w14:textId="0D82EF5D" w:rsidR="004508A4" w:rsidRPr="00D5079E" w:rsidRDefault="00482045" w:rsidP="00267408">
      <w:pPr>
        <w:pStyle w:val="Odstavekseznama"/>
        <w:keepNext/>
        <w:keepLines/>
        <w:ind w:left="0"/>
        <w:jc w:val="both"/>
        <w:rPr>
          <w:rFonts w:ascii="Tahoma" w:hAnsi="Tahoma" w:cs="Tahoma"/>
        </w:rPr>
      </w:pPr>
      <w:r w:rsidRPr="00482045">
        <w:rPr>
          <w:rFonts w:ascii="Tahoma" w:hAnsi="Tahoma" w:cs="Tahoma"/>
        </w:rPr>
        <w:t>Po podpisu zapisnika o zamenjavi transformatorjev bo sledilo poskusno obratovanje, ki bo trajalo 30 (trideset) dni.. Po uspešnem poskusnem obratovanju, izvedbi šolanja, izdelavi poročil in napisnih tablic, predaje celotne dokumentacije stranki podpišeta zapisnik o končanju vseh pogodbenih del s strani obeh pogodbenih strank oziroma njunih predstavnikov.</w:t>
      </w:r>
      <w:r w:rsidR="003E2897">
        <w:rPr>
          <w:rFonts w:ascii="Tahoma" w:hAnsi="Tahoma" w:cs="Tahoma"/>
        </w:rPr>
        <w:t xml:space="preserve"> </w:t>
      </w:r>
      <w:r w:rsidR="003E2897" w:rsidRPr="00482045">
        <w:rPr>
          <w:rFonts w:ascii="Tahoma" w:hAnsi="Tahoma" w:cs="Tahoma"/>
        </w:rPr>
        <w:t>Skrajni rok za zaključek vseh</w:t>
      </w:r>
      <w:r w:rsidR="003E2897">
        <w:rPr>
          <w:rFonts w:ascii="Tahoma" w:hAnsi="Tahoma" w:cs="Tahoma"/>
        </w:rPr>
        <w:t xml:space="preserve"> pogodbenih obveznosti je 30. 04</w:t>
      </w:r>
      <w:r w:rsidR="003E2897" w:rsidRPr="00482045">
        <w:rPr>
          <w:rFonts w:ascii="Tahoma" w:hAnsi="Tahoma" w:cs="Tahoma"/>
        </w:rPr>
        <w:t>. 2024</w:t>
      </w:r>
    </w:p>
    <w:p w14:paraId="59442B60" w14:textId="77777777" w:rsidR="004508A4" w:rsidRPr="00E00A30" w:rsidRDefault="004508A4" w:rsidP="000D26E0">
      <w:pPr>
        <w:keepNext/>
        <w:keepLines/>
        <w:jc w:val="both"/>
        <w:rPr>
          <w:rFonts w:ascii="Tahoma" w:hAnsi="Tahoma" w:cs="Tahoma"/>
        </w:rPr>
      </w:pPr>
    </w:p>
    <w:p w14:paraId="2D963800" w14:textId="77777777" w:rsidR="000D26E0" w:rsidRPr="00E00A30" w:rsidRDefault="000D26E0" w:rsidP="000D26E0">
      <w:pPr>
        <w:keepNext/>
        <w:keepLines/>
        <w:numPr>
          <w:ilvl w:val="0"/>
          <w:numId w:val="2"/>
        </w:numPr>
        <w:jc w:val="both"/>
        <w:rPr>
          <w:rFonts w:ascii="Tahoma" w:hAnsi="Tahoma" w:cs="Tahoma"/>
          <w:b/>
          <w:sz w:val="24"/>
        </w:rPr>
      </w:pPr>
      <w:r w:rsidRPr="00E00A30">
        <w:rPr>
          <w:rFonts w:ascii="Tahoma" w:hAnsi="Tahoma" w:cs="Tahoma"/>
          <w:b/>
          <w:sz w:val="24"/>
        </w:rPr>
        <w:t xml:space="preserve">MERILA ZA IZBIRO PONUDNIKA </w:t>
      </w:r>
    </w:p>
    <w:p w14:paraId="76EF2267" w14:textId="77777777" w:rsidR="000D26E0" w:rsidRPr="00E00A30" w:rsidRDefault="000D26E0" w:rsidP="000D26E0">
      <w:pPr>
        <w:keepNext/>
        <w:keepLines/>
        <w:tabs>
          <w:tab w:val="left" w:pos="540"/>
          <w:tab w:val="left" w:pos="720"/>
        </w:tabs>
        <w:jc w:val="both"/>
        <w:rPr>
          <w:rFonts w:ascii="Tahoma" w:hAnsi="Tahoma" w:cs="Tahoma"/>
          <w:b/>
        </w:rPr>
      </w:pPr>
    </w:p>
    <w:p w14:paraId="4F07B16B" w14:textId="77777777" w:rsidR="000D26E0" w:rsidRPr="00E00A30" w:rsidRDefault="000D26E0" w:rsidP="000D26E0">
      <w:pPr>
        <w:keepNext/>
        <w:keepLines/>
        <w:jc w:val="both"/>
        <w:rPr>
          <w:rFonts w:ascii="Tahoma" w:hAnsi="Tahoma" w:cs="Tahoma"/>
        </w:rPr>
      </w:pPr>
      <w:r w:rsidRPr="00E00A30">
        <w:rPr>
          <w:rFonts w:ascii="Tahoma" w:hAnsi="Tahoma" w:cs="Tahoma"/>
        </w:rPr>
        <w:t xml:space="preserve">Merilo za izbiro ekonomsko najugodnejše ponudbe (ki izpolnjuje tehnične zahteve iz predmetne razpisne dokumentacije) je </w:t>
      </w:r>
      <w:r w:rsidRPr="00E00A30">
        <w:rPr>
          <w:rFonts w:ascii="Tahoma" w:hAnsi="Tahoma" w:cs="Tahoma"/>
          <w:b/>
        </w:rPr>
        <w:t>najnižja skupna ponudbena vrednost (v EUR brez DDV)</w:t>
      </w:r>
      <w:r w:rsidRPr="00E00A30">
        <w:rPr>
          <w:rFonts w:ascii="Tahoma" w:hAnsi="Tahoma" w:cs="Tahoma"/>
        </w:rPr>
        <w:t>.</w:t>
      </w:r>
    </w:p>
    <w:p w14:paraId="0895A308" w14:textId="10D2D30C" w:rsidR="000D26E0" w:rsidRPr="00E00A30" w:rsidRDefault="000D26E0" w:rsidP="000D26E0">
      <w:pPr>
        <w:keepNext/>
        <w:keepLines/>
        <w:jc w:val="both"/>
        <w:rPr>
          <w:rFonts w:ascii="Tahoma" w:hAnsi="Tahoma" w:cs="Tahoma"/>
          <w:bCs/>
          <w:color w:val="FF0000"/>
          <w:szCs w:val="24"/>
        </w:rPr>
      </w:pPr>
    </w:p>
    <w:p w14:paraId="6F9C325C" w14:textId="77777777" w:rsidR="000D26E0" w:rsidRPr="00E00A30" w:rsidRDefault="000D26E0" w:rsidP="000D26E0">
      <w:pPr>
        <w:keepNext/>
        <w:keepLines/>
        <w:rPr>
          <w:rFonts w:ascii="Tahoma" w:hAnsi="Tahoma" w:cs="Tahoma"/>
        </w:rPr>
      </w:pPr>
    </w:p>
    <w:p w14:paraId="5644E610" w14:textId="77777777" w:rsidR="000D26E0" w:rsidRPr="00E00A30" w:rsidRDefault="000D26E0" w:rsidP="000D26E0">
      <w:pPr>
        <w:keepNext/>
        <w:keepLines/>
        <w:numPr>
          <w:ilvl w:val="0"/>
          <w:numId w:val="2"/>
        </w:numPr>
        <w:jc w:val="both"/>
        <w:rPr>
          <w:rFonts w:ascii="Tahoma" w:hAnsi="Tahoma" w:cs="Tahoma"/>
          <w:b/>
          <w:sz w:val="24"/>
        </w:rPr>
      </w:pPr>
      <w:r w:rsidRPr="00E00A30">
        <w:rPr>
          <w:rFonts w:ascii="Tahoma" w:hAnsi="Tahoma" w:cs="Tahoma"/>
          <w:b/>
          <w:sz w:val="24"/>
        </w:rPr>
        <w:t>ZAHTEVE VARSTVA PRI DELU, POŽARNEGA VARSTVA IN VAROVANJA OKOLJA</w:t>
      </w:r>
    </w:p>
    <w:p w14:paraId="2C3ACA5B" w14:textId="77777777" w:rsidR="000D26E0" w:rsidRPr="00E00A30" w:rsidRDefault="000D26E0" w:rsidP="000D26E0">
      <w:pPr>
        <w:keepNext/>
        <w:keepLines/>
        <w:jc w:val="both"/>
        <w:rPr>
          <w:rFonts w:ascii="Tahoma" w:hAnsi="Tahoma" w:cs="Tahoma"/>
          <w:b/>
          <w:sz w:val="22"/>
          <w:szCs w:val="22"/>
        </w:rPr>
      </w:pPr>
    </w:p>
    <w:p w14:paraId="6671D707" w14:textId="77777777" w:rsidR="000D26E0" w:rsidRPr="00E00A30" w:rsidRDefault="000D26E0" w:rsidP="000D26E0">
      <w:pPr>
        <w:keepNext/>
        <w:keepLines/>
        <w:rPr>
          <w:rFonts w:ascii="Tahoma" w:hAnsi="Tahoma" w:cs="Tahoma"/>
          <w:b/>
          <w:sz w:val="22"/>
          <w:szCs w:val="22"/>
        </w:rPr>
      </w:pPr>
      <w:r w:rsidRPr="00E00A30">
        <w:rPr>
          <w:rFonts w:ascii="Tahoma" w:hAnsi="Tahoma" w:cs="Tahoma"/>
          <w:b/>
          <w:sz w:val="22"/>
          <w:szCs w:val="22"/>
        </w:rPr>
        <w:t>Zahteve glede izvajanja ukrepov na skupnih deloviščih pri naročniku</w:t>
      </w:r>
    </w:p>
    <w:p w14:paraId="38531CCE" w14:textId="77777777" w:rsidR="000D26E0" w:rsidRPr="00E00A30" w:rsidRDefault="000D26E0" w:rsidP="000D26E0">
      <w:pPr>
        <w:keepNext/>
        <w:keepLines/>
        <w:rPr>
          <w:rFonts w:ascii="Tahoma" w:hAnsi="Tahoma" w:cs="Tahoma"/>
          <w:sz w:val="22"/>
          <w:szCs w:val="22"/>
          <w:u w:val="single"/>
        </w:rPr>
      </w:pPr>
    </w:p>
    <w:p w14:paraId="6784EEF0" w14:textId="77777777" w:rsidR="000D26E0" w:rsidRPr="00E00A30" w:rsidRDefault="000D26E0" w:rsidP="000D26E0">
      <w:pPr>
        <w:keepNext/>
        <w:keepLines/>
        <w:rPr>
          <w:rFonts w:ascii="Tahoma" w:hAnsi="Tahoma" w:cs="Tahoma"/>
          <w:u w:val="single"/>
        </w:rPr>
      </w:pPr>
      <w:r w:rsidRPr="00E00A30">
        <w:rPr>
          <w:rFonts w:ascii="Tahoma" w:hAnsi="Tahoma" w:cs="Tahoma"/>
          <w:u w:val="single"/>
        </w:rPr>
        <w:t>Usposobljenost delavcev za varno izvajanje dela</w:t>
      </w:r>
    </w:p>
    <w:p w14:paraId="3BC17CBA" w14:textId="7155314B" w:rsidR="000D26E0" w:rsidRPr="00E00A30" w:rsidRDefault="000D26E0" w:rsidP="0049654B">
      <w:pPr>
        <w:keepNext/>
        <w:keepLines/>
        <w:jc w:val="both"/>
        <w:rPr>
          <w:rFonts w:ascii="Tahoma" w:hAnsi="Tahoma" w:cs="Tahoma"/>
        </w:rPr>
      </w:pPr>
      <w:r w:rsidRPr="00E00A30">
        <w:rPr>
          <w:rFonts w:ascii="Tahoma" w:hAnsi="Tahoma" w:cs="Tahoma"/>
        </w:rPr>
        <w:t>Na skupnih deloviščih se bodo izvajala tudi dela, kjer obstaja večje tveganje za nastanek poškodb in okvar zdravja delavcev.</w:t>
      </w:r>
    </w:p>
    <w:p w14:paraId="08DAC6E9" w14:textId="77777777" w:rsidR="000D26E0" w:rsidRPr="00E00A30" w:rsidRDefault="000D26E0" w:rsidP="000D26E0">
      <w:pPr>
        <w:keepNext/>
        <w:keepLines/>
        <w:jc w:val="both"/>
        <w:rPr>
          <w:rFonts w:ascii="Tahoma" w:hAnsi="Tahoma" w:cs="Tahoma"/>
        </w:rPr>
      </w:pPr>
    </w:p>
    <w:p w14:paraId="4C0D9C3B" w14:textId="77777777" w:rsidR="000D26E0" w:rsidRPr="00E00A30" w:rsidRDefault="000D26E0" w:rsidP="000D26E0">
      <w:pPr>
        <w:keepNext/>
        <w:keepLines/>
        <w:jc w:val="both"/>
        <w:rPr>
          <w:rFonts w:ascii="Tahoma" w:hAnsi="Tahoma" w:cs="Tahoma"/>
        </w:rPr>
      </w:pPr>
      <w:r w:rsidRPr="00E00A30">
        <w:rPr>
          <w:rFonts w:ascii="Tahoma" w:hAnsi="Tahoma" w:cs="Tahoma"/>
        </w:rPr>
        <w:t>Zato morajo biti delavci izvajalca usposobljeni za varno izvajanje dela po programu, ki zajema najmanj naslednje dejavnike tveganja za poškodbe in okvare zdravja na skupnih deloviščih:</w:t>
      </w:r>
    </w:p>
    <w:p w14:paraId="412F5721"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 xml:space="preserve">poznavanje temeljnih zakonskih določb, </w:t>
      </w:r>
    </w:p>
    <w:p w14:paraId="502E62B5" w14:textId="77777777" w:rsidR="000D26E0" w:rsidRPr="00E00A30" w:rsidRDefault="000D26E0" w:rsidP="000D26E0">
      <w:pPr>
        <w:keepNext/>
        <w:keepLines/>
        <w:numPr>
          <w:ilvl w:val="0"/>
          <w:numId w:val="32"/>
        </w:numPr>
        <w:jc w:val="both"/>
        <w:rPr>
          <w:rFonts w:ascii="Tahoma" w:hAnsi="Tahoma" w:cs="Tahoma"/>
        </w:rPr>
      </w:pPr>
      <w:r w:rsidRPr="00E00A30">
        <w:rPr>
          <w:rFonts w:ascii="Tahoma" w:hAnsi="Tahoma" w:cs="Tahoma"/>
        </w:rPr>
        <w:t>poznavanje (internih) predpisov glede: prijavljanje poškodb pri delu, preizkus alkoholiziranosti, prva pomoč,</w:t>
      </w:r>
    </w:p>
    <w:p w14:paraId="1E8D8BCE"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poznavanje osnov o varnostnih znakih,</w:t>
      </w:r>
    </w:p>
    <w:p w14:paraId="37390D57"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poznavanje osnov iz požarnega varstva,</w:t>
      </w:r>
    </w:p>
    <w:p w14:paraId="22C1A297"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poznavanje osnov varnega dela z nevarnimi snovmi,</w:t>
      </w:r>
    </w:p>
    <w:p w14:paraId="7987487A"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osnove urejenosti delovnih mest,</w:t>
      </w:r>
    </w:p>
    <w:p w14:paraId="55F4776A"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osnove varne uporabe delovne opreme,</w:t>
      </w:r>
    </w:p>
    <w:p w14:paraId="1E960A88"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osnove varstva pri delu pred nevarnostjo električnega toka,</w:t>
      </w:r>
    </w:p>
    <w:p w14:paraId="7D1EC1E5"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osnove uporabe osebne varovalne opreme,</w:t>
      </w:r>
    </w:p>
    <w:p w14:paraId="20015AC4"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osnove varnega dvigovanja in prenašanja bremen,</w:t>
      </w:r>
    </w:p>
    <w:p w14:paraId="6F03CC52" w14:textId="77777777" w:rsidR="000D26E0" w:rsidRPr="00E00A30" w:rsidRDefault="000D26E0" w:rsidP="000D26E0">
      <w:pPr>
        <w:keepNext/>
        <w:keepLines/>
        <w:numPr>
          <w:ilvl w:val="0"/>
          <w:numId w:val="32"/>
        </w:numPr>
        <w:rPr>
          <w:rFonts w:ascii="Tahoma" w:hAnsi="Tahoma" w:cs="Tahoma"/>
        </w:rPr>
      </w:pPr>
      <w:r w:rsidRPr="00E00A30">
        <w:rPr>
          <w:rFonts w:ascii="Tahoma" w:hAnsi="Tahoma" w:cs="Tahoma"/>
        </w:rPr>
        <w:t>osnove varnega dela na deloviščih.</w:t>
      </w:r>
    </w:p>
    <w:p w14:paraId="7FC24BB0" w14:textId="77777777" w:rsidR="000D26E0" w:rsidRPr="00E00A30" w:rsidRDefault="000D26E0" w:rsidP="000D26E0">
      <w:pPr>
        <w:keepNext/>
        <w:keepLines/>
        <w:rPr>
          <w:rFonts w:ascii="Tahoma" w:hAnsi="Tahoma" w:cs="Tahoma"/>
          <w:u w:val="single"/>
        </w:rPr>
      </w:pPr>
    </w:p>
    <w:p w14:paraId="5BDEA056" w14:textId="77777777" w:rsidR="000D26E0" w:rsidRPr="00E00A30" w:rsidRDefault="000D26E0" w:rsidP="000D26E0">
      <w:pPr>
        <w:keepNext/>
        <w:keepLines/>
        <w:rPr>
          <w:rFonts w:ascii="Tahoma" w:hAnsi="Tahoma" w:cs="Tahoma"/>
          <w:u w:val="single"/>
        </w:rPr>
      </w:pPr>
      <w:r w:rsidRPr="00E00A30">
        <w:rPr>
          <w:rFonts w:ascii="Tahoma" w:hAnsi="Tahoma" w:cs="Tahoma"/>
          <w:u w:val="single"/>
        </w:rPr>
        <w:t>Posebne usposobljenosti</w:t>
      </w:r>
    </w:p>
    <w:p w14:paraId="06B9F7C2" w14:textId="77777777" w:rsidR="000D26E0" w:rsidRPr="00E00A30" w:rsidRDefault="000D26E0" w:rsidP="000D26E0">
      <w:pPr>
        <w:keepNext/>
        <w:keepLines/>
        <w:rPr>
          <w:rFonts w:ascii="Tahoma" w:hAnsi="Tahoma" w:cs="Tahoma"/>
          <w:b/>
        </w:rPr>
      </w:pPr>
    </w:p>
    <w:p w14:paraId="27629243" w14:textId="77777777" w:rsidR="000D26E0" w:rsidRPr="00E00A30" w:rsidRDefault="000D26E0" w:rsidP="000D26E0">
      <w:pPr>
        <w:keepNext/>
        <w:keepLines/>
        <w:jc w:val="both"/>
        <w:rPr>
          <w:rFonts w:ascii="Tahoma" w:hAnsi="Tahoma" w:cs="Tahoma"/>
          <w:color w:val="FF0000"/>
        </w:rPr>
      </w:pPr>
      <w:r w:rsidRPr="00E00A30">
        <w:rPr>
          <w:rFonts w:ascii="Tahoma" w:hAnsi="Tahoma" w:cs="Tahoma"/>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0B91E471" w14:textId="77777777" w:rsidR="000D26E0" w:rsidRPr="00E00A30" w:rsidRDefault="000D26E0" w:rsidP="000D26E0">
      <w:pPr>
        <w:keepNext/>
        <w:keepLines/>
        <w:rPr>
          <w:rFonts w:ascii="Tahoma" w:hAnsi="Tahoma" w:cs="Tahoma"/>
          <w:b/>
        </w:rPr>
      </w:pPr>
    </w:p>
    <w:p w14:paraId="76F57D31" w14:textId="77777777" w:rsidR="000D26E0" w:rsidRPr="00E00A30" w:rsidRDefault="000D26E0" w:rsidP="000D26E0">
      <w:pPr>
        <w:keepNext/>
        <w:keepLines/>
        <w:rPr>
          <w:rFonts w:ascii="Tahoma" w:hAnsi="Tahoma" w:cs="Tahoma"/>
          <w:u w:val="single"/>
        </w:rPr>
      </w:pPr>
      <w:r w:rsidRPr="00E00A30">
        <w:rPr>
          <w:rFonts w:ascii="Tahoma" w:hAnsi="Tahoma" w:cs="Tahoma"/>
          <w:u w:val="single"/>
        </w:rPr>
        <w:t>Zdravstvena sposobnost delavcev</w:t>
      </w:r>
    </w:p>
    <w:p w14:paraId="42D0BF34" w14:textId="77777777" w:rsidR="000D26E0" w:rsidRPr="00E00A30" w:rsidRDefault="000D26E0" w:rsidP="000D26E0">
      <w:pPr>
        <w:keepNext/>
        <w:keepLines/>
        <w:rPr>
          <w:rFonts w:ascii="Tahoma" w:hAnsi="Tahoma" w:cs="Tahoma"/>
          <w:b/>
        </w:rPr>
      </w:pPr>
    </w:p>
    <w:p w14:paraId="5D441836" w14:textId="77777777" w:rsidR="000D26E0" w:rsidRPr="00E00A30" w:rsidRDefault="000D26E0" w:rsidP="000D26E0">
      <w:pPr>
        <w:keepNext/>
        <w:keepLines/>
        <w:jc w:val="both"/>
        <w:rPr>
          <w:rFonts w:ascii="Tahoma" w:hAnsi="Tahoma" w:cs="Tahoma"/>
        </w:rPr>
      </w:pPr>
      <w:r w:rsidRPr="00E00A30">
        <w:rPr>
          <w:rFonts w:ascii="Tahoma" w:hAnsi="Tahoma" w:cs="Tahoma"/>
        </w:rPr>
        <w:t xml:space="preserve">Delavci izvajalca morajo biti zdravstveno sposobni za opravljanje dela. Zato morajo imeti zdravniško spričevalo o opravljenem preventivnem zdravstvenem pregledu, kjer ni navedenih omejitev pri delih, ki jih bodo opravljali. </w:t>
      </w:r>
    </w:p>
    <w:p w14:paraId="1861C628" w14:textId="77777777" w:rsidR="000D26E0" w:rsidRPr="00E00A30" w:rsidRDefault="000D26E0" w:rsidP="000D26E0">
      <w:pPr>
        <w:keepNext/>
        <w:keepLines/>
        <w:jc w:val="both"/>
        <w:rPr>
          <w:rFonts w:ascii="Tahoma" w:hAnsi="Tahoma" w:cs="Tahoma"/>
          <w:dstrike/>
          <w:color w:val="FF0000"/>
        </w:rPr>
      </w:pPr>
    </w:p>
    <w:p w14:paraId="79FBADA4" w14:textId="77777777" w:rsidR="000D26E0" w:rsidRPr="00E00A30" w:rsidRDefault="000D26E0" w:rsidP="000D26E0">
      <w:pPr>
        <w:keepNext/>
        <w:keepLines/>
        <w:jc w:val="both"/>
        <w:rPr>
          <w:rFonts w:ascii="Tahoma" w:hAnsi="Tahoma" w:cs="Tahoma"/>
        </w:rPr>
      </w:pPr>
      <w:r w:rsidRPr="00E00A30">
        <w:rPr>
          <w:rFonts w:ascii="Tahoma" w:hAnsi="Tahoma" w:cs="Tahoma"/>
        </w:rPr>
        <w:t>Napotnica za zdravstveni pregled mora vsebovati dela in izpostavljenost tveganjem, ki se pričakujejo pri izvajanju pogodbenih storitev.</w:t>
      </w:r>
    </w:p>
    <w:p w14:paraId="474166DC" w14:textId="77777777" w:rsidR="000D26E0" w:rsidRPr="00E00A30" w:rsidRDefault="000D26E0" w:rsidP="000D26E0">
      <w:pPr>
        <w:keepNext/>
        <w:keepLines/>
        <w:rPr>
          <w:rFonts w:ascii="Tahoma" w:hAnsi="Tahoma" w:cs="Tahoma"/>
          <w:b/>
        </w:rPr>
      </w:pPr>
    </w:p>
    <w:p w14:paraId="1EFFF08C" w14:textId="6F9DEE21" w:rsidR="000D26E0" w:rsidRPr="00AD597D" w:rsidRDefault="000D26E0" w:rsidP="000D26E0">
      <w:pPr>
        <w:keepNext/>
        <w:keepLines/>
        <w:rPr>
          <w:rFonts w:ascii="Tahoma" w:hAnsi="Tahoma" w:cs="Tahoma"/>
          <w:u w:val="single"/>
        </w:rPr>
      </w:pPr>
      <w:r w:rsidRPr="00E00A30">
        <w:rPr>
          <w:rFonts w:ascii="Tahoma" w:hAnsi="Tahoma" w:cs="Tahoma"/>
          <w:u w:val="single"/>
        </w:rPr>
        <w:t>Pisni sporazum na skupnih deloviščih</w:t>
      </w:r>
    </w:p>
    <w:p w14:paraId="5BBBDB7D" w14:textId="77777777" w:rsidR="000D26E0" w:rsidRPr="00E00A30" w:rsidRDefault="000D26E0" w:rsidP="000D26E0">
      <w:pPr>
        <w:keepNext/>
        <w:keepLines/>
        <w:jc w:val="both"/>
        <w:rPr>
          <w:rFonts w:ascii="Tahoma" w:hAnsi="Tahoma" w:cs="Tahoma"/>
        </w:rPr>
      </w:pPr>
      <w:r w:rsidRPr="00E00A30">
        <w:rPr>
          <w:rFonts w:ascii="Tahoma" w:hAnsi="Tahoma" w:cs="Tahoma"/>
        </w:rPr>
        <w:lastRenderedPageBreak/>
        <w:t>Na skupnih deloviščih določita naročnik in izvajalec skupne ukrepe za zagotavljanje varnosti in zdravja pri delu v smislu 39. člena Zakona o varnosti in zdravju pri delu.</w:t>
      </w:r>
    </w:p>
    <w:p w14:paraId="50E01FD4" w14:textId="77777777" w:rsidR="000D26E0" w:rsidRPr="00E00A30" w:rsidRDefault="000D26E0" w:rsidP="000D26E0">
      <w:pPr>
        <w:keepNext/>
        <w:keepLines/>
        <w:jc w:val="both"/>
        <w:rPr>
          <w:rFonts w:ascii="Tahoma" w:hAnsi="Tahoma" w:cs="Tahoma"/>
        </w:rPr>
      </w:pPr>
    </w:p>
    <w:p w14:paraId="4131E48D" w14:textId="77777777" w:rsidR="000D26E0" w:rsidRPr="00E00A30" w:rsidRDefault="000D26E0" w:rsidP="000D26E0">
      <w:pPr>
        <w:keepNext/>
        <w:keepLines/>
        <w:jc w:val="both"/>
        <w:rPr>
          <w:rFonts w:ascii="Tahoma" w:hAnsi="Tahoma" w:cs="Tahoma"/>
        </w:rPr>
      </w:pPr>
      <w:r w:rsidRPr="00E00A30">
        <w:rPr>
          <w:rFonts w:ascii="Tahoma" w:hAnsi="Tahoma" w:cs="Tahoma"/>
        </w:rPr>
        <w:t xml:space="preserve">S </w:t>
      </w:r>
      <w:r w:rsidRPr="00E00A30">
        <w:rPr>
          <w:rFonts w:ascii="Tahoma" w:hAnsi="Tahoma" w:cs="Tahoma"/>
          <w:b/>
        </w:rPr>
        <w:t>Pisnim sporazumom</w:t>
      </w:r>
      <w:r w:rsidRPr="00E00A30">
        <w:rPr>
          <w:rFonts w:ascii="Tahoma" w:hAnsi="Tahoma" w:cs="Tahoma"/>
        </w:rPr>
        <w:t xml:space="preserve"> </w:t>
      </w:r>
      <w:r w:rsidRPr="00E00A30">
        <w:rPr>
          <w:rFonts w:ascii="Tahoma" w:hAnsi="Tahoma" w:cs="Tahoma"/>
          <w:b/>
        </w:rPr>
        <w:t>o skupnih varnostnih ukrepih in ravnanju z okoljem</w:t>
      </w:r>
      <w:r w:rsidRPr="00E00A30">
        <w:rPr>
          <w:rFonts w:ascii="Tahoma" w:hAnsi="Tahoma" w:cs="Tahoma"/>
        </w:rPr>
        <w:t xml:space="preserve"> naročnik in izvajalec določita tudi delavce za zagotovitev varnosti svojih delavcev na skupnem delovišču. </w:t>
      </w:r>
    </w:p>
    <w:p w14:paraId="3219DB93" w14:textId="77777777" w:rsidR="000D26E0" w:rsidRPr="00E00A30" w:rsidRDefault="000D26E0" w:rsidP="000D26E0">
      <w:pPr>
        <w:keepNext/>
        <w:keepLines/>
        <w:jc w:val="both"/>
        <w:rPr>
          <w:rFonts w:ascii="Tahoma" w:hAnsi="Tahoma" w:cs="Tahoma"/>
        </w:rPr>
      </w:pPr>
    </w:p>
    <w:p w14:paraId="3AE8EC10" w14:textId="70BF990D" w:rsidR="000D26E0" w:rsidRPr="00E00A30" w:rsidRDefault="000D26E0" w:rsidP="0049654B">
      <w:pPr>
        <w:keepNext/>
        <w:keepLines/>
        <w:jc w:val="both"/>
        <w:rPr>
          <w:rFonts w:ascii="Tahoma" w:hAnsi="Tahoma" w:cs="Tahoma"/>
          <w:u w:val="single"/>
        </w:rPr>
      </w:pPr>
      <w:r w:rsidRPr="00E00A30">
        <w:rPr>
          <w:rFonts w:ascii="Tahoma" w:hAnsi="Tahoma" w:cs="Tahoma"/>
        </w:rPr>
        <w:t>Za usklajeno izvajanje ukrepov, določenih s pisnim sporazumom, določita odgovorno osebo naročnika, to je skrbnika pogodbe.</w:t>
      </w:r>
    </w:p>
    <w:p w14:paraId="14B5047F" w14:textId="77777777" w:rsidR="000D26E0" w:rsidRPr="00E00A30" w:rsidRDefault="000D26E0" w:rsidP="000D26E0">
      <w:pPr>
        <w:keepNext/>
        <w:keepLines/>
        <w:rPr>
          <w:rFonts w:ascii="Tahoma" w:hAnsi="Tahoma" w:cs="Tahoma"/>
          <w:u w:val="single"/>
        </w:rPr>
      </w:pPr>
    </w:p>
    <w:p w14:paraId="7F7A3813" w14:textId="77777777" w:rsidR="000D26E0" w:rsidRPr="00E00A30" w:rsidRDefault="000D26E0" w:rsidP="000D26E0">
      <w:pPr>
        <w:keepNext/>
        <w:keepLines/>
        <w:rPr>
          <w:rFonts w:ascii="Tahoma" w:hAnsi="Tahoma" w:cs="Tahoma"/>
          <w:u w:val="single"/>
        </w:rPr>
      </w:pPr>
      <w:r w:rsidRPr="00E00A30">
        <w:rPr>
          <w:rFonts w:ascii="Tahoma" w:hAnsi="Tahoma" w:cs="Tahoma"/>
          <w:u w:val="single"/>
        </w:rPr>
        <w:t>Interni predpisi</w:t>
      </w:r>
    </w:p>
    <w:p w14:paraId="0EC63D19" w14:textId="77777777" w:rsidR="000D26E0" w:rsidRPr="00E00A30" w:rsidRDefault="000D26E0" w:rsidP="000D26E0">
      <w:pPr>
        <w:keepNext/>
        <w:keepLines/>
        <w:rPr>
          <w:rFonts w:ascii="Tahoma" w:hAnsi="Tahoma" w:cs="Tahoma"/>
        </w:rPr>
      </w:pPr>
    </w:p>
    <w:p w14:paraId="662295DC" w14:textId="77777777" w:rsidR="000D26E0" w:rsidRPr="00E00A30" w:rsidRDefault="000D26E0" w:rsidP="000D26E0">
      <w:pPr>
        <w:keepNext/>
        <w:keepLines/>
        <w:jc w:val="both"/>
        <w:rPr>
          <w:rFonts w:ascii="Tahoma" w:hAnsi="Tahoma" w:cs="Tahoma"/>
        </w:rPr>
      </w:pPr>
      <w:r w:rsidRPr="00E00A30">
        <w:rPr>
          <w:rFonts w:ascii="Tahoma" w:hAnsi="Tahoma" w:cs="Tahoma"/>
        </w:rPr>
        <w:t>Na skupnih deloviščih pri naročniku se, poleg veljavne zakonodaje, smiselno upošteva tudi interne predpise naročnika. Tako se mora izvajalec del seznaniti z določili:</w:t>
      </w:r>
    </w:p>
    <w:p w14:paraId="57DC1873" w14:textId="77777777" w:rsidR="000D26E0" w:rsidRPr="00E00A30" w:rsidRDefault="000D26E0" w:rsidP="000D26E0">
      <w:pPr>
        <w:keepNext/>
        <w:keepLines/>
        <w:rPr>
          <w:rFonts w:ascii="Tahoma" w:hAnsi="Tahoma" w:cs="Tahoma"/>
        </w:rPr>
      </w:pPr>
    </w:p>
    <w:p w14:paraId="31A2D376" w14:textId="77777777" w:rsidR="000D26E0" w:rsidRPr="00E00A30" w:rsidRDefault="000D26E0" w:rsidP="000D26E0">
      <w:pPr>
        <w:keepNext/>
        <w:keepLines/>
        <w:rPr>
          <w:rFonts w:ascii="Tahoma" w:hAnsi="Tahoma" w:cs="Tahoma"/>
        </w:rPr>
      </w:pPr>
      <w:r w:rsidRPr="00E00A30">
        <w:rPr>
          <w:rFonts w:ascii="Tahoma" w:hAnsi="Tahoma" w:cs="Tahoma"/>
        </w:rPr>
        <w:t>Požarnega reda:</w:t>
      </w:r>
    </w:p>
    <w:p w14:paraId="4E972DFB" w14:textId="77777777" w:rsidR="000D26E0" w:rsidRPr="00E00A30" w:rsidRDefault="000D26E0" w:rsidP="000D26E0">
      <w:pPr>
        <w:keepNext/>
        <w:keepLines/>
        <w:numPr>
          <w:ilvl w:val="0"/>
          <w:numId w:val="31"/>
        </w:numPr>
        <w:ind w:left="426" w:hanging="426"/>
        <w:jc w:val="both"/>
        <w:rPr>
          <w:rFonts w:ascii="Tahoma" w:hAnsi="Tahoma" w:cs="Tahoma"/>
        </w:rPr>
      </w:pPr>
      <w:r w:rsidRPr="00E00A30">
        <w:rPr>
          <w:rFonts w:ascii="Tahoma" w:hAnsi="Tahoma" w:cs="Tahoma"/>
        </w:rPr>
        <w:t>seznanitev z organizacijo varstva pred požarom pri naročniku (odgovorne osebe, osebe za izvajanje strokovnih nalog iz požarnega varstva,…),</w:t>
      </w:r>
    </w:p>
    <w:p w14:paraId="18CBE767" w14:textId="77777777" w:rsidR="000D26E0" w:rsidRPr="00E00A30" w:rsidRDefault="000D26E0" w:rsidP="000D26E0">
      <w:pPr>
        <w:keepNext/>
        <w:keepLines/>
        <w:numPr>
          <w:ilvl w:val="0"/>
          <w:numId w:val="31"/>
        </w:numPr>
        <w:ind w:left="426" w:hanging="426"/>
        <w:jc w:val="both"/>
        <w:rPr>
          <w:rFonts w:ascii="Tahoma" w:hAnsi="Tahoma" w:cs="Tahoma"/>
        </w:rPr>
      </w:pPr>
      <w:r w:rsidRPr="00E00A30">
        <w:rPr>
          <w:rFonts w:ascii="Tahoma" w:hAnsi="Tahoma" w:cs="Tahoma"/>
        </w:rPr>
        <w:t>izvajanje preventivnih ukrepov iz požarnega varstva (izvajanje požarnih straž – izdaja »Dovoljenja za delo z odprtim ognjem in orodjem, ki iskri«, skladiščenje in delo z vnetljivimi in eksplozivnimi snovmi, …),</w:t>
      </w:r>
    </w:p>
    <w:p w14:paraId="61791F80" w14:textId="77777777" w:rsidR="000D26E0" w:rsidRPr="00E00A30" w:rsidRDefault="000D26E0" w:rsidP="000D26E0">
      <w:pPr>
        <w:keepNext/>
        <w:keepLines/>
        <w:numPr>
          <w:ilvl w:val="0"/>
          <w:numId w:val="31"/>
        </w:numPr>
        <w:ind w:left="426" w:hanging="426"/>
        <w:jc w:val="both"/>
        <w:rPr>
          <w:rFonts w:ascii="Tahoma" w:hAnsi="Tahoma" w:cs="Tahoma"/>
        </w:rPr>
      </w:pPr>
      <w:r w:rsidRPr="00E00A30">
        <w:rPr>
          <w:rFonts w:ascii="Tahoma" w:hAnsi="Tahoma" w:cs="Tahoma"/>
        </w:rPr>
        <w:t>seznanitev z izvlečki iz požarnih redov (načrtom evakuacije),</w:t>
      </w:r>
    </w:p>
    <w:p w14:paraId="7EBA5D78" w14:textId="77777777" w:rsidR="000D26E0" w:rsidRPr="00E00A30" w:rsidRDefault="000D26E0" w:rsidP="000D26E0">
      <w:pPr>
        <w:keepNext/>
        <w:keepLines/>
        <w:numPr>
          <w:ilvl w:val="0"/>
          <w:numId w:val="31"/>
        </w:numPr>
        <w:ind w:left="426" w:hanging="426"/>
        <w:jc w:val="both"/>
        <w:rPr>
          <w:rFonts w:ascii="Tahoma" w:hAnsi="Tahoma" w:cs="Tahoma"/>
        </w:rPr>
      </w:pPr>
      <w:r w:rsidRPr="00E00A30">
        <w:rPr>
          <w:rFonts w:ascii="Tahoma" w:hAnsi="Tahoma" w:cs="Tahoma"/>
        </w:rPr>
        <w:t>seznanitev z ukrepi v primeru požara (javljanje, gašenje začetnih požarov, evakuacija,…).</w:t>
      </w:r>
    </w:p>
    <w:p w14:paraId="4EA0BAFB" w14:textId="77777777" w:rsidR="000D26E0" w:rsidRPr="00E00A30" w:rsidRDefault="000D26E0" w:rsidP="000D26E0">
      <w:pPr>
        <w:keepNext/>
        <w:keepLines/>
        <w:rPr>
          <w:rFonts w:ascii="Tahoma" w:hAnsi="Tahoma" w:cs="Tahoma"/>
        </w:rPr>
      </w:pPr>
    </w:p>
    <w:p w14:paraId="073208BA" w14:textId="77777777" w:rsidR="000D26E0" w:rsidRPr="00E00A30" w:rsidRDefault="000D26E0" w:rsidP="000D26E0">
      <w:pPr>
        <w:keepNext/>
        <w:keepLines/>
        <w:rPr>
          <w:rFonts w:ascii="Tahoma" w:hAnsi="Tahoma" w:cs="Tahoma"/>
        </w:rPr>
      </w:pPr>
      <w:r w:rsidRPr="00E00A30">
        <w:rPr>
          <w:rFonts w:ascii="Tahoma" w:hAnsi="Tahoma" w:cs="Tahoma"/>
        </w:rPr>
        <w:t>Redi (ukrepi za varno delo) v delovnih prostorih naročnika:</w:t>
      </w:r>
    </w:p>
    <w:p w14:paraId="25857D5F" w14:textId="77777777" w:rsidR="000D26E0" w:rsidRPr="00E00A30" w:rsidRDefault="000D26E0" w:rsidP="000D26E0">
      <w:pPr>
        <w:keepNext/>
        <w:keepLines/>
        <w:rPr>
          <w:rFonts w:ascii="Tahoma" w:hAnsi="Tahoma" w:cs="Tahoma"/>
        </w:rPr>
      </w:pPr>
    </w:p>
    <w:p w14:paraId="0D276907" w14:textId="77777777" w:rsidR="000D26E0" w:rsidRPr="00E00A30" w:rsidRDefault="000D26E0" w:rsidP="000D26E0">
      <w:pPr>
        <w:keepNext/>
        <w:keepLines/>
        <w:jc w:val="both"/>
        <w:rPr>
          <w:rFonts w:ascii="Tahoma" w:hAnsi="Tahoma" w:cs="Tahoma"/>
        </w:rPr>
      </w:pPr>
      <w:r w:rsidRPr="00E00A30">
        <w:rPr>
          <w:rFonts w:ascii="Tahoma" w:hAnsi="Tahoma" w:cs="Tahoma"/>
        </w:rPr>
        <w:t>Pri izvajanju pogodbenih storitev v posameznih delovnih prostorih mora izvajalec striktno upoštevati določila:</w:t>
      </w:r>
    </w:p>
    <w:p w14:paraId="3BF4D7E8" w14:textId="77777777" w:rsidR="000D26E0" w:rsidRPr="00E00A30" w:rsidRDefault="000D26E0" w:rsidP="000D26E0">
      <w:pPr>
        <w:keepNext/>
        <w:keepLines/>
        <w:numPr>
          <w:ilvl w:val="0"/>
          <w:numId w:val="19"/>
        </w:numPr>
        <w:ind w:left="426" w:hanging="426"/>
        <w:jc w:val="both"/>
        <w:rPr>
          <w:rFonts w:ascii="Tahoma" w:hAnsi="Tahoma" w:cs="Tahoma"/>
        </w:rPr>
      </w:pPr>
      <w:r w:rsidRPr="00E00A30">
        <w:rPr>
          <w:rFonts w:ascii="Tahoma" w:hAnsi="Tahoma" w:cs="Tahoma"/>
        </w:rPr>
        <w:t>obratovalnih redov,</w:t>
      </w:r>
    </w:p>
    <w:p w14:paraId="3B0BB91F" w14:textId="77777777" w:rsidR="000D26E0" w:rsidRPr="00E00A30" w:rsidRDefault="000D26E0" w:rsidP="000D26E0">
      <w:pPr>
        <w:keepNext/>
        <w:keepLines/>
        <w:numPr>
          <w:ilvl w:val="0"/>
          <w:numId w:val="19"/>
        </w:numPr>
        <w:ind w:left="426" w:hanging="426"/>
        <w:jc w:val="both"/>
        <w:rPr>
          <w:rFonts w:ascii="Tahoma" w:hAnsi="Tahoma" w:cs="Tahoma"/>
        </w:rPr>
      </w:pPr>
      <w:r w:rsidRPr="00E00A30">
        <w:rPr>
          <w:rFonts w:ascii="Tahoma" w:hAnsi="Tahoma" w:cs="Tahoma"/>
        </w:rPr>
        <w:t>dvoriščnih redov,</w:t>
      </w:r>
    </w:p>
    <w:p w14:paraId="4BC9ABEF" w14:textId="77777777" w:rsidR="000D26E0" w:rsidRPr="00E00A30" w:rsidRDefault="000D26E0" w:rsidP="000D26E0">
      <w:pPr>
        <w:keepNext/>
        <w:keepLines/>
        <w:numPr>
          <w:ilvl w:val="0"/>
          <w:numId w:val="19"/>
        </w:numPr>
        <w:ind w:left="426" w:hanging="426"/>
        <w:jc w:val="both"/>
        <w:rPr>
          <w:rFonts w:ascii="Tahoma" w:hAnsi="Tahoma" w:cs="Tahoma"/>
        </w:rPr>
      </w:pPr>
      <w:r w:rsidRPr="00E00A30">
        <w:rPr>
          <w:rFonts w:ascii="Tahoma" w:hAnsi="Tahoma" w:cs="Tahoma"/>
        </w:rPr>
        <w:t>delavniških in drugih redov, ki so izobešeni na vidnih mestih.</w:t>
      </w:r>
    </w:p>
    <w:p w14:paraId="12D5C937" w14:textId="77777777" w:rsidR="000D26E0" w:rsidRPr="00E00A30" w:rsidRDefault="000D26E0" w:rsidP="000D26E0">
      <w:pPr>
        <w:keepNext/>
        <w:keepLines/>
        <w:ind w:left="720"/>
        <w:rPr>
          <w:rFonts w:ascii="Tahoma" w:hAnsi="Tahoma" w:cs="Tahoma"/>
        </w:rPr>
      </w:pPr>
    </w:p>
    <w:p w14:paraId="2E951135" w14:textId="77777777" w:rsidR="000D26E0" w:rsidRPr="00E00A30" w:rsidRDefault="000D26E0" w:rsidP="000D26E0">
      <w:pPr>
        <w:keepNext/>
        <w:keepLines/>
        <w:rPr>
          <w:rFonts w:ascii="Tahoma" w:hAnsi="Tahoma" w:cs="Tahoma"/>
          <w:u w:val="single"/>
        </w:rPr>
      </w:pPr>
      <w:r w:rsidRPr="00E00A30">
        <w:rPr>
          <w:rFonts w:ascii="Tahoma" w:hAnsi="Tahoma" w:cs="Tahoma"/>
          <w:u w:val="single"/>
        </w:rPr>
        <w:t>Navodila za varno delo</w:t>
      </w:r>
    </w:p>
    <w:p w14:paraId="27C1EA02" w14:textId="77777777" w:rsidR="000D26E0" w:rsidRPr="00E00A30" w:rsidRDefault="000D26E0" w:rsidP="000D26E0">
      <w:pPr>
        <w:keepNext/>
        <w:keepLines/>
        <w:rPr>
          <w:rFonts w:ascii="Tahoma" w:hAnsi="Tahoma" w:cs="Tahoma"/>
        </w:rPr>
      </w:pPr>
    </w:p>
    <w:p w14:paraId="553B1AB4" w14:textId="77777777" w:rsidR="000D26E0" w:rsidRPr="00E00A30" w:rsidRDefault="000D26E0" w:rsidP="000D26E0">
      <w:pPr>
        <w:keepNext/>
        <w:keepLines/>
        <w:jc w:val="both"/>
        <w:rPr>
          <w:rFonts w:ascii="Tahoma" w:hAnsi="Tahoma" w:cs="Tahoma"/>
        </w:rPr>
      </w:pPr>
      <w:r w:rsidRPr="00E00A30">
        <w:rPr>
          <w:rFonts w:ascii="Tahoma" w:hAnsi="Tahoma" w:cs="Tahoma"/>
        </w:rPr>
        <w:t>Pri izvajanju pogodbenih storitev v posameznih delovnih prostorih mora izvajalec striktno upoštevati varnostna določila in navodila:</w:t>
      </w:r>
    </w:p>
    <w:p w14:paraId="577C4C46" w14:textId="77777777" w:rsidR="000D26E0" w:rsidRPr="00E00A30" w:rsidRDefault="000D26E0" w:rsidP="000D26E0">
      <w:pPr>
        <w:keepNext/>
        <w:keepLines/>
        <w:numPr>
          <w:ilvl w:val="0"/>
          <w:numId w:val="19"/>
        </w:numPr>
        <w:ind w:left="426" w:hanging="426"/>
        <w:jc w:val="both"/>
        <w:rPr>
          <w:rFonts w:ascii="Tahoma" w:hAnsi="Tahoma" w:cs="Tahoma"/>
        </w:rPr>
      </w:pPr>
      <w:r w:rsidRPr="00E00A30">
        <w:rPr>
          <w:rFonts w:ascii="Tahoma" w:hAnsi="Tahoma" w:cs="Tahoma"/>
        </w:rPr>
        <w:t xml:space="preserve">obratovalne in druge rede (dvoriščni red, delavniški red, remontni red,…), </w:t>
      </w:r>
    </w:p>
    <w:p w14:paraId="5686EDF3" w14:textId="77777777" w:rsidR="000D26E0" w:rsidRPr="00E00A30" w:rsidRDefault="000D26E0" w:rsidP="000D26E0">
      <w:pPr>
        <w:keepNext/>
        <w:keepLines/>
        <w:numPr>
          <w:ilvl w:val="0"/>
          <w:numId w:val="19"/>
        </w:numPr>
        <w:ind w:left="426" w:hanging="426"/>
        <w:jc w:val="both"/>
        <w:rPr>
          <w:rFonts w:ascii="Tahoma" w:hAnsi="Tahoma" w:cs="Tahoma"/>
        </w:rPr>
      </w:pPr>
      <w:r w:rsidRPr="00E00A30">
        <w:rPr>
          <w:rFonts w:ascii="Tahoma" w:hAnsi="Tahoma" w:cs="Tahoma"/>
        </w:rPr>
        <w:t>varno delo z delovno opremo,</w:t>
      </w:r>
    </w:p>
    <w:p w14:paraId="116358EC" w14:textId="77777777" w:rsidR="000D26E0" w:rsidRPr="00E00A30" w:rsidRDefault="000D26E0" w:rsidP="000D26E0">
      <w:pPr>
        <w:keepNext/>
        <w:keepLines/>
        <w:numPr>
          <w:ilvl w:val="0"/>
          <w:numId w:val="19"/>
        </w:numPr>
        <w:ind w:left="426" w:hanging="426"/>
        <w:jc w:val="both"/>
        <w:rPr>
          <w:rFonts w:ascii="Tahoma" w:hAnsi="Tahoma" w:cs="Tahoma"/>
        </w:rPr>
      </w:pPr>
      <w:r w:rsidRPr="00E00A30">
        <w:rPr>
          <w:rFonts w:ascii="Tahoma" w:hAnsi="Tahoma" w:cs="Tahoma"/>
        </w:rPr>
        <w:t>druga varnostna navodila.</w:t>
      </w:r>
    </w:p>
    <w:p w14:paraId="2B5720D0" w14:textId="77777777" w:rsidR="000D26E0" w:rsidRPr="00E00A30" w:rsidRDefault="000D26E0" w:rsidP="000D26E0">
      <w:pPr>
        <w:keepNext/>
        <w:keepLines/>
        <w:rPr>
          <w:rFonts w:ascii="Tahoma" w:hAnsi="Tahoma" w:cs="Tahoma"/>
        </w:rPr>
      </w:pPr>
    </w:p>
    <w:p w14:paraId="4892A58D" w14:textId="77777777" w:rsidR="000D26E0" w:rsidRPr="00E00A30" w:rsidRDefault="000D26E0" w:rsidP="000D26E0">
      <w:pPr>
        <w:keepNext/>
        <w:keepLines/>
        <w:rPr>
          <w:rFonts w:ascii="Tahoma" w:hAnsi="Tahoma" w:cs="Tahoma"/>
          <w:u w:val="single"/>
        </w:rPr>
      </w:pPr>
      <w:r w:rsidRPr="00E00A30">
        <w:rPr>
          <w:rFonts w:ascii="Tahoma" w:hAnsi="Tahoma" w:cs="Tahoma"/>
          <w:u w:val="single"/>
        </w:rPr>
        <w:t>Varnostni znaki</w:t>
      </w:r>
    </w:p>
    <w:p w14:paraId="3CE5F1D5" w14:textId="77777777" w:rsidR="000D26E0" w:rsidRPr="00E00A30" w:rsidRDefault="000D26E0" w:rsidP="000D26E0">
      <w:pPr>
        <w:keepNext/>
        <w:keepLines/>
        <w:rPr>
          <w:rFonts w:ascii="Tahoma" w:hAnsi="Tahoma" w:cs="Tahoma"/>
        </w:rPr>
      </w:pPr>
    </w:p>
    <w:p w14:paraId="5C7B4986" w14:textId="77777777" w:rsidR="000D26E0" w:rsidRPr="00E00A30" w:rsidRDefault="000D26E0" w:rsidP="000D26E0">
      <w:pPr>
        <w:keepNext/>
        <w:keepLines/>
        <w:jc w:val="both"/>
        <w:rPr>
          <w:rFonts w:ascii="Tahoma" w:hAnsi="Tahoma" w:cs="Tahoma"/>
        </w:rPr>
      </w:pPr>
      <w:r w:rsidRPr="00E00A30">
        <w:rPr>
          <w:rFonts w:ascii="Tahoma" w:hAnsi="Tahoma" w:cs="Tahoma"/>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00C08F06" w14:textId="77777777" w:rsidR="000D26E0" w:rsidRPr="00E00A30" w:rsidRDefault="000D26E0" w:rsidP="000D26E0">
      <w:pPr>
        <w:keepNext/>
        <w:keepLines/>
        <w:rPr>
          <w:rFonts w:ascii="Tahoma" w:hAnsi="Tahoma" w:cs="Tahoma"/>
        </w:rPr>
      </w:pPr>
    </w:p>
    <w:p w14:paraId="763B7786" w14:textId="77777777" w:rsidR="000D26E0" w:rsidRPr="00E00A30" w:rsidRDefault="000D26E0" w:rsidP="000D26E0">
      <w:pPr>
        <w:keepNext/>
        <w:keepLines/>
        <w:rPr>
          <w:rFonts w:ascii="Tahoma" w:hAnsi="Tahoma" w:cs="Tahoma"/>
          <w:u w:val="single"/>
        </w:rPr>
      </w:pPr>
      <w:r w:rsidRPr="00E00A30">
        <w:rPr>
          <w:rFonts w:ascii="Tahoma" w:hAnsi="Tahoma" w:cs="Tahoma"/>
          <w:u w:val="single"/>
        </w:rPr>
        <w:t>Osebna varovalna oprema</w:t>
      </w:r>
    </w:p>
    <w:p w14:paraId="62653F2C" w14:textId="77777777" w:rsidR="000D26E0" w:rsidRPr="00E00A30" w:rsidRDefault="000D26E0" w:rsidP="000D26E0">
      <w:pPr>
        <w:keepNext/>
        <w:keepLines/>
        <w:rPr>
          <w:rFonts w:ascii="Tahoma" w:hAnsi="Tahoma" w:cs="Tahoma"/>
          <w:b/>
        </w:rPr>
      </w:pPr>
    </w:p>
    <w:p w14:paraId="61356B26" w14:textId="77777777" w:rsidR="000D26E0" w:rsidRPr="00E00A30" w:rsidRDefault="000D26E0" w:rsidP="000D26E0">
      <w:pPr>
        <w:keepNext/>
        <w:keepLines/>
        <w:jc w:val="both"/>
        <w:rPr>
          <w:rFonts w:ascii="Tahoma" w:hAnsi="Tahoma" w:cs="Tahoma"/>
          <w:color w:val="FF0000"/>
        </w:rPr>
      </w:pPr>
      <w:r w:rsidRPr="00E00A30">
        <w:rPr>
          <w:rFonts w:ascii="Tahoma" w:hAnsi="Tahoma" w:cs="Tahoma"/>
        </w:rPr>
        <w:t>Delavci izvajalca so dolžni na skupnih deloviščih namensko, glede na vrsto tveganja za poškodbe oziroma okvare zdravja, uporabljati lastno osebno varovalno opremo, ki je skladna z veljavnimi standardi in redno pregledana.</w:t>
      </w:r>
    </w:p>
    <w:p w14:paraId="595C8DC9" w14:textId="77777777" w:rsidR="000D26E0" w:rsidRPr="00E00A30" w:rsidRDefault="000D26E0" w:rsidP="000D26E0">
      <w:pPr>
        <w:keepNext/>
        <w:keepLines/>
        <w:rPr>
          <w:rFonts w:ascii="Tahoma" w:hAnsi="Tahoma" w:cs="Tahoma"/>
        </w:rPr>
      </w:pPr>
    </w:p>
    <w:p w14:paraId="4EB830F5" w14:textId="77777777" w:rsidR="000D26E0" w:rsidRPr="00E00A30" w:rsidRDefault="000D26E0" w:rsidP="000D26E0">
      <w:pPr>
        <w:keepNext/>
        <w:keepLines/>
        <w:rPr>
          <w:rFonts w:ascii="Tahoma" w:hAnsi="Tahoma" w:cs="Tahoma"/>
          <w:u w:val="single"/>
        </w:rPr>
      </w:pPr>
      <w:r w:rsidRPr="00E00A30">
        <w:rPr>
          <w:rFonts w:ascii="Tahoma" w:hAnsi="Tahoma" w:cs="Tahoma"/>
          <w:u w:val="single"/>
        </w:rPr>
        <w:t>Delovna oprema</w:t>
      </w:r>
    </w:p>
    <w:p w14:paraId="0B3B1826" w14:textId="77777777" w:rsidR="000D26E0" w:rsidRPr="00E00A30" w:rsidRDefault="000D26E0" w:rsidP="000D26E0">
      <w:pPr>
        <w:keepNext/>
        <w:keepLines/>
        <w:rPr>
          <w:rFonts w:ascii="Tahoma" w:hAnsi="Tahoma" w:cs="Tahoma"/>
        </w:rPr>
      </w:pPr>
    </w:p>
    <w:p w14:paraId="751A27EB" w14:textId="77777777" w:rsidR="000D26E0" w:rsidRPr="00E00A30" w:rsidRDefault="000D26E0" w:rsidP="000D26E0">
      <w:pPr>
        <w:keepNext/>
        <w:keepLines/>
        <w:jc w:val="both"/>
        <w:rPr>
          <w:rFonts w:ascii="Tahoma" w:hAnsi="Tahoma" w:cs="Tahoma"/>
        </w:rPr>
      </w:pPr>
      <w:r w:rsidRPr="00E00A30">
        <w:rPr>
          <w:rFonts w:ascii="Tahoma" w:hAnsi="Tahoma" w:cs="Tahoma"/>
        </w:rPr>
        <w:t>Delovna oprema, ki bo uporabljena za izvedbo pogodbenih storitev mora biti skladna s predpisi.</w:t>
      </w:r>
    </w:p>
    <w:p w14:paraId="077A5278" w14:textId="77777777" w:rsidR="000D26E0" w:rsidRPr="00E00A30" w:rsidRDefault="000D26E0" w:rsidP="000D26E0">
      <w:pPr>
        <w:keepNext/>
        <w:keepLines/>
        <w:rPr>
          <w:rFonts w:ascii="Tahoma" w:hAnsi="Tahoma" w:cs="Tahoma"/>
          <w:u w:val="single"/>
        </w:rPr>
      </w:pPr>
    </w:p>
    <w:p w14:paraId="5D3C8ACC" w14:textId="77777777" w:rsidR="000D26E0" w:rsidRPr="00E00A30" w:rsidRDefault="000D26E0" w:rsidP="000D26E0">
      <w:pPr>
        <w:keepNext/>
        <w:keepLines/>
        <w:rPr>
          <w:rFonts w:ascii="Tahoma" w:hAnsi="Tahoma" w:cs="Tahoma"/>
          <w:u w:val="single"/>
        </w:rPr>
      </w:pPr>
      <w:r w:rsidRPr="00E00A30">
        <w:rPr>
          <w:rFonts w:ascii="Tahoma" w:hAnsi="Tahoma" w:cs="Tahoma"/>
          <w:u w:val="single"/>
        </w:rPr>
        <w:lastRenderedPageBreak/>
        <w:t xml:space="preserve">Delo na višini </w:t>
      </w:r>
    </w:p>
    <w:p w14:paraId="76A5A506" w14:textId="77777777" w:rsidR="000D26E0" w:rsidRPr="00E00A30" w:rsidRDefault="000D26E0" w:rsidP="000D26E0">
      <w:pPr>
        <w:keepNext/>
        <w:keepLines/>
        <w:rPr>
          <w:rFonts w:ascii="Tahoma" w:hAnsi="Tahoma" w:cs="Tahoma"/>
          <w:u w:val="single"/>
        </w:rPr>
      </w:pPr>
    </w:p>
    <w:p w14:paraId="4BB8CD1E" w14:textId="77777777" w:rsidR="000D26E0" w:rsidRPr="00E00A30" w:rsidRDefault="000D26E0" w:rsidP="000D26E0">
      <w:pPr>
        <w:keepNext/>
        <w:keepLines/>
        <w:jc w:val="both"/>
        <w:rPr>
          <w:rFonts w:ascii="Tahoma" w:hAnsi="Tahoma" w:cs="Tahoma"/>
        </w:rPr>
      </w:pPr>
      <w:r w:rsidRPr="00E00A30">
        <w:rPr>
          <w:rFonts w:ascii="Tahoma" w:hAnsi="Tahoma" w:cs="Tahoma"/>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0BA1CE25" w14:textId="77777777" w:rsidR="000D26E0" w:rsidRPr="00E00A30" w:rsidRDefault="000D26E0" w:rsidP="000D26E0">
      <w:pPr>
        <w:keepNext/>
        <w:keepLines/>
        <w:jc w:val="both"/>
        <w:rPr>
          <w:rFonts w:ascii="Tahoma" w:hAnsi="Tahoma" w:cs="Tahoma"/>
        </w:rPr>
      </w:pPr>
    </w:p>
    <w:p w14:paraId="596E178A" w14:textId="77777777" w:rsidR="000D26E0" w:rsidRPr="00E00A30" w:rsidRDefault="000D26E0" w:rsidP="000D26E0">
      <w:pPr>
        <w:keepNext/>
        <w:keepLines/>
        <w:jc w:val="both"/>
        <w:rPr>
          <w:rFonts w:ascii="Tahoma" w:hAnsi="Tahoma" w:cs="Tahoma"/>
          <w:u w:val="single"/>
        </w:rPr>
      </w:pPr>
      <w:r w:rsidRPr="00E00A30">
        <w:rPr>
          <w:rFonts w:ascii="Tahoma" w:hAnsi="Tahoma" w:cs="Tahoma"/>
          <w:u w:val="single"/>
        </w:rPr>
        <w:t>Odri</w:t>
      </w:r>
    </w:p>
    <w:p w14:paraId="6F89E884" w14:textId="77777777" w:rsidR="000D26E0" w:rsidRPr="00E00A30" w:rsidRDefault="000D26E0" w:rsidP="000D26E0">
      <w:pPr>
        <w:keepNext/>
        <w:keepLines/>
        <w:rPr>
          <w:rFonts w:ascii="Tahoma" w:hAnsi="Tahoma" w:cs="Tahoma"/>
        </w:rPr>
      </w:pPr>
    </w:p>
    <w:p w14:paraId="18A9F290" w14:textId="77777777" w:rsidR="000D26E0" w:rsidRPr="00E00A30" w:rsidRDefault="000D26E0" w:rsidP="000D26E0">
      <w:pPr>
        <w:keepNext/>
        <w:keepLines/>
        <w:jc w:val="both"/>
        <w:rPr>
          <w:rFonts w:ascii="Tahoma" w:hAnsi="Tahoma" w:cs="Tahoma"/>
        </w:rPr>
      </w:pPr>
      <w:r w:rsidRPr="00E00A30">
        <w:rPr>
          <w:rFonts w:ascii="Tahoma" w:hAnsi="Tahoma" w:cs="Tahoma"/>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4ACB3349" w14:textId="77777777" w:rsidR="000D26E0" w:rsidRPr="00E00A30" w:rsidRDefault="000D26E0" w:rsidP="000D26E0">
      <w:pPr>
        <w:keepNext/>
        <w:keepLines/>
        <w:jc w:val="both"/>
        <w:rPr>
          <w:rFonts w:ascii="Tahoma" w:hAnsi="Tahoma" w:cs="Tahoma"/>
        </w:rPr>
      </w:pPr>
    </w:p>
    <w:p w14:paraId="707B6177" w14:textId="77777777" w:rsidR="000D26E0" w:rsidRPr="00E00A30" w:rsidRDefault="000D26E0" w:rsidP="000D26E0">
      <w:pPr>
        <w:keepNext/>
        <w:keepLines/>
        <w:jc w:val="both"/>
        <w:rPr>
          <w:rFonts w:ascii="Tahoma" w:hAnsi="Tahoma" w:cs="Tahoma"/>
          <w:u w:val="single"/>
        </w:rPr>
      </w:pPr>
      <w:r w:rsidRPr="00E00A30">
        <w:rPr>
          <w:rFonts w:ascii="Tahoma" w:hAnsi="Tahoma" w:cs="Tahoma"/>
          <w:u w:val="single"/>
        </w:rPr>
        <w:t>Izkopi in nevarne odprtine</w:t>
      </w:r>
    </w:p>
    <w:p w14:paraId="48570C4A" w14:textId="77777777" w:rsidR="000D26E0" w:rsidRPr="00E00A30" w:rsidRDefault="000D26E0" w:rsidP="000D26E0">
      <w:pPr>
        <w:keepNext/>
        <w:keepLines/>
        <w:jc w:val="both"/>
        <w:rPr>
          <w:rFonts w:ascii="Tahoma" w:hAnsi="Tahoma" w:cs="Tahoma"/>
          <w:u w:val="single"/>
        </w:rPr>
      </w:pPr>
    </w:p>
    <w:p w14:paraId="4E7F48AD" w14:textId="77777777" w:rsidR="000D26E0" w:rsidRPr="00E00A30" w:rsidRDefault="000D26E0" w:rsidP="000D26E0">
      <w:pPr>
        <w:keepNext/>
        <w:keepLines/>
        <w:jc w:val="both"/>
        <w:rPr>
          <w:rFonts w:ascii="Tahoma" w:hAnsi="Tahoma" w:cs="Tahoma"/>
        </w:rPr>
      </w:pPr>
      <w:r w:rsidRPr="00E00A30">
        <w:rPr>
          <w:rFonts w:ascii="Tahoma" w:hAnsi="Tahoma" w:cs="Tahoma"/>
        </w:rPr>
        <w:t>Izkope in nevarne odprtine mora izvajalec, skladno z uredbo, ustrezno zavarovati s postavitvijo ustrezno trdnih in visokih varovalnih ograj, ki preprečujejo padce.</w:t>
      </w:r>
    </w:p>
    <w:p w14:paraId="0413EDDE" w14:textId="77777777" w:rsidR="000D26E0" w:rsidRPr="00E00A30" w:rsidRDefault="000D26E0" w:rsidP="000D26E0">
      <w:pPr>
        <w:keepNext/>
        <w:keepLines/>
        <w:jc w:val="both"/>
        <w:rPr>
          <w:rFonts w:ascii="Tahoma" w:hAnsi="Tahoma" w:cs="Tahoma"/>
        </w:rPr>
      </w:pPr>
    </w:p>
    <w:p w14:paraId="0B990909" w14:textId="77777777" w:rsidR="000D26E0" w:rsidRPr="00E00A30" w:rsidRDefault="000D26E0" w:rsidP="000D26E0">
      <w:pPr>
        <w:keepNext/>
        <w:keepLines/>
        <w:jc w:val="both"/>
        <w:rPr>
          <w:rFonts w:ascii="Tahoma" w:hAnsi="Tahoma" w:cs="Tahoma"/>
        </w:rPr>
      </w:pPr>
      <w:r w:rsidRPr="00E00A30">
        <w:rPr>
          <w:rFonts w:ascii="Tahoma" w:hAnsi="Tahoma" w:cs="Tahoma"/>
        </w:rPr>
        <w:t>Izkope je potrebno ustrezno zavarovati pred zasutjem (razpiranje, zagatnice, prepoved odlaganja 1 m od roba izkopa, itd.).</w:t>
      </w:r>
    </w:p>
    <w:p w14:paraId="08FC5845" w14:textId="77777777" w:rsidR="000D26E0" w:rsidRPr="00E00A30" w:rsidRDefault="000D26E0" w:rsidP="000D26E0">
      <w:pPr>
        <w:keepNext/>
        <w:keepLines/>
        <w:rPr>
          <w:rFonts w:ascii="Tahoma" w:hAnsi="Tahoma" w:cs="Tahoma"/>
        </w:rPr>
      </w:pPr>
    </w:p>
    <w:p w14:paraId="53D2F2CE" w14:textId="77777777" w:rsidR="000D26E0" w:rsidRPr="00E00A30" w:rsidRDefault="000D26E0" w:rsidP="000D26E0">
      <w:pPr>
        <w:keepNext/>
        <w:keepLines/>
        <w:rPr>
          <w:rFonts w:ascii="Tahoma" w:hAnsi="Tahoma" w:cs="Tahoma"/>
        </w:rPr>
      </w:pPr>
      <w:r w:rsidRPr="00E00A30">
        <w:rPr>
          <w:rFonts w:ascii="Tahoma" w:hAnsi="Tahoma" w:cs="Tahoma"/>
          <w:u w:val="single"/>
        </w:rPr>
        <w:t>Snovi in pripravki</w:t>
      </w:r>
    </w:p>
    <w:p w14:paraId="5EB9BB53" w14:textId="77777777" w:rsidR="000D26E0" w:rsidRPr="00E00A30" w:rsidRDefault="000D26E0" w:rsidP="000D26E0">
      <w:pPr>
        <w:keepNext/>
        <w:keepLines/>
        <w:rPr>
          <w:rFonts w:ascii="Tahoma" w:hAnsi="Tahoma" w:cs="Tahoma"/>
        </w:rPr>
      </w:pPr>
    </w:p>
    <w:p w14:paraId="16544DF9" w14:textId="77777777" w:rsidR="000D26E0" w:rsidRPr="00E00A30" w:rsidRDefault="000D26E0" w:rsidP="000D26E0">
      <w:pPr>
        <w:keepNext/>
        <w:keepLines/>
        <w:jc w:val="both"/>
        <w:rPr>
          <w:rFonts w:ascii="Tahoma" w:hAnsi="Tahoma" w:cs="Tahoma"/>
          <w:color w:val="FF0000"/>
        </w:rPr>
      </w:pPr>
      <w:r w:rsidRPr="00E00A30">
        <w:rPr>
          <w:rFonts w:ascii="Tahoma" w:hAnsi="Tahoma" w:cs="Tahoma"/>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3B4015BC" w14:textId="77777777" w:rsidR="000D26E0" w:rsidRPr="00E00A30" w:rsidRDefault="000D26E0" w:rsidP="000D26E0">
      <w:pPr>
        <w:keepNext/>
        <w:keepLines/>
        <w:rPr>
          <w:rFonts w:ascii="Tahoma" w:hAnsi="Tahoma" w:cs="Tahoma"/>
          <w:b/>
        </w:rPr>
      </w:pPr>
    </w:p>
    <w:p w14:paraId="248EA3B1" w14:textId="77777777" w:rsidR="000D26E0" w:rsidRPr="00E00A30" w:rsidRDefault="000D26E0" w:rsidP="000D26E0">
      <w:pPr>
        <w:keepNext/>
        <w:keepLines/>
        <w:jc w:val="both"/>
        <w:rPr>
          <w:rFonts w:ascii="Tahoma" w:hAnsi="Tahoma" w:cs="Tahoma"/>
        </w:rPr>
      </w:pPr>
      <w:r w:rsidRPr="00E00A30">
        <w:rPr>
          <w:rFonts w:ascii="Tahoma" w:hAnsi="Tahoma" w:cs="Tahoma"/>
          <w:u w:val="single"/>
        </w:rPr>
        <w:t>Organizacija prve pomoči in reševanja poškodovanega/naglo obolelega delavca</w:t>
      </w:r>
    </w:p>
    <w:p w14:paraId="0F2A8157" w14:textId="77777777" w:rsidR="000D26E0" w:rsidRPr="00E00A30" w:rsidRDefault="000D26E0" w:rsidP="000D26E0">
      <w:pPr>
        <w:keepNext/>
        <w:keepLines/>
        <w:jc w:val="both"/>
        <w:rPr>
          <w:rFonts w:ascii="Tahoma" w:hAnsi="Tahoma" w:cs="Tahoma"/>
        </w:rPr>
      </w:pPr>
    </w:p>
    <w:p w14:paraId="6B032472" w14:textId="54BDCEA2" w:rsidR="000D26E0" w:rsidRPr="00B310E0" w:rsidRDefault="000D26E0" w:rsidP="00B310E0">
      <w:pPr>
        <w:keepNext/>
        <w:keepLines/>
        <w:jc w:val="both"/>
        <w:rPr>
          <w:rFonts w:ascii="Tahoma" w:hAnsi="Tahoma" w:cs="Tahoma"/>
        </w:rPr>
      </w:pPr>
      <w:r w:rsidRPr="00E00A30">
        <w:rPr>
          <w:rFonts w:ascii="Tahoma" w:hAnsi="Tahoma" w:cs="Tahoma"/>
        </w:rPr>
        <w:t>Izvajalec storitev mora imeti strokovno usposobljeno osebo za nudenje prve pomoči in obvezno količino materiala za prvo pomoč na delovišču.</w:t>
      </w:r>
    </w:p>
    <w:p w14:paraId="729A1E73" w14:textId="77777777" w:rsidR="000D26E0" w:rsidRPr="00E00A30" w:rsidRDefault="000D26E0" w:rsidP="000D26E0">
      <w:pPr>
        <w:keepNext/>
        <w:keepLines/>
        <w:rPr>
          <w:rFonts w:ascii="Tahoma" w:hAnsi="Tahoma" w:cs="Tahoma"/>
        </w:rPr>
      </w:pPr>
    </w:p>
    <w:p w14:paraId="1D8F177E" w14:textId="2FFFF71B" w:rsidR="000D26E0" w:rsidRPr="009A0511" w:rsidRDefault="000D26E0" w:rsidP="000D26E0">
      <w:pPr>
        <w:keepNext/>
        <w:keepLines/>
        <w:jc w:val="both"/>
        <w:rPr>
          <w:rFonts w:ascii="Tahoma" w:hAnsi="Tahoma" w:cs="Tahoma"/>
          <w:b/>
        </w:rPr>
      </w:pPr>
      <w:r w:rsidRPr="00E00A30">
        <w:rPr>
          <w:rFonts w:ascii="Tahoma" w:hAnsi="Tahoma" w:cs="Tahoma"/>
        </w:rPr>
        <w:t>Izvajalec storitev mora strogo spoštovati ukrepe, ki bodo morebiti v veljavi v času izvajanja storitev. Tu s</w:t>
      </w:r>
      <w:r w:rsidR="009A0511">
        <w:rPr>
          <w:rFonts w:ascii="Tahoma" w:hAnsi="Tahoma" w:cs="Tahoma"/>
        </w:rPr>
        <w:t>o mišljeni sprejeti ukrepi v javnem podjetju Vodovod Kanalizacija S</w:t>
      </w:r>
      <w:r w:rsidR="009A0511" w:rsidRPr="009A0511">
        <w:rPr>
          <w:rFonts w:ascii="Tahoma" w:hAnsi="Tahoma" w:cs="Tahoma"/>
        </w:rPr>
        <w:t>naga d.o.o.</w:t>
      </w:r>
      <w:r w:rsidRPr="00E00A30">
        <w:rPr>
          <w:rFonts w:ascii="Tahoma" w:hAnsi="Tahoma" w:cs="Tahoma"/>
        </w:rPr>
        <w:t xml:space="preserve"> in zadostna količina zahtevane osebne varovalne opreme (OVO), ki jo mora izvajalec zagotoviti svojim delavcem. OVO mora biti skladna z zahtevami stroke.</w:t>
      </w:r>
    </w:p>
    <w:p w14:paraId="1584FE0A" w14:textId="77777777" w:rsidR="000D26E0" w:rsidRPr="00E00A30" w:rsidRDefault="000D26E0" w:rsidP="000D26E0">
      <w:pPr>
        <w:keepNext/>
        <w:keepLines/>
        <w:rPr>
          <w:rFonts w:ascii="Tahoma" w:hAnsi="Tahoma" w:cs="Tahoma"/>
        </w:rPr>
      </w:pPr>
    </w:p>
    <w:p w14:paraId="78F928C4" w14:textId="3FD013C1" w:rsidR="000D26E0" w:rsidRPr="00E00A30" w:rsidRDefault="000D26E0" w:rsidP="000D26E0">
      <w:pPr>
        <w:keepNext/>
        <w:keepLines/>
        <w:jc w:val="both"/>
        <w:rPr>
          <w:rFonts w:ascii="Tahoma" w:hAnsi="Tahoma" w:cs="Tahoma"/>
        </w:rPr>
      </w:pPr>
      <w:r w:rsidRPr="00E00A30">
        <w:rPr>
          <w:rFonts w:ascii="Tahoma" w:hAnsi="Tahoma" w:cs="Tahoma"/>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4F26B15A" w14:textId="77777777" w:rsidR="00056772" w:rsidRPr="00E00A30" w:rsidRDefault="00056772" w:rsidP="000D26E0">
      <w:pPr>
        <w:keepNext/>
        <w:keepLines/>
        <w:jc w:val="both"/>
        <w:rPr>
          <w:rFonts w:ascii="Tahoma" w:hAnsi="Tahoma" w:cs="Tahoma"/>
        </w:rPr>
      </w:pPr>
    </w:p>
    <w:p w14:paraId="318229AA" w14:textId="77777777" w:rsidR="000D26E0" w:rsidRPr="00E00A30" w:rsidRDefault="000D26E0" w:rsidP="000D26E0">
      <w:pPr>
        <w:keepNext/>
        <w:keepLines/>
        <w:numPr>
          <w:ilvl w:val="0"/>
          <w:numId w:val="2"/>
        </w:numPr>
        <w:jc w:val="both"/>
        <w:rPr>
          <w:rFonts w:ascii="Tahoma" w:hAnsi="Tahoma" w:cs="Tahoma"/>
          <w:b/>
          <w:sz w:val="24"/>
        </w:rPr>
      </w:pPr>
      <w:r w:rsidRPr="00E00A30">
        <w:rPr>
          <w:rFonts w:ascii="Tahoma" w:hAnsi="Tahoma" w:cs="Tahoma"/>
          <w:b/>
          <w:sz w:val="24"/>
        </w:rPr>
        <w:t>NAVODILA PONUDNIKOM ZA IZDELAVO PONUDBE IN NAČIN ZA PREDLOŽITEV PONUDB</w:t>
      </w:r>
    </w:p>
    <w:p w14:paraId="6985202B" w14:textId="77777777" w:rsidR="000D26E0" w:rsidRPr="00E00A30" w:rsidRDefault="000D26E0" w:rsidP="000D26E0">
      <w:pPr>
        <w:keepNext/>
        <w:keepLines/>
        <w:ind w:left="360"/>
        <w:jc w:val="both"/>
        <w:rPr>
          <w:rFonts w:ascii="Tahoma" w:hAnsi="Tahoma" w:cs="Tahoma"/>
          <w:b/>
        </w:rPr>
      </w:pPr>
    </w:p>
    <w:p w14:paraId="3330016A"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Rok za predložitev ponudb</w:t>
      </w:r>
    </w:p>
    <w:p w14:paraId="53B319A5" w14:textId="77777777" w:rsidR="000D26E0" w:rsidRPr="00E00A30" w:rsidRDefault="000D26E0" w:rsidP="000D26E0">
      <w:pPr>
        <w:keepNext/>
        <w:keepLines/>
        <w:jc w:val="both"/>
        <w:rPr>
          <w:rFonts w:ascii="Tahoma" w:hAnsi="Tahoma" w:cs="Tahoma"/>
          <w:b/>
        </w:rPr>
      </w:pPr>
    </w:p>
    <w:p w14:paraId="18EBBC7D" w14:textId="00A05294" w:rsidR="000D26E0" w:rsidRPr="00E00A30" w:rsidRDefault="000D26E0" w:rsidP="000D26E0">
      <w:pPr>
        <w:keepNext/>
        <w:keepLines/>
        <w:tabs>
          <w:tab w:val="left" w:pos="142"/>
        </w:tabs>
        <w:jc w:val="both"/>
        <w:rPr>
          <w:rFonts w:ascii="Tahoma" w:hAnsi="Tahoma" w:cs="Tahoma"/>
        </w:rPr>
      </w:pPr>
      <w:r w:rsidRPr="00E00A30">
        <w:rPr>
          <w:rFonts w:ascii="Tahoma" w:hAnsi="Tahoma" w:cs="Tahoma"/>
        </w:rPr>
        <w:t xml:space="preserve">Ponudba se šteje za pravočasno oddano, če jo naročnik prejme preko sistema e-JN </w:t>
      </w:r>
      <w:hyperlink r:id="rId15" w:history="1">
        <w:r w:rsidRPr="00E00A30">
          <w:rPr>
            <w:rFonts w:ascii="Tahoma" w:hAnsi="Tahoma" w:cs="Tahoma"/>
            <w:color w:val="0000FF"/>
            <w:u w:val="single"/>
          </w:rPr>
          <w:t>https://ejn.gov.si/eJN2</w:t>
        </w:r>
      </w:hyperlink>
      <w:r w:rsidRPr="00E00A30">
        <w:rPr>
          <w:rFonts w:ascii="Tahoma" w:hAnsi="Tahoma" w:cs="Tahoma"/>
        </w:rPr>
        <w:t xml:space="preserve"> </w:t>
      </w:r>
      <w:r w:rsidRPr="00E00A30">
        <w:rPr>
          <w:rFonts w:ascii="Tahoma" w:hAnsi="Tahoma" w:cs="Tahoma"/>
          <w:b/>
        </w:rPr>
        <w:t>najkasneje do</w:t>
      </w:r>
      <w:r w:rsidRPr="00E00A30">
        <w:rPr>
          <w:rFonts w:ascii="Tahoma" w:hAnsi="Tahoma" w:cs="Tahoma"/>
        </w:rPr>
        <w:t xml:space="preserve"> </w:t>
      </w:r>
      <w:r w:rsidR="00C57AF2" w:rsidRPr="00C57AF2">
        <w:rPr>
          <w:rFonts w:ascii="Tahoma" w:hAnsi="Tahoma" w:cs="Tahoma"/>
          <w:b/>
        </w:rPr>
        <w:t>15</w:t>
      </w:r>
      <w:r w:rsidRPr="00C57AF2">
        <w:rPr>
          <w:rFonts w:ascii="Tahoma" w:hAnsi="Tahoma" w:cs="Tahoma"/>
          <w:b/>
        </w:rPr>
        <w:t>.</w:t>
      </w:r>
      <w:r w:rsidR="00C57AF2" w:rsidRPr="00C57AF2">
        <w:rPr>
          <w:rFonts w:ascii="Tahoma" w:hAnsi="Tahoma" w:cs="Tahoma"/>
          <w:b/>
        </w:rPr>
        <w:t>12.</w:t>
      </w:r>
      <w:r w:rsidRPr="00C57AF2">
        <w:rPr>
          <w:rFonts w:ascii="Tahoma" w:hAnsi="Tahoma" w:cs="Tahoma"/>
          <w:b/>
        </w:rPr>
        <w:t xml:space="preserve"> 2023</w:t>
      </w:r>
      <w:r w:rsidRPr="00E00A30">
        <w:rPr>
          <w:rFonts w:ascii="Tahoma" w:hAnsi="Tahoma" w:cs="Tahoma"/>
          <w:b/>
          <w:i/>
        </w:rPr>
        <w:t xml:space="preserve"> </w:t>
      </w:r>
      <w:r w:rsidRPr="00E00A30">
        <w:rPr>
          <w:rFonts w:ascii="Tahoma" w:hAnsi="Tahoma" w:cs="Tahoma"/>
          <w:b/>
        </w:rPr>
        <w:t>do 10.00</w:t>
      </w:r>
      <w:r w:rsidRPr="00E00A30">
        <w:rPr>
          <w:rFonts w:ascii="Tahoma" w:hAnsi="Tahoma" w:cs="Tahoma"/>
        </w:rPr>
        <w:t xml:space="preserve"> </w:t>
      </w:r>
      <w:r w:rsidRPr="00E00A30">
        <w:rPr>
          <w:rFonts w:ascii="Tahoma" w:hAnsi="Tahoma" w:cs="Tahoma"/>
          <w:b/>
        </w:rPr>
        <w:t>ure</w:t>
      </w:r>
      <w:r w:rsidRPr="00E00A30">
        <w:rPr>
          <w:rFonts w:ascii="Tahoma" w:hAnsi="Tahoma" w:cs="Tahoma"/>
        </w:rPr>
        <w:t>. Za oddano ponudbo se šteje ponudba, ki je v informacijskem sistemu e-JN označena s statusom »ODDANO«. Ponudnik nosi vse stroške priprave in predložitve ponudbe.</w:t>
      </w:r>
    </w:p>
    <w:p w14:paraId="26AAD051" w14:textId="77777777" w:rsidR="000D26E0" w:rsidRPr="00E00A30" w:rsidRDefault="000D26E0" w:rsidP="000D26E0">
      <w:pPr>
        <w:keepNext/>
        <w:keepLines/>
        <w:jc w:val="both"/>
        <w:rPr>
          <w:rFonts w:ascii="Tahoma" w:hAnsi="Tahoma" w:cs="Tahoma"/>
          <w:b/>
        </w:rPr>
      </w:pPr>
    </w:p>
    <w:p w14:paraId="02068327" w14:textId="77777777" w:rsidR="000D26E0" w:rsidRPr="00E00A30" w:rsidRDefault="000D26E0" w:rsidP="000D26E0">
      <w:pPr>
        <w:keepNext/>
        <w:keepLines/>
        <w:tabs>
          <w:tab w:val="left" w:pos="142"/>
        </w:tabs>
        <w:jc w:val="both"/>
        <w:rPr>
          <w:rFonts w:ascii="Tahoma" w:hAnsi="Tahoma" w:cs="Tahoma"/>
        </w:rPr>
      </w:pPr>
      <w:r w:rsidRPr="00E00A30">
        <w:rPr>
          <w:rFonts w:ascii="Tahoma" w:hAnsi="Tahoma" w:cs="Tahoma"/>
        </w:rPr>
        <w:lastRenderedPageBreak/>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4EE22CD5" w14:textId="77777777" w:rsidR="000D26E0" w:rsidRPr="00E00A30" w:rsidRDefault="000D26E0" w:rsidP="000D26E0">
      <w:pPr>
        <w:keepNext/>
        <w:keepLines/>
        <w:tabs>
          <w:tab w:val="left" w:pos="142"/>
        </w:tabs>
        <w:jc w:val="both"/>
        <w:rPr>
          <w:rFonts w:ascii="Tahoma" w:hAnsi="Tahoma" w:cs="Tahoma"/>
        </w:rPr>
      </w:pPr>
    </w:p>
    <w:p w14:paraId="55DED407" w14:textId="77777777" w:rsidR="000D26E0" w:rsidRPr="00E00A30" w:rsidRDefault="000D26E0" w:rsidP="000D26E0">
      <w:pPr>
        <w:keepNext/>
        <w:keepLines/>
        <w:tabs>
          <w:tab w:val="left" w:pos="142"/>
        </w:tabs>
        <w:jc w:val="both"/>
        <w:rPr>
          <w:rFonts w:ascii="Tahoma" w:hAnsi="Tahoma" w:cs="Tahoma"/>
        </w:rPr>
      </w:pPr>
      <w:r w:rsidRPr="00E00A30">
        <w:rPr>
          <w:rFonts w:ascii="Tahoma" w:hAnsi="Tahoma" w:cs="Tahoma"/>
        </w:rPr>
        <w:t>Po preteku roka za predložitev ponudb, ponudbe ne bo več mogoče oddati.</w:t>
      </w:r>
    </w:p>
    <w:p w14:paraId="6078E98E" w14:textId="77777777" w:rsidR="000D26E0" w:rsidRPr="00E00A30" w:rsidRDefault="000D26E0" w:rsidP="000D26E0">
      <w:pPr>
        <w:keepNext/>
        <w:keepLines/>
        <w:tabs>
          <w:tab w:val="left" w:pos="142"/>
        </w:tabs>
        <w:jc w:val="both"/>
        <w:rPr>
          <w:rFonts w:ascii="Tahoma" w:hAnsi="Tahoma" w:cs="Tahoma"/>
        </w:rPr>
      </w:pPr>
    </w:p>
    <w:p w14:paraId="19A4E4B3" w14:textId="77777777" w:rsidR="000D26E0" w:rsidRPr="00E00A30" w:rsidRDefault="000D26E0" w:rsidP="000D26E0">
      <w:pPr>
        <w:keepNext/>
        <w:keepLines/>
        <w:tabs>
          <w:tab w:val="left" w:pos="142"/>
        </w:tabs>
        <w:jc w:val="both"/>
        <w:rPr>
          <w:rFonts w:ascii="Tahoma" w:hAnsi="Tahoma" w:cs="Tahoma"/>
          <w:i/>
        </w:rPr>
      </w:pPr>
      <w:r w:rsidRPr="00E00A30">
        <w:rPr>
          <w:rFonts w:ascii="Tahoma" w:hAnsi="Tahoma" w:cs="Tahoma"/>
        </w:rPr>
        <w:t xml:space="preserve">Dostop do povezave za oddajo elektronske ponudbe v tem postopku javnega naročila je ponudnikom na voljo </w:t>
      </w:r>
      <w:r w:rsidRPr="00E00A30">
        <w:rPr>
          <w:rFonts w:ascii="Tahoma" w:hAnsi="Tahoma" w:cs="Tahoma"/>
          <w:u w:val="single"/>
        </w:rPr>
        <w:t xml:space="preserve">v predmetnem Obvestilu o javnem naročilu Portala JN </w:t>
      </w:r>
      <w:r w:rsidRPr="00E00A30">
        <w:rPr>
          <w:rFonts w:ascii="Tahoma" w:hAnsi="Tahoma" w:cs="Tahoma"/>
          <w:b/>
          <w:u w:val="single"/>
        </w:rPr>
        <w:t>v razdelku »1.3 Sporočanje«</w:t>
      </w:r>
      <w:r w:rsidRPr="00E00A30">
        <w:rPr>
          <w:rFonts w:ascii="Tahoma" w:hAnsi="Tahoma" w:cs="Tahoma"/>
        </w:rPr>
        <w:t xml:space="preserve">. </w:t>
      </w:r>
    </w:p>
    <w:p w14:paraId="65E66105" w14:textId="77777777" w:rsidR="000D26E0" w:rsidRPr="00E00A30" w:rsidRDefault="000D26E0" w:rsidP="000D26E0">
      <w:pPr>
        <w:keepNext/>
        <w:keepLines/>
        <w:jc w:val="both"/>
        <w:rPr>
          <w:rFonts w:ascii="Tahoma" w:hAnsi="Tahoma" w:cs="Tahoma"/>
          <w:b/>
        </w:rPr>
      </w:pPr>
    </w:p>
    <w:p w14:paraId="5224ED48" w14:textId="2CEB505E" w:rsidR="000D26E0" w:rsidRPr="00E00A30" w:rsidRDefault="000D26E0" w:rsidP="000D26E0">
      <w:pPr>
        <w:keepNext/>
        <w:keepLines/>
        <w:jc w:val="both"/>
        <w:rPr>
          <w:rFonts w:ascii="Tahoma" w:hAnsi="Tahoma" w:cs="Tahoma"/>
        </w:rPr>
      </w:pPr>
      <w:r w:rsidRPr="00E00A30">
        <w:rPr>
          <w:rFonts w:ascii="Tahoma" w:hAnsi="Tahoma" w:cs="Tahoma"/>
        </w:rPr>
        <w:t xml:space="preserve">Odpiranje ponudb bo potekalo avtomatično v informacijskem sistemu e-JN dne </w:t>
      </w:r>
      <w:r w:rsidR="00C57AF2" w:rsidRPr="00C57AF2">
        <w:rPr>
          <w:rFonts w:ascii="Tahoma" w:hAnsi="Tahoma" w:cs="Tahoma"/>
          <w:b/>
        </w:rPr>
        <w:t>15.12</w:t>
      </w:r>
      <w:r w:rsidRPr="00C57AF2">
        <w:rPr>
          <w:rFonts w:ascii="Tahoma" w:hAnsi="Tahoma" w:cs="Tahoma"/>
          <w:b/>
          <w:bCs/>
        </w:rPr>
        <w:t>. 2023</w:t>
      </w:r>
      <w:r w:rsidRPr="00E00A30">
        <w:rPr>
          <w:rFonts w:ascii="Tahoma" w:hAnsi="Tahoma" w:cs="Tahoma"/>
          <w:b/>
          <w:bCs/>
        </w:rPr>
        <w:t xml:space="preserve"> </w:t>
      </w:r>
      <w:r w:rsidRPr="00E00A30">
        <w:rPr>
          <w:rFonts w:ascii="Tahoma" w:hAnsi="Tahoma" w:cs="Tahoma"/>
        </w:rPr>
        <w:t xml:space="preserve">in se bo začelo </w:t>
      </w:r>
      <w:r w:rsidR="00C57AF2">
        <w:rPr>
          <w:rFonts w:ascii="Tahoma" w:hAnsi="Tahoma" w:cs="Tahoma"/>
          <w:b/>
        </w:rPr>
        <w:t>ob 11</w:t>
      </w:r>
      <w:r w:rsidRPr="00E00A30">
        <w:rPr>
          <w:rFonts w:ascii="Tahoma" w:hAnsi="Tahoma" w:cs="Tahoma"/>
          <w:b/>
        </w:rPr>
        <w:t>.00 uri</w:t>
      </w:r>
      <w:r w:rsidRPr="00E00A30">
        <w:rPr>
          <w:rFonts w:ascii="Tahoma" w:hAnsi="Tahoma" w:cs="Tahoma"/>
        </w:rPr>
        <w:t xml:space="preserve"> na spletnem naslovu </w:t>
      </w:r>
      <w:hyperlink r:id="rId16" w:history="1">
        <w:r w:rsidRPr="00E00A30">
          <w:rPr>
            <w:rFonts w:ascii="Tahoma" w:hAnsi="Tahoma" w:cs="Tahoma"/>
            <w:color w:val="0000FF"/>
            <w:u w:val="single"/>
          </w:rPr>
          <w:t>https://ejn.gov.si/</w:t>
        </w:r>
      </w:hyperlink>
      <w:r w:rsidRPr="00E00A30">
        <w:rPr>
          <w:rFonts w:ascii="Tahoma" w:hAnsi="Tahoma" w:cs="Tahoma"/>
        </w:rPr>
        <w:t xml:space="preserve">. </w:t>
      </w:r>
    </w:p>
    <w:p w14:paraId="6DAFD5A5" w14:textId="77777777" w:rsidR="000D26E0" w:rsidRPr="00E00A30" w:rsidRDefault="000D26E0" w:rsidP="000D26E0">
      <w:pPr>
        <w:keepNext/>
        <w:keepLines/>
        <w:jc w:val="both"/>
        <w:rPr>
          <w:rFonts w:ascii="Tahoma" w:hAnsi="Tahoma" w:cs="Tahoma"/>
        </w:rPr>
      </w:pPr>
    </w:p>
    <w:p w14:paraId="0DA409C4" w14:textId="77777777" w:rsidR="000D26E0" w:rsidRPr="00E00A30" w:rsidRDefault="000D26E0" w:rsidP="000D26E0">
      <w:pPr>
        <w:keepNext/>
        <w:keepLines/>
        <w:jc w:val="both"/>
        <w:rPr>
          <w:rFonts w:ascii="Tahoma" w:hAnsi="Tahoma" w:cs="Tahoma"/>
        </w:rPr>
      </w:pPr>
      <w:r w:rsidRPr="00E00A30">
        <w:rPr>
          <w:rFonts w:ascii="Tahoma" w:hAnsi="Tahoma" w:cs="Tahoma"/>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69174A31" w14:textId="77777777" w:rsidR="000D26E0" w:rsidRPr="00E00A30" w:rsidRDefault="000D26E0" w:rsidP="000D26E0">
      <w:pPr>
        <w:keepNext/>
        <w:keepLines/>
        <w:jc w:val="both"/>
        <w:rPr>
          <w:rFonts w:ascii="Tahoma" w:hAnsi="Tahoma" w:cs="Tahoma"/>
        </w:rPr>
      </w:pPr>
    </w:p>
    <w:p w14:paraId="3D861729" w14:textId="77777777" w:rsidR="000D26E0" w:rsidRPr="00E00A30" w:rsidRDefault="000D26E0" w:rsidP="000D26E0">
      <w:pPr>
        <w:keepNext/>
        <w:keepLines/>
        <w:jc w:val="both"/>
        <w:rPr>
          <w:rFonts w:ascii="Tahoma" w:hAnsi="Tahoma" w:cs="Tahoma"/>
          <w:b/>
        </w:rPr>
      </w:pPr>
    </w:p>
    <w:p w14:paraId="5C33662C"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Način in navodila za predložitev ponudb</w:t>
      </w:r>
    </w:p>
    <w:p w14:paraId="3AE37D80" w14:textId="77777777" w:rsidR="000D26E0" w:rsidRPr="00E00A30" w:rsidRDefault="000D26E0" w:rsidP="000D26E0">
      <w:pPr>
        <w:keepNext/>
        <w:keepLines/>
        <w:jc w:val="both"/>
        <w:rPr>
          <w:rFonts w:ascii="Tahoma" w:hAnsi="Tahoma" w:cs="Tahoma"/>
          <w:b/>
        </w:rPr>
      </w:pPr>
    </w:p>
    <w:p w14:paraId="44527755" w14:textId="77777777" w:rsidR="000D26E0" w:rsidRPr="00E00A30" w:rsidRDefault="000D26E0" w:rsidP="000D26E0">
      <w:pPr>
        <w:keepNext/>
        <w:keepLines/>
        <w:tabs>
          <w:tab w:val="left" w:pos="142"/>
        </w:tabs>
        <w:jc w:val="both"/>
        <w:rPr>
          <w:rFonts w:ascii="Tahoma" w:hAnsi="Tahoma" w:cs="Tahoma"/>
        </w:rPr>
      </w:pPr>
      <w:r w:rsidRPr="00E00A30">
        <w:rPr>
          <w:rFonts w:ascii="Tahoma" w:hAnsi="Tahoma" w:cs="Tahoma"/>
        </w:rPr>
        <w:t>Ponudnik</w:t>
      </w:r>
      <w:r w:rsidRPr="00E00A30">
        <w:rPr>
          <w:rFonts w:ascii="Tahoma" w:hAnsi="Tahoma" w:cs="Tahoma"/>
          <w:lang w:val="x-none"/>
        </w:rPr>
        <w:t xml:space="preserve"> mora </w:t>
      </w:r>
      <w:r w:rsidRPr="00E00A30">
        <w:rPr>
          <w:rFonts w:ascii="Tahoma" w:hAnsi="Tahoma" w:cs="Tahoma"/>
        </w:rPr>
        <w:t>ponudbo</w:t>
      </w:r>
      <w:r w:rsidRPr="00E00A30">
        <w:rPr>
          <w:rFonts w:ascii="Tahoma" w:hAnsi="Tahoma" w:cs="Tahoma"/>
          <w:lang w:val="x-none"/>
        </w:rPr>
        <w:t xml:space="preserve"> predložiti v informacijski sistem e-JN, v skladu s točko 3 dokumenta Navodila za uporabo informacijskega sistema za uporabo funkcionalnosti elektronske oddaje ponudb e-JN: </w:t>
      </w:r>
      <w:r w:rsidRPr="00E00A30">
        <w:rPr>
          <w:rFonts w:ascii="Tahoma" w:hAnsi="Tahoma" w:cs="Tahoma"/>
        </w:rPr>
        <w:t>PONUDNIKI</w:t>
      </w:r>
      <w:r w:rsidRPr="00E00A30">
        <w:rPr>
          <w:rFonts w:ascii="Tahoma" w:hAnsi="Tahoma" w:cs="Tahoma"/>
          <w:lang w:val="x-none"/>
        </w:rPr>
        <w:t xml:space="preserve"> (v nadaljevanju: Navodila za uporabo e-JN), ki je del te razpisne dokumentacije in objavljen na spletnem naslovu informacijsk</w:t>
      </w:r>
      <w:r w:rsidRPr="00E00A30">
        <w:rPr>
          <w:rFonts w:ascii="Tahoma" w:hAnsi="Tahoma" w:cs="Tahoma"/>
        </w:rPr>
        <w:t>ega</w:t>
      </w:r>
      <w:r w:rsidRPr="00E00A30">
        <w:rPr>
          <w:rFonts w:ascii="Tahoma" w:hAnsi="Tahoma" w:cs="Tahoma"/>
          <w:lang w:val="x-none"/>
        </w:rPr>
        <w:t xml:space="preserve"> sistem</w:t>
      </w:r>
      <w:r w:rsidRPr="00E00A30">
        <w:rPr>
          <w:rFonts w:ascii="Tahoma" w:hAnsi="Tahoma" w:cs="Tahoma"/>
        </w:rPr>
        <w:t>a</w:t>
      </w:r>
      <w:r w:rsidRPr="00E00A30">
        <w:rPr>
          <w:rFonts w:ascii="Tahoma" w:hAnsi="Tahoma" w:cs="Tahoma"/>
          <w:lang w:val="x-none"/>
        </w:rPr>
        <w:t xml:space="preserve"> e-JN.</w:t>
      </w:r>
    </w:p>
    <w:p w14:paraId="2AB8DDEF" w14:textId="77777777" w:rsidR="000D26E0" w:rsidRPr="00E00A30" w:rsidRDefault="000D26E0" w:rsidP="000D26E0">
      <w:pPr>
        <w:keepNext/>
        <w:keepLines/>
        <w:tabs>
          <w:tab w:val="left" w:pos="142"/>
        </w:tabs>
        <w:jc w:val="both"/>
        <w:rPr>
          <w:rFonts w:ascii="Tahoma" w:hAnsi="Tahoma" w:cs="Tahoma"/>
        </w:rPr>
      </w:pPr>
    </w:p>
    <w:p w14:paraId="1126DC70" w14:textId="77777777" w:rsidR="000D26E0" w:rsidRPr="00E00A30" w:rsidRDefault="000D26E0" w:rsidP="000D26E0">
      <w:pPr>
        <w:keepNext/>
        <w:keepLines/>
        <w:tabs>
          <w:tab w:val="left" w:pos="142"/>
        </w:tabs>
        <w:jc w:val="both"/>
        <w:rPr>
          <w:rFonts w:ascii="Tahoma" w:hAnsi="Tahoma" w:cs="Tahoma"/>
        </w:rPr>
      </w:pPr>
      <w:r w:rsidRPr="00E00A30">
        <w:rPr>
          <w:rFonts w:ascii="Tahoma" w:hAnsi="Tahoma" w:cs="Tahoma"/>
        </w:rPr>
        <w:t>Ponudnik se mora pred oddajo ponudbe registrirati, v skladu z Navodili za uporabo e-JN. Če je ponudnik že registriran v informacijski sistem e-JN, se v aplikacijo prijavi na istem naslovu.</w:t>
      </w:r>
    </w:p>
    <w:p w14:paraId="1AE37A86" w14:textId="77777777" w:rsidR="000D26E0" w:rsidRPr="00E00A30" w:rsidRDefault="000D26E0" w:rsidP="000D26E0">
      <w:pPr>
        <w:keepNext/>
        <w:keepLines/>
        <w:tabs>
          <w:tab w:val="left" w:pos="142"/>
        </w:tabs>
        <w:jc w:val="both"/>
        <w:rPr>
          <w:rFonts w:ascii="Tahoma" w:hAnsi="Tahoma" w:cs="Tahoma"/>
        </w:rPr>
      </w:pPr>
    </w:p>
    <w:p w14:paraId="23E0253F" w14:textId="77777777" w:rsidR="000D26E0" w:rsidRPr="00E00A30" w:rsidRDefault="000D26E0" w:rsidP="000D26E0">
      <w:pPr>
        <w:keepNext/>
        <w:keepLines/>
        <w:jc w:val="both"/>
        <w:rPr>
          <w:rFonts w:ascii="Tahoma" w:hAnsi="Tahoma" w:cs="Tahoma"/>
        </w:rPr>
      </w:pPr>
      <w:r w:rsidRPr="00E00A30">
        <w:rPr>
          <w:rFonts w:ascii="Tahoma" w:hAnsi="Tahoma" w:cs="Tahoma"/>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6901AF10" w14:textId="77777777" w:rsidR="000D26E0" w:rsidRPr="00E00A30" w:rsidRDefault="000D26E0" w:rsidP="000D26E0">
      <w:pPr>
        <w:keepNext/>
        <w:keepLines/>
        <w:jc w:val="both"/>
        <w:rPr>
          <w:rFonts w:ascii="Tahoma" w:hAnsi="Tahoma" w:cs="Tahoma"/>
          <w:b/>
        </w:rPr>
      </w:pPr>
    </w:p>
    <w:p w14:paraId="00A5D61A"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t>Izdelava ponudbe</w:t>
      </w:r>
    </w:p>
    <w:p w14:paraId="75135C63" w14:textId="77777777" w:rsidR="000D26E0" w:rsidRPr="00E00A30" w:rsidRDefault="000D26E0" w:rsidP="000D26E0">
      <w:pPr>
        <w:keepNext/>
        <w:keepLines/>
        <w:jc w:val="both"/>
        <w:rPr>
          <w:rFonts w:ascii="Tahoma" w:hAnsi="Tahoma" w:cs="Tahoma"/>
        </w:rPr>
      </w:pPr>
    </w:p>
    <w:p w14:paraId="02CC43F8" w14:textId="77777777" w:rsidR="000D26E0" w:rsidRPr="00E00A30" w:rsidRDefault="000D26E0" w:rsidP="000D26E0">
      <w:pPr>
        <w:keepNext/>
        <w:keepLines/>
        <w:jc w:val="both"/>
        <w:rPr>
          <w:rFonts w:ascii="Tahoma" w:hAnsi="Tahoma" w:cs="Tahoma"/>
        </w:rPr>
      </w:pPr>
      <w:r w:rsidRPr="00E00A30">
        <w:rPr>
          <w:rFonts w:ascii="Tahoma" w:hAnsi="Tahoma" w:cs="Tahoma"/>
        </w:rPr>
        <w:t>Ponudba naj bo izdelana tako, da  vsebuje vse zahtevane dokumente in obrazce, navedene v tč. 7.4.  razpisne dokumentacije.</w:t>
      </w:r>
    </w:p>
    <w:p w14:paraId="715845CD" w14:textId="77777777" w:rsidR="000D26E0" w:rsidRPr="00E00A30" w:rsidRDefault="000D26E0" w:rsidP="000D26E0">
      <w:pPr>
        <w:keepNext/>
        <w:keepLines/>
        <w:jc w:val="both"/>
        <w:rPr>
          <w:rFonts w:ascii="Tahoma" w:hAnsi="Tahoma" w:cs="Tahoma"/>
          <w:b/>
        </w:rPr>
      </w:pPr>
    </w:p>
    <w:p w14:paraId="627AB8F7" w14:textId="77777777" w:rsidR="000D26E0" w:rsidRPr="00E00A30" w:rsidRDefault="000D26E0" w:rsidP="000D26E0">
      <w:pPr>
        <w:keepNext/>
        <w:keepLines/>
        <w:jc w:val="both"/>
        <w:rPr>
          <w:rFonts w:ascii="Tahoma" w:hAnsi="Tahoma" w:cs="Tahoma"/>
        </w:rPr>
      </w:pPr>
      <w:r w:rsidRPr="00E00A30">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1916D771" w14:textId="77777777" w:rsidR="000D26E0" w:rsidRPr="00E00A30" w:rsidRDefault="000D26E0" w:rsidP="000D26E0">
      <w:pPr>
        <w:keepNext/>
        <w:keepLines/>
        <w:jc w:val="both"/>
        <w:rPr>
          <w:rFonts w:ascii="Tahoma" w:hAnsi="Tahoma" w:cs="Tahoma"/>
        </w:rPr>
      </w:pPr>
    </w:p>
    <w:p w14:paraId="1C53B942" w14:textId="573456B1" w:rsidR="000D26E0" w:rsidRPr="00E00A30" w:rsidRDefault="000D26E0" w:rsidP="000D26E0">
      <w:pPr>
        <w:keepNext/>
        <w:keepLines/>
        <w:jc w:val="both"/>
        <w:rPr>
          <w:rFonts w:ascii="Tahoma" w:hAnsi="Tahoma" w:cs="Tahoma"/>
        </w:rPr>
      </w:pPr>
      <w:r w:rsidRPr="00E00A30">
        <w:rPr>
          <w:rFonts w:ascii="Tahoma" w:hAnsi="Tahoma" w:cs="Tahoma"/>
        </w:rPr>
        <w:t xml:space="preserve">Sestavni del razpisne dokumentacije so tudi vse morebitne spremembe, dopolnitve in popravki razpisne dokumentacije ter pojasnila in odgovori na vprašanja ponudnikov, objavljena na portalu javnih naročil in na spletni strani </w:t>
      </w:r>
      <w:hyperlink r:id="rId17" w:history="1">
        <w:r w:rsidRPr="00E00A30">
          <w:rPr>
            <w:rFonts w:ascii="Tahoma" w:hAnsi="Tahoma" w:cs="Tahoma"/>
            <w:color w:val="0000FF"/>
            <w:u w:val="single"/>
          </w:rPr>
          <w:t>http://www.jhl.si/javna-narocila-iz-podjetij</w:t>
        </w:r>
      </w:hyperlink>
      <w:r w:rsidRPr="00E00A30">
        <w:rPr>
          <w:rFonts w:ascii="Tahoma" w:hAnsi="Tahoma" w:cs="Tahoma"/>
        </w:rPr>
        <w:t>, kjer je objavljena razpisna dokumentacija, ki jih morajo ponudniki upoštevati pri pripravi ponudbene dokumentacije.</w:t>
      </w:r>
    </w:p>
    <w:p w14:paraId="0DEEBBAA" w14:textId="77777777" w:rsidR="00142BB7" w:rsidRPr="00E00A30" w:rsidRDefault="00142BB7" w:rsidP="000D26E0">
      <w:pPr>
        <w:keepNext/>
        <w:keepLines/>
        <w:jc w:val="both"/>
        <w:rPr>
          <w:rFonts w:ascii="Tahoma" w:hAnsi="Tahoma" w:cs="Tahoma"/>
        </w:rPr>
      </w:pPr>
    </w:p>
    <w:p w14:paraId="52F6DD16" w14:textId="197BAEAA" w:rsidR="000D26E0" w:rsidRDefault="000D26E0" w:rsidP="000D26E0">
      <w:pPr>
        <w:keepNext/>
        <w:keepLines/>
        <w:rPr>
          <w:rFonts w:ascii="Tahoma" w:hAnsi="Tahoma" w:cs="Tahoma"/>
          <w:b/>
        </w:rPr>
      </w:pPr>
    </w:p>
    <w:p w14:paraId="38E875F7" w14:textId="1B7B9981" w:rsidR="00ED4155" w:rsidRDefault="00ED4155" w:rsidP="000D26E0">
      <w:pPr>
        <w:keepNext/>
        <w:keepLines/>
        <w:rPr>
          <w:rFonts w:ascii="Tahoma" w:hAnsi="Tahoma" w:cs="Tahoma"/>
          <w:b/>
        </w:rPr>
      </w:pPr>
    </w:p>
    <w:p w14:paraId="6FBCA042" w14:textId="23F55800" w:rsidR="00ED4155" w:rsidRDefault="00ED4155" w:rsidP="000D26E0">
      <w:pPr>
        <w:keepNext/>
        <w:keepLines/>
        <w:rPr>
          <w:rFonts w:ascii="Tahoma" w:hAnsi="Tahoma" w:cs="Tahoma"/>
          <w:b/>
        </w:rPr>
      </w:pPr>
    </w:p>
    <w:p w14:paraId="163DCC26" w14:textId="581CD668" w:rsidR="00ED4155" w:rsidRDefault="00ED4155" w:rsidP="000D26E0">
      <w:pPr>
        <w:keepNext/>
        <w:keepLines/>
        <w:rPr>
          <w:rFonts w:ascii="Tahoma" w:hAnsi="Tahoma" w:cs="Tahoma"/>
          <w:b/>
        </w:rPr>
      </w:pPr>
    </w:p>
    <w:p w14:paraId="655A26E0" w14:textId="77777777" w:rsidR="00ED4155" w:rsidRPr="00E00A30" w:rsidRDefault="00ED4155" w:rsidP="000D26E0">
      <w:pPr>
        <w:keepNext/>
        <w:keepLines/>
        <w:rPr>
          <w:rFonts w:ascii="Tahoma" w:hAnsi="Tahoma" w:cs="Tahoma"/>
          <w:b/>
        </w:rPr>
      </w:pPr>
    </w:p>
    <w:p w14:paraId="638C731A" w14:textId="77777777" w:rsidR="000D26E0" w:rsidRPr="00E00A30" w:rsidRDefault="000D26E0" w:rsidP="000D26E0">
      <w:pPr>
        <w:keepNext/>
        <w:keepLines/>
        <w:numPr>
          <w:ilvl w:val="1"/>
          <w:numId w:val="2"/>
        </w:numPr>
        <w:jc w:val="both"/>
        <w:rPr>
          <w:rFonts w:ascii="Tahoma" w:hAnsi="Tahoma" w:cs="Tahoma"/>
          <w:b/>
        </w:rPr>
      </w:pPr>
      <w:r w:rsidRPr="00E00A30">
        <w:rPr>
          <w:rFonts w:ascii="Tahoma" w:hAnsi="Tahoma" w:cs="Tahoma"/>
          <w:b/>
        </w:rPr>
        <w:lastRenderedPageBreak/>
        <w:t>Vsebina ponudbene dokumentacije</w:t>
      </w:r>
    </w:p>
    <w:p w14:paraId="1E288BAE" w14:textId="77777777" w:rsidR="000D26E0" w:rsidRPr="00E00A30" w:rsidRDefault="000D26E0" w:rsidP="000D26E0">
      <w:pPr>
        <w:keepNext/>
        <w:keepLines/>
        <w:jc w:val="both"/>
        <w:rPr>
          <w:rFonts w:ascii="Tahoma" w:hAnsi="Tahoma" w:cs="Tahoma"/>
          <w:sz w:val="18"/>
          <w:lang w:val="x-none"/>
        </w:rPr>
      </w:pPr>
    </w:p>
    <w:p w14:paraId="148366E2" w14:textId="77777777" w:rsidR="000D26E0" w:rsidRPr="00E00A30" w:rsidRDefault="000D26E0" w:rsidP="000D26E0">
      <w:pPr>
        <w:keepNext/>
        <w:keepLines/>
        <w:jc w:val="both"/>
        <w:rPr>
          <w:rFonts w:ascii="Tahoma" w:hAnsi="Tahoma" w:cs="Tahoma"/>
          <w:b/>
        </w:rPr>
      </w:pPr>
      <w:r w:rsidRPr="00E00A30">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100EA952" w14:textId="77777777" w:rsidR="000D26E0" w:rsidRPr="00E00A30" w:rsidRDefault="000D26E0" w:rsidP="000D26E0">
      <w:pPr>
        <w:keepNext/>
        <w:keepLines/>
        <w:jc w:val="both"/>
        <w:rPr>
          <w:rFonts w:ascii="Tahoma" w:hAnsi="Tahoma" w:cs="Tahoma"/>
        </w:rPr>
      </w:pPr>
    </w:p>
    <w:p w14:paraId="1D8271A1" w14:textId="77777777" w:rsidR="000D26E0" w:rsidRPr="00E00A30" w:rsidRDefault="000D26E0" w:rsidP="000D26E0">
      <w:pPr>
        <w:keepNext/>
        <w:keepLines/>
        <w:jc w:val="both"/>
        <w:rPr>
          <w:rFonts w:ascii="Tahoma" w:hAnsi="Tahoma" w:cs="Tahoma"/>
          <w:b/>
        </w:rPr>
      </w:pPr>
      <w:r w:rsidRPr="00E00A30">
        <w:rPr>
          <w:rFonts w:ascii="Tahoma" w:hAnsi="Tahoma" w:cs="Tahoma"/>
          <w:b/>
        </w:rPr>
        <w:t>Ponudbena dokumentacija, ki jo naročnik zahteva z javnim razpisom in jo mora ponudnik naložiti v informacijski sistem e-JN je navedena v nadaljevanju:</w:t>
      </w:r>
    </w:p>
    <w:p w14:paraId="304DE1DD" w14:textId="77777777" w:rsidR="000D26E0" w:rsidRPr="00E00A30" w:rsidRDefault="000D26E0" w:rsidP="000D26E0">
      <w:pPr>
        <w:keepNext/>
        <w:keepLines/>
        <w:ind w:left="1080"/>
        <w:jc w:val="both"/>
        <w:rPr>
          <w:rFonts w:ascii="Tahoma" w:hAnsi="Tahoma" w:cs="Tahoma"/>
          <w:b/>
        </w:rPr>
      </w:pPr>
    </w:p>
    <w:p w14:paraId="36DEB3DA" w14:textId="77777777" w:rsidR="000D26E0" w:rsidRPr="00E00A30" w:rsidRDefault="000D26E0" w:rsidP="000D26E0">
      <w:pPr>
        <w:keepNext/>
        <w:keepLines/>
        <w:numPr>
          <w:ilvl w:val="0"/>
          <w:numId w:val="29"/>
        </w:numPr>
        <w:jc w:val="both"/>
        <w:rPr>
          <w:rFonts w:ascii="Tahoma" w:hAnsi="Tahoma" w:cs="Tahoma"/>
          <w:b/>
          <w:color w:val="FF0000"/>
        </w:rPr>
      </w:pPr>
      <w:r w:rsidRPr="00E00A30">
        <w:rPr>
          <w:rFonts w:ascii="Tahoma" w:hAnsi="Tahoma" w:cs="Tahoma"/>
          <w:b/>
          <w:color w:val="FF0000"/>
        </w:rPr>
        <w:t>Razdelek »Skupna ponudbena vrednost, del Predračun«</w:t>
      </w:r>
    </w:p>
    <w:p w14:paraId="18A68080" w14:textId="77777777" w:rsidR="000D26E0" w:rsidRPr="00E00A30" w:rsidRDefault="000D26E0" w:rsidP="000D26E0">
      <w:pPr>
        <w:keepNext/>
        <w:keepLines/>
        <w:jc w:val="both"/>
        <w:rPr>
          <w:rFonts w:ascii="Tahoma" w:hAnsi="Tahoma" w:cs="Tahoma"/>
        </w:rPr>
      </w:pPr>
    </w:p>
    <w:p w14:paraId="469C5ADC"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Ponudnik v sistem e-JN </w:t>
      </w:r>
      <w:r w:rsidRPr="00E00A30">
        <w:rPr>
          <w:rFonts w:ascii="Tahoma" w:hAnsi="Tahoma" w:cs="Tahoma"/>
          <w:b/>
        </w:rPr>
        <w:t>v razdelek »Skupna ponudbena vrednost«</w:t>
      </w:r>
      <w:r w:rsidRPr="00E00A30">
        <w:rPr>
          <w:rFonts w:ascii="Tahoma" w:hAnsi="Tahoma" w:cs="Tahoma"/>
        </w:rPr>
        <w:t xml:space="preserve"> v zato namenjen prostor vpiše skupni ponudbeni znesek brez davka v EUR in znesek davka v EUR. Znesek z davkom (EUR) in vsi podatki, ki prikazujejo skupno ponudbeno vrednost, se izračunajo samodejno. V </w:t>
      </w:r>
      <w:r w:rsidRPr="00E00A30">
        <w:rPr>
          <w:rFonts w:ascii="Tahoma" w:hAnsi="Tahoma" w:cs="Tahoma"/>
          <w:b/>
        </w:rPr>
        <w:t>del »Predračun«</w:t>
      </w:r>
      <w:r w:rsidRPr="00E00A30">
        <w:rPr>
          <w:rFonts w:ascii="Tahoma" w:hAnsi="Tahoma" w:cs="Tahoma"/>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775671C6" w14:textId="77777777" w:rsidR="000D26E0" w:rsidRPr="00E00A30" w:rsidRDefault="000D26E0" w:rsidP="000D26E0">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0D26E0" w:rsidRPr="00E00A30" w14:paraId="2382B25F" w14:textId="77777777" w:rsidTr="003C5C9B">
        <w:tc>
          <w:tcPr>
            <w:tcW w:w="9142" w:type="dxa"/>
          </w:tcPr>
          <w:p w14:paraId="4A57C08D" w14:textId="77777777" w:rsidR="000D26E0" w:rsidRPr="00E00A30" w:rsidRDefault="000D26E0" w:rsidP="000D26E0">
            <w:pPr>
              <w:keepNext/>
              <w:keepLines/>
              <w:jc w:val="both"/>
              <w:rPr>
                <w:rFonts w:ascii="Tahoma" w:hAnsi="Tahoma" w:cs="Tahoma"/>
                <w:b/>
                <w:i/>
              </w:rPr>
            </w:pPr>
            <w:r w:rsidRPr="00E00A30">
              <w:rPr>
                <w:rFonts w:ascii="Tahoma" w:hAnsi="Tahoma" w:cs="Tahoma"/>
              </w:rPr>
              <w:t>POVZETEK PREDRAČUNA</w:t>
            </w:r>
          </w:p>
        </w:tc>
      </w:tr>
    </w:tbl>
    <w:p w14:paraId="6801B57C" w14:textId="77777777" w:rsidR="000D26E0" w:rsidRPr="00E00A30" w:rsidRDefault="000D26E0" w:rsidP="000D26E0">
      <w:pPr>
        <w:keepNext/>
        <w:keepLines/>
        <w:rPr>
          <w:rFonts w:ascii="Tahoma" w:hAnsi="Tahoma" w:cs="Tahoma"/>
          <w:b/>
          <w:color w:val="FF0000"/>
        </w:rPr>
      </w:pPr>
    </w:p>
    <w:p w14:paraId="249C411F" w14:textId="77777777" w:rsidR="000D26E0" w:rsidRPr="00E00A30" w:rsidRDefault="000D26E0" w:rsidP="000D26E0">
      <w:pPr>
        <w:keepNext/>
        <w:keepLines/>
        <w:jc w:val="both"/>
        <w:rPr>
          <w:rFonts w:ascii="Tahoma" w:hAnsi="Tahoma" w:cs="Tahoma"/>
        </w:rPr>
      </w:pPr>
    </w:p>
    <w:p w14:paraId="197B0B65" w14:textId="77777777" w:rsidR="000D26E0" w:rsidRPr="00E00A30" w:rsidRDefault="000D26E0" w:rsidP="000D26E0">
      <w:pPr>
        <w:keepNext/>
        <w:keepLines/>
        <w:jc w:val="both"/>
        <w:rPr>
          <w:rFonts w:ascii="Tahoma" w:hAnsi="Tahoma" w:cs="Tahoma"/>
        </w:rPr>
      </w:pPr>
      <w:r w:rsidRPr="00E00A30">
        <w:rPr>
          <w:rFonts w:ascii="Tahoma" w:hAnsi="Tahoma" w:cs="Tahoma"/>
        </w:rPr>
        <w:t>V primeru razhajanj med podatki navedenimi v Prilogi »POVZETEK PREDRAČUNA« in celotnim izpolnjenim ponudbenim predračunom popisa storitev (Priloga razpisne dokumentacije-excel) shranjenim v pdf. formatu (Priloga 0/1) - naloženim v razdelek »Dokumenti«, del »Ostale priloge«, kot veljavni štejejo podatki celotnega ponudbenega predračuna popisa storitev v pdf. format (Priloga 0/1), ki je predložen v razdelku »Dokumenti«, del »Ostale priloge«.</w:t>
      </w:r>
    </w:p>
    <w:p w14:paraId="2070DFF6" w14:textId="77777777" w:rsidR="000D26E0" w:rsidRPr="00E00A30" w:rsidRDefault="000D26E0" w:rsidP="000D26E0">
      <w:pPr>
        <w:keepNext/>
        <w:keepLines/>
        <w:jc w:val="both"/>
        <w:rPr>
          <w:rFonts w:ascii="Tahoma" w:hAnsi="Tahoma" w:cs="Tahoma"/>
        </w:rPr>
      </w:pPr>
    </w:p>
    <w:p w14:paraId="254C91AC" w14:textId="77777777" w:rsidR="000D26E0" w:rsidRPr="00E00A30" w:rsidRDefault="000D26E0" w:rsidP="000D26E0">
      <w:pPr>
        <w:keepNext/>
        <w:keepLines/>
        <w:numPr>
          <w:ilvl w:val="0"/>
          <w:numId w:val="29"/>
        </w:numPr>
        <w:jc w:val="both"/>
        <w:rPr>
          <w:rFonts w:ascii="Tahoma" w:hAnsi="Tahoma" w:cs="Tahoma"/>
          <w:b/>
          <w:color w:val="FF0000"/>
        </w:rPr>
      </w:pPr>
      <w:r w:rsidRPr="00E00A30">
        <w:rPr>
          <w:rFonts w:ascii="Tahoma" w:hAnsi="Tahoma" w:cs="Tahoma"/>
          <w:b/>
          <w:color w:val="FF0000"/>
        </w:rPr>
        <w:t>Razdelek »DOKUMENTI, del Izjava - ponudnik«</w:t>
      </w:r>
    </w:p>
    <w:p w14:paraId="057D3AE5" w14:textId="77777777" w:rsidR="000D26E0" w:rsidRPr="00E00A30" w:rsidRDefault="000D26E0" w:rsidP="000D26E0">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0D26E0" w:rsidRPr="00E00A30" w14:paraId="7F8FC8EF" w14:textId="77777777" w:rsidTr="003C5C9B">
        <w:tc>
          <w:tcPr>
            <w:tcW w:w="9424" w:type="dxa"/>
            <w:tcBorders>
              <w:top w:val="single" w:sz="4" w:space="0" w:color="auto"/>
              <w:bottom w:val="single" w:sz="4" w:space="0" w:color="auto"/>
            </w:tcBorders>
          </w:tcPr>
          <w:p w14:paraId="30491AA4" w14:textId="77777777" w:rsidR="000D26E0" w:rsidRPr="00E00A30" w:rsidRDefault="000D26E0" w:rsidP="000D26E0">
            <w:pPr>
              <w:keepNext/>
              <w:keepLines/>
              <w:jc w:val="both"/>
              <w:rPr>
                <w:rFonts w:ascii="Tahoma" w:hAnsi="Tahoma" w:cs="Tahoma"/>
                <w:b/>
                <w:bCs/>
                <w:i/>
                <w:iCs/>
              </w:rPr>
            </w:pPr>
            <w:r w:rsidRPr="00E00A30">
              <w:rPr>
                <w:rFonts w:ascii="Tahoma" w:hAnsi="Tahoma" w:cs="Tahoma"/>
              </w:rPr>
              <w:t xml:space="preserve">UGOTAVLJANJE SPOSOBNOSTI TER SPREJEMANJE POGOJEV RAZPISNE DOKUMENTACIJE – </w:t>
            </w:r>
            <w:r w:rsidRPr="00E00A30">
              <w:rPr>
                <w:rFonts w:ascii="Tahoma" w:hAnsi="Tahoma" w:cs="Tahoma"/>
                <w:b/>
              </w:rPr>
              <w:t>ponudnik</w:t>
            </w:r>
          </w:p>
        </w:tc>
      </w:tr>
    </w:tbl>
    <w:p w14:paraId="4A1C8457" w14:textId="77777777" w:rsidR="000D26E0" w:rsidRPr="00E00A30" w:rsidRDefault="000D26E0" w:rsidP="000D26E0">
      <w:pPr>
        <w:keepNext/>
        <w:keepLines/>
        <w:jc w:val="both"/>
        <w:rPr>
          <w:rFonts w:ascii="Tahoma" w:hAnsi="Tahoma" w:cs="Tahoma"/>
        </w:rPr>
      </w:pPr>
    </w:p>
    <w:p w14:paraId="430DDFD6"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Ponudniki v informacijskem sistemu e-JN v </w:t>
      </w:r>
      <w:r w:rsidRPr="00E00A30">
        <w:rPr>
          <w:rFonts w:ascii="Tahoma" w:hAnsi="Tahoma" w:cs="Tahoma"/>
          <w:b/>
        </w:rPr>
        <w:t>razdelek »DOKUMENTI, del Izjava - ponudnik«</w:t>
      </w:r>
      <w:r w:rsidRPr="00E00A30">
        <w:rPr>
          <w:rFonts w:ascii="Tahoma" w:hAnsi="Tahoma" w:cs="Tahoma"/>
        </w:rPr>
        <w:t xml:space="preserve"> naložijo izpolnjeno prilogo, ki je v razpisni dokumentaciji označena kot Priloga 3/1 UGOTAVLJANJE SPOSOBNOSTI. </w:t>
      </w:r>
      <w:r w:rsidRPr="00E00A30">
        <w:rPr>
          <w:rFonts w:ascii="Tahoma" w:hAnsi="Tahoma" w:cs="Tahoma"/>
          <w:b/>
        </w:rPr>
        <w:t>»</w:t>
      </w:r>
      <w:r w:rsidRPr="00E00A30">
        <w:rPr>
          <w:rFonts w:ascii="Tahoma" w:hAnsi="Tahoma" w:cs="Tahoma"/>
        </w:rPr>
        <w:t>Priloga 3/1 UGOTAVLJANJE SPOSOBNOSTI TER SPREJEMANJE POGOJEV RAZPISNE DOKUMENTACIJE« je potrebno izpolniti, podpisati, žigosati in priložiti v .pdf formatu.</w:t>
      </w:r>
    </w:p>
    <w:p w14:paraId="0650F39B" w14:textId="77777777" w:rsidR="000D26E0" w:rsidRPr="00E00A30" w:rsidRDefault="000D26E0" w:rsidP="000D26E0">
      <w:pPr>
        <w:keepNext/>
        <w:keepLines/>
        <w:jc w:val="both"/>
        <w:rPr>
          <w:rFonts w:ascii="Tahoma" w:hAnsi="Tahoma" w:cs="Tahoma"/>
        </w:rPr>
      </w:pPr>
    </w:p>
    <w:p w14:paraId="6A9E3322" w14:textId="77777777" w:rsidR="000D26E0" w:rsidRPr="00E00A30" w:rsidRDefault="000D26E0" w:rsidP="000D26E0">
      <w:pPr>
        <w:keepNext/>
        <w:keepLines/>
        <w:numPr>
          <w:ilvl w:val="0"/>
          <w:numId w:val="29"/>
        </w:numPr>
        <w:jc w:val="both"/>
        <w:rPr>
          <w:rFonts w:ascii="Tahoma" w:hAnsi="Tahoma" w:cs="Tahoma"/>
          <w:b/>
          <w:color w:val="FF0000"/>
        </w:rPr>
      </w:pPr>
      <w:r w:rsidRPr="00E00A30">
        <w:rPr>
          <w:rFonts w:ascii="Tahoma" w:hAnsi="Tahoma" w:cs="Tahoma"/>
          <w:b/>
          <w:color w:val="FF0000"/>
        </w:rPr>
        <w:t>Razdelek »SODELUJOČI, del – Izvaja – Ostali sodelujoči«</w:t>
      </w:r>
    </w:p>
    <w:p w14:paraId="521C9789" w14:textId="77777777" w:rsidR="000D26E0" w:rsidRPr="00E00A30" w:rsidRDefault="000D26E0" w:rsidP="000D26E0">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0D26E0" w:rsidRPr="00E00A30" w14:paraId="299D6711" w14:textId="77777777" w:rsidTr="003C5C9B">
        <w:tc>
          <w:tcPr>
            <w:tcW w:w="9424" w:type="dxa"/>
            <w:tcBorders>
              <w:top w:val="single" w:sz="4" w:space="0" w:color="auto"/>
              <w:bottom w:val="single" w:sz="4" w:space="0" w:color="auto"/>
            </w:tcBorders>
          </w:tcPr>
          <w:p w14:paraId="2DEE4A19" w14:textId="77777777" w:rsidR="000D26E0" w:rsidRPr="00E00A30" w:rsidRDefault="000D26E0" w:rsidP="000D26E0">
            <w:pPr>
              <w:keepNext/>
              <w:keepLines/>
              <w:jc w:val="both"/>
              <w:rPr>
                <w:rFonts w:ascii="Tahoma" w:hAnsi="Tahoma" w:cs="Tahoma"/>
                <w:b/>
                <w:bCs/>
                <w:i/>
                <w:iCs/>
              </w:rPr>
            </w:pPr>
            <w:r w:rsidRPr="00E00A30">
              <w:rPr>
                <w:rFonts w:ascii="Tahoma" w:hAnsi="Tahoma" w:cs="Tahoma"/>
              </w:rPr>
              <w:t xml:space="preserve">UGOTAVLJANJE SPOSOBNOSTI TER SPREJEMANJE POGOJEV RAZPISNE DOKUMENTACIJE – </w:t>
            </w:r>
            <w:r w:rsidRPr="00E00A30">
              <w:rPr>
                <w:rFonts w:ascii="Tahoma" w:hAnsi="Tahoma" w:cs="Tahoma"/>
                <w:b/>
              </w:rPr>
              <w:t>ostali sodelujoči</w:t>
            </w:r>
          </w:p>
        </w:tc>
      </w:tr>
    </w:tbl>
    <w:p w14:paraId="1687C3AE" w14:textId="77777777" w:rsidR="000D26E0" w:rsidRPr="00E00A30" w:rsidRDefault="000D26E0" w:rsidP="000D26E0">
      <w:pPr>
        <w:keepNext/>
        <w:keepLines/>
        <w:jc w:val="both"/>
        <w:rPr>
          <w:rFonts w:ascii="Tahoma" w:hAnsi="Tahoma" w:cs="Tahoma"/>
        </w:rPr>
      </w:pPr>
    </w:p>
    <w:p w14:paraId="716AAF24" w14:textId="59B73E6B" w:rsidR="000D26E0" w:rsidRDefault="000D26E0" w:rsidP="000D26E0">
      <w:pPr>
        <w:keepNext/>
        <w:keepLines/>
        <w:jc w:val="both"/>
        <w:rPr>
          <w:rFonts w:ascii="Tahoma" w:hAnsi="Tahoma" w:cs="Tahoma"/>
        </w:rPr>
      </w:pPr>
      <w:r w:rsidRPr="00E00A30">
        <w:rPr>
          <w:rFonts w:ascii="Tahoma" w:hAnsi="Tahoma" w:cs="Tahoma"/>
        </w:rPr>
        <w:t xml:space="preserve">V primeru skupne ponudbe, uporabe zmogljivosti drugih subjektov in/ali podizvajalcev mora ponudnik v informacijskem sistemu e-JN v </w:t>
      </w:r>
      <w:r w:rsidRPr="00E00A30">
        <w:rPr>
          <w:rFonts w:ascii="Tahoma" w:hAnsi="Tahoma" w:cs="Tahoma"/>
          <w:b/>
        </w:rPr>
        <w:t>razdelek »SODELUJOČI, del – Izvaja – Ostali sodelujoči«</w:t>
      </w:r>
      <w:r w:rsidRPr="00E00A30">
        <w:rPr>
          <w:rFonts w:ascii="Tahoma" w:hAnsi="Tahoma" w:cs="Tahoma"/>
        </w:rPr>
        <w:t xml:space="preserve"> naložiti prilogo, ki je v razpisni dokumentaciji označena kot Priloga 3/1 UGOTAVLJANJE SPOSOBNOSTI za vsakega od ostalih sodelujočih. »Priloga 3/1 UGOTAVLJANJE SPOSOBNOSTI TER SPREJEMANJE POGOJEV RAZPISNE DOKUMENTACIJE« je potrebno izpolniti, podpisati, žigosati in priložiti v .pdf formatu.</w:t>
      </w:r>
    </w:p>
    <w:p w14:paraId="65E281E2" w14:textId="7A142D10" w:rsidR="00EF7310" w:rsidRDefault="00EF7310" w:rsidP="000D26E0">
      <w:pPr>
        <w:keepNext/>
        <w:keepLines/>
        <w:jc w:val="both"/>
        <w:rPr>
          <w:rFonts w:ascii="Tahoma" w:hAnsi="Tahoma" w:cs="Tahoma"/>
        </w:rPr>
      </w:pPr>
    </w:p>
    <w:p w14:paraId="7311B951" w14:textId="018AD839" w:rsidR="00EF7310" w:rsidRDefault="00EF7310" w:rsidP="000D26E0">
      <w:pPr>
        <w:keepNext/>
        <w:keepLines/>
        <w:jc w:val="both"/>
        <w:rPr>
          <w:rFonts w:ascii="Tahoma" w:hAnsi="Tahoma" w:cs="Tahoma"/>
        </w:rPr>
      </w:pPr>
    </w:p>
    <w:p w14:paraId="4695B549" w14:textId="61682843" w:rsidR="00EF7310" w:rsidRDefault="00EF7310" w:rsidP="000D26E0">
      <w:pPr>
        <w:keepNext/>
        <w:keepLines/>
        <w:jc w:val="both"/>
        <w:rPr>
          <w:rFonts w:ascii="Tahoma" w:hAnsi="Tahoma" w:cs="Tahoma"/>
        </w:rPr>
      </w:pPr>
    </w:p>
    <w:p w14:paraId="73DD7431" w14:textId="75BE852A" w:rsidR="00EF7310" w:rsidRDefault="00EF7310" w:rsidP="000D26E0">
      <w:pPr>
        <w:keepNext/>
        <w:keepLines/>
        <w:jc w:val="both"/>
        <w:rPr>
          <w:rFonts w:ascii="Tahoma" w:hAnsi="Tahoma" w:cs="Tahoma"/>
        </w:rPr>
      </w:pPr>
    </w:p>
    <w:p w14:paraId="29079C2A" w14:textId="6E8EE8BD" w:rsidR="00EF7310" w:rsidRDefault="00EF7310" w:rsidP="000D26E0">
      <w:pPr>
        <w:keepNext/>
        <w:keepLines/>
        <w:jc w:val="both"/>
        <w:rPr>
          <w:rFonts w:ascii="Tahoma" w:hAnsi="Tahoma" w:cs="Tahoma"/>
        </w:rPr>
      </w:pPr>
    </w:p>
    <w:p w14:paraId="7B839BFC" w14:textId="76C63D92" w:rsidR="00EF7310" w:rsidRDefault="00EF7310" w:rsidP="000D26E0">
      <w:pPr>
        <w:keepNext/>
        <w:keepLines/>
        <w:jc w:val="both"/>
        <w:rPr>
          <w:rFonts w:ascii="Tahoma" w:hAnsi="Tahoma" w:cs="Tahoma"/>
        </w:rPr>
      </w:pPr>
    </w:p>
    <w:p w14:paraId="2E34F6D6" w14:textId="2A365A10" w:rsidR="00EF7310" w:rsidRDefault="00EF7310" w:rsidP="000D26E0">
      <w:pPr>
        <w:keepNext/>
        <w:keepLines/>
        <w:jc w:val="both"/>
        <w:rPr>
          <w:rFonts w:ascii="Tahoma" w:hAnsi="Tahoma" w:cs="Tahoma"/>
        </w:rPr>
      </w:pPr>
    </w:p>
    <w:p w14:paraId="0229E61E" w14:textId="6A4EF438" w:rsidR="00EF7310" w:rsidRDefault="00EF7310" w:rsidP="000D26E0">
      <w:pPr>
        <w:keepNext/>
        <w:keepLines/>
        <w:jc w:val="both"/>
        <w:rPr>
          <w:rFonts w:ascii="Tahoma" w:hAnsi="Tahoma" w:cs="Tahoma"/>
        </w:rPr>
      </w:pPr>
    </w:p>
    <w:p w14:paraId="71FBFE6E" w14:textId="77777777" w:rsidR="00EF7310" w:rsidRPr="00E00A30" w:rsidRDefault="00EF7310" w:rsidP="000D26E0">
      <w:pPr>
        <w:keepNext/>
        <w:keepLines/>
        <w:jc w:val="both"/>
        <w:rPr>
          <w:rFonts w:ascii="Tahoma" w:hAnsi="Tahoma" w:cs="Tahoma"/>
        </w:rPr>
      </w:pPr>
    </w:p>
    <w:p w14:paraId="227B4A41" w14:textId="77777777" w:rsidR="000D26E0" w:rsidRPr="00E00A30" w:rsidRDefault="000D26E0" w:rsidP="000D26E0">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343"/>
      </w:tblGrid>
      <w:tr w:rsidR="000D26E0" w:rsidRPr="00E00A30" w14:paraId="300312E9" w14:textId="77777777" w:rsidTr="003C5C9B">
        <w:tc>
          <w:tcPr>
            <w:tcW w:w="8150" w:type="dxa"/>
          </w:tcPr>
          <w:p w14:paraId="6EDC6658" w14:textId="77777777" w:rsidR="000D26E0" w:rsidRPr="00E00A30" w:rsidRDefault="000D26E0" w:rsidP="000D26E0">
            <w:pPr>
              <w:keepNext/>
              <w:keepLines/>
              <w:jc w:val="both"/>
              <w:rPr>
                <w:rFonts w:ascii="Tahoma" w:hAnsi="Tahoma" w:cs="Tahoma"/>
                <w:b/>
              </w:rPr>
            </w:pPr>
            <w:r w:rsidRPr="00E00A30">
              <w:rPr>
                <w:rFonts w:ascii="Tahoma" w:hAnsi="Tahoma" w:cs="Tahoma"/>
                <w:b/>
              </w:rPr>
              <w:lastRenderedPageBreak/>
              <w:t>DOKUMENTI – Ostale priloge</w:t>
            </w:r>
          </w:p>
        </w:tc>
        <w:tc>
          <w:tcPr>
            <w:tcW w:w="1343" w:type="dxa"/>
          </w:tcPr>
          <w:p w14:paraId="184F29CB" w14:textId="77777777" w:rsidR="000D26E0" w:rsidRPr="00E00A30" w:rsidRDefault="000D26E0" w:rsidP="000D26E0">
            <w:pPr>
              <w:keepNext/>
              <w:keepLines/>
              <w:jc w:val="both"/>
              <w:rPr>
                <w:rFonts w:ascii="Tahoma" w:hAnsi="Tahoma" w:cs="Tahoma"/>
                <w:b/>
              </w:rPr>
            </w:pPr>
            <w:r w:rsidRPr="00E00A30">
              <w:rPr>
                <w:rFonts w:ascii="Tahoma" w:hAnsi="Tahoma" w:cs="Tahoma"/>
                <w:b/>
              </w:rPr>
              <w:t>Priloga 0/1</w:t>
            </w:r>
          </w:p>
        </w:tc>
      </w:tr>
    </w:tbl>
    <w:p w14:paraId="00F93709" w14:textId="77777777" w:rsidR="000D26E0" w:rsidRPr="00E00A30" w:rsidRDefault="000D26E0" w:rsidP="000D26E0">
      <w:pPr>
        <w:keepNext/>
        <w:keepLines/>
        <w:ind w:left="360"/>
        <w:jc w:val="both"/>
        <w:rPr>
          <w:rFonts w:ascii="Tahoma" w:hAnsi="Tahoma" w:cs="Tahoma"/>
          <w:b/>
        </w:rPr>
      </w:pPr>
    </w:p>
    <w:p w14:paraId="73C10532" w14:textId="77777777" w:rsidR="000D26E0" w:rsidRPr="00E00A30" w:rsidRDefault="000D26E0" w:rsidP="000D26E0">
      <w:pPr>
        <w:keepNext/>
        <w:keepLines/>
        <w:numPr>
          <w:ilvl w:val="0"/>
          <w:numId w:val="29"/>
        </w:numPr>
        <w:jc w:val="both"/>
        <w:rPr>
          <w:rFonts w:ascii="Tahoma" w:hAnsi="Tahoma" w:cs="Tahoma"/>
          <w:b/>
          <w:color w:val="C00000"/>
        </w:rPr>
      </w:pPr>
      <w:r w:rsidRPr="00E00A30">
        <w:rPr>
          <w:rFonts w:ascii="Tahoma" w:hAnsi="Tahoma" w:cs="Tahoma"/>
          <w:b/>
          <w:color w:val="C00000"/>
        </w:rPr>
        <w:t>Razdelek »DOKUMENTI«, del »Ostale priloge«</w:t>
      </w:r>
    </w:p>
    <w:p w14:paraId="4EF14075" w14:textId="77777777" w:rsidR="000D26E0" w:rsidRPr="00E00A30" w:rsidRDefault="000D26E0" w:rsidP="000D26E0">
      <w:pPr>
        <w:keepNext/>
        <w:keepLines/>
        <w:jc w:val="both"/>
        <w:rPr>
          <w:rFonts w:ascii="Tahoma" w:hAnsi="Tahoma" w:cs="Tahoma"/>
          <w:b/>
        </w:rPr>
      </w:pPr>
    </w:p>
    <w:p w14:paraId="1842A019" w14:textId="77777777" w:rsidR="000D26E0" w:rsidRPr="00E00A30" w:rsidRDefault="000D26E0" w:rsidP="000D26E0">
      <w:pPr>
        <w:keepNext/>
        <w:keepLines/>
        <w:jc w:val="both"/>
        <w:rPr>
          <w:rFonts w:ascii="Tahoma" w:hAnsi="Tahoma" w:cs="Tahoma"/>
        </w:rPr>
      </w:pPr>
      <w:r w:rsidRPr="00E00A30">
        <w:rPr>
          <w:rFonts w:ascii="Tahoma" w:hAnsi="Tahoma" w:cs="Tahoma"/>
        </w:rPr>
        <w:t>Ponudnik v informacijskem sistemu e-JN</w:t>
      </w:r>
      <w:r w:rsidRPr="00E00A30">
        <w:rPr>
          <w:rFonts w:ascii="Tahoma" w:hAnsi="Tahoma" w:cs="Tahoma"/>
          <w:b/>
        </w:rPr>
        <w:t xml:space="preserve"> v razdelek »Dokumenti«, del »Ostale priloge« </w:t>
      </w:r>
      <w:r w:rsidRPr="00E00A30">
        <w:rPr>
          <w:rFonts w:ascii="Tahoma" w:hAnsi="Tahoma" w:cs="Tahoma"/>
        </w:rPr>
        <w:t>naloži ostalo ponudbeno dokumentacijo, ki je zahtevana s to razpisno dokumentacijo.</w:t>
      </w:r>
    </w:p>
    <w:p w14:paraId="4F049F85" w14:textId="77777777" w:rsidR="000D26E0" w:rsidRPr="00E00A30" w:rsidRDefault="000D26E0" w:rsidP="000D26E0">
      <w:pPr>
        <w:keepNext/>
        <w:keepLines/>
        <w:jc w:val="both"/>
        <w:rPr>
          <w:rFonts w:ascii="Tahoma" w:hAnsi="Tahoma" w:cs="Tahoma"/>
        </w:rPr>
      </w:pPr>
    </w:p>
    <w:p w14:paraId="7F68933E" w14:textId="77777777" w:rsidR="000D26E0" w:rsidRPr="00E00A30" w:rsidRDefault="000D26E0" w:rsidP="000D26E0">
      <w:pPr>
        <w:keepNext/>
        <w:keepLines/>
        <w:jc w:val="both"/>
        <w:rPr>
          <w:rFonts w:ascii="Tahoma" w:hAnsi="Tahoma" w:cs="Tahoma"/>
        </w:rPr>
      </w:pPr>
      <w:r w:rsidRPr="00E00A30">
        <w:rPr>
          <w:rFonts w:ascii="Tahoma" w:hAnsi="Tahoma" w:cs="Tahoma"/>
        </w:rPr>
        <w:t xml:space="preserve">Spodaj zahtevana ponudbena dokumentacija mora biti </w:t>
      </w:r>
      <w:r w:rsidRPr="00E00A30">
        <w:rPr>
          <w:rFonts w:ascii="Tahoma" w:hAnsi="Tahoma" w:cs="Tahoma"/>
          <w:b/>
          <w:u w:val="single"/>
        </w:rPr>
        <w:t>priložena v .pdf formatu</w:t>
      </w:r>
      <w:r w:rsidRPr="00E00A30">
        <w:rPr>
          <w:rFonts w:ascii="Tahoma" w:hAnsi="Tahoma" w:cs="Tahoma"/>
        </w:rPr>
        <w:t xml:space="preserve"> (sken celotne ponudbe z izpolnjenimi, podpisanimi in žigosanimi ponudbenimi listinami). Ponudniki so obvezani priložiti vse priloge, razen če v posamezni prilogi ni drugače navedeno. </w:t>
      </w:r>
    </w:p>
    <w:p w14:paraId="69E5C13C" w14:textId="77777777" w:rsidR="000D26E0" w:rsidRPr="00E00A30" w:rsidRDefault="000D26E0" w:rsidP="000D26E0">
      <w:pPr>
        <w:keepNext/>
        <w:keepLines/>
        <w:jc w:val="both"/>
        <w:rPr>
          <w:rFonts w:ascii="Tahoma" w:hAnsi="Tahoma" w:cs="Tahoma"/>
        </w:rPr>
      </w:pPr>
    </w:p>
    <w:p w14:paraId="2E33039F" w14:textId="77777777" w:rsidR="000D26E0" w:rsidRPr="00E00A30" w:rsidRDefault="000D26E0" w:rsidP="000D26E0">
      <w:pPr>
        <w:keepNext/>
        <w:keepLines/>
        <w:jc w:val="both"/>
        <w:rPr>
          <w:rFonts w:ascii="Tahoma" w:hAnsi="Tahoma" w:cs="Tahoma"/>
          <w:i/>
        </w:rPr>
      </w:pPr>
      <w:r w:rsidRPr="00E00A30">
        <w:rPr>
          <w:rFonts w:ascii="Tahoma" w:hAnsi="Tahoma" w:cs="Tahoma"/>
          <w:i/>
        </w:rPr>
        <w:t>Ostala ponudbena dokumentacija ne bo prikazana javnosti in ostalim ponudnikom na javnem odpiranju ponudb.</w:t>
      </w:r>
    </w:p>
    <w:p w14:paraId="761EC905" w14:textId="77777777" w:rsidR="000D26E0" w:rsidRPr="00E00A30" w:rsidRDefault="000D26E0" w:rsidP="000D26E0">
      <w:pPr>
        <w:keepNext/>
        <w:keepLines/>
        <w:rPr>
          <w:rFonts w:ascii="Tahoma" w:hAnsi="Tahoma" w:cs="Tahoma"/>
        </w:rPr>
      </w:pPr>
    </w:p>
    <w:p w14:paraId="1612B1FD" w14:textId="77777777" w:rsidR="000D26E0" w:rsidRPr="00E00A30" w:rsidRDefault="000D26E0" w:rsidP="000D26E0">
      <w:pPr>
        <w:keepNext/>
        <w:keepLines/>
        <w:rPr>
          <w:rFonts w:ascii="Tahoma" w:hAnsi="Tahoma" w:cs="Tahoma"/>
          <w:b/>
        </w:rPr>
      </w:pPr>
      <w:r w:rsidRPr="00E00A30">
        <w:rPr>
          <w:rFonts w:ascii="Tahoma" w:hAnsi="Tahoma" w:cs="Tahoma"/>
          <w:b/>
        </w:rPr>
        <w:t>Ostala ponudbena dokumentacija je sestavljena iz naslednjih dokumentov (prilog):</w:t>
      </w:r>
    </w:p>
    <w:p w14:paraId="66430369" w14:textId="77777777" w:rsidR="000D26E0" w:rsidRPr="00E00A30" w:rsidRDefault="000D26E0" w:rsidP="000D26E0">
      <w:pPr>
        <w:keepNext/>
        <w:keepLines/>
        <w:jc w:val="both"/>
        <w:rPr>
          <w:rFonts w:ascii="Tahoma" w:hAnsi="Tahoma" w:cs="Tahoma"/>
          <w:b/>
        </w:rPr>
      </w:pPr>
    </w:p>
    <w:tbl>
      <w:tblPr>
        <w:tblW w:w="9282"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1"/>
        <w:gridCol w:w="1701"/>
      </w:tblGrid>
      <w:tr w:rsidR="000D26E0" w:rsidRPr="00E00A30" w14:paraId="3DC2CB42" w14:textId="77777777" w:rsidTr="003C5C9B">
        <w:tc>
          <w:tcPr>
            <w:tcW w:w="7581" w:type="dxa"/>
            <w:tcBorders>
              <w:top w:val="single" w:sz="4" w:space="0" w:color="auto"/>
              <w:bottom w:val="single" w:sz="4" w:space="0" w:color="auto"/>
            </w:tcBorders>
          </w:tcPr>
          <w:p w14:paraId="33E6BE71"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PODATKI O PONUDNIKU </w:t>
            </w:r>
          </w:p>
        </w:tc>
        <w:tc>
          <w:tcPr>
            <w:tcW w:w="1701" w:type="dxa"/>
            <w:tcBorders>
              <w:top w:val="single" w:sz="4" w:space="0" w:color="auto"/>
              <w:bottom w:val="single" w:sz="4" w:space="0" w:color="auto"/>
            </w:tcBorders>
          </w:tcPr>
          <w:p w14:paraId="3624D316" w14:textId="77777777" w:rsidR="000D26E0" w:rsidRPr="00E00A30" w:rsidRDefault="000D26E0" w:rsidP="000D26E0">
            <w:pPr>
              <w:keepNext/>
              <w:keepLines/>
              <w:jc w:val="both"/>
              <w:rPr>
                <w:rFonts w:ascii="Tahoma" w:hAnsi="Tahoma" w:cs="Tahoma"/>
                <w:b/>
                <w:bCs/>
                <w:i/>
                <w:iCs/>
              </w:rPr>
            </w:pPr>
            <w:r w:rsidRPr="00E00A30">
              <w:rPr>
                <w:rFonts w:ascii="Tahoma" w:hAnsi="Tahoma" w:cs="Tahoma"/>
                <w:b/>
                <w:bCs/>
                <w:i/>
                <w:iCs/>
              </w:rPr>
              <w:t xml:space="preserve">Priloga 1 </w:t>
            </w:r>
          </w:p>
        </w:tc>
      </w:tr>
    </w:tbl>
    <w:p w14:paraId="74FC7BC4"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Prilogo je potrebno izpolniti, podpisati in žigosati. V primeru, da odda več ponudnikov skupno ponudbo, morajo razmnožen obrazec priloge 1 izpolniti vsi ponudniki. </w:t>
      </w:r>
    </w:p>
    <w:p w14:paraId="1524F169" w14:textId="77777777" w:rsidR="000D26E0" w:rsidRPr="00E00A30" w:rsidRDefault="000D26E0" w:rsidP="000D26E0">
      <w:pPr>
        <w:keepNext/>
        <w:keepLines/>
        <w:jc w:val="both"/>
        <w:rPr>
          <w:rFonts w:ascii="Tahoma" w:hAnsi="Tahoma" w:cs="Tahoma"/>
        </w:rPr>
      </w:pPr>
    </w:p>
    <w:p w14:paraId="454E0F81" w14:textId="77777777" w:rsidR="000D26E0" w:rsidRPr="00E00A30" w:rsidRDefault="000D26E0" w:rsidP="000D26E0">
      <w:pPr>
        <w:keepNext/>
        <w:keepLines/>
        <w:jc w:val="both"/>
        <w:rPr>
          <w:rFonts w:ascii="Tahoma" w:hAnsi="Tahoma" w:cs="Tahoma"/>
        </w:rPr>
      </w:pPr>
      <w:r w:rsidRPr="00E00A30">
        <w:rPr>
          <w:rFonts w:ascii="Tahoma" w:hAnsi="Tahoma" w:cs="Tahoma"/>
        </w:rPr>
        <w:t xml:space="preserve">Tej prilogi se priloži tudi </w:t>
      </w:r>
      <w:r w:rsidRPr="00E00A30">
        <w:rPr>
          <w:rFonts w:ascii="Tahoma" w:hAnsi="Tahoma" w:cs="Tahoma"/>
          <w:b/>
        </w:rPr>
        <w:t xml:space="preserve">pravni akt o skupni izvedbi naročila </w:t>
      </w:r>
      <w:r w:rsidRPr="00E00A30">
        <w:rPr>
          <w:rFonts w:ascii="Tahoma" w:hAnsi="Tahoma" w:cs="Tahoma"/>
        </w:rPr>
        <w:t>(če gre za skupno ponudbo), (prilogi 1/1).</w:t>
      </w:r>
    </w:p>
    <w:p w14:paraId="5EB590D8" w14:textId="77777777" w:rsidR="000D26E0" w:rsidRPr="00E00A30" w:rsidRDefault="000D26E0" w:rsidP="000D26E0">
      <w:pPr>
        <w:keepNext/>
        <w:keepLines/>
        <w:jc w:val="both"/>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8"/>
        <w:gridCol w:w="1768"/>
      </w:tblGrid>
      <w:tr w:rsidR="000D26E0" w:rsidRPr="00E00A30" w14:paraId="6757867E" w14:textId="77777777" w:rsidTr="003C5C9B">
        <w:tc>
          <w:tcPr>
            <w:tcW w:w="7588" w:type="dxa"/>
            <w:tcBorders>
              <w:top w:val="single" w:sz="4" w:space="0" w:color="auto"/>
              <w:bottom w:val="single" w:sz="4" w:space="0" w:color="auto"/>
            </w:tcBorders>
          </w:tcPr>
          <w:p w14:paraId="76828528" w14:textId="77777777" w:rsidR="000D26E0" w:rsidRPr="00E00A30" w:rsidRDefault="000D26E0" w:rsidP="000D26E0">
            <w:pPr>
              <w:keepNext/>
              <w:keepLines/>
              <w:jc w:val="both"/>
              <w:rPr>
                <w:rFonts w:ascii="Tahoma" w:hAnsi="Tahoma" w:cs="Tahoma"/>
              </w:rPr>
            </w:pPr>
            <w:r w:rsidRPr="00E00A30">
              <w:rPr>
                <w:rFonts w:ascii="Tahoma" w:hAnsi="Tahoma" w:cs="Tahoma"/>
              </w:rPr>
              <w:t>PRAVNI AKT O SKUPNI IZVEDBI NAROČILA</w:t>
            </w:r>
          </w:p>
        </w:tc>
        <w:tc>
          <w:tcPr>
            <w:tcW w:w="1768" w:type="dxa"/>
            <w:tcBorders>
              <w:top w:val="single" w:sz="4" w:space="0" w:color="auto"/>
              <w:bottom w:val="single" w:sz="4" w:space="0" w:color="auto"/>
            </w:tcBorders>
          </w:tcPr>
          <w:p w14:paraId="083B55CE" w14:textId="77777777" w:rsidR="000D26E0" w:rsidRPr="00E00A30" w:rsidRDefault="000D26E0" w:rsidP="000D26E0">
            <w:pPr>
              <w:keepNext/>
              <w:keepLines/>
              <w:jc w:val="both"/>
              <w:rPr>
                <w:rFonts w:ascii="Tahoma" w:hAnsi="Tahoma" w:cs="Tahoma"/>
                <w:b/>
              </w:rPr>
            </w:pPr>
            <w:r w:rsidRPr="00E00A30">
              <w:rPr>
                <w:rFonts w:ascii="Tahoma" w:hAnsi="Tahoma" w:cs="Tahoma"/>
                <w:b/>
              </w:rPr>
              <w:t>Priloga 1/1</w:t>
            </w:r>
          </w:p>
        </w:tc>
      </w:tr>
    </w:tbl>
    <w:p w14:paraId="23CF74A1" w14:textId="77777777" w:rsidR="000D26E0" w:rsidRPr="00E00A30" w:rsidRDefault="000D26E0" w:rsidP="000D26E0">
      <w:pPr>
        <w:keepNext/>
        <w:keepLines/>
        <w:jc w:val="both"/>
        <w:rPr>
          <w:rFonts w:ascii="Tahoma" w:hAnsi="Tahoma" w:cs="Tahoma"/>
        </w:rPr>
      </w:pPr>
      <w:r w:rsidRPr="00E00A30">
        <w:rPr>
          <w:rFonts w:ascii="Tahoma" w:hAnsi="Tahoma" w:cs="Tahoma"/>
        </w:rPr>
        <w:t>Če gre za skupno ponudbo, se prilogi priloži pravni akt o skupni izvedbi naročila, katerega morajo podpisati in žigosati vsi ponudniki.</w:t>
      </w:r>
    </w:p>
    <w:p w14:paraId="68BA0AB2" w14:textId="77777777" w:rsidR="000D26E0" w:rsidRPr="00E00A30" w:rsidRDefault="000D26E0" w:rsidP="000D26E0">
      <w:pPr>
        <w:keepNext/>
        <w:keepLines/>
        <w:jc w:val="both"/>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0D26E0" w:rsidRPr="00E00A30" w14:paraId="58A35E1D" w14:textId="77777777" w:rsidTr="003C5C9B">
        <w:tc>
          <w:tcPr>
            <w:tcW w:w="7865" w:type="dxa"/>
            <w:tcBorders>
              <w:top w:val="single" w:sz="4" w:space="0" w:color="auto"/>
              <w:bottom w:val="single" w:sz="4" w:space="0" w:color="auto"/>
            </w:tcBorders>
          </w:tcPr>
          <w:p w14:paraId="44393012" w14:textId="77777777" w:rsidR="000D26E0" w:rsidRPr="00E00A30" w:rsidRDefault="000D26E0" w:rsidP="000D26E0">
            <w:pPr>
              <w:keepNext/>
              <w:keepLines/>
              <w:widowControl w:val="0"/>
              <w:jc w:val="both"/>
              <w:rPr>
                <w:rFonts w:ascii="Tahoma" w:hAnsi="Tahoma" w:cs="Tahoma"/>
              </w:rPr>
            </w:pPr>
            <w:r w:rsidRPr="00E00A30">
              <w:rPr>
                <w:rFonts w:ascii="Tahoma" w:hAnsi="Tahoma" w:cs="Tahoma"/>
              </w:rPr>
              <w:br w:type="page"/>
            </w:r>
            <w:r w:rsidRPr="00E00A30">
              <w:rPr>
                <w:rFonts w:ascii="Tahoma" w:hAnsi="Tahoma" w:cs="Tahoma"/>
              </w:rPr>
              <w:br w:type="page"/>
            </w:r>
            <w:r w:rsidRPr="00E00A30">
              <w:rPr>
                <w:rFonts w:ascii="Tahoma" w:hAnsi="Tahoma" w:cs="Tahoma"/>
              </w:rPr>
              <w:br w:type="page"/>
              <w:t>CELOTEN PREDRAČUN POPISA STORITEV</w:t>
            </w:r>
          </w:p>
        </w:tc>
        <w:tc>
          <w:tcPr>
            <w:tcW w:w="1559" w:type="dxa"/>
            <w:tcBorders>
              <w:top w:val="single" w:sz="4" w:space="0" w:color="auto"/>
              <w:bottom w:val="single" w:sz="4" w:space="0" w:color="auto"/>
            </w:tcBorders>
          </w:tcPr>
          <w:p w14:paraId="60F60179" w14:textId="77777777" w:rsidR="000D26E0" w:rsidRPr="00E00A30" w:rsidRDefault="000D26E0" w:rsidP="000D26E0">
            <w:pPr>
              <w:keepNext/>
              <w:keepLines/>
              <w:widowControl w:val="0"/>
              <w:jc w:val="both"/>
              <w:rPr>
                <w:rFonts w:ascii="Tahoma" w:hAnsi="Tahoma" w:cs="Tahoma"/>
                <w:b/>
                <w:bCs/>
                <w:i/>
                <w:iCs/>
              </w:rPr>
            </w:pPr>
            <w:r w:rsidRPr="00E00A30">
              <w:rPr>
                <w:rFonts w:ascii="Tahoma" w:hAnsi="Tahoma" w:cs="Tahoma"/>
                <w:b/>
                <w:bCs/>
                <w:i/>
                <w:iCs/>
              </w:rPr>
              <w:t>Priloga 2</w:t>
            </w:r>
          </w:p>
        </w:tc>
      </w:tr>
    </w:tbl>
    <w:p w14:paraId="585F3F48" w14:textId="5E916818" w:rsidR="000D26E0" w:rsidRPr="00E00A30" w:rsidRDefault="000D26E0" w:rsidP="00C95934">
      <w:pPr>
        <w:keepNext/>
        <w:keepLines/>
        <w:widowControl w:val="0"/>
        <w:jc w:val="both"/>
        <w:rPr>
          <w:rFonts w:ascii="Tahoma" w:hAnsi="Tahoma" w:cs="Tahoma"/>
        </w:rPr>
      </w:pPr>
      <w:r w:rsidRPr="00E00A30">
        <w:rPr>
          <w:rFonts w:ascii="Tahoma" w:hAnsi="Tahoma" w:cs="Tahoma"/>
        </w:rPr>
        <w:t>Celoten predračun popisa storitev je k razpisni dokumentaciji priložen v excel formatu. Ponudnik ga izpolni, sprinta in v pisni obliki podpiše in žigosa na strani rekapitulacije za celotno javno naročilo. Celoten predračun popisa storitev mora biti priložen tudi v excel formatu.</w:t>
      </w:r>
    </w:p>
    <w:p w14:paraId="590B95FB" w14:textId="77777777" w:rsidR="000D26E0" w:rsidRPr="00E00A30" w:rsidRDefault="000D26E0" w:rsidP="000D26E0">
      <w:pPr>
        <w:keepNext/>
        <w:keepLines/>
        <w:jc w:val="both"/>
        <w:rPr>
          <w:rFonts w:ascii="Tahoma" w:hAnsi="Tahoma" w:cs="Tahom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8"/>
        <w:gridCol w:w="1581"/>
      </w:tblGrid>
      <w:tr w:rsidR="000D26E0" w:rsidRPr="00E00A30" w14:paraId="60A9BF22" w14:textId="77777777" w:rsidTr="003C5C9B">
        <w:tc>
          <w:tcPr>
            <w:tcW w:w="7768" w:type="dxa"/>
            <w:shd w:val="clear" w:color="auto" w:fill="auto"/>
          </w:tcPr>
          <w:p w14:paraId="2C859C72" w14:textId="77777777" w:rsidR="000D26E0" w:rsidRPr="00E00A30" w:rsidRDefault="000D26E0" w:rsidP="000D26E0">
            <w:pPr>
              <w:keepNext/>
              <w:keepLines/>
              <w:rPr>
                <w:rFonts w:ascii="Tahoma" w:hAnsi="Tahoma" w:cs="Tahoma"/>
              </w:rPr>
            </w:pPr>
            <w:r w:rsidRPr="00E00A30">
              <w:rPr>
                <w:rFonts w:ascii="Tahoma" w:hAnsi="Tahoma" w:cs="Tahoma"/>
              </w:rPr>
              <w:t>UGOTAVLJANJE SPOSOBNOSTI IN IZJAVA O SPREJEMANJU POGOJEV RAZPISNE DOKUMENTACIJE</w:t>
            </w:r>
          </w:p>
        </w:tc>
        <w:tc>
          <w:tcPr>
            <w:tcW w:w="1581" w:type="dxa"/>
            <w:shd w:val="clear" w:color="auto" w:fill="auto"/>
          </w:tcPr>
          <w:p w14:paraId="1CCF8839" w14:textId="77777777" w:rsidR="000D26E0" w:rsidRPr="00E00A30" w:rsidRDefault="000D26E0" w:rsidP="000D26E0">
            <w:pPr>
              <w:keepNext/>
              <w:keepLines/>
              <w:rPr>
                <w:rFonts w:ascii="Tahoma" w:hAnsi="Tahoma" w:cs="Tahoma"/>
                <w:b/>
                <w:highlight w:val="green"/>
              </w:rPr>
            </w:pPr>
            <w:r w:rsidRPr="00E00A30">
              <w:rPr>
                <w:rFonts w:ascii="Tahoma" w:hAnsi="Tahoma" w:cs="Tahoma"/>
                <w:b/>
              </w:rPr>
              <w:t>Priloga 3/1</w:t>
            </w:r>
          </w:p>
        </w:tc>
      </w:tr>
    </w:tbl>
    <w:p w14:paraId="6B165FAE" w14:textId="77777777" w:rsidR="000D26E0" w:rsidRPr="00E00A30" w:rsidRDefault="000D26E0" w:rsidP="000D26E0">
      <w:pPr>
        <w:keepNext/>
        <w:keepLines/>
        <w:jc w:val="both"/>
        <w:rPr>
          <w:rFonts w:ascii="Tahoma" w:hAnsi="Tahoma" w:cs="Tahoma"/>
        </w:rPr>
      </w:pPr>
      <w:r w:rsidRPr="00E00A30">
        <w:rPr>
          <w:rFonts w:ascii="Tahoma" w:hAnsi="Tahoma" w:cs="Tahoma"/>
        </w:rPr>
        <w:t>Gospodarski subjekt mora obrazec izjave izpolniti, podpisati in žigosati.</w:t>
      </w:r>
    </w:p>
    <w:p w14:paraId="5461785E" w14:textId="77777777" w:rsidR="000D26E0" w:rsidRPr="00E00A30" w:rsidRDefault="000D26E0" w:rsidP="000D26E0">
      <w:pPr>
        <w:keepNext/>
        <w:keepLines/>
        <w:jc w:val="both"/>
        <w:rPr>
          <w:rFonts w:ascii="Tahoma" w:hAnsi="Tahoma" w:cs="Tahom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0"/>
        <w:gridCol w:w="1439"/>
      </w:tblGrid>
      <w:tr w:rsidR="000D26E0" w:rsidRPr="00E00A30" w14:paraId="5CF92E24" w14:textId="77777777" w:rsidTr="003C5C9B">
        <w:tc>
          <w:tcPr>
            <w:tcW w:w="7910" w:type="dxa"/>
            <w:shd w:val="clear" w:color="auto" w:fill="auto"/>
          </w:tcPr>
          <w:p w14:paraId="3A538631" w14:textId="77777777" w:rsidR="000D26E0" w:rsidRPr="00E00A30" w:rsidRDefault="000D26E0" w:rsidP="000D26E0">
            <w:pPr>
              <w:keepNext/>
              <w:keepLines/>
              <w:rPr>
                <w:rFonts w:ascii="Tahoma" w:hAnsi="Tahoma" w:cs="Tahoma"/>
              </w:rPr>
            </w:pPr>
            <w:r w:rsidRPr="00E00A30">
              <w:rPr>
                <w:rFonts w:ascii="Tahoma" w:hAnsi="Tahoma" w:cs="Tahoma"/>
              </w:rPr>
              <w:t>IZJAVA O UDELEŽBI FIZIČNIH IN PRAVNIH OSEB V LASTNIŠTVU GOSPODARSKEGA SUBJEKTA</w:t>
            </w:r>
          </w:p>
        </w:tc>
        <w:tc>
          <w:tcPr>
            <w:tcW w:w="1439" w:type="dxa"/>
            <w:shd w:val="clear" w:color="auto" w:fill="auto"/>
          </w:tcPr>
          <w:p w14:paraId="314FC9B0" w14:textId="77777777" w:rsidR="000D26E0" w:rsidRPr="00E00A30" w:rsidRDefault="000D26E0" w:rsidP="000D26E0">
            <w:pPr>
              <w:keepNext/>
              <w:keepLines/>
              <w:rPr>
                <w:rFonts w:ascii="Tahoma" w:hAnsi="Tahoma" w:cs="Tahoma"/>
                <w:b/>
                <w:highlight w:val="green"/>
              </w:rPr>
            </w:pPr>
            <w:r w:rsidRPr="00E00A30">
              <w:rPr>
                <w:rFonts w:ascii="Tahoma" w:hAnsi="Tahoma" w:cs="Tahoma"/>
                <w:b/>
              </w:rPr>
              <w:t>Priloga 3/2</w:t>
            </w:r>
          </w:p>
        </w:tc>
      </w:tr>
    </w:tbl>
    <w:p w14:paraId="5E6C06AC" w14:textId="77777777" w:rsidR="000D26E0" w:rsidRPr="00E00A30" w:rsidRDefault="000D26E0" w:rsidP="000D26E0">
      <w:pPr>
        <w:keepNext/>
        <w:keepLines/>
        <w:jc w:val="both"/>
        <w:rPr>
          <w:rFonts w:ascii="Tahoma" w:hAnsi="Tahoma" w:cs="Tahoma"/>
        </w:rPr>
      </w:pPr>
      <w:r w:rsidRPr="00E00A30">
        <w:rPr>
          <w:rFonts w:ascii="Tahoma" w:hAnsi="Tahoma" w:cs="Tahoma"/>
        </w:rPr>
        <w:t>Gospodarski subjekt mora obrazec izjave izpolniti, podpisati in žigosati.</w:t>
      </w:r>
    </w:p>
    <w:p w14:paraId="7148EE64" w14:textId="77777777" w:rsidR="000D26E0" w:rsidRPr="00E00A30" w:rsidRDefault="000D26E0" w:rsidP="000D26E0">
      <w:pPr>
        <w:keepNext/>
        <w:keepLines/>
        <w:jc w:val="both"/>
        <w:rPr>
          <w:rFonts w:ascii="Tahoma" w:hAnsi="Tahoma" w:cs="Tahom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10"/>
        <w:gridCol w:w="1439"/>
      </w:tblGrid>
      <w:tr w:rsidR="000D26E0" w:rsidRPr="00E00A30" w14:paraId="63CEF1BF" w14:textId="77777777" w:rsidTr="003C5C9B">
        <w:tc>
          <w:tcPr>
            <w:tcW w:w="7910" w:type="dxa"/>
            <w:shd w:val="clear" w:color="auto" w:fill="auto"/>
          </w:tcPr>
          <w:p w14:paraId="15EE607A" w14:textId="77777777" w:rsidR="000D26E0" w:rsidRPr="00E00A30" w:rsidRDefault="000D26E0" w:rsidP="000D26E0">
            <w:pPr>
              <w:keepNext/>
              <w:keepLines/>
              <w:rPr>
                <w:rFonts w:ascii="Tahoma" w:hAnsi="Tahoma" w:cs="Tahoma"/>
              </w:rPr>
            </w:pPr>
            <w:r w:rsidRPr="00E00A30">
              <w:rPr>
                <w:rFonts w:ascii="Tahoma" w:hAnsi="Tahoma" w:cs="Tahoma"/>
              </w:rPr>
              <w:t>IZJAVA FIZIČNIH  OSEB ter POOBLASTILA FIZIČNIH OSEB</w:t>
            </w:r>
          </w:p>
        </w:tc>
        <w:tc>
          <w:tcPr>
            <w:tcW w:w="1439" w:type="dxa"/>
            <w:shd w:val="clear" w:color="auto" w:fill="auto"/>
          </w:tcPr>
          <w:p w14:paraId="74F7DC64" w14:textId="77777777" w:rsidR="000D26E0" w:rsidRPr="00E00A30" w:rsidRDefault="000D26E0" w:rsidP="000D26E0">
            <w:pPr>
              <w:keepNext/>
              <w:keepLines/>
              <w:rPr>
                <w:rFonts w:ascii="Tahoma" w:hAnsi="Tahoma" w:cs="Tahoma"/>
                <w:b/>
                <w:highlight w:val="green"/>
              </w:rPr>
            </w:pPr>
            <w:r w:rsidRPr="00E00A30">
              <w:rPr>
                <w:rFonts w:ascii="Tahoma" w:hAnsi="Tahoma" w:cs="Tahoma"/>
                <w:b/>
              </w:rPr>
              <w:t>Priloga 3/3</w:t>
            </w:r>
          </w:p>
        </w:tc>
      </w:tr>
    </w:tbl>
    <w:p w14:paraId="151D0B53" w14:textId="77777777" w:rsidR="000D26E0" w:rsidRPr="00E00A30" w:rsidRDefault="000D26E0" w:rsidP="000D26E0">
      <w:pPr>
        <w:keepNext/>
        <w:keepLines/>
        <w:jc w:val="both"/>
        <w:rPr>
          <w:rFonts w:ascii="Tahoma" w:hAnsi="Tahoma" w:cs="Tahoma"/>
        </w:rPr>
      </w:pPr>
      <w:r w:rsidRPr="00E00A30">
        <w:rPr>
          <w:rFonts w:ascii="Tahoma" w:hAnsi="Tahoma" w:cs="Tahoma"/>
        </w:rPr>
        <w:t>Izjavo in pooblastilo izpolnijo in podpišejo vse fizične osebe pa vse osebe, ki so člani upravnega, vodstvenega ali nadzornega organa ponudnika (v primeru skupne ponudbe velja za vse člane skupine ponudnikov – partnerje), podizvajalca oz. za zastopnike subjekta, katerega zmogljivost uporablja ponudnik ali ki imajo pooblastila za njegovo zastopanje ali odločanje ali nadzor v njem.</w:t>
      </w:r>
    </w:p>
    <w:p w14:paraId="164827F3" w14:textId="77777777" w:rsidR="000D26E0" w:rsidRPr="00E00A30" w:rsidRDefault="000D26E0" w:rsidP="000D26E0">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D26E0" w:rsidRPr="00E00A30" w14:paraId="2180EF25" w14:textId="77777777" w:rsidTr="003C5C9B">
        <w:tc>
          <w:tcPr>
            <w:tcW w:w="7867" w:type="dxa"/>
          </w:tcPr>
          <w:p w14:paraId="693162FA" w14:textId="77777777" w:rsidR="000D26E0" w:rsidRPr="00E00A30" w:rsidRDefault="000D26E0" w:rsidP="000D26E0">
            <w:pPr>
              <w:keepNext/>
              <w:keepLines/>
              <w:jc w:val="both"/>
              <w:rPr>
                <w:rFonts w:ascii="Tahoma" w:hAnsi="Tahoma" w:cs="Tahoma"/>
              </w:rPr>
            </w:pPr>
            <w:r w:rsidRPr="00E00A30">
              <w:rPr>
                <w:rFonts w:ascii="Tahoma" w:hAnsi="Tahoma" w:cs="Tahoma"/>
              </w:rPr>
              <w:t xml:space="preserve">UDELEŽBA PODIZVAJALCEV </w:t>
            </w:r>
          </w:p>
        </w:tc>
        <w:tc>
          <w:tcPr>
            <w:tcW w:w="1559" w:type="dxa"/>
          </w:tcPr>
          <w:p w14:paraId="26AEF886" w14:textId="77777777" w:rsidR="000D26E0" w:rsidRPr="00E00A30" w:rsidRDefault="000D26E0" w:rsidP="000D26E0">
            <w:pPr>
              <w:keepNext/>
              <w:keepLines/>
              <w:jc w:val="both"/>
              <w:rPr>
                <w:rFonts w:ascii="Tahoma" w:hAnsi="Tahoma" w:cs="Tahoma"/>
                <w:b/>
                <w:i/>
              </w:rPr>
            </w:pPr>
            <w:r w:rsidRPr="00E00A30">
              <w:rPr>
                <w:rFonts w:ascii="Tahoma" w:hAnsi="Tahoma" w:cs="Tahoma"/>
                <w:b/>
                <w:i/>
              </w:rPr>
              <w:t>Priloga 4/1</w:t>
            </w:r>
          </w:p>
        </w:tc>
      </w:tr>
    </w:tbl>
    <w:p w14:paraId="6A631656" w14:textId="77777777" w:rsidR="000D26E0" w:rsidRPr="00E00A30" w:rsidRDefault="000D26E0" w:rsidP="000D26E0">
      <w:pPr>
        <w:keepNext/>
        <w:keepLines/>
        <w:jc w:val="both"/>
        <w:rPr>
          <w:rFonts w:ascii="Tahoma" w:hAnsi="Tahoma" w:cs="Tahoma"/>
        </w:rPr>
      </w:pPr>
      <w:r w:rsidRPr="00E00A30">
        <w:rPr>
          <w:rFonts w:ascii="Tahoma" w:hAnsi="Tahoma" w:cs="Tahoma"/>
        </w:rPr>
        <w:t>Ponudnik izpolni, podpiše in žigosa prilogo v celoti tolikokrat, kolikor podizvajalcev prijavlja.</w:t>
      </w:r>
    </w:p>
    <w:p w14:paraId="765CCE69" w14:textId="77777777" w:rsidR="000D26E0" w:rsidRPr="00E00A30" w:rsidRDefault="000D26E0" w:rsidP="000D26E0">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D26E0" w:rsidRPr="00E00A30" w14:paraId="195D1F54" w14:textId="77777777" w:rsidTr="003C5C9B">
        <w:tc>
          <w:tcPr>
            <w:tcW w:w="7867" w:type="dxa"/>
          </w:tcPr>
          <w:p w14:paraId="616784EF" w14:textId="77777777" w:rsidR="000D26E0" w:rsidRPr="00E00A30" w:rsidRDefault="000D26E0" w:rsidP="000D26E0">
            <w:pPr>
              <w:keepNext/>
              <w:keepLines/>
              <w:jc w:val="both"/>
              <w:rPr>
                <w:rFonts w:ascii="Tahoma" w:hAnsi="Tahoma" w:cs="Tahoma"/>
              </w:rPr>
            </w:pPr>
            <w:r w:rsidRPr="00E00A30">
              <w:rPr>
                <w:rFonts w:ascii="Tahoma" w:hAnsi="Tahoma" w:cs="Tahoma"/>
              </w:rPr>
              <w:t>SOGLASJE ZA NEPOSREDNA PLAČILA</w:t>
            </w:r>
          </w:p>
        </w:tc>
        <w:tc>
          <w:tcPr>
            <w:tcW w:w="1559" w:type="dxa"/>
          </w:tcPr>
          <w:p w14:paraId="5B63A927" w14:textId="77777777" w:rsidR="000D26E0" w:rsidRPr="00E00A30" w:rsidRDefault="000D26E0" w:rsidP="000D26E0">
            <w:pPr>
              <w:keepNext/>
              <w:keepLines/>
              <w:jc w:val="both"/>
              <w:rPr>
                <w:rFonts w:ascii="Tahoma" w:hAnsi="Tahoma" w:cs="Tahoma"/>
                <w:b/>
                <w:i/>
              </w:rPr>
            </w:pPr>
            <w:r w:rsidRPr="00E00A30">
              <w:rPr>
                <w:rFonts w:ascii="Tahoma" w:hAnsi="Tahoma" w:cs="Tahoma"/>
                <w:b/>
                <w:i/>
              </w:rPr>
              <w:t>Priloga 4/2</w:t>
            </w:r>
          </w:p>
        </w:tc>
      </w:tr>
    </w:tbl>
    <w:p w14:paraId="24878B0C" w14:textId="5C87B65C" w:rsidR="000D26E0" w:rsidRDefault="000D26E0" w:rsidP="000D26E0">
      <w:pPr>
        <w:keepNext/>
        <w:keepLines/>
        <w:jc w:val="both"/>
        <w:rPr>
          <w:rFonts w:ascii="Tahoma" w:hAnsi="Tahoma" w:cs="Tahoma"/>
        </w:rPr>
      </w:pPr>
      <w:r w:rsidRPr="00E00A30">
        <w:rPr>
          <w:rFonts w:ascii="Tahoma" w:hAnsi="Tahoma" w:cs="Tahoma"/>
        </w:rPr>
        <w:t>Podizvajalec izpolni, podpiše in žigosa prilogo. V kolikor ponudnik v predmetnem naročilu ne nastopa s podizvajalcem, priloge ni treba prilagati.</w:t>
      </w:r>
    </w:p>
    <w:p w14:paraId="5D6BC096" w14:textId="2EE24A43" w:rsidR="00EF7310" w:rsidRDefault="00EF7310" w:rsidP="000D26E0">
      <w:pPr>
        <w:keepNext/>
        <w:keepLines/>
        <w:jc w:val="both"/>
        <w:rPr>
          <w:rFonts w:ascii="Tahoma" w:hAnsi="Tahoma" w:cs="Tahoma"/>
        </w:rPr>
      </w:pPr>
    </w:p>
    <w:p w14:paraId="3A47C701" w14:textId="2FC13284" w:rsidR="00EF7310" w:rsidRDefault="00EF7310" w:rsidP="000D26E0">
      <w:pPr>
        <w:keepNext/>
        <w:keepLines/>
        <w:jc w:val="both"/>
        <w:rPr>
          <w:rFonts w:ascii="Tahoma" w:hAnsi="Tahoma" w:cs="Tahoma"/>
        </w:rPr>
      </w:pPr>
    </w:p>
    <w:p w14:paraId="0CC0C8F8" w14:textId="59A1A237" w:rsidR="00EF7310" w:rsidRDefault="00EF7310" w:rsidP="000D26E0">
      <w:pPr>
        <w:keepNext/>
        <w:keepLines/>
        <w:jc w:val="both"/>
        <w:rPr>
          <w:rFonts w:ascii="Tahoma" w:hAnsi="Tahoma" w:cs="Tahoma"/>
        </w:rPr>
      </w:pPr>
    </w:p>
    <w:p w14:paraId="28D8F3C5" w14:textId="77777777" w:rsidR="00EF7310" w:rsidRPr="00E00A30" w:rsidRDefault="00EF7310" w:rsidP="000D26E0">
      <w:pPr>
        <w:keepNext/>
        <w:keepLines/>
        <w:jc w:val="both"/>
        <w:rPr>
          <w:rFonts w:ascii="Tahoma" w:hAnsi="Tahoma" w:cs="Tahoma"/>
        </w:rPr>
      </w:pPr>
    </w:p>
    <w:p w14:paraId="30AC5557" w14:textId="5CBA1729" w:rsidR="008A4E8B" w:rsidRPr="00E00A30" w:rsidRDefault="008A4E8B" w:rsidP="000D26E0">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D26E0" w:rsidRPr="00E00A30" w14:paraId="419A679C" w14:textId="77777777" w:rsidTr="003C5C9B">
        <w:tc>
          <w:tcPr>
            <w:tcW w:w="7867" w:type="dxa"/>
          </w:tcPr>
          <w:p w14:paraId="20EBA27A" w14:textId="77777777" w:rsidR="000D26E0" w:rsidRPr="00E00A30" w:rsidRDefault="000D26E0" w:rsidP="000D26E0">
            <w:pPr>
              <w:keepNext/>
              <w:keepLines/>
              <w:jc w:val="both"/>
              <w:rPr>
                <w:rFonts w:ascii="Tahoma" w:hAnsi="Tahoma" w:cs="Tahoma"/>
              </w:rPr>
            </w:pPr>
            <w:r w:rsidRPr="00E00A30">
              <w:rPr>
                <w:rFonts w:ascii="Tahoma" w:hAnsi="Tahoma" w:cs="Tahoma"/>
              </w:rPr>
              <w:t xml:space="preserve">SEZNAM SUBJEKTOV, KATERIH ZMOGLJIVOST UPORABLJA PONUDNIK  </w:t>
            </w:r>
          </w:p>
        </w:tc>
        <w:tc>
          <w:tcPr>
            <w:tcW w:w="1559" w:type="dxa"/>
          </w:tcPr>
          <w:p w14:paraId="0AC4F93E" w14:textId="77777777" w:rsidR="000D26E0" w:rsidRPr="00E00A30" w:rsidRDefault="000D26E0" w:rsidP="000D26E0">
            <w:pPr>
              <w:keepNext/>
              <w:keepLines/>
              <w:jc w:val="both"/>
              <w:rPr>
                <w:rFonts w:ascii="Tahoma" w:hAnsi="Tahoma" w:cs="Tahoma"/>
                <w:b/>
                <w:i/>
              </w:rPr>
            </w:pPr>
            <w:r w:rsidRPr="00E00A30">
              <w:rPr>
                <w:rFonts w:ascii="Tahoma" w:hAnsi="Tahoma" w:cs="Tahoma"/>
                <w:b/>
                <w:i/>
              </w:rPr>
              <w:t>Priloga 4/3</w:t>
            </w:r>
          </w:p>
        </w:tc>
      </w:tr>
    </w:tbl>
    <w:p w14:paraId="5B85AC54" w14:textId="77777777" w:rsidR="000D26E0" w:rsidRPr="00E00A30" w:rsidRDefault="000D26E0" w:rsidP="000D26E0">
      <w:pPr>
        <w:keepNext/>
        <w:keepLines/>
        <w:jc w:val="both"/>
        <w:rPr>
          <w:rFonts w:ascii="Tahoma" w:hAnsi="Tahoma" w:cs="Tahoma"/>
        </w:rPr>
      </w:pPr>
      <w:r w:rsidRPr="00E00A30">
        <w:rPr>
          <w:rFonts w:ascii="Tahoma" w:hAnsi="Tahoma" w:cs="Tahoma"/>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1BB9DBC8" w14:textId="34E443D2" w:rsidR="000D26E0" w:rsidRPr="00E00A30" w:rsidRDefault="000D26E0" w:rsidP="000D26E0">
      <w:pPr>
        <w:keepNext/>
        <w:keepLines/>
        <w:jc w:val="both"/>
        <w:rPr>
          <w:rFonts w:ascii="Tahoma" w:hAnsi="Tahoma" w:cs="Tahom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00"/>
        <w:gridCol w:w="1549"/>
      </w:tblGrid>
      <w:tr w:rsidR="000D26E0" w:rsidRPr="00E00A30" w14:paraId="3C062BC5" w14:textId="77777777" w:rsidTr="003C5C9B">
        <w:tc>
          <w:tcPr>
            <w:tcW w:w="7800" w:type="dxa"/>
            <w:shd w:val="clear" w:color="auto" w:fill="auto"/>
          </w:tcPr>
          <w:p w14:paraId="4431519C" w14:textId="77777777" w:rsidR="000D26E0" w:rsidRPr="00E00A30" w:rsidRDefault="000D26E0" w:rsidP="000D26E0">
            <w:pPr>
              <w:keepNext/>
              <w:keepLines/>
              <w:rPr>
                <w:rFonts w:ascii="Tahoma" w:hAnsi="Tahoma" w:cs="Tahoma"/>
              </w:rPr>
            </w:pPr>
            <w:r w:rsidRPr="00E00A30">
              <w:rPr>
                <w:rFonts w:ascii="Tahoma" w:hAnsi="Tahoma" w:cs="Tahoma"/>
              </w:rPr>
              <w:t>DOKAZILO O KADRIH</w:t>
            </w:r>
          </w:p>
        </w:tc>
        <w:tc>
          <w:tcPr>
            <w:tcW w:w="1549" w:type="dxa"/>
            <w:shd w:val="clear" w:color="auto" w:fill="auto"/>
          </w:tcPr>
          <w:p w14:paraId="3314B23A" w14:textId="77777777" w:rsidR="000D26E0" w:rsidRPr="00E00A30" w:rsidRDefault="000D26E0" w:rsidP="000D26E0">
            <w:pPr>
              <w:keepNext/>
              <w:keepLines/>
              <w:rPr>
                <w:rFonts w:ascii="Tahoma" w:hAnsi="Tahoma" w:cs="Tahoma"/>
                <w:b/>
                <w:i/>
                <w:highlight w:val="green"/>
              </w:rPr>
            </w:pPr>
            <w:r w:rsidRPr="00E00A30">
              <w:rPr>
                <w:rFonts w:ascii="Tahoma" w:hAnsi="Tahoma" w:cs="Tahoma"/>
                <w:b/>
                <w:i/>
              </w:rPr>
              <w:t>Priloga 5</w:t>
            </w:r>
          </w:p>
        </w:tc>
      </w:tr>
    </w:tbl>
    <w:p w14:paraId="53C9F018"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Ponudnik ustrezno izpolni obrazec dokazilo o kadrih, v katerem navede poimenski seznam ljudi, ki bodo delali na objektu. Ponudnik mora razpolagati z ustreznimi kadri, ki so izkušeni, strokovno usposobljeni in sposobni izvesti predmet javnega naročila. </w:t>
      </w:r>
    </w:p>
    <w:p w14:paraId="050CA629" w14:textId="77777777" w:rsidR="000D26E0" w:rsidRPr="00E00A30" w:rsidRDefault="000D26E0" w:rsidP="000D26E0">
      <w:pPr>
        <w:keepNext/>
        <w:keepLines/>
        <w:jc w:val="both"/>
        <w:rPr>
          <w:rFonts w:ascii="Tahoma" w:hAnsi="Tahoma" w:cs="Tahoma"/>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72"/>
        <w:gridCol w:w="1559"/>
      </w:tblGrid>
      <w:tr w:rsidR="000D26E0" w:rsidRPr="00E00A30" w14:paraId="1C982A21" w14:textId="77777777" w:rsidTr="003C5C9B">
        <w:tc>
          <w:tcPr>
            <w:tcW w:w="7872" w:type="dxa"/>
            <w:tcBorders>
              <w:top w:val="single" w:sz="4" w:space="0" w:color="auto"/>
              <w:bottom w:val="single" w:sz="4" w:space="0" w:color="auto"/>
            </w:tcBorders>
          </w:tcPr>
          <w:p w14:paraId="514F136A" w14:textId="77777777" w:rsidR="000D26E0" w:rsidRPr="00E00A30" w:rsidRDefault="000D26E0" w:rsidP="000D26E0">
            <w:pPr>
              <w:keepNext/>
              <w:keepLines/>
              <w:rPr>
                <w:rFonts w:ascii="Tahoma" w:hAnsi="Tahoma" w:cs="Tahoma"/>
              </w:rPr>
            </w:pPr>
            <w:r w:rsidRPr="00E00A30">
              <w:rPr>
                <w:rFonts w:ascii="Tahoma" w:eastAsia="Calibri" w:hAnsi="Tahoma" w:cs="Tahoma"/>
              </w:rPr>
              <w:t xml:space="preserve">OSEBNE REFERENCE </w:t>
            </w:r>
            <w:r w:rsidRPr="00E00A30">
              <w:rPr>
                <w:rFonts w:ascii="Tahoma" w:hAnsi="Tahoma" w:cs="Tahoma"/>
                <w:bCs/>
                <w:iCs/>
              </w:rPr>
              <w:t>ZA DOBAVO IN MONTAŽO TRANSFORMATORJA</w:t>
            </w:r>
          </w:p>
        </w:tc>
        <w:tc>
          <w:tcPr>
            <w:tcW w:w="1559" w:type="dxa"/>
            <w:tcBorders>
              <w:top w:val="single" w:sz="4" w:space="0" w:color="auto"/>
              <w:bottom w:val="single" w:sz="4" w:space="0" w:color="auto"/>
            </w:tcBorders>
          </w:tcPr>
          <w:p w14:paraId="61A89CE7" w14:textId="77777777" w:rsidR="000D26E0" w:rsidRPr="00E00A30" w:rsidRDefault="000D26E0" w:rsidP="000D26E0">
            <w:pPr>
              <w:keepNext/>
              <w:keepLines/>
              <w:rPr>
                <w:rFonts w:ascii="Tahoma" w:hAnsi="Tahoma" w:cs="Tahoma"/>
                <w:b/>
                <w:i/>
              </w:rPr>
            </w:pPr>
            <w:r w:rsidRPr="00E00A30">
              <w:rPr>
                <w:rFonts w:ascii="Tahoma" w:hAnsi="Tahoma" w:cs="Tahoma"/>
                <w:b/>
                <w:i/>
              </w:rPr>
              <w:t>Priloga 5/1</w:t>
            </w:r>
          </w:p>
        </w:tc>
      </w:tr>
    </w:tbl>
    <w:p w14:paraId="1494F029" w14:textId="77777777" w:rsidR="000D26E0" w:rsidRPr="00E00A30" w:rsidRDefault="000D26E0" w:rsidP="000D26E0">
      <w:pPr>
        <w:keepNext/>
        <w:keepLines/>
        <w:jc w:val="both"/>
        <w:rPr>
          <w:rFonts w:ascii="Tahoma" w:hAnsi="Tahoma" w:cs="Tahoma"/>
        </w:rPr>
      </w:pPr>
      <w:r w:rsidRPr="00E00A30">
        <w:rPr>
          <w:rFonts w:ascii="Tahoma" w:hAnsi="Tahoma" w:cs="Tahoma"/>
        </w:rPr>
        <w:t>Ponudnik ali skupina ponudnikov v okviru skupne ponudbe, mora predložiti referenčno potrdilo za vodjo del (VD), potrjenega s strani končnega naročnika opreme</w:t>
      </w:r>
    </w:p>
    <w:p w14:paraId="30CE02E7" w14:textId="77777777" w:rsidR="000D26E0" w:rsidRPr="00E00A30" w:rsidRDefault="000D26E0" w:rsidP="000D26E0">
      <w:pPr>
        <w:keepNext/>
        <w:keepLines/>
        <w:jc w:val="both"/>
        <w:rPr>
          <w:rFonts w:ascii="Tahoma" w:hAnsi="Tahoma" w:cs="Tahoma"/>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655"/>
        <w:gridCol w:w="1776"/>
      </w:tblGrid>
      <w:tr w:rsidR="000D26E0" w:rsidRPr="00E00A30" w14:paraId="2A47BEA8" w14:textId="77777777" w:rsidTr="003C5C9B">
        <w:tc>
          <w:tcPr>
            <w:tcW w:w="7655" w:type="dxa"/>
            <w:tcBorders>
              <w:top w:val="single" w:sz="4" w:space="0" w:color="auto"/>
              <w:bottom w:val="single" w:sz="4" w:space="0" w:color="auto"/>
            </w:tcBorders>
          </w:tcPr>
          <w:p w14:paraId="6A521F9F" w14:textId="77777777" w:rsidR="000D26E0" w:rsidRPr="00E00A30" w:rsidRDefault="000D26E0" w:rsidP="000D26E0">
            <w:pPr>
              <w:keepNext/>
              <w:keepLines/>
              <w:rPr>
                <w:rFonts w:ascii="Tahoma" w:hAnsi="Tahoma" w:cs="Tahoma"/>
              </w:rPr>
            </w:pPr>
            <w:r w:rsidRPr="00E00A30">
              <w:rPr>
                <w:rFonts w:ascii="Tahoma" w:eastAsia="Calibri" w:hAnsi="Tahoma" w:cs="Tahoma"/>
              </w:rPr>
              <w:t xml:space="preserve">OSEBNE REFERENCE </w:t>
            </w:r>
            <w:r w:rsidRPr="00E00A30">
              <w:rPr>
                <w:rFonts w:ascii="Tahoma" w:hAnsi="Tahoma" w:cs="Tahoma"/>
                <w:bCs/>
                <w:iCs/>
              </w:rPr>
              <w:t>ZA SPUŠČANJE V POGON TRANSFORMATORJA</w:t>
            </w:r>
          </w:p>
        </w:tc>
        <w:tc>
          <w:tcPr>
            <w:tcW w:w="1776" w:type="dxa"/>
            <w:tcBorders>
              <w:top w:val="single" w:sz="4" w:space="0" w:color="auto"/>
              <w:bottom w:val="single" w:sz="4" w:space="0" w:color="auto"/>
            </w:tcBorders>
          </w:tcPr>
          <w:p w14:paraId="6B941071" w14:textId="77777777" w:rsidR="000D26E0" w:rsidRPr="00E00A30" w:rsidRDefault="000D26E0" w:rsidP="000D26E0">
            <w:pPr>
              <w:keepNext/>
              <w:keepLines/>
              <w:rPr>
                <w:rFonts w:ascii="Tahoma" w:hAnsi="Tahoma" w:cs="Tahoma"/>
                <w:b/>
                <w:i/>
              </w:rPr>
            </w:pPr>
            <w:r w:rsidRPr="00E00A30">
              <w:rPr>
                <w:rFonts w:ascii="Tahoma" w:hAnsi="Tahoma" w:cs="Tahoma"/>
                <w:b/>
                <w:i/>
              </w:rPr>
              <w:t>Priloga 5/2</w:t>
            </w:r>
          </w:p>
        </w:tc>
      </w:tr>
    </w:tbl>
    <w:p w14:paraId="1D69F366" w14:textId="77777777" w:rsidR="000D26E0" w:rsidRPr="00E00A30" w:rsidRDefault="000D26E0" w:rsidP="000D26E0">
      <w:pPr>
        <w:keepNext/>
        <w:keepLines/>
        <w:rPr>
          <w:rFonts w:ascii="Tahoma" w:hAnsi="Tahoma" w:cs="Tahoma"/>
        </w:rPr>
      </w:pPr>
      <w:r w:rsidRPr="00E00A30">
        <w:rPr>
          <w:rFonts w:ascii="Tahoma" w:hAnsi="Tahoma" w:cs="Tahoma"/>
        </w:rPr>
        <w:t>Ponudnik ali skupina ponudnikov v okviru skupne ponudbe, mora predložiti referenčno potrdilo za vodjo del (VD), potrjenega s strani končnega naročnika opreme</w:t>
      </w:r>
    </w:p>
    <w:p w14:paraId="04AB44A9" w14:textId="77777777" w:rsidR="000D26E0" w:rsidRPr="00E00A30" w:rsidRDefault="000D26E0" w:rsidP="000D26E0">
      <w:pPr>
        <w:keepNext/>
        <w:keepLines/>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93"/>
      </w:tblGrid>
      <w:tr w:rsidR="000D26E0" w:rsidRPr="00E00A30" w14:paraId="74D8804C" w14:textId="77777777" w:rsidTr="003C5C9B">
        <w:tc>
          <w:tcPr>
            <w:tcW w:w="7933" w:type="dxa"/>
            <w:tcBorders>
              <w:top w:val="single" w:sz="4" w:space="0" w:color="auto"/>
              <w:bottom w:val="single" w:sz="4" w:space="0" w:color="auto"/>
            </w:tcBorders>
          </w:tcPr>
          <w:p w14:paraId="3975A824" w14:textId="77777777" w:rsidR="000D26E0" w:rsidRPr="00E00A30" w:rsidRDefault="000D26E0" w:rsidP="000D26E0">
            <w:pPr>
              <w:keepNext/>
              <w:keepLines/>
              <w:jc w:val="both"/>
              <w:rPr>
                <w:rFonts w:ascii="Tahoma" w:hAnsi="Tahoma" w:cs="Tahoma"/>
              </w:rPr>
            </w:pPr>
            <w:r w:rsidRPr="00E00A30">
              <w:rPr>
                <w:rFonts w:ascii="Tahoma" w:hAnsi="Tahoma" w:cs="Tahoma"/>
              </w:rPr>
              <w:t>TEHNIČNA IN STROKOVNA SPOSOBNOST</w:t>
            </w:r>
          </w:p>
        </w:tc>
        <w:tc>
          <w:tcPr>
            <w:tcW w:w="1493" w:type="dxa"/>
            <w:tcBorders>
              <w:top w:val="single" w:sz="4" w:space="0" w:color="auto"/>
              <w:bottom w:val="single" w:sz="4" w:space="0" w:color="auto"/>
            </w:tcBorders>
          </w:tcPr>
          <w:p w14:paraId="71C02F03" w14:textId="77777777" w:rsidR="000D26E0" w:rsidRPr="00E00A30" w:rsidRDefault="000D26E0" w:rsidP="000D26E0">
            <w:pPr>
              <w:keepNext/>
              <w:keepLines/>
              <w:jc w:val="both"/>
              <w:rPr>
                <w:rFonts w:ascii="Tahoma" w:hAnsi="Tahoma" w:cs="Tahoma"/>
                <w:b/>
                <w:i/>
              </w:rPr>
            </w:pPr>
            <w:r w:rsidRPr="00E00A30">
              <w:rPr>
                <w:rFonts w:ascii="Tahoma" w:hAnsi="Tahoma" w:cs="Tahoma"/>
                <w:b/>
                <w:i/>
              </w:rPr>
              <w:t xml:space="preserve">Priloga 6 </w:t>
            </w:r>
          </w:p>
        </w:tc>
      </w:tr>
    </w:tbl>
    <w:p w14:paraId="30BEC757" w14:textId="77777777" w:rsidR="000D26E0" w:rsidRPr="00E00A30" w:rsidRDefault="000D26E0" w:rsidP="000D26E0">
      <w:pPr>
        <w:keepNext/>
        <w:keepLines/>
        <w:rPr>
          <w:rFonts w:ascii="Tahoma" w:hAnsi="Tahoma" w:cs="Tahoma"/>
        </w:rPr>
      </w:pPr>
      <w:r w:rsidRPr="00E00A30">
        <w:rPr>
          <w:rFonts w:ascii="Tahoma" w:hAnsi="Tahoma" w:cs="Tahoma"/>
        </w:rPr>
        <w:t>Ponudnik mora priložiti zahtevane certifikate proizvajalca, izjave o ustreznih atestih proizvajalca.</w:t>
      </w:r>
    </w:p>
    <w:p w14:paraId="21F22575" w14:textId="77777777" w:rsidR="000D26E0" w:rsidRPr="00E00A30" w:rsidRDefault="000D26E0" w:rsidP="000D26E0">
      <w:pPr>
        <w:keepNext/>
        <w:keepLines/>
        <w:jc w:val="both"/>
        <w:rPr>
          <w:rFonts w:ascii="Tahoma" w:hAnsi="Tahoma" w:cs="Tahom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5"/>
        <w:gridCol w:w="1694"/>
      </w:tblGrid>
      <w:tr w:rsidR="000D26E0" w:rsidRPr="00E00A30" w14:paraId="48619B7F" w14:textId="77777777" w:rsidTr="003C5C9B">
        <w:tc>
          <w:tcPr>
            <w:tcW w:w="7655" w:type="dxa"/>
            <w:shd w:val="clear" w:color="auto" w:fill="auto"/>
          </w:tcPr>
          <w:p w14:paraId="6193AC9A" w14:textId="77777777" w:rsidR="000D26E0" w:rsidRPr="00E00A30" w:rsidRDefault="000D26E0" w:rsidP="000D26E0">
            <w:pPr>
              <w:keepNext/>
              <w:keepLines/>
              <w:rPr>
                <w:rFonts w:ascii="Tahoma" w:hAnsi="Tahoma" w:cs="Tahoma"/>
              </w:rPr>
            </w:pPr>
            <w:r w:rsidRPr="00E00A30">
              <w:rPr>
                <w:rFonts w:ascii="Tahoma" w:hAnsi="Tahoma" w:cs="Tahoma"/>
              </w:rPr>
              <w:t xml:space="preserve">REFERENCE </w:t>
            </w:r>
            <w:r w:rsidRPr="00E00A30">
              <w:rPr>
                <w:rFonts w:ascii="Tahoma" w:hAnsi="Tahoma" w:cs="Tahoma"/>
                <w:bCs/>
                <w:iCs/>
              </w:rPr>
              <w:t>ZA DOBAVO IN MONTAŽO TRANSFORMATORJA</w:t>
            </w:r>
          </w:p>
        </w:tc>
        <w:tc>
          <w:tcPr>
            <w:tcW w:w="1694" w:type="dxa"/>
            <w:shd w:val="clear" w:color="auto" w:fill="auto"/>
          </w:tcPr>
          <w:p w14:paraId="79518B80" w14:textId="3B0008CB" w:rsidR="000D26E0" w:rsidRPr="00E00A30" w:rsidRDefault="000D26E0" w:rsidP="000D26E0">
            <w:pPr>
              <w:keepNext/>
              <w:keepLines/>
              <w:rPr>
                <w:rFonts w:ascii="Tahoma" w:hAnsi="Tahoma" w:cs="Tahoma"/>
                <w:b/>
                <w:i/>
              </w:rPr>
            </w:pPr>
            <w:r w:rsidRPr="00E00A30">
              <w:rPr>
                <w:rFonts w:ascii="Tahoma" w:hAnsi="Tahoma" w:cs="Tahoma"/>
                <w:b/>
                <w:i/>
              </w:rPr>
              <w:t>Priloga 6</w:t>
            </w:r>
            <w:r w:rsidR="008A4E8B" w:rsidRPr="00E00A30">
              <w:rPr>
                <w:rFonts w:ascii="Tahoma" w:hAnsi="Tahoma" w:cs="Tahoma"/>
                <w:b/>
                <w:i/>
              </w:rPr>
              <w:t>a</w:t>
            </w:r>
            <w:r w:rsidRPr="00E00A30">
              <w:rPr>
                <w:rFonts w:ascii="Tahoma" w:hAnsi="Tahoma" w:cs="Tahoma"/>
                <w:b/>
                <w:i/>
              </w:rPr>
              <w:t>/1</w:t>
            </w:r>
          </w:p>
        </w:tc>
      </w:tr>
    </w:tbl>
    <w:p w14:paraId="38394FC6" w14:textId="391275E9" w:rsidR="000D26E0" w:rsidRPr="00E00A30" w:rsidRDefault="000D26E0" w:rsidP="000D26E0">
      <w:pPr>
        <w:keepNext/>
        <w:keepLines/>
        <w:rPr>
          <w:rFonts w:ascii="Tahoma" w:hAnsi="Tahoma" w:cs="Tahoma"/>
        </w:rPr>
      </w:pPr>
      <w:r w:rsidRPr="00E00A30">
        <w:rPr>
          <w:rFonts w:ascii="Tahoma" w:hAnsi="Tahoma" w:cs="Tahoma"/>
        </w:rPr>
        <w:t>Ponudnik ali skupina ponudnikov v okviru skupne p</w:t>
      </w:r>
      <w:r w:rsidR="008A4E8B" w:rsidRPr="00E00A30">
        <w:rPr>
          <w:rFonts w:ascii="Tahoma" w:hAnsi="Tahoma" w:cs="Tahoma"/>
        </w:rPr>
        <w:t>onudbe, mora predložiti vsaj pet</w:t>
      </w:r>
      <w:r w:rsidRPr="00E00A30">
        <w:rPr>
          <w:rFonts w:ascii="Tahoma" w:hAnsi="Tahoma" w:cs="Tahoma"/>
        </w:rPr>
        <w:t xml:space="preserve"> (</w:t>
      </w:r>
      <w:r w:rsidR="008A4E8B" w:rsidRPr="00E00A30">
        <w:rPr>
          <w:rFonts w:ascii="Tahoma" w:hAnsi="Tahoma" w:cs="Tahoma"/>
        </w:rPr>
        <w:t>5</w:t>
      </w:r>
      <w:r w:rsidRPr="00E00A30">
        <w:rPr>
          <w:rFonts w:ascii="Tahoma" w:hAnsi="Tahoma" w:cs="Tahoma"/>
        </w:rPr>
        <w:t>) potrjeni</w:t>
      </w:r>
      <w:r w:rsidR="008A4E8B" w:rsidRPr="00E00A30">
        <w:rPr>
          <w:rFonts w:ascii="Tahoma" w:hAnsi="Tahoma" w:cs="Tahoma"/>
        </w:rPr>
        <w:t>h</w:t>
      </w:r>
      <w:r w:rsidRPr="00E00A30">
        <w:rPr>
          <w:rFonts w:ascii="Tahoma" w:hAnsi="Tahoma" w:cs="Tahoma"/>
        </w:rPr>
        <w:t xml:space="preserve"> referenčni</w:t>
      </w:r>
      <w:r w:rsidR="008A4E8B" w:rsidRPr="00E00A30">
        <w:rPr>
          <w:rFonts w:ascii="Tahoma" w:hAnsi="Tahoma" w:cs="Tahoma"/>
        </w:rPr>
        <w:t>h</w:t>
      </w:r>
      <w:r w:rsidRPr="00E00A30">
        <w:rPr>
          <w:rFonts w:ascii="Tahoma" w:hAnsi="Tahoma" w:cs="Tahoma"/>
        </w:rPr>
        <w:t xml:space="preserve"> potrdili s strani končnega naročnika opreme</w:t>
      </w:r>
    </w:p>
    <w:p w14:paraId="14422E7C" w14:textId="293DB202" w:rsidR="008A4E8B" w:rsidRPr="00E00A30" w:rsidRDefault="008A4E8B" w:rsidP="000D26E0">
      <w:pPr>
        <w:keepNext/>
        <w:keepLines/>
        <w:rPr>
          <w:rFonts w:ascii="Tahoma" w:hAnsi="Tahoma" w:cs="Tahom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5"/>
        <w:gridCol w:w="1694"/>
      </w:tblGrid>
      <w:tr w:rsidR="008A4E8B" w:rsidRPr="00E00A30" w14:paraId="22E67D58" w14:textId="77777777" w:rsidTr="00287A1A">
        <w:tc>
          <w:tcPr>
            <w:tcW w:w="7655" w:type="dxa"/>
            <w:shd w:val="clear" w:color="auto" w:fill="auto"/>
          </w:tcPr>
          <w:p w14:paraId="5BCB2E3E" w14:textId="424C139B" w:rsidR="008A4E8B" w:rsidRPr="00E00A30" w:rsidRDefault="008A4E8B" w:rsidP="00287A1A">
            <w:pPr>
              <w:keepNext/>
              <w:keepLines/>
              <w:rPr>
                <w:rFonts w:ascii="Tahoma" w:hAnsi="Tahoma" w:cs="Tahoma"/>
              </w:rPr>
            </w:pPr>
            <w:r w:rsidRPr="00E00A30">
              <w:rPr>
                <w:rFonts w:ascii="Tahoma" w:hAnsi="Tahoma" w:cs="Tahoma"/>
              </w:rPr>
              <w:t>REFERENCE PROIZVAJALCA TRANSFORMATORJA</w:t>
            </w:r>
          </w:p>
        </w:tc>
        <w:tc>
          <w:tcPr>
            <w:tcW w:w="1694" w:type="dxa"/>
            <w:shd w:val="clear" w:color="auto" w:fill="auto"/>
          </w:tcPr>
          <w:p w14:paraId="1CB9E72D" w14:textId="52574C17" w:rsidR="008A4E8B" w:rsidRPr="00E00A30" w:rsidRDefault="008A4E8B" w:rsidP="00287A1A">
            <w:pPr>
              <w:keepNext/>
              <w:keepLines/>
              <w:rPr>
                <w:rFonts w:ascii="Tahoma" w:hAnsi="Tahoma" w:cs="Tahoma"/>
                <w:b/>
                <w:i/>
              </w:rPr>
            </w:pPr>
            <w:r w:rsidRPr="00E00A30">
              <w:rPr>
                <w:rFonts w:ascii="Tahoma" w:hAnsi="Tahoma" w:cs="Tahoma"/>
                <w:b/>
                <w:i/>
              </w:rPr>
              <w:t>Priloga 6b/1</w:t>
            </w:r>
          </w:p>
        </w:tc>
      </w:tr>
    </w:tbl>
    <w:p w14:paraId="7F636431" w14:textId="41DCBF8E" w:rsidR="008A4E8B" w:rsidRPr="00E00A30" w:rsidRDefault="008A4E8B" w:rsidP="008A4E8B">
      <w:pPr>
        <w:keepNext/>
        <w:keepLines/>
        <w:rPr>
          <w:rFonts w:ascii="Tahoma" w:hAnsi="Tahoma" w:cs="Tahoma"/>
        </w:rPr>
      </w:pPr>
      <w:r w:rsidRPr="00E00A30">
        <w:rPr>
          <w:rFonts w:ascii="Tahoma" w:hAnsi="Tahoma" w:cs="Tahoma"/>
        </w:rPr>
        <w:t>Ponudnik ali skupina ponudnikov v okviru skupne ponudbe, mora predložiti vsaj pet (5) potrjenih referenčnih potrdili za proizvajalca, s strani končnega naročnika opreme</w:t>
      </w:r>
    </w:p>
    <w:p w14:paraId="09B61ED9" w14:textId="3D4A1DB3" w:rsidR="000D26E0" w:rsidRPr="00E00A30" w:rsidRDefault="000D26E0" w:rsidP="000D26E0">
      <w:pPr>
        <w:keepNext/>
        <w:keepLines/>
        <w:jc w:val="both"/>
        <w:rPr>
          <w:rFonts w:ascii="Tahoma" w:hAnsi="Tahoma" w:cs="Tahoma"/>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5"/>
        <w:gridCol w:w="1694"/>
      </w:tblGrid>
      <w:tr w:rsidR="000D26E0" w:rsidRPr="00E00A30" w14:paraId="7450D94A" w14:textId="77777777" w:rsidTr="003C5C9B">
        <w:tc>
          <w:tcPr>
            <w:tcW w:w="7655" w:type="dxa"/>
            <w:shd w:val="clear" w:color="auto" w:fill="auto"/>
          </w:tcPr>
          <w:p w14:paraId="2ACA1BFD" w14:textId="77777777" w:rsidR="000D26E0" w:rsidRPr="00E00A30" w:rsidRDefault="000D26E0" w:rsidP="000D26E0">
            <w:pPr>
              <w:keepNext/>
              <w:keepLines/>
              <w:rPr>
                <w:rFonts w:ascii="Tahoma" w:hAnsi="Tahoma" w:cs="Tahoma"/>
              </w:rPr>
            </w:pPr>
            <w:r w:rsidRPr="00E00A30">
              <w:rPr>
                <w:rFonts w:ascii="Tahoma" w:hAnsi="Tahoma" w:cs="Tahoma"/>
              </w:rPr>
              <w:t xml:space="preserve">REFERENCE </w:t>
            </w:r>
            <w:r w:rsidRPr="00E00A30">
              <w:rPr>
                <w:rFonts w:ascii="Tahoma" w:hAnsi="Tahoma" w:cs="Tahoma"/>
                <w:bCs/>
                <w:iCs/>
              </w:rPr>
              <w:t>ZA SPUŠČANJE V POGON TRANSFORMATORJA</w:t>
            </w:r>
          </w:p>
        </w:tc>
        <w:tc>
          <w:tcPr>
            <w:tcW w:w="1694" w:type="dxa"/>
            <w:shd w:val="clear" w:color="auto" w:fill="auto"/>
          </w:tcPr>
          <w:p w14:paraId="26A07262" w14:textId="77777777" w:rsidR="000D26E0" w:rsidRPr="00E00A30" w:rsidRDefault="000D26E0" w:rsidP="000D26E0">
            <w:pPr>
              <w:keepNext/>
              <w:keepLines/>
              <w:rPr>
                <w:rFonts w:ascii="Tahoma" w:hAnsi="Tahoma" w:cs="Tahoma"/>
                <w:b/>
                <w:i/>
              </w:rPr>
            </w:pPr>
            <w:r w:rsidRPr="00E00A30">
              <w:rPr>
                <w:rFonts w:ascii="Tahoma" w:hAnsi="Tahoma" w:cs="Tahoma"/>
                <w:b/>
                <w:i/>
              </w:rPr>
              <w:t>Priloga 6/2</w:t>
            </w:r>
          </w:p>
        </w:tc>
      </w:tr>
    </w:tbl>
    <w:p w14:paraId="5CACD4DB" w14:textId="77777777" w:rsidR="000D26E0" w:rsidRPr="00E00A30" w:rsidRDefault="000D26E0" w:rsidP="000D26E0">
      <w:pPr>
        <w:keepNext/>
        <w:keepLines/>
        <w:rPr>
          <w:rFonts w:ascii="Tahoma" w:hAnsi="Tahoma" w:cs="Tahoma"/>
        </w:rPr>
      </w:pPr>
      <w:r w:rsidRPr="00E00A30">
        <w:rPr>
          <w:rFonts w:ascii="Tahoma" w:hAnsi="Tahoma" w:cs="Tahoma"/>
        </w:rPr>
        <w:t>Ponudnik ali skupina ponudnikov v okviru skupne ponudbe, mora predložiti vsaj dve (2) potrjeni referenčni potrdili s strani končnega naročnika opreme</w:t>
      </w:r>
    </w:p>
    <w:p w14:paraId="6D6EC1D4" w14:textId="77777777" w:rsidR="000D26E0" w:rsidRPr="00E00A30" w:rsidRDefault="000D26E0" w:rsidP="000D26E0">
      <w:pPr>
        <w:keepNext/>
        <w:keepLines/>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D26E0" w:rsidRPr="00E00A30" w14:paraId="76C56A78" w14:textId="77777777" w:rsidTr="003C5C9B">
        <w:tc>
          <w:tcPr>
            <w:tcW w:w="7867" w:type="dxa"/>
            <w:tcBorders>
              <w:top w:val="single" w:sz="4" w:space="0" w:color="auto"/>
              <w:bottom w:val="single" w:sz="4" w:space="0" w:color="auto"/>
            </w:tcBorders>
          </w:tcPr>
          <w:p w14:paraId="4D0ECDE9" w14:textId="77777777" w:rsidR="000D26E0" w:rsidRPr="00E00A30" w:rsidRDefault="000D26E0" w:rsidP="000D26E0">
            <w:pPr>
              <w:keepNext/>
              <w:keepLines/>
              <w:rPr>
                <w:rFonts w:ascii="Tahoma" w:hAnsi="Tahoma" w:cs="Tahoma"/>
              </w:rPr>
            </w:pPr>
            <w:r w:rsidRPr="00E00A30">
              <w:rPr>
                <w:rFonts w:ascii="Tahoma" w:hAnsi="Tahoma" w:cs="Tahoma"/>
              </w:rPr>
              <w:t>POTRDILO NAROČNIKA O OGLEDU OBJEKTA</w:t>
            </w:r>
          </w:p>
        </w:tc>
        <w:tc>
          <w:tcPr>
            <w:tcW w:w="1559" w:type="dxa"/>
            <w:tcBorders>
              <w:top w:val="single" w:sz="4" w:space="0" w:color="auto"/>
              <w:bottom w:val="single" w:sz="4" w:space="0" w:color="auto"/>
            </w:tcBorders>
          </w:tcPr>
          <w:p w14:paraId="4BFE5310" w14:textId="77777777" w:rsidR="000D26E0" w:rsidRPr="00E00A30" w:rsidRDefault="000D26E0" w:rsidP="000D26E0">
            <w:pPr>
              <w:keepNext/>
              <w:keepLines/>
              <w:rPr>
                <w:rFonts w:ascii="Tahoma" w:hAnsi="Tahoma" w:cs="Tahoma"/>
                <w:b/>
                <w:i/>
              </w:rPr>
            </w:pPr>
            <w:r w:rsidRPr="00E00A30">
              <w:rPr>
                <w:rFonts w:ascii="Tahoma" w:hAnsi="Tahoma" w:cs="Tahoma"/>
                <w:b/>
                <w:i/>
              </w:rPr>
              <w:t>Priloga 7</w:t>
            </w:r>
          </w:p>
        </w:tc>
      </w:tr>
    </w:tbl>
    <w:p w14:paraId="0E927FBF" w14:textId="77777777" w:rsidR="000D26E0" w:rsidRPr="00E00A30" w:rsidRDefault="000D26E0" w:rsidP="000D26E0">
      <w:pPr>
        <w:keepNext/>
        <w:keepLines/>
        <w:rPr>
          <w:rFonts w:ascii="Tahoma" w:hAnsi="Tahoma" w:cs="Tahoma"/>
        </w:rPr>
      </w:pPr>
      <w:r w:rsidRPr="00E00A30">
        <w:rPr>
          <w:rFonts w:ascii="Tahoma" w:hAnsi="Tahoma" w:cs="Tahoma"/>
        </w:rPr>
        <w:t>Potrdilo prinese ponudnik na ogled objekta, kjer ga skupaj z naročnikom podpišeta.</w:t>
      </w:r>
    </w:p>
    <w:p w14:paraId="253B897F" w14:textId="77777777" w:rsidR="000D26E0" w:rsidRPr="00E00A30" w:rsidRDefault="000D26E0" w:rsidP="000D26E0">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D26E0" w:rsidRPr="00E00A30" w14:paraId="65AC461D" w14:textId="77777777" w:rsidTr="003C5C9B">
        <w:tc>
          <w:tcPr>
            <w:tcW w:w="7867" w:type="dxa"/>
            <w:tcBorders>
              <w:top w:val="single" w:sz="4" w:space="0" w:color="auto"/>
              <w:bottom w:val="single" w:sz="4" w:space="0" w:color="auto"/>
            </w:tcBorders>
          </w:tcPr>
          <w:p w14:paraId="78168F12" w14:textId="77777777" w:rsidR="000D26E0" w:rsidRPr="00E00A30" w:rsidRDefault="000D26E0" w:rsidP="000D26E0">
            <w:pPr>
              <w:keepNext/>
              <w:keepLines/>
              <w:jc w:val="both"/>
              <w:rPr>
                <w:rFonts w:ascii="Tahoma" w:hAnsi="Tahoma" w:cs="Tahoma"/>
              </w:rPr>
            </w:pPr>
            <w:r w:rsidRPr="00E00A30">
              <w:rPr>
                <w:rFonts w:ascii="Tahoma" w:hAnsi="Tahoma" w:cs="Tahoma"/>
              </w:rPr>
              <w:t>ZAGOTAVLJANJE VARNOSTI IN ZDRAVJA PRI DELU</w:t>
            </w:r>
          </w:p>
        </w:tc>
        <w:tc>
          <w:tcPr>
            <w:tcW w:w="1559" w:type="dxa"/>
            <w:tcBorders>
              <w:top w:val="single" w:sz="4" w:space="0" w:color="auto"/>
              <w:bottom w:val="single" w:sz="4" w:space="0" w:color="auto"/>
            </w:tcBorders>
          </w:tcPr>
          <w:p w14:paraId="147B9FC0" w14:textId="77777777" w:rsidR="000D26E0" w:rsidRPr="00E00A30" w:rsidRDefault="000D26E0" w:rsidP="000D26E0">
            <w:pPr>
              <w:keepNext/>
              <w:keepLines/>
              <w:jc w:val="both"/>
              <w:rPr>
                <w:rFonts w:ascii="Tahoma" w:hAnsi="Tahoma" w:cs="Tahoma"/>
                <w:b/>
                <w:i/>
              </w:rPr>
            </w:pPr>
            <w:r w:rsidRPr="00E00A30">
              <w:rPr>
                <w:rFonts w:ascii="Tahoma" w:hAnsi="Tahoma" w:cs="Tahoma"/>
                <w:b/>
                <w:i/>
              </w:rPr>
              <w:t>Priloga 8</w:t>
            </w:r>
          </w:p>
        </w:tc>
      </w:tr>
    </w:tbl>
    <w:p w14:paraId="1D0ABDAC" w14:textId="77777777" w:rsidR="000D26E0" w:rsidRPr="00E00A30" w:rsidRDefault="000D26E0" w:rsidP="000D26E0">
      <w:pPr>
        <w:keepNext/>
        <w:keepLines/>
        <w:jc w:val="both"/>
        <w:rPr>
          <w:rFonts w:ascii="Tahoma" w:hAnsi="Tahoma" w:cs="Tahoma"/>
        </w:rPr>
      </w:pPr>
      <w:r w:rsidRPr="00E00A30">
        <w:rPr>
          <w:rFonts w:ascii="Tahoma" w:hAnsi="Tahoma" w:cs="Tahoma"/>
        </w:rPr>
        <w:t>Ponudnik prilogo izpolni, podpiše in žigosa.</w:t>
      </w:r>
    </w:p>
    <w:p w14:paraId="401B41FB" w14:textId="77777777" w:rsidR="000D26E0" w:rsidRPr="00E00A30" w:rsidRDefault="000D26E0" w:rsidP="000D26E0">
      <w:pPr>
        <w:rPr>
          <w:rFonts w:ascii="Tahoma" w:hAnsi="Tahoma" w:cs="Tahoma"/>
        </w:rPr>
      </w:pPr>
      <w:r w:rsidRPr="00E00A30">
        <w:rPr>
          <w:rFonts w:ascii="Tahoma" w:hAnsi="Tahoma" w:cs="Tahoma"/>
        </w:rPr>
        <w:br w:type="page"/>
      </w:r>
    </w:p>
    <w:p w14:paraId="70BF137F" w14:textId="77777777" w:rsidR="000D26E0" w:rsidRPr="00E00A30" w:rsidRDefault="000D26E0" w:rsidP="000D26E0">
      <w:pPr>
        <w:keepNext/>
        <w:keepLines/>
        <w:jc w:val="both"/>
        <w:rPr>
          <w:rFonts w:ascii="Tahoma" w:hAnsi="Tahoma" w:cs="Tahoma"/>
        </w:rPr>
      </w:pPr>
    </w:p>
    <w:p w14:paraId="6D5BDCC1" w14:textId="77777777" w:rsidR="000D26E0" w:rsidRPr="00E00A30" w:rsidRDefault="000D26E0" w:rsidP="000D26E0">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560"/>
      </w:tblGrid>
      <w:tr w:rsidR="000D26E0" w:rsidRPr="00E00A30" w14:paraId="610577D9" w14:textId="77777777" w:rsidTr="003C5C9B">
        <w:tc>
          <w:tcPr>
            <w:tcW w:w="7938" w:type="dxa"/>
            <w:shd w:val="clear" w:color="auto" w:fill="auto"/>
          </w:tcPr>
          <w:p w14:paraId="7830CE6C" w14:textId="77777777" w:rsidR="000D26E0" w:rsidRPr="00E00A30" w:rsidRDefault="000D26E0" w:rsidP="000D26E0">
            <w:pPr>
              <w:keepNext/>
              <w:keepLines/>
              <w:jc w:val="both"/>
              <w:rPr>
                <w:rFonts w:ascii="Tahoma" w:hAnsi="Tahoma" w:cs="Tahoma"/>
              </w:rPr>
            </w:pPr>
            <w:r w:rsidRPr="00E00A30">
              <w:rPr>
                <w:rFonts w:ascii="Tahoma" w:hAnsi="Tahoma" w:cs="Tahoma"/>
              </w:rPr>
              <w:t>VARNOSTNI LIST</w:t>
            </w:r>
          </w:p>
        </w:tc>
        <w:tc>
          <w:tcPr>
            <w:tcW w:w="1560" w:type="dxa"/>
            <w:shd w:val="clear" w:color="auto" w:fill="auto"/>
          </w:tcPr>
          <w:p w14:paraId="036BFE3F" w14:textId="77777777" w:rsidR="000D26E0" w:rsidRPr="00E00A30" w:rsidRDefault="000D26E0" w:rsidP="000D26E0">
            <w:pPr>
              <w:keepNext/>
              <w:keepLines/>
              <w:rPr>
                <w:rFonts w:ascii="Tahoma" w:hAnsi="Tahoma" w:cs="Tahoma"/>
                <w:b/>
                <w:i/>
              </w:rPr>
            </w:pPr>
            <w:r w:rsidRPr="00E00A30">
              <w:rPr>
                <w:rFonts w:ascii="Tahoma" w:hAnsi="Tahoma" w:cs="Tahoma"/>
                <w:b/>
                <w:i/>
              </w:rPr>
              <w:t xml:space="preserve">Priloga 9    </w:t>
            </w:r>
          </w:p>
        </w:tc>
      </w:tr>
    </w:tbl>
    <w:p w14:paraId="29D3AC2E" w14:textId="77777777" w:rsidR="000D26E0" w:rsidRPr="00E00A30" w:rsidRDefault="000D26E0" w:rsidP="000D26E0">
      <w:pPr>
        <w:keepNext/>
        <w:keepLines/>
        <w:tabs>
          <w:tab w:val="num" w:pos="502"/>
        </w:tabs>
        <w:jc w:val="both"/>
        <w:rPr>
          <w:rFonts w:ascii="Tahoma" w:hAnsi="Tahoma" w:cs="Tahoma"/>
        </w:rPr>
      </w:pPr>
      <w:r w:rsidRPr="00E00A30">
        <w:rPr>
          <w:rFonts w:ascii="Tahoma" w:hAnsi="Tahoma" w:cs="Tahoma"/>
        </w:rPr>
        <w:t>Ponudnik mora, k ponudbi predložiti zadnjo revidirano verzijo varnostnega lista za izolacijsko in hladilno sredstvo organski ester MIDEL 7131, ki mora biti p</w:t>
      </w:r>
      <w:r w:rsidRPr="00E00A30">
        <w:rPr>
          <w:rFonts w:ascii="Tahoma" w:hAnsi="Tahoma" w:cs="Tahoma"/>
          <w:shd w:val="clear" w:color="auto" w:fill="FFFFFF"/>
        </w:rPr>
        <w:t xml:space="preserve">ripravljen </w:t>
      </w:r>
      <w:r w:rsidRPr="00E00A30">
        <w:rPr>
          <w:rFonts w:ascii="Tahoma" w:hAnsi="Tahoma" w:cs="Tahoma"/>
          <w:bCs/>
          <w:shd w:val="clear" w:color="auto" w:fill="FFFFFF"/>
        </w:rPr>
        <w:t xml:space="preserve">skladno z Uredbo št. </w:t>
      </w:r>
      <w:hyperlink r:id="rId18" w:history="1">
        <w:r w:rsidRPr="00E00A30">
          <w:rPr>
            <w:rFonts w:ascii="Tahoma" w:hAnsi="Tahoma" w:cs="Tahoma"/>
            <w:bCs/>
            <w:color w:val="0000FF"/>
            <w:u w:val="single"/>
            <w:shd w:val="clear" w:color="auto" w:fill="FFFFFF"/>
          </w:rPr>
          <w:t>1907/2006/ES</w:t>
        </w:r>
      </w:hyperlink>
      <w:r w:rsidRPr="00E00A30">
        <w:rPr>
          <w:rFonts w:ascii="Tahoma" w:hAnsi="Tahoma" w:cs="Tahoma"/>
          <w:bCs/>
          <w:shd w:val="clear" w:color="auto" w:fill="FFFFFF"/>
        </w:rPr>
        <w:t xml:space="preserve"> o registraciji, evalvaciji, avtorizaciji in omejevanju kemikalij (REACH) in</w:t>
      </w:r>
      <w:r w:rsidRPr="00E00A30">
        <w:rPr>
          <w:rFonts w:ascii="Tahoma" w:hAnsi="Tahoma" w:cs="Tahoma"/>
          <w:shd w:val="clear" w:color="auto" w:fill="FFFFFF"/>
        </w:rPr>
        <w:t xml:space="preserve"> Uredbo </w:t>
      </w:r>
      <w:r w:rsidRPr="00E00A30">
        <w:rPr>
          <w:rFonts w:ascii="Tahoma" w:hAnsi="Tahoma" w:cs="Tahoma"/>
          <w:bCs/>
          <w:kern w:val="36"/>
        </w:rPr>
        <w:t xml:space="preserve">(ES) </w:t>
      </w:r>
      <w:r w:rsidRPr="00E00A30">
        <w:rPr>
          <w:rFonts w:ascii="Tahoma" w:hAnsi="Tahoma" w:cs="Tahoma"/>
          <w:shd w:val="clear" w:color="auto" w:fill="FFFFFF"/>
        </w:rPr>
        <w:t xml:space="preserve">št. </w:t>
      </w:r>
      <w:r w:rsidRPr="00E00A30">
        <w:rPr>
          <w:rFonts w:ascii="Tahoma" w:hAnsi="Tahoma" w:cs="Tahoma"/>
          <w:bCs/>
          <w:kern w:val="36"/>
        </w:rPr>
        <w:t>1272/2008</w:t>
      </w:r>
      <w:r w:rsidRPr="00E00A30">
        <w:rPr>
          <w:rFonts w:ascii="Tahoma" w:hAnsi="Tahoma" w:cs="Tahoma"/>
          <w:shd w:val="clear" w:color="auto" w:fill="FFFFFF"/>
        </w:rPr>
        <w:t xml:space="preserve"> </w:t>
      </w:r>
      <w:r w:rsidRPr="00E00A30">
        <w:rPr>
          <w:rFonts w:ascii="Tahoma" w:hAnsi="Tahoma" w:cs="Tahoma"/>
        </w:rPr>
        <w:t>(</w:t>
      </w:r>
      <w:hyperlink r:id="rId19" w:history="1">
        <w:r w:rsidRPr="00E00A30">
          <w:rPr>
            <w:rFonts w:ascii="Tahoma" w:hAnsi="Tahoma" w:cs="Tahoma"/>
            <w:color w:val="0000FF"/>
            <w:u w:val="single"/>
          </w:rPr>
          <w:t>https://eur-lex.europa.eu/legal-content/SL/TXT/PDF/?uri=CELEX:32008R1272&amp;from=SL</w:t>
        </w:r>
      </w:hyperlink>
      <w:r w:rsidRPr="00E00A30">
        <w:rPr>
          <w:rFonts w:ascii="Tahoma" w:hAnsi="Tahoma" w:cs="Tahoma"/>
        </w:rPr>
        <w:t>) o razvrščanju, pakiranju in označevanju kemičnih snovi ter zmesi ter posodobljen z zadnjo spremembo Uredbe 878/2020.</w:t>
      </w:r>
    </w:p>
    <w:p w14:paraId="38812D37" w14:textId="77777777" w:rsidR="000D26E0" w:rsidRPr="00E00A30" w:rsidRDefault="000D26E0" w:rsidP="000D26E0">
      <w:pPr>
        <w:keepNext/>
        <w:keepLines/>
        <w:tabs>
          <w:tab w:val="num" w:pos="502"/>
        </w:tabs>
        <w:jc w:val="both"/>
        <w:rPr>
          <w:rFonts w:ascii="Tahoma" w:hAnsi="Tahoma" w:cs="Tahoma"/>
        </w:rPr>
      </w:pPr>
    </w:p>
    <w:p w14:paraId="4EB05BEA" w14:textId="353A5FE1" w:rsidR="000D26E0" w:rsidRPr="00E00A30" w:rsidRDefault="000D26E0" w:rsidP="00142BB7">
      <w:pPr>
        <w:keepNext/>
        <w:keepLines/>
        <w:tabs>
          <w:tab w:val="num" w:pos="502"/>
        </w:tabs>
        <w:jc w:val="both"/>
        <w:rPr>
          <w:rFonts w:ascii="Tahoma" w:hAnsi="Tahoma" w:cs="Tahoma"/>
        </w:rPr>
      </w:pPr>
      <w:r w:rsidRPr="00E00A30">
        <w:rPr>
          <w:rFonts w:ascii="Tahoma" w:hAnsi="Tahoma" w:cs="Tahoma"/>
        </w:rPr>
        <w:t>Ponudnik mora predložiti ponudbi dokumentacijo iz katerih bo razvidno, da zadošča zahtevam o tehničnih lastnostih ponujenega izolacijskega in hladilnega sredstva:</w:t>
      </w:r>
    </w:p>
    <w:p w14:paraId="5EC2FE0B" w14:textId="77777777" w:rsidR="000D26E0" w:rsidRPr="00E00A30" w:rsidRDefault="000D26E0" w:rsidP="00142BB7">
      <w:pPr>
        <w:keepNext/>
        <w:keepLines/>
        <w:tabs>
          <w:tab w:val="num" w:pos="502"/>
        </w:tabs>
        <w:jc w:val="both"/>
        <w:rPr>
          <w:rFonts w:ascii="Tahoma" w:hAnsi="Tahoma" w:cs="Tahoma"/>
        </w:rPr>
      </w:pPr>
      <w:r w:rsidRPr="00E00A30">
        <w:rPr>
          <w:rFonts w:ascii="Tahoma" w:hAnsi="Tahoma" w:cs="Tahoma"/>
        </w:rPr>
        <w:t>1.</w:t>
      </w:r>
      <w:r w:rsidRPr="00E00A30">
        <w:rPr>
          <w:rFonts w:ascii="Tahoma" w:hAnsi="Tahoma" w:cs="Tahoma"/>
        </w:rPr>
        <w:tab/>
        <w:t>zadnje revidirane verzije varnostnih listov v slovenskem jeziku skladno z Uredbo št. 1907/2006/ES o registraciji, evalvaciji, avtorizaciji in omejevanju kemikalij (REACH) in Uredbo (ES) št. 1272/2008 o razvrščanju, pakiranju in označevanju kemičnih snovi ter zmesi ter posodobljen z zadnjo spremembo Uredbe 878/2020,</w:t>
      </w:r>
    </w:p>
    <w:p w14:paraId="7998C442" w14:textId="77777777" w:rsidR="000D26E0" w:rsidRPr="00E00A30" w:rsidRDefault="000D26E0" w:rsidP="00142BB7">
      <w:pPr>
        <w:keepNext/>
        <w:keepLines/>
        <w:tabs>
          <w:tab w:val="num" w:pos="502"/>
        </w:tabs>
        <w:jc w:val="both"/>
        <w:rPr>
          <w:rFonts w:ascii="Tahoma" w:hAnsi="Tahoma" w:cs="Tahoma"/>
        </w:rPr>
      </w:pPr>
      <w:r w:rsidRPr="00E00A30">
        <w:rPr>
          <w:rFonts w:ascii="Tahoma" w:hAnsi="Tahoma" w:cs="Tahoma"/>
        </w:rPr>
        <w:t>2.</w:t>
      </w:r>
      <w:r w:rsidRPr="00E00A30">
        <w:rPr>
          <w:rFonts w:ascii="Tahoma" w:hAnsi="Tahoma" w:cs="Tahoma"/>
        </w:rPr>
        <w:tab/>
        <w:t>strokovno mnenje o primernosti izolacijske tekočine za polnjenje transformatorjev,</w:t>
      </w:r>
    </w:p>
    <w:p w14:paraId="74AE1721" w14:textId="77777777" w:rsidR="000D26E0" w:rsidRPr="00E00A30" w:rsidRDefault="000D26E0" w:rsidP="00142BB7">
      <w:pPr>
        <w:keepNext/>
        <w:keepLines/>
        <w:tabs>
          <w:tab w:val="num" w:pos="502"/>
        </w:tabs>
        <w:jc w:val="both"/>
        <w:rPr>
          <w:rFonts w:ascii="Tahoma" w:hAnsi="Tahoma" w:cs="Tahoma"/>
        </w:rPr>
      </w:pPr>
      <w:r w:rsidRPr="00E00A30">
        <w:rPr>
          <w:rFonts w:ascii="Tahoma" w:hAnsi="Tahoma" w:cs="Tahoma"/>
        </w:rPr>
        <w:t>3.</w:t>
      </w:r>
      <w:r w:rsidRPr="00E00A30">
        <w:rPr>
          <w:rFonts w:ascii="Tahoma" w:hAnsi="Tahoma" w:cs="Tahoma"/>
        </w:rPr>
        <w:tab/>
        <w:t>strokovno mnenje o stopnji vodo ogrožanja s katerim dokazuje, da izolacijska tekočina ni nevarna za vodo (odgovarja razredu ogrožanja vode 0),</w:t>
      </w:r>
    </w:p>
    <w:p w14:paraId="55BA3044" w14:textId="77777777" w:rsidR="000D26E0" w:rsidRPr="00E00A30" w:rsidRDefault="000D26E0" w:rsidP="00142BB7">
      <w:pPr>
        <w:keepNext/>
        <w:keepLines/>
        <w:tabs>
          <w:tab w:val="num" w:pos="502"/>
        </w:tabs>
        <w:jc w:val="both"/>
        <w:rPr>
          <w:rFonts w:ascii="Tahoma" w:hAnsi="Tahoma" w:cs="Tahoma"/>
        </w:rPr>
      </w:pPr>
      <w:r w:rsidRPr="00E00A30">
        <w:rPr>
          <w:rFonts w:ascii="Tahoma" w:hAnsi="Tahoma" w:cs="Tahoma"/>
        </w:rPr>
        <w:t>4.</w:t>
      </w:r>
      <w:r w:rsidRPr="00E00A30">
        <w:rPr>
          <w:rFonts w:ascii="Tahoma" w:hAnsi="Tahoma" w:cs="Tahoma"/>
        </w:rPr>
        <w:tab/>
        <w:t>strokovno mnenje v smislu požarne varnosti,  ki dokazuje, da ima tekočina   visoko gorišče &gt; 300º C,</w:t>
      </w:r>
    </w:p>
    <w:p w14:paraId="62DA9477" w14:textId="77777777" w:rsidR="000D26E0" w:rsidRPr="00E00A30" w:rsidRDefault="000D26E0" w:rsidP="00142BB7">
      <w:pPr>
        <w:keepNext/>
        <w:keepLines/>
        <w:tabs>
          <w:tab w:val="num" w:pos="502"/>
        </w:tabs>
        <w:jc w:val="both"/>
        <w:rPr>
          <w:rFonts w:ascii="Tahoma" w:hAnsi="Tahoma" w:cs="Tahoma"/>
        </w:rPr>
      </w:pPr>
      <w:r w:rsidRPr="00E00A30">
        <w:rPr>
          <w:rFonts w:ascii="Tahoma" w:hAnsi="Tahoma" w:cs="Tahoma"/>
        </w:rPr>
        <w:t>5.</w:t>
      </w:r>
      <w:r w:rsidRPr="00E00A30">
        <w:rPr>
          <w:rFonts w:ascii="Tahoma" w:hAnsi="Tahoma" w:cs="Tahoma"/>
        </w:rPr>
        <w:tab/>
        <w:t>analizo izolacijske tekočine, ki se nanaša na transformator moči 1000 kVA ali več, izdano s strani neodvisne institucije v EU, da izolacijska tekočina ustreza fizikalno-kemijskim in dielektričnim lastnostim podanih v specifikaciji proizvajalca in le-ta ustreza zahtevam standarda SIST EN 61099 ter da je izolacijska tekočina primerna za požarno varne in vodo neogrožajoče transformatorje,</w:t>
      </w:r>
    </w:p>
    <w:p w14:paraId="767E8B6B" w14:textId="77777777" w:rsidR="000D26E0" w:rsidRPr="00E00A30" w:rsidRDefault="000D26E0" w:rsidP="00142BB7">
      <w:pPr>
        <w:keepNext/>
        <w:keepLines/>
        <w:tabs>
          <w:tab w:val="num" w:pos="502"/>
        </w:tabs>
        <w:jc w:val="both"/>
        <w:rPr>
          <w:rFonts w:ascii="Tahoma" w:hAnsi="Tahoma" w:cs="Tahoma"/>
        </w:rPr>
      </w:pPr>
      <w:r w:rsidRPr="00E00A30">
        <w:rPr>
          <w:rFonts w:ascii="Tahoma" w:hAnsi="Tahoma" w:cs="Tahoma"/>
        </w:rPr>
        <w:t>6.</w:t>
      </w:r>
      <w:r w:rsidRPr="00E00A30">
        <w:rPr>
          <w:rFonts w:ascii="Tahoma" w:hAnsi="Tahoma" w:cs="Tahoma"/>
        </w:rPr>
        <w:tab/>
        <w:t>strokovno mnenje o ustreznosti transformatorja moči 1000 kVA ali več izdano s strani neodvisne institucije, da je transformator konstruiran in izdelan v tehnologiji, ki omogoča delovanje transformatorja v zahtevani izolacijski tekočini in zagotavlja KNAN hlajenje.</w:t>
      </w:r>
    </w:p>
    <w:p w14:paraId="6FB7812D" w14:textId="77777777" w:rsidR="000D26E0" w:rsidRPr="00E00A30" w:rsidRDefault="000D26E0" w:rsidP="000D26E0">
      <w:pPr>
        <w:keepNext/>
        <w:keepLines/>
        <w:jc w:val="both"/>
        <w:rPr>
          <w:rFonts w:ascii="Tahoma" w:hAnsi="Tahoma" w:cs="Tahoma"/>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38"/>
        <w:gridCol w:w="1560"/>
      </w:tblGrid>
      <w:tr w:rsidR="000D26E0" w:rsidRPr="00E00A30" w14:paraId="31973327" w14:textId="77777777" w:rsidTr="003C5C9B">
        <w:trPr>
          <w:trHeight w:val="459"/>
        </w:trPr>
        <w:tc>
          <w:tcPr>
            <w:tcW w:w="7938" w:type="dxa"/>
            <w:shd w:val="clear" w:color="auto" w:fill="auto"/>
          </w:tcPr>
          <w:p w14:paraId="6DE39E8B" w14:textId="77777777" w:rsidR="000D26E0" w:rsidRPr="00E00A30" w:rsidRDefault="000D26E0" w:rsidP="000D26E0">
            <w:pPr>
              <w:keepNext/>
              <w:keepLines/>
              <w:rPr>
                <w:rFonts w:ascii="Tahoma" w:hAnsi="Tahoma" w:cs="Tahoma"/>
              </w:rPr>
            </w:pPr>
            <w:r w:rsidRPr="00E00A30">
              <w:rPr>
                <w:rFonts w:ascii="Tahoma" w:hAnsi="Tahoma" w:cs="Tahoma"/>
              </w:rPr>
              <w:t>TEHNIČNI DEL PONUDBE</w:t>
            </w:r>
          </w:p>
        </w:tc>
        <w:tc>
          <w:tcPr>
            <w:tcW w:w="1560" w:type="dxa"/>
            <w:shd w:val="clear" w:color="auto" w:fill="auto"/>
          </w:tcPr>
          <w:p w14:paraId="50463CCC" w14:textId="77777777" w:rsidR="000D26E0" w:rsidRPr="00E00A30" w:rsidRDefault="000D26E0" w:rsidP="000D26E0">
            <w:pPr>
              <w:keepNext/>
              <w:keepLines/>
              <w:rPr>
                <w:rFonts w:ascii="Tahoma" w:hAnsi="Tahoma" w:cs="Tahoma"/>
                <w:b/>
                <w:i/>
              </w:rPr>
            </w:pPr>
            <w:r w:rsidRPr="00E00A30">
              <w:rPr>
                <w:rFonts w:ascii="Tahoma" w:hAnsi="Tahoma" w:cs="Tahoma"/>
                <w:b/>
                <w:i/>
              </w:rPr>
              <w:t>Priloga 10</w:t>
            </w:r>
          </w:p>
        </w:tc>
      </w:tr>
    </w:tbl>
    <w:p w14:paraId="10923F3B" w14:textId="44F9DF40" w:rsidR="000D26E0" w:rsidRPr="00E00A30" w:rsidRDefault="000D26E0" w:rsidP="000D26E0">
      <w:pPr>
        <w:keepNext/>
        <w:keepLines/>
        <w:jc w:val="both"/>
        <w:rPr>
          <w:rFonts w:ascii="Tahoma" w:hAnsi="Tahoma" w:cs="Tahoma"/>
          <w:b/>
          <w:u w:val="single"/>
        </w:rPr>
      </w:pPr>
      <w:r w:rsidRPr="00E00A30">
        <w:rPr>
          <w:rFonts w:ascii="Tahoma" w:hAnsi="Tahoma" w:cs="Tahoma"/>
        </w:rPr>
        <w:t xml:space="preserve">Ponudnik mora k ponudbi priložiti tehnični del ponudbe, ki ustreza tehničnim zahtevam naročnika v prilogi: </w:t>
      </w:r>
      <w:r w:rsidRPr="00E00A30">
        <w:rPr>
          <w:rFonts w:ascii="Tahoma" w:hAnsi="Tahoma" w:cs="Tahoma"/>
          <w:b/>
          <w:u w:val="single"/>
        </w:rPr>
        <w:t xml:space="preserve">Tehnični </w:t>
      </w:r>
      <w:r w:rsidR="00A905B1" w:rsidRPr="00E00A30">
        <w:rPr>
          <w:rFonts w:ascii="Tahoma" w:hAnsi="Tahoma" w:cs="Tahoma"/>
          <w:b/>
          <w:u w:val="single"/>
        </w:rPr>
        <w:t>zahteve (specifikacije)</w:t>
      </w:r>
      <w:r w:rsidR="008C6177" w:rsidRPr="00E00A30">
        <w:rPr>
          <w:rFonts w:ascii="Tahoma" w:hAnsi="Tahoma" w:cs="Tahoma"/>
          <w:b/>
          <w:u w:val="single"/>
        </w:rPr>
        <w:t xml:space="preserve"> VKS-177/23</w:t>
      </w:r>
    </w:p>
    <w:p w14:paraId="200C1E5F" w14:textId="77777777" w:rsidR="000D26E0" w:rsidRPr="00E00A30" w:rsidRDefault="000D26E0" w:rsidP="000D26E0">
      <w:pPr>
        <w:keepNext/>
        <w:keepLines/>
        <w:jc w:val="both"/>
        <w:rPr>
          <w:rFonts w:ascii="Tahoma" w:hAnsi="Tahoma" w:cs="Tahoma"/>
        </w:rPr>
      </w:pPr>
      <w:r w:rsidRPr="00E00A30">
        <w:rPr>
          <w:rFonts w:ascii="Tahoma" w:hAnsi="Tahoma" w:cs="Tahoma"/>
        </w:rPr>
        <w:t>To je:</w:t>
      </w:r>
    </w:p>
    <w:p w14:paraId="0BF5E979" w14:textId="1A5D783D" w:rsidR="000D26E0" w:rsidRPr="00E00A30" w:rsidRDefault="000D26E0" w:rsidP="000D26E0">
      <w:pPr>
        <w:keepNext/>
        <w:keepLines/>
        <w:numPr>
          <w:ilvl w:val="0"/>
          <w:numId w:val="40"/>
        </w:numPr>
        <w:jc w:val="both"/>
        <w:rPr>
          <w:rFonts w:ascii="Tahoma" w:hAnsi="Tahoma" w:cs="Tahoma"/>
        </w:rPr>
      </w:pPr>
      <w:r w:rsidRPr="00E00A30">
        <w:rPr>
          <w:rFonts w:ascii="Tahoma" w:hAnsi="Tahoma" w:cs="Tahoma"/>
        </w:rPr>
        <w:t>Izpolnjeno tabelo v Prilogi 10 (</w:t>
      </w:r>
      <w:r w:rsidR="00287A1A" w:rsidRPr="00E00A30">
        <w:rPr>
          <w:rFonts w:ascii="Tahoma" w:hAnsi="Tahoma" w:cs="Tahoma"/>
        </w:rPr>
        <w:t>kot izhaja iz priloge – tehnične zahteve</w:t>
      </w:r>
      <w:r w:rsidRPr="00E00A30">
        <w:rPr>
          <w:rFonts w:ascii="Tahoma" w:hAnsi="Tahoma" w:cs="Tahoma"/>
        </w:rPr>
        <w:t>) novih transformatorjev,</w:t>
      </w:r>
    </w:p>
    <w:p w14:paraId="740A7AF4" w14:textId="77777777" w:rsidR="000D26E0" w:rsidRPr="00E00A30" w:rsidRDefault="000D26E0" w:rsidP="000D26E0">
      <w:pPr>
        <w:keepNext/>
        <w:keepLines/>
        <w:numPr>
          <w:ilvl w:val="0"/>
          <w:numId w:val="40"/>
        </w:numPr>
        <w:jc w:val="both"/>
        <w:rPr>
          <w:rFonts w:ascii="Tahoma" w:hAnsi="Tahoma" w:cs="Tahoma"/>
        </w:rPr>
      </w:pPr>
      <w:r w:rsidRPr="00E00A30">
        <w:rPr>
          <w:rFonts w:ascii="Tahoma" w:hAnsi="Tahoma" w:cs="Tahoma"/>
        </w:rPr>
        <w:t>specifikacijo vse opreme,</w:t>
      </w:r>
    </w:p>
    <w:p w14:paraId="511BE517" w14:textId="77777777" w:rsidR="000D26E0" w:rsidRPr="00E00A30" w:rsidRDefault="000D26E0" w:rsidP="000D26E0">
      <w:pPr>
        <w:keepNext/>
        <w:keepLines/>
        <w:numPr>
          <w:ilvl w:val="0"/>
          <w:numId w:val="40"/>
        </w:numPr>
        <w:jc w:val="both"/>
        <w:rPr>
          <w:rFonts w:ascii="Tahoma" w:hAnsi="Tahoma" w:cs="Tahoma"/>
        </w:rPr>
      </w:pPr>
      <w:r w:rsidRPr="00E00A30">
        <w:rPr>
          <w:rFonts w:ascii="Tahoma" w:hAnsi="Tahoma" w:cs="Tahoma"/>
        </w:rPr>
        <w:t>poročilo  o opravljenem tipskem preizkusu,</w:t>
      </w:r>
    </w:p>
    <w:p w14:paraId="7E9E690E" w14:textId="77777777" w:rsidR="000D26E0" w:rsidRPr="00E00A30" w:rsidRDefault="000D26E0" w:rsidP="000D26E0">
      <w:pPr>
        <w:keepNext/>
        <w:keepLines/>
        <w:jc w:val="both"/>
        <w:rPr>
          <w:rFonts w:ascii="Tahoma" w:hAnsi="Tahoma" w:cs="Tahoma"/>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0D26E0" w:rsidRPr="00E00A30" w14:paraId="78332567" w14:textId="77777777" w:rsidTr="003C5C9B">
        <w:tc>
          <w:tcPr>
            <w:tcW w:w="8080" w:type="dxa"/>
          </w:tcPr>
          <w:p w14:paraId="1E3139CC" w14:textId="77777777" w:rsidR="000D26E0" w:rsidRPr="00E00A30" w:rsidRDefault="000D26E0" w:rsidP="000D26E0">
            <w:pPr>
              <w:keepNext/>
              <w:keepLines/>
              <w:rPr>
                <w:rFonts w:ascii="Tahoma" w:hAnsi="Tahoma" w:cs="Tahoma"/>
              </w:rPr>
            </w:pPr>
            <w:r w:rsidRPr="00E00A30">
              <w:rPr>
                <w:rFonts w:ascii="Tahoma" w:hAnsi="Tahoma" w:cs="Tahoma"/>
              </w:rPr>
              <w:br w:type="page"/>
              <w:t>IZJAVA ZA SERVIS IN REZERVNE DELE</w:t>
            </w:r>
          </w:p>
        </w:tc>
        <w:tc>
          <w:tcPr>
            <w:tcW w:w="1351" w:type="dxa"/>
          </w:tcPr>
          <w:p w14:paraId="6182F663" w14:textId="77777777" w:rsidR="000D26E0" w:rsidRPr="00E00A30" w:rsidRDefault="000D26E0" w:rsidP="000D26E0">
            <w:pPr>
              <w:keepNext/>
              <w:keepLines/>
              <w:jc w:val="both"/>
              <w:rPr>
                <w:rFonts w:ascii="Tahoma" w:hAnsi="Tahoma" w:cs="Tahoma"/>
                <w:b/>
                <w:i/>
              </w:rPr>
            </w:pPr>
            <w:r w:rsidRPr="00E00A30">
              <w:rPr>
                <w:rFonts w:ascii="Tahoma" w:hAnsi="Tahoma" w:cs="Tahoma"/>
                <w:b/>
                <w:i/>
              </w:rPr>
              <w:t>Priloga 11</w:t>
            </w:r>
          </w:p>
        </w:tc>
      </w:tr>
    </w:tbl>
    <w:p w14:paraId="5D2EE0C5" w14:textId="77777777" w:rsidR="000D26E0" w:rsidRPr="00E00A30" w:rsidRDefault="000D26E0" w:rsidP="000D26E0">
      <w:pPr>
        <w:keepNext/>
        <w:keepLines/>
        <w:rPr>
          <w:rFonts w:ascii="Tahoma" w:hAnsi="Tahoma" w:cs="Tahoma"/>
        </w:rPr>
      </w:pPr>
      <w:r w:rsidRPr="00E00A30">
        <w:rPr>
          <w:rFonts w:ascii="Tahoma" w:hAnsi="Tahoma" w:cs="Tahoma"/>
        </w:rPr>
        <w:t>Ponudnik mora priložiti lastno izjavo za servis in rezervne dele.</w:t>
      </w:r>
    </w:p>
    <w:p w14:paraId="29A9005E" w14:textId="77777777" w:rsidR="000D26E0" w:rsidRPr="00E00A30" w:rsidRDefault="000D26E0" w:rsidP="000D26E0">
      <w:pPr>
        <w:keepNext/>
        <w:keepLines/>
        <w:jc w:val="both"/>
        <w:rPr>
          <w:rFonts w:ascii="Tahoma" w:hAnsi="Tahoma" w:cs="Tahoma"/>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0D26E0" w:rsidRPr="00E00A30" w14:paraId="31360963" w14:textId="77777777" w:rsidTr="003C5C9B">
        <w:tc>
          <w:tcPr>
            <w:tcW w:w="8080" w:type="dxa"/>
          </w:tcPr>
          <w:p w14:paraId="537FE100" w14:textId="77777777" w:rsidR="000D26E0" w:rsidRPr="00E00A30" w:rsidRDefault="000D26E0" w:rsidP="000D26E0">
            <w:pPr>
              <w:keepNext/>
              <w:keepLines/>
              <w:rPr>
                <w:rFonts w:ascii="Tahoma" w:hAnsi="Tahoma" w:cs="Tahoma"/>
              </w:rPr>
            </w:pPr>
            <w:r w:rsidRPr="00E00A30">
              <w:rPr>
                <w:rFonts w:ascii="Tahoma" w:hAnsi="Tahoma" w:cs="Tahoma"/>
              </w:rPr>
              <w:br w:type="page"/>
              <w:t xml:space="preserve">VZOREC POGODBE </w:t>
            </w:r>
            <w:r w:rsidRPr="00E00A30">
              <w:rPr>
                <w:rFonts w:ascii="Tahoma" w:hAnsi="Tahoma" w:cs="Tahoma"/>
                <w:color w:val="FF0000"/>
              </w:rPr>
              <w:t>– ni potrebno prilagati k ponudbi</w:t>
            </w:r>
          </w:p>
        </w:tc>
        <w:tc>
          <w:tcPr>
            <w:tcW w:w="1351" w:type="dxa"/>
          </w:tcPr>
          <w:p w14:paraId="6BE7A872" w14:textId="77777777" w:rsidR="000D26E0" w:rsidRPr="00E00A30" w:rsidRDefault="000D26E0" w:rsidP="000D26E0">
            <w:pPr>
              <w:keepNext/>
              <w:keepLines/>
              <w:jc w:val="both"/>
              <w:rPr>
                <w:rFonts w:ascii="Tahoma" w:hAnsi="Tahoma" w:cs="Tahoma"/>
                <w:b/>
                <w:i/>
              </w:rPr>
            </w:pPr>
            <w:r w:rsidRPr="00E00A30">
              <w:rPr>
                <w:rFonts w:ascii="Tahoma" w:hAnsi="Tahoma" w:cs="Tahoma"/>
                <w:b/>
                <w:i/>
              </w:rPr>
              <w:t>Priloga 12</w:t>
            </w:r>
          </w:p>
        </w:tc>
      </w:tr>
    </w:tbl>
    <w:p w14:paraId="0112EB11" w14:textId="128A3ED4" w:rsidR="000D26E0" w:rsidRPr="00E00A30" w:rsidRDefault="000D26E0" w:rsidP="000D26E0">
      <w:pPr>
        <w:keepNext/>
        <w:keepLines/>
        <w:rPr>
          <w:rFonts w:ascii="Tahoma" w:hAnsi="Tahoma" w:cs="Tahoma"/>
        </w:rPr>
      </w:pPr>
      <w:r w:rsidRPr="00E00A30">
        <w:rPr>
          <w:rFonts w:ascii="Tahoma" w:hAnsi="Tahoma" w:cs="Tahoma"/>
        </w:rPr>
        <w:t>Razpisni dokumentaciji je priložen vzorec pogodbe, ki ga ni potrebno prilagati v ponudbi.</w:t>
      </w:r>
    </w:p>
    <w:p w14:paraId="5C991545" w14:textId="77777777" w:rsidR="00210642" w:rsidRPr="00E00A30" w:rsidRDefault="00210642" w:rsidP="000D26E0">
      <w:pPr>
        <w:keepNext/>
        <w:keepLines/>
        <w:rPr>
          <w:rFonts w:ascii="Tahoma" w:hAnsi="Tahoma" w:cs="Tahoma"/>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210642" w:rsidRPr="00E00A30" w14:paraId="6D9153F6" w14:textId="77777777" w:rsidTr="003D74B5">
        <w:tc>
          <w:tcPr>
            <w:tcW w:w="8080" w:type="dxa"/>
          </w:tcPr>
          <w:p w14:paraId="2E0B3A3E" w14:textId="19F3639B" w:rsidR="00210642" w:rsidRPr="00E00A30" w:rsidRDefault="00210642" w:rsidP="003D74B5">
            <w:pPr>
              <w:keepNext/>
              <w:keepLines/>
              <w:rPr>
                <w:rFonts w:ascii="Tahoma" w:hAnsi="Tahoma" w:cs="Tahoma"/>
              </w:rPr>
            </w:pPr>
            <w:r w:rsidRPr="00E00A30">
              <w:rPr>
                <w:rFonts w:ascii="Tahoma" w:hAnsi="Tahoma" w:cs="Tahoma"/>
              </w:rPr>
              <w:br w:type="page"/>
            </w:r>
            <w:r w:rsidR="00BD5F3F" w:rsidRPr="00E00A30">
              <w:rPr>
                <w:rFonts w:ascii="Tahoma" w:hAnsi="Tahoma" w:cs="Tahoma"/>
              </w:rPr>
              <w:t xml:space="preserve">FINANČNO ZAVAROVANJE ZA DOBRO IZVEDBO POGODBENIH OBVEZNOSTI </w:t>
            </w:r>
            <w:r w:rsidRPr="00E00A30">
              <w:rPr>
                <w:rFonts w:ascii="Tahoma" w:hAnsi="Tahoma" w:cs="Tahoma"/>
                <w:color w:val="FF0000"/>
              </w:rPr>
              <w:t>– ni potrebno prilagati k ponudbi</w:t>
            </w:r>
          </w:p>
        </w:tc>
        <w:tc>
          <w:tcPr>
            <w:tcW w:w="1351" w:type="dxa"/>
          </w:tcPr>
          <w:p w14:paraId="7FC617F0" w14:textId="78C7F3AE" w:rsidR="00210642" w:rsidRPr="00E00A30" w:rsidRDefault="00210642" w:rsidP="003D74B5">
            <w:pPr>
              <w:keepNext/>
              <w:keepLines/>
              <w:jc w:val="both"/>
              <w:rPr>
                <w:rFonts w:ascii="Tahoma" w:hAnsi="Tahoma" w:cs="Tahoma"/>
                <w:b/>
                <w:i/>
              </w:rPr>
            </w:pPr>
            <w:r w:rsidRPr="00E00A30">
              <w:rPr>
                <w:rFonts w:ascii="Tahoma" w:hAnsi="Tahoma" w:cs="Tahoma"/>
                <w:b/>
                <w:i/>
              </w:rPr>
              <w:t>Priloga 13/1</w:t>
            </w:r>
          </w:p>
        </w:tc>
      </w:tr>
    </w:tbl>
    <w:p w14:paraId="7B4EF548" w14:textId="77D1D221" w:rsidR="00210642" w:rsidRPr="00E00A30" w:rsidRDefault="00210642" w:rsidP="00210642">
      <w:pPr>
        <w:keepNext/>
        <w:keepLines/>
        <w:rPr>
          <w:rFonts w:ascii="Tahoma" w:hAnsi="Tahoma" w:cs="Tahoma"/>
        </w:rPr>
      </w:pPr>
      <w:r w:rsidRPr="00E00A30">
        <w:rPr>
          <w:rFonts w:ascii="Tahoma" w:hAnsi="Tahoma" w:cs="Tahoma"/>
        </w:rPr>
        <w:t>Razpisni dokumentaciji je priložen vzorec pogodbe, ki ga ni potrebno prilagati v ponudbi.</w:t>
      </w:r>
    </w:p>
    <w:p w14:paraId="47772291" w14:textId="77777777" w:rsidR="00210642" w:rsidRPr="00E00A30" w:rsidRDefault="00210642" w:rsidP="00210642">
      <w:pPr>
        <w:keepNext/>
        <w:keepLines/>
        <w:rPr>
          <w:rFonts w:ascii="Tahoma" w:hAnsi="Tahoma" w:cs="Tahoma"/>
        </w:rPr>
      </w:pPr>
    </w:p>
    <w:tbl>
      <w:tblPr>
        <w:tblW w:w="9431"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51"/>
      </w:tblGrid>
      <w:tr w:rsidR="00210642" w:rsidRPr="00E00A30" w14:paraId="6419C2D9" w14:textId="77777777" w:rsidTr="003D74B5">
        <w:tc>
          <w:tcPr>
            <w:tcW w:w="8080" w:type="dxa"/>
          </w:tcPr>
          <w:p w14:paraId="1F24C12C" w14:textId="62832A0E" w:rsidR="00210642" w:rsidRPr="00E00A30" w:rsidRDefault="00210642" w:rsidP="00BD5F3F">
            <w:pPr>
              <w:keepNext/>
              <w:keepLines/>
              <w:rPr>
                <w:rFonts w:ascii="Tahoma" w:hAnsi="Tahoma" w:cs="Tahoma"/>
              </w:rPr>
            </w:pPr>
            <w:r w:rsidRPr="00E00A30">
              <w:rPr>
                <w:rFonts w:ascii="Tahoma" w:hAnsi="Tahoma" w:cs="Tahoma"/>
              </w:rPr>
              <w:br w:type="page"/>
            </w:r>
            <w:r w:rsidR="00BD5F3F" w:rsidRPr="00E00A30">
              <w:rPr>
                <w:rFonts w:ascii="Tahoma" w:hAnsi="Tahoma" w:cs="Tahoma"/>
              </w:rPr>
              <w:t xml:space="preserve">FINANČNO ZAVAROVANJE ZA ODPRAVO NAPAK V GARANCIJSKEM ROKU </w:t>
            </w:r>
            <w:r w:rsidRPr="00E00A30">
              <w:rPr>
                <w:rFonts w:ascii="Tahoma" w:hAnsi="Tahoma" w:cs="Tahoma"/>
                <w:color w:val="FF0000"/>
              </w:rPr>
              <w:t>– ni potrebno prilagati k ponudbi</w:t>
            </w:r>
          </w:p>
        </w:tc>
        <w:tc>
          <w:tcPr>
            <w:tcW w:w="1351" w:type="dxa"/>
          </w:tcPr>
          <w:p w14:paraId="60136BC1" w14:textId="29DC5E76" w:rsidR="00210642" w:rsidRPr="00E00A30" w:rsidRDefault="00210642" w:rsidP="003D74B5">
            <w:pPr>
              <w:keepNext/>
              <w:keepLines/>
              <w:jc w:val="both"/>
              <w:rPr>
                <w:rFonts w:ascii="Tahoma" w:hAnsi="Tahoma" w:cs="Tahoma"/>
                <w:b/>
                <w:i/>
              </w:rPr>
            </w:pPr>
            <w:r w:rsidRPr="00E00A30">
              <w:rPr>
                <w:rFonts w:ascii="Tahoma" w:hAnsi="Tahoma" w:cs="Tahoma"/>
                <w:b/>
                <w:i/>
              </w:rPr>
              <w:t>Priloga 13/2</w:t>
            </w:r>
          </w:p>
        </w:tc>
      </w:tr>
    </w:tbl>
    <w:p w14:paraId="27D86C14" w14:textId="77777777" w:rsidR="00C04D9D" w:rsidRDefault="00210642" w:rsidP="00210642">
      <w:pPr>
        <w:keepNext/>
        <w:keepLines/>
        <w:rPr>
          <w:rFonts w:ascii="Tahoma" w:hAnsi="Tahoma" w:cs="Tahoma"/>
        </w:rPr>
      </w:pPr>
      <w:r w:rsidRPr="00E00A30">
        <w:rPr>
          <w:rFonts w:ascii="Tahoma" w:hAnsi="Tahoma" w:cs="Tahoma"/>
        </w:rPr>
        <w:t>Razpisni dokument</w:t>
      </w:r>
      <w:r w:rsidR="00C04D9D">
        <w:rPr>
          <w:rFonts w:ascii="Tahoma" w:hAnsi="Tahoma" w:cs="Tahoma"/>
        </w:rPr>
        <w:t>aciji je priložen vzorec finančnega zavarovanja (bančna garancija)</w:t>
      </w:r>
      <w:r w:rsidRPr="00E00A30">
        <w:rPr>
          <w:rFonts w:ascii="Tahoma" w:hAnsi="Tahoma" w:cs="Tahoma"/>
        </w:rPr>
        <w:t xml:space="preserve">, </w:t>
      </w:r>
    </w:p>
    <w:p w14:paraId="4B54E2B6" w14:textId="46CC54A7" w:rsidR="00210642" w:rsidRPr="00E00A30" w:rsidRDefault="00210642" w:rsidP="00210642">
      <w:pPr>
        <w:keepNext/>
        <w:keepLines/>
        <w:rPr>
          <w:rFonts w:ascii="Tahoma" w:hAnsi="Tahoma" w:cs="Tahoma"/>
        </w:rPr>
      </w:pPr>
      <w:r w:rsidRPr="00E00A30">
        <w:rPr>
          <w:rFonts w:ascii="Tahoma" w:hAnsi="Tahoma" w:cs="Tahoma"/>
        </w:rPr>
        <w:t>ki ga ni potrebno prilagati v ponudbi.</w:t>
      </w:r>
    </w:p>
    <w:p w14:paraId="4DD0A552" w14:textId="77777777" w:rsidR="000D26E0" w:rsidRPr="00E00A30" w:rsidRDefault="000D26E0" w:rsidP="000D26E0">
      <w:pPr>
        <w:keepNext/>
        <w:keepLines/>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D26E0" w:rsidRPr="00E00A30" w14:paraId="16177B20" w14:textId="77777777" w:rsidTr="003C5C9B">
        <w:tc>
          <w:tcPr>
            <w:tcW w:w="8008" w:type="dxa"/>
            <w:tcBorders>
              <w:top w:val="single" w:sz="4" w:space="0" w:color="auto"/>
              <w:bottom w:val="single" w:sz="4" w:space="0" w:color="auto"/>
            </w:tcBorders>
          </w:tcPr>
          <w:p w14:paraId="586312D4" w14:textId="75C46759" w:rsidR="000D26E0" w:rsidRPr="00E00A30" w:rsidRDefault="000D26E0" w:rsidP="000D26E0">
            <w:pPr>
              <w:keepNext/>
              <w:keepLines/>
              <w:rPr>
                <w:rFonts w:ascii="Tahoma" w:hAnsi="Tahoma" w:cs="Tahoma"/>
              </w:rPr>
            </w:pPr>
            <w:r w:rsidRPr="00E00A30">
              <w:rPr>
                <w:rFonts w:ascii="Tahoma" w:hAnsi="Tahoma" w:cs="Tahoma"/>
              </w:rPr>
              <w:br w:type="page"/>
              <w:t xml:space="preserve">PISNI SPORAZUM O SKUPNIH VARNOSTNIH UKREPIH IN RAVNANJU Z OKOLJEM V </w:t>
            </w:r>
            <w:r w:rsidR="003D33A6" w:rsidRPr="00E00A30">
              <w:rPr>
                <w:rFonts w:ascii="Tahoma" w:hAnsi="Tahoma" w:cs="Tahoma"/>
              </w:rPr>
              <w:t xml:space="preserve">JAVNO PODJETJE VODOVOD KANALIZACIJA SNAGA d.o.o., </w:t>
            </w:r>
            <w:r w:rsidRPr="00E00A30">
              <w:rPr>
                <w:rFonts w:ascii="Tahoma" w:hAnsi="Tahoma" w:cs="Tahoma"/>
                <w:color w:val="FF0000"/>
              </w:rPr>
              <w:t>– ni potrebno prilagati k ponudbi</w:t>
            </w:r>
          </w:p>
        </w:tc>
        <w:tc>
          <w:tcPr>
            <w:tcW w:w="1418" w:type="dxa"/>
            <w:tcBorders>
              <w:top w:val="single" w:sz="4" w:space="0" w:color="auto"/>
              <w:bottom w:val="single" w:sz="4" w:space="0" w:color="auto"/>
            </w:tcBorders>
          </w:tcPr>
          <w:p w14:paraId="6BD644BA" w14:textId="0563659D" w:rsidR="000D26E0" w:rsidRPr="00E00A30" w:rsidRDefault="000D26E0" w:rsidP="000D26E0">
            <w:pPr>
              <w:keepNext/>
              <w:keepLines/>
              <w:rPr>
                <w:rFonts w:ascii="Tahoma" w:hAnsi="Tahoma" w:cs="Tahoma"/>
                <w:b/>
                <w:i/>
              </w:rPr>
            </w:pPr>
            <w:r w:rsidRPr="00E00A30">
              <w:rPr>
                <w:rFonts w:ascii="Tahoma" w:hAnsi="Tahoma" w:cs="Tahoma"/>
                <w:b/>
                <w:bCs/>
                <w:i/>
                <w:iCs/>
              </w:rPr>
              <w:t>Priloga 1</w:t>
            </w:r>
            <w:r w:rsidR="00210642" w:rsidRPr="00E00A30">
              <w:rPr>
                <w:rFonts w:ascii="Tahoma" w:hAnsi="Tahoma" w:cs="Tahoma"/>
                <w:b/>
                <w:bCs/>
                <w:i/>
                <w:iCs/>
              </w:rPr>
              <w:t>4</w:t>
            </w:r>
          </w:p>
        </w:tc>
      </w:tr>
    </w:tbl>
    <w:p w14:paraId="5A21BDB3" w14:textId="79CDC7C4" w:rsidR="000D26E0" w:rsidRPr="00E00A30" w:rsidRDefault="000D26E0" w:rsidP="000D26E0">
      <w:pPr>
        <w:keepNext/>
        <w:keepLines/>
        <w:jc w:val="both"/>
        <w:rPr>
          <w:rFonts w:ascii="Tahoma" w:hAnsi="Tahoma" w:cs="Tahoma"/>
        </w:rPr>
      </w:pPr>
      <w:r w:rsidRPr="00E00A30">
        <w:rPr>
          <w:rFonts w:ascii="Tahoma" w:hAnsi="Tahoma" w:cs="Tahoma"/>
        </w:rPr>
        <w:t>Razpisni dokumentaciji je priložen vzorec pisnega sporazuma, ki ga ni potrebno prilagati v ponudbi.</w:t>
      </w:r>
    </w:p>
    <w:p w14:paraId="5B775378" w14:textId="66759F9D" w:rsidR="000D26E0" w:rsidRPr="00E00A30" w:rsidRDefault="000D26E0" w:rsidP="000D26E0">
      <w:pPr>
        <w:keepNext/>
        <w:keepLines/>
        <w:jc w:val="both"/>
        <w:rPr>
          <w:rFonts w:ascii="Tahoma" w:hAnsi="Tahoma" w:cs="Tahoma"/>
        </w:rPr>
      </w:pPr>
    </w:p>
    <w:p w14:paraId="49793C27" w14:textId="77777777" w:rsidR="00DD1CD9" w:rsidRPr="00E00A30" w:rsidRDefault="00DD1CD9" w:rsidP="000D26E0">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5"/>
        <w:gridCol w:w="1421"/>
      </w:tblGrid>
      <w:tr w:rsidR="000D26E0" w:rsidRPr="00E00A30" w14:paraId="1F075273" w14:textId="77777777" w:rsidTr="003C5C9B">
        <w:tc>
          <w:tcPr>
            <w:tcW w:w="8005" w:type="dxa"/>
            <w:tcBorders>
              <w:top w:val="single" w:sz="4" w:space="0" w:color="auto"/>
              <w:left w:val="single" w:sz="4" w:space="0" w:color="auto"/>
              <w:bottom w:val="single" w:sz="4" w:space="0" w:color="auto"/>
              <w:right w:val="single" w:sz="4" w:space="0" w:color="808080"/>
            </w:tcBorders>
            <w:hideMark/>
          </w:tcPr>
          <w:p w14:paraId="0BC9FB76" w14:textId="77777777" w:rsidR="000D26E0" w:rsidRPr="00E00A30" w:rsidRDefault="000D26E0" w:rsidP="000D26E0">
            <w:pPr>
              <w:keepNext/>
              <w:keepLines/>
              <w:jc w:val="both"/>
              <w:rPr>
                <w:rFonts w:ascii="Tahoma" w:hAnsi="Tahoma" w:cs="Tahoma"/>
              </w:rPr>
            </w:pPr>
            <w:r w:rsidRPr="00E00A30">
              <w:rPr>
                <w:rFonts w:ascii="Tahoma" w:hAnsi="Tahoma" w:cs="Tahoma"/>
              </w:rPr>
              <w:t>POVZETEK PREDRAČUNA / PONUDBA</w:t>
            </w:r>
          </w:p>
        </w:tc>
        <w:tc>
          <w:tcPr>
            <w:tcW w:w="1421" w:type="dxa"/>
            <w:tcBorders>
              <w:top w:val="single" w:sz="4" w:space="0" w:color="auto"/>
              <w:left w:val="single" w:sz="4" w:space="0" w:color="808080"/>
              <w:bottom w:val="single" w:sz="4" w:space="0" w:color="auto"/>
              <w:right w:val="single" w:sz="4" w:space="0" w:color="auto"/>
            </w:tcBorders>
            <w:hideMark/>
          </w:tcPr>
          <w:p w14:paraId="5EC0A1AD" w14:textId="77777777" w:rsidR="000D26E0" w:rsidRPr="00E00A30" w:rsidRDefault="000D26E0" w:rsidP="000D26E0">
            <w:pPr>
              <w:keepNext/>
              <w:keepLines/>
              <w:rPr>
                <w:rFonts w:ascii="Tahoma" w:hAnsi="Tahoma" w:cs="Tahoma"/>
                <w:b/>
                <w:i/>
              </w:rPr>
            </w:pPr>
          </w:p>
        </w:tc>
      </w:tr>
    </w:tbl>
    <w:p w14:paraId="76F2CF21" w14:textId="77777777" w:rsidR="000D26E0" w:rsidRPr="00E00A30" w:rsidRDefault="000D26E0" w:rsidP="000D26E0">
      <w:pPr>
        <w:keepNext/>
        <w:keepLines/>
        <w:jc w:val="both"/>
        <w:rPr>
          <w:rFonts w:ascii="Tahoma" w:hAnsi="Tahoma" w:cs="Tahoma"/>
        </w:rPr>
      </w:pPr>
    </w:p>
    <w:p w14:paraId="5C011E85" w14:textId="77777777" w:rsidR="000D26E0" w:rsidRPr="00E00A30" w:rsidRDefault="000D26E0" w:rsidP="000D26E0">
      <w:pPr>
        <w:keepNext/>
        <w:keepLines/>
        <w:jc w:val="both"/>
        <w:rPr>
          <w:rFonts w:ascii="Tahoma" w:hAnsi="Tahoma" w:cs="Tahoma"/>
        </w:rPr>
      </w:pPr>
      <w:r w:rsidRPr="00E00A30">
        <w:rPr>
          <w:rFonts w:ascii="Tahoma" w:hAnsi="Tahoma" w:cs="Tahoma"/>
        </w:rPr>
        <w:t>Kot ponudnik __________________________________________________________________ oddajamo ponudbo št. _________________________ za javno naročilo št.:</w:t>
      </w:r>
    </w:p>
    <w:p w14:paraId="31FCC622" w14:textId="77777777" w:rsidR="000D26E0" w:rsidRPr="00E00A30" w:rsidRDefault="000D26E0" w:rsidP="000D26E0">
      <w:pPr>
        <w:keepNext/>
        <w:keepLines/>
        <w:jc w:val="both"/>
        <w:rPr>
          <w:rFonts w:ascii="Tahoma" w:hAnsi="Tahoma" w:cs="Tahoma"/>
        </w:rPr>
      </w:pPr>
    </w:p>
    <w:p w14:paraId="4949DCD2" w14:textId="4F3E66AE" w:rsidR="000D26E0" w:rsidRPr="00E00A30" w:rsidRDefault="008C6177" w:rsidP="000D26E0">
      <w:pPr>
        <w:keepNext/>
        <w:keepLines/>
        <w:jc w:val="both"/>
        <w:rPr>
          <w:rFonts w:ascii="Tahoma" w:hAnsi="Tahoma" w:cs="Tahoma"/>
          <w:b/>
        </w:rPr>
      </w:pPr>
      <w:r w:rsidRPr="00E00A30">
        <w:rPr>
          <w:rFonts w:ascii="Tahoma" w:hAnsi="Tahoma" w:cs="Tahoma"/>
          <w:b/>
          <w:noProof/>
        </w:rPr>
        <w:t>VKS-177/23 - Dobava in vgradnja dveh transformatorjev v TP 135 na CČN</w:t>
      </w:r>
    </w:p>
    <w:p w14:paraId="31A92F4B" w14:textId="77777777" w:rsidR="000D26E0" w:rsidRPr="00E00A30" w:rsidRDefault="000D26E0" w:rsidP="000D26E0">
      <w:pPr>
        <w:keepNext/>
        <w:keepLines/>
        <w:jc w:val="both"/>
        <w:rPr>
          <w:rFonts w:ascii="Tahoma" w:hAnsi="Tahoma" w:cs="Tahoma"/>
          <w:b/>
          <w:lang w:val="x-none"/>
        </w:rPr>
      </w:pPr>
    </w:p>
    <w:p w14:paraId="42882344" w14:textId="77777777" w:rsidR="000D26E0" w:rsidRPr="00E00A30" w:rsidRDefault="000D26E0" w:rsidP="000D26E0">
      <w:pPr>
        <w:keepNext/>
        <w:keepLines/>
        <w:ind w:left="1080" w:hanging="1080"/>
        <w:jc w:val="both"/>
        <w:rPr>
          <w:rFonts w:ascii="Tahoma" w:hAnsi="Tahoma" w:cs="Tahoma"/>
        </w:rPr>
      </w:pPr>
    </w:p>
    <w:p w14:paraId="7BBDCB6E" w14:textId="77777777" w:rsidR="000D26E0" w:rsidRPr="00E00A30" w:rsidRDefault="000D26E0" w:rsidP="000D26E0">
      <w:pPr>
        <w:keepNext/>
        <w:keepLines/>
        <w:jc w:val="both"/>
        <w:rPr>
          <w:rFonts w:ascii="Tahoma" w:hAnsi="Tahoma" w:cs="Tahoma"/>
          <w:b/>
          <w:highlight w:val="yellow"/>
        </w:rPr>
      </w:pPr>
    </w:p>
    <w:p w14:paraId="3B323219" w14:textId="77777777" w:rsidR="000D26E0" w:rsidRPr="00E00A30" w:rsidRDefault="000D26E0" w:rsidP="000D26E0">
      <w:pPr>
        <w:keepNext/>
        <w:keepLines/>
        <w:numPr>
          <w:ilvl w:val="0"/>
          <w:numId w:val="39"/>
        </w:numPr>
        <w:tabs>
          <w:tab w:val="num" w:pos="426"/>
        </w:tabs>
        <w:jc w:val="both"/>
        <w:rPr>
          <w:rFonts w:ascii="Tahoma" w:hAnsi="Tahoma" w:cs="Tahoma"/>
          <w:b/>
        </w:rPr>
      </w:pPr>
      <w:r w:rsidRPr="00E00A30">
        <w:rPr>
          <w:rFonts w:ascii="Tahoma" w:hAnsi="Tahoma" w:cs="Tahoma"/>
          <w:b/>
        </w:rPr>
        <w:t>PONUDBENA CENA</w:t>
      </w:r>
    </w:p>
    <w:p w14:paraId="0FB8BBBB" w14:textId="77777777" w:rsidR="000D26E0" w:rsidRPr="00E00A30" w:rsidRDefault="000D26E0" w:rsidP="000D26E0">
      <w:pPr>
        <w:keepNext/>
        <w:keepLines/>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57"/>
        <w:gridCol w:w="3799"/>
      </w:tblGrid>
      <w:tr w:rsidR="000D26E0" w:rsidRPr="00E00A30" w14:paraId="43C7A1F2" w14:textId="77777777" w:rsidTr="003C5C9B">
        <w:trPr>
          <w:trHeight w:val="695"/>
        </w:trPr>
        <w:tc>
          <w:tcPr>
            <w:tcW w:w="5557" w:type="dxa"/>
            <w:shd w:val="clear" w:color="auto" w:fill="auto"/>
            <w:vAlign w:val="center"/>
          </w:tcPr>
          <w:p w14:paraId="3D06B5D2" w14:textId="77777777" w:rsidR="000D26E0" w:rsidRPr="00E00A30" w:rsidRDefault="000D26E0" w:rsidP="000D26E0">
            <w:pPr>
              <w:keepNext/>
              <w:keepLines/>
              <w:jc w:val="both"/>
              <w:rPr>
                <w:rFonts w:ascii="Tahoma" w:hAnsi="Tahoma" w:cs="Tahoma"/>
                <w:b/>
              </w:rPr>
            </w:pPr>
            <w:r w:rsidRPr="00E00A30">
              <w:rPr>
                <w:rFonts w:ascii="Tahoma" w:hAnsi="Tahoma" w:cs="Tahoma"/>
                <w:b/>
              </w:rPr>
              <w:t>Opis storitev</w:t>
            </w:r>
          </w:p>
        </w:tc>
        <w:tc>
          <w:tcPr>
            <w:tcW w:w="3799" w:type="dxa"/>
            <w:shd w:val="clear" w:color="auto" w:fill="auto"/>
            <w:vAlign w:val="center"/>
          </w:tcPr>
          <w:p w14:paraId="457A1EAB" w14:textId="77777777" w:rsidR="000D26E0" w:rsidRPr="00E00A30" w:rsidRDefault="000D26E0" w:rsidP="000D26E0">
            <w:pPr>
              <w:keepNext/>
              <w:keepLines/>
              <w:jc w:val="center"/>
              <w:rPr>
                <w:rFonts w:ascii="Tahoma" w:hAnsi="Tahoma" w:cs="Tahoma"/>
                <w:b/>
              </w:rPr>
            </w:pPr>
            <w:r w:rsidRPr="00E00A30">
              <w:rPr>
                <w:rFonts w:ascii="Tahoma" w:hAnsi="Tahoma" w:cs="Tahoma"/>
                <w:b/>
              </w:rPr>
              <w:t>SKUPNA PONUDBENA VREDNOST</w:t>
            </w:r>
          </w:p>
          <w:p w14:paraId="78F756BE" w14:textId="77777777" w:rsidR="000D26E0" w:rsidRPr="00E00A30" w:rsidRDefault="000D26E0" w:rsidP="000D26E0">
            <w:pPr>
              <w:keepNext/>
              <w:keepLines/>
              <w:jc w:val="center"/>
              <w:rPr>
                <w:rFonts w:ascii="Tahoma" w:hAnsi="Tahoma" w:cs="Tahoma"/>
                <w:b/>
              </w:rPr>
            </w:pPr>
            <w:r w:rsidRPr="00E00A30">
              <w:rPr>
                <w:rFonts w:ascii="Tahoma" w:hAnsi="Tahoma" w:cs="Tahoma"/>
                <w:b/>
              </w:rPr>
              <w:t>v EUR brez DDV</w:t>
            </w:r>
          </w:p>
        </w:tc>
      </w:tr>
      <w:tr w:rsidR="000D26E0" w:rsidRPr="00E00A30" w14:paraId="4069D947" w14:textId="77777777" w:rsidTr="003C5C9B">
        <w:trPr>
          <w:trHeight w:val="412"/>
        </w:trPr>
        <w:tc>
          <w:tcPr>
            <w:tcW w:w="5557" w:type="dxa"/>
            <w:shd w:val="clear" w:color="auto" w:fill="auto"/>
            <w:vAlign w:val="center"/>
          </w:tcPr>
          <w:p w14:paraId="5C9CA28B" w14:textId="26E6B921" w:rsidR="000D26E0" w:rsidRPr="00E00A30" w:rsidRDefault="008C6177" w:rsidP="000D26E0">
            <w:pPr>
              <w:keepNext/>
              <w:keepLines/>
              <w:jc w:val="both"/>
              <w:rPr>
                <w:rFonts w:ascii="Tahoma" w:hAnsi="Tahoma" w:cs="Tahoma"/>
                <w:b/>
              </w:rPr>
            </w:pPr>
            <w:r w:rsidRPr="00E00A30">
              <w:rPr>
                <w:rFonts w:ascii="Tahoma" w:hAnsi="Tahoma" w:cs="Tahoma"/>
                <w:color w:val="272727"/>
                <w:shd w:val="clear" w:color="auto" w:fill="FFFFFF"/>
              </w:rPr>
              <w:t>Dobava in vgradnja dveh transformatorjev v TP 135 na CČN</w:t>
            </w:r>
          </w:p>
        </w:tc>
        <w:tc>
          <w:tcPr>
            <w:tcW w:w="3799" w:type="dxa"/>
            <w:shd w:val="clear" w:color="auto" w:fill="auto"/>
            <w:vAlign w:val="center"/>
          </w:tcPr>
          <w:p w14:paraId="0014A257" w14:textId="77777777" w:rsidR="000D26E0" w:rsidRPr="00E00A30" w:rsidRDefault="000D26E0" w:rsidP="000D26E0">
            <w:pPr>
              <w:keepNext/>
              <w:keepLines/>
              <w:jc w:val="both"/>
              <w:rPr>
                <w:rFonts w:ascii="Tahoma" w:hAnsi="Tahoma" w:cs="Tahoma"/>
              </w:rPr>
            </w:pPr>
          </w:p>
          <w:p w14:paraId="32A4900A" w14:textId="77777777" w:rsidR="000D26E0" w:rsidRPr="00E00A30" w:rsidRDefault="000D26E0" w:rsidP="000D26E0">
            <w:pPr>
              <w:keepNext/>
              <w:keepLines/>
              <w:jc w:val="both"/>
              <w:rPr>
                <w:rFonts w:ascii="Tahoma" w:hAnsi="Tahoma" w:cs="Tahoma"/>
              </w:rPr>
            </w:pPr>
          </w:p>
          <w:p w14:paraId="6E369E75" w14:textId="77777777" w:rsidR="000D26E0" w:rsidRPr="00E00A30" w:rsidRDefault="000D26E0" w:rsidP="000D26E0">
            <w:pPr>
              <w:keepNext/>
              <w:keepLines/>
              <w:jc w:val="both"/>
              <w:rPr>
                <w:rFonts w:ascii="Tahoma" w:hAnsi="Tahoma" w:cs="Tahoma"/>
              </w:rPr>
            </w:pPr>
          </w:p>
        </w:tc>
      </w:tr>
    </w:tbl>
    <w:p w14:paraId="37C14C7D" w14:textId="77777777" w:rsidR="000D26E0" w:rsidRPr="00E00A30" w:rsidRDefault="000D26E0" w:rsidP="000D26E0">
      <w:pPr>
        <w:keepNext/>
        <w:keepLines/>
        <w:jc w:val="both"/>
        <w:rPr>
          <w:rFonts w:ascii="Tahoma" w:hAnsi="Tahoma" w:cs="Tahoma"/>
        </w:rPr>
      </w:pPr>
    </w:p>
    <w:p w14:paraId="0DA02D22" w14:textId="77777777" w:rsidR="000D26E0" w:rsidRPr="00E00A30" w:rsidRDefault="000D26E0" w:rsidP="000D26E0">
      <w:pPr>
        <w:keepNext/>
        <w:keepLines/>
        <w:jc w:val="both"/>
        <w:rPr>
          <w:rFonts w:ascii="Tahoma" w:hAnsi="Tahoma" w:cs="Tahoma"/>
          <w:b/>
        </w:rPr>
      </w:pPr>
    </w:p>
    <w:p w14:paraId="38E33631" w14:textId="77777777" w:rsidR="006E5122" w:rsidRPr="00090D8E" w:rsidRDefault="006E5122" w:rsidP="006E5122">
      <w:pPr>
        <w:keepNext/>
        <w:keepLines/>
        <w:numPr>
          <w:ilvl w:val="0"/>
          <w:numId w:val="39"/>
        </w:numPr>
        <w:tabs>
          <w:tab w:val="num" w:pos="426"/>
        </w:tabs>
        <w:ind w:left="0" w:firstLine="0"/>
        <w:jc w:val="both"/>
        <w:rPr>
          <w:rFonts w:ascii="Tahoma" w:hAnsi="Tahoma" w:cs="Tahoma"/>
          <w:b/>
        </w:rPr>
      </w:pPr>
      <w:r w:rsidRPr="00090D8E">
        <w:rPr>
          <w:rFonts w:ascii="Tahoma" w:hAnsi="Tahoma" w:cs="Tahoma"/>
          <w:b/>
        </w:rPr>
        <w:t>VELJAVNOST PONUDBE</w:t>
      </w:r>
    </w:p>
    <w:p w14:paraId="7FA2C812" w14:textId="77777777" w:rsidR="006E5122" w:rsidRDefault="006E5122" w:rsidP="006E5122">
      <w:pPr>
        <w:keepNext/>
        <w:keepLines/>
        <w:jc w:val="both"/>
        <w:rPr>
          <w:rFonts w:ascii="Tahoma" w:hAnsi="Tahoma" w:cs="Tahoma"/>
          <w:highlight w:val="yellow"/>
        </w:rPr>
      </w:pPr>
    </w:p>
    <w:p w14:paraId="22E24550" w14:textId="77777777" w:rsidR="006E5122" w:rsidRPr="00F13757" w:rsidRDefault="006E5122" w:rsidP="006E5122">
      <w:pPr>
        <w:keepNext/>
        <w:keepLines/>
        <w:jc w:val="both"/>
        <w:rPr>
          <w:rFonts w:ascii="Tahoma" w:hAnsi="Tahoma" w:cs="Tahoma"/>
        </w:rPr>
      </w:pPr>
      <w:r w:rsidRPr="00F13757">
        <w:rPr>
          <w:rFonts w:ascii="Tahoma" w:hAnsi="Tahoma" w:cs="Tahoma"/>
        </w:rPr>
        <w:t>Ponudba je zavezujoča in velja  _______ mesece (minimalno 4 mesece) od datuma določenega za oddajo ponudb.</w:t>
      </w:r>
    </w:p>
    <w:p w14:paraId="54F01D09" w14:textId="77777777" w:rsidR="000D26E0" w:rsidRPr="00E00A30" w:rsidRDefault="000D26E0" w:rsidP="000D26E0">
      <w:pPr>
        <w:keepNext/>
        <w:keepLines/>
        <w:rPr>
          <w:rFonts w:ascii="Tahoma" w:hAnsi="Tahoma" w:cs="Tahoma"/>
        </w:rPr>
      </w:pPr>
    </w:p>
    <w:p w14:paraId="1A96B824" w14:textId="77777777" w:rsidR="000D26E0" w:rsidRPr="00E00A30" w:rsidRDefault="000D26E0" w:rsidP="000D26E0">
      <w:pPr>
        <w:keepNext/>
        <w:keepLines/>
        <w:jc w:val="both"/>
        <w:rPr>
          <w:rFonts w:ascii="Tahoma" w:hAnsi="Tahoma" w:cs="Tahoma"/>
        </w:rPr>
      </w:pPr>
    </w:p>
    <w:tbl>
      <w:tblPr>
        <w:tblW w:w="9209" w:type="dxa"/>
        <w:tblInd w:w="30" w:type="dxa"/>
        <w:tblLayout w:type="fixed"/>
        <w:tblCellMar>
          <w:left w:w="30" w:type="dxa"/>
          <w:right w:w="30" w:type="dxa"/>
        </w:tblCellMar>
        <w:tblLook w:val="0000" w:firstRow="0" w:lastRow="0" w:firstColumn="0" w:lastColumn="0" w:noHBand="0" w:noVBand="0"/>
      </w:tblPr>
      <w:tblGrid>
        <w:gridCol w:w="2932"/>
        <w:gridCol w:w="2650"/>
        <w:gridCol w:w="3627"/>
      </w:tblGrid>
      <w:tr w:rsidR="000D26E0" w:rsidRPr="00E00A30" w14:paraId="4D468F00" w14:textId="77777777" w:rsidTr="003C5C9B">
        <w:trPr>
          <w:trHeight w:val="235"/>
        </w:trPr>
        <w:tc>
          <w:tcPr>
            <w:tcW w:w="2932" w:type="dxa"/>
            <w:tcBorders>
              <w:bottom w:val="single" w:sz="4" w:space="0" w:color="auto"/>
            </w:tcBorders>
          </w:tcPr>
          <w:p w14:paraId="2322F6B3" w14:textId="77777777" w:rsidR="000D26E0" w:rsidRPr="00E00A30" w:rsidRDefault="000D26E0" w:rsidP="000D26E0">
            <w:pPr>
              <w:keepNext/>
              <w:keepLines/>
              <w:jc w:val="both"/>
              <w:rPr>
                <w:rFonts w:ascii="Tahoma" w:hAnsi="Tahoma" w:cs="Tahoma"/>
                <w:snapToGrid w:val="0"/>
                <w:color w:val="000000"/>
              </w:rPr>
            </w:pPr>
          </w:p>
        </w:tc>
        <w:tc>
          <w:tcPr>
            <w:tcW w:w="2650" w:type="dxa"/>
          </w:tcPr>
          <w:p w14:paraId="0F5EFEA8" w14:textId="77777777" w:rsidR="000D26E0" w:rsidRPr="00E00A30" w:rsidRDefault="000D26E0" w:rsidP="000D26E0">
            <w:pPr>
              <w:keepNext/>
              <w:keepLines/>
              <w:jc w:val="both"/>
              <w:rPr>
                <w:rFonts w:ascii="Tahoma" w:hAnsi="Tahoma" w:cs="Tahoma"/>
                <w:snapToGrid w:val="0"/>
                <w:color w:val="000000"/>
              </w:rPr>
            </w:pPr>
          </w:p>
        </w:tc>
        <w:tc>
          <w:tcPr>
            <w:tcW w:w="3627" w:type="dxa"/>
            <w:tcBorders>
              <w:bottom w:val="single" w:sz="4" w:space="0" w:color="auto"/>
            </w:tcBorders>
          </w:tcPr>
          <w:p w14:paraId="4A5C2D66"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140F1EC0" w14:textId="77777777" w:rsidTr="003C5C9B">
        <w:trPr>
          <w:trHeight w:val="235"/>
        </w:trPr>
        <w:tc>
          <w:tcPr>
            <w:tcW w:w="2932" w:type="dxa"/>
            <w:tcBorders>
              <w:top w:val="single" w:sz="4" w:space="0" w:color="auto"/>
            </w:tcBorders>
          </w:tcPr>
          <w:p w14:paraId="26E8D0E3"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(kraj, datum)</w:t>
            </w:r>
          </w:p>
        </w:tc>
        <w:tc>
          <w:tcPr>
            <w:tcW w:w="2650" w:type="dxa"/>
          </w:tcPr>
          <w:p w14:paraId="4CA25ECB"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627" w:type="dxa"/>
            <w:tcBorders>
              <w:top w:val="single" w:sz="4" w:space="0" w:color="auto"/>
            </w:tcBorders>
          </w:tcPr>
          <w:p w14:paraId="0C1B72C8"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(ime in priimek odgovorne osebe ter podpis gospodarskega subjekta)</w:t>
            </w:r>
          </w:p>
        </w:tc>
      </w:tr>
    </w:tbl>
    <w:p w14:paraId="231B7927" w14:textId="77777777" w:rsidR="000D26E0" w:rsidRPr="00E00A30" w:rsidRDefault="000D26E0" w:rsidP="000D26E0">
      <w:pPr>
        <w:keepNext/>
        <w:keepLines/>
        <w:rPr>
          <w:rFonts w:ascii="Tahoma" w:hAnsi="Tahoma" w:cs="Tahoma"/>
        </w:rPr>
      </w:pPr>
    </w:p>
    <w:p w14:paraId="700398FE" w14:textId="77777777" w:rsidR="000D26E0" w:rsidRPr="00E00A30" w:rsidRDefault="000D26E0" w:rsidP="000D26E0">
      <w:pPr>
        <w:keepNext/>
        <w:keepLines/>
        <w:rPr>
          <w:rFonts w:ascii="Tahoma" w:hAnsi="Tahoma" w:cs="Tahoma"/>
        </w:rPr>
      </w:pPr>
    </w:p>
    <w:p w14:paraId="55114195" w14:textId="77777777" w:rsidR="000D26E0" w:rsidRPr="00E00A30" w:rsidRDefault="000D26E0" w:rsidP="000D26E0">
      <w:pPr>
        <w:keepNext/>
        <w:keepLines/>
        <w:rPr>
          <w:rFonts w:ascii="Tahoma" w:hAnsi="Tahoma" w:cs="Tahoma"/>
        </w:rPr>
      </w:pPr>
    </w:p>
    <w:p w14:paraId="120DCDF8" w14:textId="77777777" w:rsidR="000D26E0" w:rsidRPr="00E00A30" w:rsidRDefault="000D26E0" w:rsidP="000D26E0">
      <w:pPr>
        <w:keepNext/>
        <w:keepLines/>
        <w:rPr>
          <w:rFonts w:ascii="Tahoma" w:hAnsi="Tahoma" w:cs="Tahoma"/>
        </w:rPr>
      </w:pPr>
    </w:p>
    <w:p w14:paraId="36A35898" w14:textId="77777777" w:rsidR="000D26E0" w:rsidRPr="00E00A30" w:rsidRDefault="000D26E0" w:rsidP="000D26E0">
      <w:pPr>
        <w:keepNext/>
        <w:keepLines/>
        <w:rPr>
          <w:rFonts w:ascii="Tahoma" w:hAnsi="Tahoma" w:cs="Tahoma"/>
        </w:rPr>
      </w:pPr>
    </w:p>
    <w:p w14:paraId="338A8D38" w14:textId="77777777" w:rsidR="000D26E0" w:rsidRPr="00E00A30" w:rsidRDefault="000D26E0" w:rsidP="000D26E0">
      <w:pPr>
        <w:keepNext/>
        <w:keepLines/>
        <w:rPr>
          <w:rFonts w:ascii="Tahoma" w:hAnsi="Tahoma" w:cs="Tahoma"/>
        </w:rPr>
      </w:pPr>
    </w:p>
    <w:p w14:paraId="65587A8D" w14:textId="77777777" w:rsidR="000D26E0" w:rsidRPr="00E00A30" w:rsidRDefault="000D26E0" w:rsidP="000D26E0">
      <w:pPr>
        <w:keepNext/>
        <w:keepLines/>
        <w:rPr>
          <w:rFonts w:ascii="Tahoma" w:hAnsi="Tahoma" w:cs="Tahoma"/>
        </w:rPr>
      </w:pPr>
    </w:p>
    <w:p w14:paraId="0E6271EE" w14:textId="77777777" w:rsidR="000D26E0" w:rsidRPr="00E00A30" w:rsidRDefault="000D26E0" w:rsidP="000D26E0">
      <w:pPr>
        <w:keepNext/>
        <w:keepLines/>
        <w:rPr>
          <w:rFonts w:ascii="Tahoma" w:hAnsi="Tahoma" w:cs="Tahoma"/>
        </w:rPr>
      </w:pPr>
    </w:p>
    <w:p w14:paraId="71B970DA" w14:textId="77777777" w:rsidR="000D26E0" w:rsidRPr="00E00A30" w:rsidRDefault="000D26E0" w:rsidP="000D26E0">
      <w:pPr>
        <w:keepNext/>
        <w:keepLines/>
        <w:rPr>
          <w:rFonts w:ascii="Tahoma" w:hAnsi="Tahoma" w:cs="Tahoma"/>
        </w:rPr>
      </w:pPr>
    </w:p>
    <w:p w14:paraId="722B60A4" w14:textId="77777777" w:rsidR="000D26E0" w:rsidRPr="00E00A30" w:rsidRDefault="000D26E0" w:rsidP="000D26E0">
      <w:pPr>
        <w:keepNext/>
        <w:keepLines/>
        <w:rPr>
          <w:rFonts w:ascii="Tahoma" w:hAnsi="Tahoma" w:cs="Tahoma"/>
        </w:rPr>
      </w:pPr>
    </w:p>
    <w:p w14:paraId="052760C1" w14:textId="77777777" w:rsidR="000D26E0" w:rsidRPr="00E00A30" w:rsidRDefault="000D26E0" w:rsidP="000D26E0">
      <w:pPr>
        <w:keepNext/>
        <w:keepLines/>
        <w:rPr>
          <w:rFonts w:ascii="Tahoma" w:hAnsi="Tahoma" w:cs="Tahoma"/>
        </w:rPr>
      </w:pPr>
    </w:p>
    <w:p w14:paraId="52B77240" w14:textId="77777777" w:rsidR="000D26E0" w:rsidRPr="00E00A30" w:rsidRDefault="000D26E0" w:rsidP="000D26E0">
      <w:pPr>
        <w:keepNext/>
        <w:keepLines/>
        <w:rPr>
          <w:rFonts w:ascii="Tahoma" w:hAnsi="Tahoma" w:cs="Tahoma"/>
        </w:rPr>
      </w:pPr>
    </w:p>
    <w:p w14:paraId="62A6EC8C" w14:textId="77777777" w:rsidR="000D26E0" w:rsidRPr="00E00A30" w:rsidRDefault="000D26E0" w:rsidP="000D26E0">
      <w:pPr>
        <w:keepNext/>
        <w:keepLines/>
        <w:rPr>
          <w:rFonts w:ascii="Tahoma" w:hAnsi="Tahoma" w:cs="Tahoma"/>
        </w:rPr>
      </w:pPr>
    </w:p>
    <w:p w14:paraId="38CD94E5" w14:textId="77777777" w:rsidR="000D26E0" w:rsidRPr="00E00A30" w:rsidRDefault="000D26E0" w:rsidP="000D26E0">
      <w:pPr>
        <w:keepNext/>
        <w:keepLines/>
        <w:rPr>
          <w:rFonts w:ascii="Tahoma" w:hAnsi="Tahoma" w:cs="Tahoma"/>
        </w:rPr>
      </w:pPr>
    </w:p>
    <w:p w14:paraId="41D5ED75" w14:textId="77777777" w:rsidR="000D26E0" w:rsidRPr="00E00A30" w:rsidRDefault="000D26E0" w:rsidP="000D26E0">
      <w:pPr>
        <w:keepNext/>
        <w:keepLines/>
        <w:rPr>
          <w:rFonts w:ascii="Tahoma" w:hAnsi="Tahoma" w:cs="Tahoma"/>
        </w:rPr>
      </w:pPr>
    </w:p>
    <w:p w14:paraId="47037A4B" w14:textId="77777777" w:rsidR="000D26E0" w:rsidRPr="00E00A30" w:rsidRDefault="000D26E0" w:rsidP="000D26E0">
      <w:pPr>
        <w:keepNext/>
        <w:keepLines/>
        <w:rPr>
          <w:rFonts w:ascii="Tahoma" w:hAnsi="Tahoma" w:cs="Tahoma"/>
        </w:rPr>
      </w:pPr>
    </w:p>
    <w:p w14:paraId="6B777273" w14:textId="77777777" w:rsidR="000D26E0" w:rsidRPr="00E00A30" w:rsidRDefault="000D26E0" w:rsidP="000D26E0">
      <w:pPr>
        <w:keepNext/>
        <w:keepLines/>
        <w:rPr>
          <w:rFonts w:ascii="Tahoma" w:hAnsi="Tahoma" w:cs="Tahoma"/>
        </w:rPr>
      </w:pPr>
    </w:p>
    <w:p w14:paraId="606E927F" w14:textId="77777777" w:rsidR="000D26E0" w:rsidRPr="00E00A30" w:rsidRDefault="000D26E0" w:rsidP="000D26E0">
      <w:pPr>
        <w:keepNext/>
        <w:keepLines/>
        <w:rPr>
          <w:rFonts w:ascii="Tahoma" w:hAnsi="Tahoma" w:cs="Tahoma"/>
        </w:rPr>
      </w:pPr>
    </w:p>
    <w:p w14:paraId="0CF7018F" w14:textId="77777777" w:rsidR="000D26E0" w:rsidRPr="00E00A30" w:rsidRDefault="000D26E0" w:rsidP="000D26E0">
      <w:pPr>
        <w:keepNext/>
        <w:keepLines/>
        <w:rPr>
          <w:rFonts w:ascii="Tahoma" w:hAnsi="Tahoma" w:cs="Tahoma"/>
        </w:rPr>
      </w:pPr>
    </w:p>
    <w:p w14:paraId="7B03823E" w14:textId="77777777" w:rsidR="000D26E0" w:rsidRPr="00E00A30" w:rsidRDefault="000D26E0" w:rsidP="000D26E0">
      <w:pPr>
        <w:keepNext/>
        <w:keepLines/>
        <w:rPr>
          <w:rFonts w:ascii="Tahoma" w:hAnsi="Tahoma" w:cs="Tahoma"/>
        </w:rPr>
      </w:pPr>
    </w:p>
    <w:p w14:paraId="50A886AC" w14:textId="77777777" w:rsidR="000D26E0" w:rsidRPr="00E00A30" w:rsidRDefault="000D26E0" w:rsidP="000D26E0">
      <w:pPr>
        <w:keepNext/>
        <w:keepLines/>
        <w:rPr>
          <w:rFonts w:ascii="Tahoma" w:hAnsi="Tahoma" w:cs="Tahoma"/>
        </w:rPr>
      </w:pPr>
    </w:p>
    <w:p w14:paraId="6C4361F4" w14:textId="77777777" w:rsidR="000D26E0" w:rsidRPr="00E00A30" w:rsidRDefault="000D26E0" w:rsidP="000D26E0">
      <w:pPr>
        <w:keepNext/>
        <w:keepLines/>
        <w:rPr>
          <w:rFonts w:ascii="Tahoma" w:hAnsi="Tahoma" w:cs="Tahoma"/>
        </w:rPr>
      </w:pPr>
    </w:p>
    <w:p w14:paraId="7011B5F0" w14:textId="77777777" w:rsidR="000D26E0" w:rsidRPr="00E00A30" w:rsidRDefault="000D26E0" w:rsidP="000D26E0">
      <w:pPr>
        <w:keepNext/>
        <w:keepLines/>
        <w:rPr>
          <w:rFonts w:ascii="Tahoma" w:hAnsi="Tahoma" w:cs="Tahoma"/>
        </w:rPr>
      </w:pPr>
    </w:p>
    <w:p w14:paraId="727DB265" w14:textId="77777777" w:rsidR="000D26E0" w:rsidRPr="00E00A30" w:rsidRDefault="000D26E0" w:rsidP="000D26E0">
      <w:pPr>
        <w:keepNext/>
        <w:keepLines/>
        <w:rPr>
          <w:rFonts w:ascii="Tahoma" w:hAnsi="Tahoma" w:cs="Tahoma"/>
        </w:rPr>
      </w:pPr>
    </w:p>
    <w:p w14:paraId="5B31B06B" w14:textId="77777777" w:rsidR="000D26E0" w:rsidRPr="00E00A30" w:rsidRDefault="000D26E0" w:rsidP="000D26E0">
      <w:pPr>
        <w:keepNext/>
        <w:keepLines/>
        <w:rPr>
          <w:rFonts w:ascii="Tahoma" w:hAnsi="Tahoma" w:cs="Tahoma"/>
        </w:rPr>
      </w:pPr>
    </w:p>
    <w:p w14:paraId="511958A3" w14:textId="3AEE8FAF" w:rsidR="000D26E0" w:rsidRPr="00E00A30" w:rsidRDefault="000D26E0" w:rsidP="000D26E0">
      <w:pPr>
        <w:keepNext/>
        <w:keepLines/>
        <w:rPr>
          <w:rFonts w:ascii="Tahoma" w:hAnsi="Tahoma" w:cs="Tahoma"/>
        </w:rPr>
      </w:pPr>
    </w:p>
    <w:p w14:paraId="469DC3E4" w14:textId="358640C6" w:rsidR="000D26E0" w:rsidRPr="00E00A30" w:rsidRDefault="000D26E0" w:rsidP="000D26E0">
      <w:pPr>
        <w:keepNext/>
        <w:keepLines/>
        <w:rPr>
          <w:rFonts w:ascii="Tahoma" w:hAnsi="Tahoma" w:cs="Tahoma"/>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D26E0" w:rsidRPr="00E00A30" w14:paraId="1A969C5A" w14:textId="77777777" w:rsidTr="003C5C9B">
        <w:tc>
          <w:tcPr>
            <w:tcW w:w="8080" w:type="dxa"/>
            <w:tcBorders>
              <w:top w:val="single" w:sz="4" w:space="0" w:color="auto"/>
              <w:bottom w:val="single" w:sz="4" w:space="0" w:color="auto"/>
            </w:tcBorders>
          </w:tcPr>
          <w:p w14:paraId="2D70EE07" w14:textId="77777777" w:rsidR="000D26E0" w:rsidRPr="00E00A30" w:rsidRDefault="000D26E0" w:rsidP="000D26E0">
            <w:pPr>
              <w:keepNext/>
              <w:keepLines/>
              <w:jc w:val="both"/>
              <w:rPr>
                <w:rFonts w:ascii="Tahoma" w:hAnsi="Tahoma" w:cs="Tahoma"/>
              </w:rPr>
            </w:pPr>
            <w:r w:rsidRPr="00E00A30">
              <w:rPr>
                <w:rFonts w:ascii="Tahoma" w:hAnsi="Tahoma" w:cs="Tahoma"/>
              </w:rPr>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t xml:space="preserve">PODATKI O PONUDNIKU </w:t>
            </w:r>
          </w:p>
        </w:tc>
        <w:tc>
          <w:tcPr>
            <w:tcW w:w="1344" w:type="dxa"/>
            <w:tcBorders>
              <w:top w:val="single" w:sz="4" w:space="0" w:color="auto"/>
              <w:bottom w:val="single" w:sz="4" w:space="0" w:color="auto"/>
            </w:tcBorders>
          </w:tcPr>
          <w:p w14:paraId="6068411B" w14:textId="77777777" w:rsidR="000D26E0" w:rsidRPr="00E00A30" w:rsidRDefault="000D26E0" w:rsidP="000D26E0">
            <w:pPr>
              <w:keepNext/>
              <w:keepLines/>
              <w:jc w:val="both"/>
              <w:rPr>
                <w:rFonts w:ascii="Tahoma" w:hAnsi="Tahoma" w:cs="Tahoma"/>
                <w:b/>
                <w:bCs/>
                <w:i/>
                <w:iCs/>
              </w:rPr>
            </w:pPr>
            <w:r w:rsidRPr="00E00A30">
              <w:rPr>
                <w:rFonts w:ascii="Tahoma" w:hAnsi="Tahoma" w:cs="Tahoma"/>
                <w:b/>
                <w:bCs/>
                <w:i/>
                <w:iCs/>
              </w:rPr>
              <w:t>Priloga 1</w:t>
            </w:r>
          </w:p>
        </w:tc>
      </w:tr>
    </w:tbl>
    <w:p w14:paraId="1EF8DF9F" w14:textId="77777777" w:rsidR="000D26E0" w:rsidRPr="00E00A30" w:rsidRDefault="000D26E0" w:rsidP="000D26E0">
      <w:pPr>
        <w:keepNext/>
        <w:keepLines/>
        <w:jc w:val="both"/>
        <w:rPr>
          <w:rFonts w:ascii="Tahoma" w:hAnsi="Tahoma" w:cs="Tahoma"/>
          <w:b/>
        </w:rPr>
      </w:pPr>
    </w:p>
    <w:p w14:paraId="4CA78FB5" w14:textId="13C07F1E" w:rsidR="000D26E0" w:rsidRPr="00E00A30" w:rsidRDefault="008C6177" w:rsidP="000D26E0">
      <w:pPr>
        <w:keepNext/>
        <w:keepLines/>
        <w:jc w:val="both"/>
        <w:rPr>
          <w:rFonts w:ascii="Tahoma" w:hAnsi="Tahoma" w:cs="Tahoma"/>
          <w:b/>
        </w:rPr>
      </w:pPr>
      <w:r w:rsidRPr="00E00A30">
        <w:rPr>
          <w:rFonts w:ascii="Tahoma" w:hAnsi="Tahoma" w:cs="Tahoma"/>
          <w:b/>
          <w:noProof/>
        </w:rPr>
        <w:t>VKS-177/23 - Dobava in vgradnja dveh transformatorjev v TP 135 na CČN</w:t>
      </w:r>
    </w:p>
    <w:p w14:paraId="5340EE64" w14:textId="77777777" w:rsidR="000D26E0" w:rsidRPr="00E00A30" w:rsidRDefault="000D26E0" w:rsidP="000D26E0">
      <w:pPr>
        <w:keepNext/>
        <w:keepLines/>
        <w:tabs>
          <w:tab w:val="left" w:pos="567"/>
          <w:tab w:val="num" w:pos="851"/>
          <w:tab w:val="left" w:pos="993"/>
        </w:tabs>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D26E0" w:rsidRPr="00E00A30" w14:paraId="1FB81F83" w14:textId="77777777" w:rsidTr="003C5C9B">
        <w:tc>
          <w:tcPr>
            <w:tcW w:w="2552" w:type="dxa"/>
            <w:tcBorders>
              <w:top w:val="nil"/>
              <w:left w:val="nil"/>
              <w:bottom w:val="nil"/>
              <w:right w:val="nil"/>
            </w:tcBorders>
            <w:vAlign w:val="bottom"/>
          </w:tcPr>
          <w:p w14:paraId="7D0651C9"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Naziv ponudnika</w:t>
            </w:r>
          </w:p>
        </w:tc>
        <w:tc>
          <w:tcPr>
            <w:tcW w:w="6804" w:type="dxa"/>
            <w:tcBorders>
              <w:top w:val="nil"/>
              <w:left w:val="nil"/>
              <w:right w:val="nil"/>
            </w:tcBorders>
          </w:tcPr>
          <w:p w14:paraId="767C7597"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13E260E5" w14:textId="77777777" w:rsidTr="003C5C9B">
        <w:tc>
          <w:tcPr>
            <w:tcW w:w="2552" w:type="dxa"/>
            <w:tcBorders>
              <w:top w:val="nil"/>
              <w:left w:val="nil"/>
              <w:bottom w:val="nil"/>
              <w:right w:val="nil"/>
            </w:tcBorders>
          </w:tcPr>
          <w:p w14:paraId="759DAF97" w14:textId="77777777" w:rsidR="000D26E0" w:rsidRPr="00E00A30" w:rsidRDefault="000D26E0" w:rsidP="000D26E0">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3D662D3D"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75EA4970" w14:textId="77777777" w:rsidTr="003C5C9B">
        <w:tc>
          <w:tcPr>
            <w:tcW w:w="2552" w:type="dxa"/>
            <w:tcBorders>
              <w:top w:val="nil"/>
              <w:left w:val="nil"/>
              <w:bottom w:val="nil"/>
              <w:right w:val="nil"/>
            </w:tcBorders>
            <w:vAlign w:val="bottom"/>
          </w:tcPr>
          <w:p w14:paraId="6EABDB99"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Naslov (sedež) ponudnika</w:t>
            </w:r>
          </w:p>
        </w:tc>
        <w:tc>
          <w:tcPr>
            <w:tcW w:w="6804" w:type="dxa"/>
            <w:tcBorders>
              <w:top w:val="nil"/>
              <w:left w:val="nil"/>
              <w:right w:val="nil"/>
            </w:tcBorders>
          </w:tcPr>
          <w:p w14:paraId="52147571"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309CEBD7" w14:textId="77777777" w:rsidTr="003C5C9B">
        <w:tc>
          <w:tcPr>
            <w:tcW w:w="2552" w:type="dxa"/>
            <w:tcBorders>
              <w:top w:val="nil"/>
              <w:left w:val="nil"/>
              <w:bottom w:val="nil"/>
              <w:right w:val="nil"/>
            </w:tcBorders>
          </w:tcPr>
          <w:p w14:paraId="38104247" w14:textId="77777777" w:rsidR="000D26E0" w:rsidRPr="00E00A30" w:rsidRDefault="000D26E0" w:rsidP="000D26E0">
            <w:pPr>
              <w:keepNext/>
              <w:keepLines/>
              <w:tabs>
                <w:tab w:val="left" w:pos="567"/>
                <w:tab w:val="num" w:pos="851"/>
                <w:tab w:val="left" w:pos="993"/>
              </w:tabs>
              <w:jc w:val="both"/>
              <w:rPr>
                <w:rFonts w:ascii="Tahoma" w:hAnsi="Tahoma" w:cs="Tahoma"/>
              </w:rPr>
            </w:pPr>
          </w:p>
        </w:tc>
        <w:tc>
          <w:tcPr>
            <w:tcW w:w="6804" w:type="dxa"/>
            <w:tcBorders>
              <w:left w:val="nil"/>
              <w:right w:val="nil"/>
            </w:tcBorders>
          </w:tcPr>
          <w:p w14:paraId="62CB698B" w14:textId="77777777" w:rsidR="000D26E0" w:rsidRPr="00E00A30" w:rsidRDefault="000D26E0" w:rsidP="000D26E0">
            <w:pPr>
              <w:keepNext/>
              <w:keepLines/>
              <w:tabs>
                <w:tab w:val="left" w:pos="567"/>
                <w:tab w:val="num" w:pos="851"/>
                <w:tab w:val="left" w:pos="993"/>
              </w:tabs>
              <w:jc w:val="both"/>
              <w:rPr>
                <w:rFonts w:ascii="Tahoma" w:hAnsi="Tahoma" w:cs="Tahoma"/>
              </w:rPr>
            </w:pPr>
          </w:p>
        </w:tc>
      </w:tr>
    </w:tbl>
    <w:p w14:paraId="0F1051A1" w14:textId="77777777" w:rsidR="000D26E0" w:rsidRPr="00E00A30" w:rsidRDefault="000D26E0" w:rsidP="000D26E0">
      <w:pPr>
        <w:keepNext/>
        <w:keepLines/>
        <w:tabs>
          <w:tab w:val="left" w:pos="2552"/>
        </w:tabs>
        <w:ind w:left="284" w:hanging="284"/>
        <w:jc w:val="both"/>
        <w:rPr>
          <w:rFonts w:ascii="Tahoma" w:hAnsi="Tahoma" w:cs="Tahoma"/>
          <w:sz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D26E0" w:rsidRPr="00E00A30" w14:paraId="06978B93" w14:textId="77777777" w:rsidTr="003C5C9B">
        <w:tc>
          <w:tcPr>
            <w:tcW w:w="2552" w:type="dxa"/>
            <w:tcBorders>
              <w:top w:val="nil"/>
              <w:left w:val="nil"/>
              <w:bottom w:val="nil"/>
              <w:right w:val="nil"/>
            </w:tcBorders>
            <w:vAlign w:val="bottom"/>
          </w:tcPr>
          <w:p w14:paraId="00183BA6" w14:textId="77777777" w:rsidR="000D26E0" w:rsidRPr="00E00A30" w:rsidRDefault="000D26E0" w:rsidP="000D26E0">
            <w:pPr>
              <w:keepNext/>
              <w:keepLines/>
              <w:tabs>
                <w:tab w:val="left" w:pos="567"/>
                <w:tab w:val="num" w:pos="851"/>
                <w:tab w:val="left" w:pos="993"/>
              </w:tabs>
              <w:rPr>
                <w:rFonts w:ascii="Tahoma" w:hAnsi="Tahoma" w:cs="Tahoma"/>
              </w:rPr>
            </w:pPr>
            <w:r w:rsidRPr="00E00A30">
              <w:rPr>
                <w:rFonts w:ascii="Tahoma" w:hAnsi="Tahoma" w:cs="Tahoma"/>
              </w:rPr>
              <w:t>Transakcijski račun/Poslovni račun (IBAN, SWIFT)</w:t>
            </w:r>
          </w:p>
        </w:tc>
        <w:tc>
          <w:tcPr>
            <w:tcW w:w="6804" w:type="dxa"/>
            <w:tcBorders>
              <w:top w:val="nil"/>
              <w:left w:val="nil"/>
              <w:right w:val="nil"/>
            </w:tcBorders>
          </w:tcPr>
          <w:p w14:paraId="3CB4FE96"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741A3790" w14:textId="77777777" w:rsidTr="003C5C9B">
        <w:tc>
          <w:tcPr>
            <w:tcW w:w="2552" w:type="dxa"/>
            <w:tcBorders>
              <w:top w:val="nil"/>
              <w:left w:val="nil"/>
              <w:bottom w:val="nil"/>
              <w:right w:val="nil"/>
            </w:tcBorders>
            <w:vAlign w:val="bottom"/>
          </w:tcPr>
          <w:p w14:paraId="7ED247A9" w14:textId="77777777" w:rsidR="000D26E0" w:rsidRPr="00E00A30" w:rsidRDefault="000D26E0" w:rsidP="000D26E0">
            <w:pPr>
              <w:keepNext/>
              <w:keepLines/>
              <w:tabs>
                <w:tab w:val="left" w:pos="567"/>
                <w:tab w:val="left" w:pos="993"/>
              </w:tabs>
              <w:jc w:val="both"/>
              <w:rPr>
                <w:rFonts w:ascii="Tahoma" w:hAnsi="Tahoma" w:cs="Tahoma"/>
              </w:rPr>
            </w:pPr>
            <w:r w:rsidRPr="00E00A30">
              <w:rPr>
                <w:rFonts w:ascii="Tahoma" w:hAnsi="Tahoma" w:cs="Tahoma"/>
              </w:rPr>
              <w:t>Matična banka</w:t>
            </w:r>
          </w:p>
        </w:tc>
        <w:tc>
          <w:tcPr>
            <w:tcW w:w="6804" w:type="dxa"/>
            <w:tcBorders>
              <w:left w:val="nil"/>
              <w:right w:val="nil"/>
            </w:tcBorders>
          </w:tcPr>
          <w:p w14:paraId="6414269D"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30893D3D" w14:textId="77777777" w:rsidTr="003C5C9B">
        <w:tc>
          <w:tcPr>
            <w:tcW w:w="2552" w:type="dxa"/>
            <w:tcBorders>
              <w:top w:val="nil"/>
              <w:left w:val="nil"/>
              <w:bottom w:val="nil"/>
              <w:right w:val="nil"/>
            </w:tcBorders>
            <w:vAlign w:val="bottom"/>
          </w:tcPr>
          <w:p w14:paraId="2CD28A0C" w14:textId="77777777" w:rsidR="000D26E0" w:rsidRPr="00E00A30" w:rsidRDefault="000D26E0" w:rsidP="000D26E0">
            <w:pPr>
              <w:keepNext/>
              <w:keepLines/>
              <w:tabs>
                <w:tab w:val="left" w:pos="567"/>
                <w:tab w:val="left" w:pos="993"/>
              </w:tabs>
              <w:jc w:val="both"/>
              <w:rPr>
                <w:rFonts w:ascii="Tahoma" w:hAnsi="Tahoma" w:cs="Tahoma"/>
              </w:rPr>
            </w:pPr>
            <w:r w:rsidRPr="00E00A30">
              <w:rPr>
                <w:rFonts w:ascii="Tahoma" w:hAnsi="Tahoma" w:cs="Tahoma"/>
              </w:rPr>
              <w:t>ID številka za DDV</w:t>
            </w:r>
          </w:p>
        </w:tc>
        <w:tc>
          <w:tcPr>
            <w:tcW w:w="6804" w:type="dxa"/>
            <w:tcBorders>
              <w:left w:val="nil"/>
              <w:bottom w:val="single" w:sz="4" w:space="0" w:color="auto"/>
              <w:right w:val="nil"/>
            </w:tcBorders>
          </w:tcPr>
          <w:p w14:paraId="2406B638"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75805CC6" w14:textId="77777777" w:rsidTr="003C5C9B">
        <w:tc>
          <w:tcPr>
            <w:tcW w:w="2552" w:type="dxa"/>
            <w:tcBorders>
              <w:top w:val="nil"/>
              <w:left w:val="nil"/>
              <w:bottom w:val="nil"/>
              <w:right w:val="nil"/>
            </w:tcBorders>
            <w:vAlign w:val="bottom"/>
          </w:tcPr>
          <w:p w14:paraId="1BFF1E29" w14:textId="77777777" w:rsidR="000D26E0" w:rsidRPr="00E00A30" w:rsidRDefault="000D26E0" w:rsidP="000D26E0">
            <w:pPr>
              <w:keepNext/>
              <w:keepLines/>
              <w:tabs>
                <w:tab w:val="left" w:pos="567"/>
                <w:tab w:val="left" w:pos="993"/>
              </w:tabs>
              <w:jc w:val="both"/>
              <w:rPr>
                <w:rFonts w:ascii="Tahoma" w:hAnsi="Tahoma" w:cs="Tahoma"/>
              </w:rPr>
            </w:pPr>
            <w:r w:rsidRPr="00E00A30">
              <w:rPr>
                <w:rFonts w:ascii="Tahoma" w:hAnsi="Tahoma" w:cs="Tahoma"/>
              </w:rPr>
              <w:t>Finančni urad</w:t>
            </w:r>
          </w:p>
        </w:tc>
        <w:tc>
          <w:tcPr>
            <w:tcW w:w="6804" w:type="dxa"/>
            <w:tcBorders>
              <w:left w:val="nil"/>
              <w:bottom w:val="single" w:sz="4" w:space="0" w:color="auto"/>
              <w:right w:val="nil"/>
            </w:tcBorders>
          </w:tcPr>
          <w:p w14:paraId="2534CBEF"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4C19F8C9" w14:textId="77777777" w:rsidTr="003C5C9B">
        <w:tc>
          <w:tcPr>
            <w:tcW w:w="2552" w:type="dxa"/>
            <w:tcBorders>
              <w:top w:val="nil"/>
              <w:left w:val="nil"/>
              <w:bottom w:val="nil"/>
              <w:right w:val="nil"/>
            </w:tcBorders>
            <w:vAlign w:val="bottom"/>
          </w:tcPr>
          <w:p w14:paraId="587406AC" w14:textId="77777777" w:rsidR="000D26E0" w:rsidRPr="00E00A30" w:rsidRDefault="000D26E0" w:rsidP="000D26E0">
            <w:pPr>
              <w:keepNext/>
              <w:keepLines/>
              <w:tabs>
                <w:tab w:val="left" w:pos="567"/>
                <w:tab w:val="left" w:pos="993"/>
              </w:tabs>
              <w:jc w:val="both"/>
              <w:rPr>
                <w:rFonts w:ascii="Tahoma" w:hAnsi="Tahoma" w:cs="Tahoma"/>
              </w:rPr>
            </w:pPr>
            <w:r w:rsidRPr="00E00A30">
              <w:rPr>
                <w:rFonts w:ascii="Tahoma" w:hAnsi="Tahoma" w:cs="Tahoma"/>
              </w:rPr>
              <w:t>Matična številka</w:t>
            </w:r>
          </w:p>
        </w:tc>
        <w:tc>
          <w:tcPr>
            <w:tcW w:w="6804" w:type="dxa"/>
            <w:tcBorders>
              <w:left w:val="nil"/>
              <w:bottom w:val="single" w:sz="4" w:space="0" w:color="auto"/>
              <w:right w:val="nil"/>
            </w:tcBorders>
          </w:tcPr>
          <w:p w14:paraId="7630E04E" w14:textId="77777777" w:rsidR="000D26E0" w:rsidRPr="00E00A30" w:rsidRDefault="000D26E0" w:rsidP="000D26E0">
            <w:pPr>
              <w:keepNext/>
              <w:keepLines/>
              <w:tabs>
                <w:tab w:val="left" w:pos="567"/>
                <w:tab w:val="num" w:pos="851"/>
                <w:tab w:val="left" w:pos="993"/>
              </w:tabs>
              <w:jc w:val="both"/>
              <w:rPr>
                <w:rFonts w:ascii="Tahoma" w:hAnsi="Tahoma" w:cs="Tahoma"/>
              </w:rPr>
            </w:pPr>
          </w:p>
        </w:tc>
      </w:tr>
    </w:tbl>
    <w:p w14:paraId="1B6A18F4" w14:textId="77777777" w:rsidR="000D26E0" w:rsidRPr="00E00A30" w:rsidRDefault="000D26E0" w:rsidP="000D26E0">
      <w:pPr>
        <w:keepNext/>
        <w:keepLines/>
        <w:tabs>
          <w:tab w:val="left" w:pos="567"/>
          <w:tab w:val="num" w:pos="851"/>
          <w:tab w:val="left" w:pos="993"/>
        </w:tabs>
        <w:jc w:val="both"/>
        <w:rPr>
          <w:rFonts w:ascii="Tahoma" w:hAnsi="Tahoma" w:cs="Tahoma"/>
          <w:sz w:val="18"/>
          <w:szCs w:val="18"/>
        </w:rPr>
      </w:pPr>
    </w:p>
    <w:tbl>
      <w:tblPr>
        <w:tblW w:w="9636" w:type="dxa"/>
        <w:tblLayout w:type="fixed"/>
        <w:tblLook w:val="04A0" w:firstRow="1" w:lastRow="0" w:firstColumn="1" w:lastColumn="0" w:noHBand="0" w:noVBand="1"/>
      </w:tblPr>
      <w:tblGrid>
        <w:gridCol w:w="3536"/>
        <w:gridCol w:w="3050"/>
        <w:gridCol w:w="3050"/>
      </w:tblGrid>
      <w:tr w:rsidR="000D26E0" w:rsidRPr="00E00A30" w14:paraId="7F9B5A92" w14:textId="77777777" w:rsidTr="003C5C9B">
        <w:tc>
          <w:tcPr>
            <w:tcW w:w="3536" w:type="dxa"/>
            <w:shd w:val="clear" w:color="auto" w:fill="auto"/>
          </w:tcPr>
          <w:p w14:paraId="504C0BA0" w14:textId="77777777" w:rsidR="000D26E0" w:rsidRPr="00E00A30" w:rsidRDefault="000D26E0" w:rsidP="000D26E0">
            <w:pPr>
              <w:keepNext/>
              <w:keepLines/>
              <w:tabs>
                <w:tab w:val="left" w:pos="2835"/>
              </w:tabs>
              <w:jc w:val="both"/>
              <w:rPr>
                <w:rFonts w:ascii="Tahoma" w:hAnsi="Tahoma" w:cs="Tahoma"/>
                <w:sz w:val="16"/>
              </w:rPr>
            </w:pPr>
          </w:p>
          <w:p w14:paraId="1066E1CE" w14:textId="77777777" w:rsidR="000D26E0" w:rsidRPr="00E00A30" w:rsidRDefault="000D26E0" w:rsidP="000D26E0">
            <w:pPr>
              <w:keepNext/>
              <w:keepLines/>
              <w:tabs>
                <w:tab w:val="left" w:pos="2835"/>
              </w:tabs>
              <w:ind w:left="-108"/>
              <w:jc w:val="both"/>
              <w:rPr>
                <w:rFonts w:ascii="Tahoma" w:hAnsi="Tahoma" w:cs="Tahoma"/>
                <w:sz w:val="16"/>
              </w:rPr>
            </w:pPr>
            <w:r w:rsidRPr="00E00A30">
              <w:rPr>
                <w:rFonts w:ascii="Tahoma" w:hAnsi="Tahoma" w:cs="Tahoma"/>
                <w:sz w:val="16"/>
              </w:rPr>
              <w:t>Ponudnik je MSP* (označi):</w:t>
            </w:r>
          </w:p>
        </w:tc>
        <w:tc>
          <w:tcPr>
            <w:tcW w:w="3050" w:type="dxa"/>
            <w:shd w:val="clear" w:color="auto" w:fill="auto"/>
          </w:tcPr>
          <w:p w14:paraId="55F145CB" w14:textId="77777777" w:rsidR="000D26E0" w:rsidRPr="00E00A30" w:rsidRDefault="000D26E0" w:rsidP="000D26E0">
            <w:pPr>
              <w:keepNext/>
              <w:keepLines/>
              <w:numPr>
                <w:ilvl w:val="0"/>
                <w:numId w:val="8"/>
              </w:numPr>
              <w:tabs>
                <w:tab w:val="left" w:pos="1008"/>
                <w:tab w:val="left" w:pos="3843"/>
              </w:tabs>
              <w:ind w:left="1717" w:hanging="1357"/>
              <w:jc w:val="both"/>
              <w:rPr>
                <w:rFonts w:ascii="Tahoma" w:hAnsi="Tahoma" w:cs="Tahoma"/>
                <w:sz w:val="16"/>
              </w:rPr>
            </w:pPr>
            <w:r w:rsidRPr="00E00A30">
              <w:rPr>
                <w:rFonts w:ascii="Tahoma" w:hAnsi="Tahoma" w:cs="Tahoma"/>
                <w:sz w:val="16"/>
              </w:rPr>
              <w:t>Da</w:t>
            </w:r>
          </w:p>
        </w:tc>
        <w:tc>
          <w:tcPr>
            <w:tcW w:w="3050" w:type="dxa"/>
            <w:shd w:val="clear" w:color="auto" w:fill="auto"/>
          </w:tcPr>
          <w:p w14:paraId="240F7229" w14:textId="77777777" w:rsidR="000D26E0" w:rsidRPr="00E00A30" w:rsidRDefault="000D26E0" w:rsidP="000D26E0">
            <w:pPr>
              <w:keepNext/>
              <w:keepLines/>
              <w:numPr>
                <w:ilvl w:val="0"/>
                <w:numId w:val="8"/>
              </w:numPr>
              <w:tabs>
                <w:tab w:val="left" w:pos="893"/>
              </w:tabs>
              <w:jc w:val="both"/>
              <w:rPr>
                <w:rFonts w:ascii="Tahoma" w:hAnsi="Tahoma" w:cs="Tahoma"/>
                <w:sz w:val="16"/>
              </w:rPr>
            </w:pPr>
            <w:r w:rsidRPr="00E00A30">
              <w:rPr>
                <w:rFonts w:ascii="Tahoma" w:hAnsi="Tahoma" w:cs="Tahoma"/>
                <w:sz w:val="16"/>
              </w:rPr>
              <w:t xml:space="preserve">Ne </w:t>
            </w:r>
          </w:p>
        </w:tc>
      </w:tr>
    </w:tbl>
    <w:p w14:paraId="05EE7E6A" w14:textId="77777777" w:rsidR="000D26E0" w:rsidRPr="00E00A30" w:rsidRDefault="000D26E0" w:rsidP="000D26E0">
      <w:pPr>
        <w:keepNext/>
        <w:keepLines/>
        <w:tabs>
          <w:tab w:val="left" w:pos="2835"/>
        </w:tabs>
        <w:ind w:left="284"/>
        <w:jc w:val="both"/>
        <w:rPr>
          <w:rFonts w:ascii="Tahoma" w:hAnsi="Tahoma" w:cs="Tahoma"/>
          <w:sz w:val="16"/>
        </w:rPr>
      </w:pPr>
      <w:r w:rsidRPr="00E00A30">
        <w:rPr>
          <w:rFonts w:ascii="Tahoma" w:hAnsi="Tahoma" w:cs="Tahoma"/>
          <w:sz w:val="16"/>
        </w:rPr>
        <w:t>*MSP: mikro, mala in srednje velika podjetja kot so opredeljena v Priporočilu Komisije 2003/361/ES</w:t>
      </w:r>
      <w:r w:rsidRPr="00E00A30">
        <w:rPr>
          <w:rFonts w:ascii="Tahoma" w:hAnsi="Tahoma" w:cs="Tahoma"/>
          <w:sz w:val="16"/>
          <w:vertAlign w:val="superscript"/>
        </w:rPr>
        <w:footnoteReference w:id="1"/>
      </w:r>
      <w:r w:rsidRPr="00E00A30">
        <w:rPr>
          <w:rFonts w:ascii="Tahoma" w:hAnsi="Tahoma" w:cs="Tahoma"/>
          <w:sz w:val="16"/>
        </w:rPr>
        <w:t>.</w:t>
      </w:r>
    </w:p>
    <w:p w14:paraId="29746739" w14:textId="77777777" w:rsidR="000D26E0" w:rsidRPr="00E00A30" w:rsidRDefault="000D26E0" w:rsidP="000D26E0">
      <w:pPr>
        <w:keepNext/>
        <w:keepLines/>
        <w:tabs>
          <w:tab w:val="left" w:pos="2552"/>
        </w:tabs>
        <w:ind w:left="284" w:hanging="284"/>
        <w:jc w:val="both"/>
        <w:rPr>
          <w:rFonts w:ascii="Tahoma" w:hAnsi="Tahoma" w:cs="Tahoma"/>
          <w:sz w:val="18"/>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D26E0" w:rsidRPr="00E00A30" w14:paraId="4916DCBA" w14:textId="77777777" w:rsidTr="003C5C9B">
        <w:tc>
          <w:tcPr>
            <w:tcW w:w="2552" w:type="dxa"/>
            <w:tcBorders>
              <w:top w:val="nil"/>
              <w:left w:val="nil"/>
              <w:bottom w:val="nil"/>
              <w:right w:val="nil"/>
            </w:tcBorders>
            <w:vAlign w:val="bottom"/>
          </w:tcPr>
          <w:p w14:paraId="71A8D0D1" w14:textId="77777777" w:rsidR="000D26E0" w:rsidRPr="00E00A30" w:rsidRDefault="000D26E0" w:rsidP="000D26E0">
            <w:pPr>
              <w:keepNext/>
              <w:keepLines/>
              <w:tabs>
                <w:tab w:val="left" w:pos="567"/>
                <w:tab w:val="num" w:pos="851"/>
                <w:tab w:val="left" w:pos="993"/>
              </w:tabs>
              <w:rPr>
                <w:rFonts w:ascii="Tahoma" w:hAnsi="Tahoma" w:cs="Tahoma"/>
              </w:rPr>
            </w:pPr>
          </w:p>
          <w:p w14:paraId="745FDD54" w14:textId="77777777" w:rsidR="000D26E0" w:rsidRPr="00E00A30" w:rsidRDefault="000D26E0" w:rsidP="000D26E0">
            <w:pPr>
              <w:keepNext/>
              <w:keepLines/>
              <w:tabs>
                <w:tab w:val="left" w:pos="567"/>
                <w:tab w:val="num" w:pos="851"/>
                <w:tab w:val="left" w:pos="993"/>
              </w:tabs>
              <w:rPr>
                <w:rFonts w:ascii="Tahoma" w:hAnsi="Tahoma" w:cs="Tahoma"/>
              </w:rPr>
            </w:pPr>
            <w:r w:rsidRPr="00E00A30">
              <w:rPr>
                <w:rFonts w:ascii="Tahoma" w:hAnsi="Tahoma" w:cs="Tahoma"/>
              </w:rPr>
              <w:t>Odgovorna oseba (podpisnik pogodbe)</w:t>
            </w:r>
          </w:p>
        </w:tc>
        <w:tc>
          <w:tcPr>
            <w:tcW w:w="6804" w:type="dxa"/>
            <w:tcBorders>
              <w:top w:val="nil"/>
              <w:left w:val="nil"/>
              <w:right w:val="nil"/>
            </w:tcBorders>
          </w:tcPr>
          <w:p w14:paraId="1CBAE604"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07FAF71E" w14:textId="77777777" w:rsidTr="003C5C9B">
        <w:tc>
          <w:tcPr>
            <w:tcW w:w="2552" w:type="dxa"/>
            <w:tcBorders>
              <w:top w:val="nil"/>
              <w:left w:val="nil"/>
              <w:bottom w:val="nil"/>
              <w:right w:val="nil"/>
            </w:tcBorders>
            <w:vAlign w:val="bottom"/>
          </w:tcPr>
          <w:p w14:paraId="0D1EAB08" w14:textId="77777777" w:rsidR="000D26E0" w:rsidRPr="00E00A30" w:rsidRDefault="000D26E0" w:rsidP="000D26E0">
            <w:pPr>
              <w:keepNext/>
              <w:keepLines/>
              <w:numPr>
                <w:ilvl w:val="0"/>
                <w:numId w:val="3"/>
              </w:numPr>
              <w:tabs>
                <w:tab w:val="clear" w:pos="360"/>
                <w:tab w:val="left" w:pos="567"/>
                <w:tab w:val="left" w:pos="993"/>
              </w:tabs>
              <w:jc w:val="both"/>
              <w:rPr>
                <w:rFonts w:ascii="Tahoma" w:hAnsi="Tahoma" w:cs="Tahoma"/>
              </w:rPr>
            </w:pPr>
            <w:r w:rsidRPr="00E00A30">
              <w:rPr>
                <w:rFonts w:ascii="Tahoma" w:hAnsi="Tahoma" w:cs="Tahoma"/>
              </w:rPr>
              <w:t>funkcija</w:t>
            </w:r>
          </w:p>
        </w:tc>
        <w:tc>
          <w:tcPr>
            <w:tcW w:w="6804" w:type="dxa"/>
            <w:tcBorders>
              <w:left w:val="nil"/>
              <w:right w:val="nil"/>
            </w:tcBorders>
          </w:tcPr>
          <w:p w14:paraId="6C94151D"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5087CD32" w14:textId="77777777" w:rsidTr="003C5C9B">
        <w:tc>
          <w:tcPr>
            <w:tcW w:w="2552" w:type="dxa"/>
            <w:tcBorders>
              <w:top w:val="nil"/>
              <w:left w:val="nil"/>
              <w:bottom w:val="nil"/>
              <w:right w:val="nil"/>
            </w:tcBorders>
            <w:vAlign w:val="bottom"/>
          </w:tcPr>
          <w:p w14:paraId="41E6FDDC" w14:textId="77777777" w:rsidR="000D26E0" w:rsidRPr="00E00A30" w:rsidRDefault="000D26E0" w:rsidP="000D26E0">
            <w:pPr>
              <w:keepNext/>
              <w:keepLines/>
              <w:numPr>
                <w:ilvl w:val="0"/>
                <w:numId w:val="3"/>
              </w:numPr>
              <w:tabs>
                <w:tab w:val="clear" w:pos="360"/>
                <w:tab w:val="left" w:pos="567"/>
                <w:tab w:val="left" w:pos="993"/>
              </w:tabs>
              <w:jc w:val="both"/>
              <w:rPr>
                <w:rFonts w:ascii="Tahoma" w:hAnsi="Tahoma" w:cs="Tahoma"/>
              </w:rPr>
            </w:pPr>
            <w:r w:rsidRPr="00E00A30">
              <w:rPr>
                <w:rFonts w:ascii="Tahoma" w:hAnsi="Tahoma" w:cs="Tahoma"/>
              </w:rPr>
              <w:t>telefon</w:t>
            </w:r>
          </w:p>
        </w:tc>
        <w:tc>
          <w:tcPr>
            <w:tcW w:w="6804" w:type="dxa"/>
            <w:tcBorders>
              <w:left w:val="nil"/>
              <w:right w:val="nil"/>
            </w:tcBorders>
          </w:tcPr>
          <w:p w14:paraId="55A5B118"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6599B64B" w14:textId="77777777" w:rsidTr="003C5C9B">
        <w:tc>
          <w:tcPr>
            <w:tcW w:w="2552" w:type="dxa"/>
            <w:tcBorders>
              <w:top w:val="nil"/>
              <w:left w:val="nil"/>
              <w:bottom w:val="nil"/>
              <w:right w:val="nil"/>
            </w:tcBorders>
            <w:vAlign w:val="bottom"/>
          </w:tcPr>
          <w:p w14:paraId="04D7CB16" w14:textId="77777777" w:rsidR="000D26E0" w:rsidRPr="00E00A30" w:rsidRDefault="000D26E0" w:rsidP="000D26E0">
            <w:pPr>
              <w:keepNext/>
              <w:keepLines/>
              <w:numPr>
                <w:ilvl w:val="0"/>
                <w:numId w:val="3"/>
              </w:numPr>
              <w:tabs>
                <w:tab w:val="clear" w:pos="360"/>
                <w:tab w:val="left" w:pos="567"/>
                <w:tab w:val="left" w:pos="993"/>
              </w:tabs>
              <w:jc w:val="both"/>
              <w:rPr>
                <w:rFonts w:ascii="Tahoma" w:hAnsi="Tahoma" w:cs="Tahoma"/>
              </w:rPr>
            </w:pPr>
            <w:r w:rsidRPr="00E00A30">
              <w:rPr>
                <w:rFonts w:ascii="Tahoma" w:hAnsi="Tahoma" w:cs="Tahoma"/>
              </w:rPr>
              <w:t>e-pošta</w:t>
            </w:r>
          </w:p>
        </w:tc>
        <w:tc>
          <w:tcPr>
            <w:tcW w:w="6804" w:type="dxa"/>
            <w:tcBorders>
              <w:left w:val="nil"/>
              <w:right w:val="nil"/>
            </w:tcBorders>
          </w:tcPr>
          <w:p w14:paraId="6596CF40" w14:textId="77777777" w:rsidR="000D26E0" w:rsidRPr="00E00A30" w:rsidRDefault="000D26E0" w:rsidP="000D26E0">
            <w:pPr>
              <w:keepNext/>
              <w:keepLines/>
              <w:tabs>
                <w:tab w:val="left" w:pos="567"/>
                <w:tab w:val="num" w:pos="851"/>
                <w:tab w:val="left" w:pos="993"/>
              </w:tabs>
              <w:jc w:val="both"/>
              <w:rPr>
                <w:rFonts w:ascii="Tahoma" w:hAnsi="Tahoma" w:cs="Tahoma"/>
              </w:rPr>
            </w:pPr>
          </w:p>
        </w:tc>
      </w:tr>
    </w:tbl>
    <w:p w14:paraId="54F3589A" w14:textId="77777777" w:rsidR="000D26E0" w:rsidRPr="00E00A30" w:rsidRDefault="000D26E0" w:rsidP="000D26E0">
      <w:pPr>
        <w:keepNext/>
        <w:keepLines/>
        <w:tabs>
          <w:tab w:val="left" w:pos="2835"/>
        </w:tabs>
        <w:jc w:val="both"/>
        <w:rPr>
          <w:rFonts w:ascii="Tahoma" w:hAnsi="Tahoma" w:cs="Tahoma"/>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0D26E0" w:rsidRPr="00E00A30" w14:paraId="64D4F524" w14:textId="77777777" w:rsidTr="003C5C9B">
        <w:tc>
          <w:tcPr>
            <w:tcW w:w="2552" w:type="dxa"/>
            <w:tcBorders>
              <w:top w:val="nil"/>
              <w:left w:val="nil"/>
              <w:bottom w:val="nil"/>
              <w:right w:val="nil"/>
            </w:tcBorders>
            <w:vAlign w:val="bottom"/>
          </w:tcPr>
          <w:p w14:paraId="169AE15E"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Kontaktna oseba</w:t>
            </w:r>
          </w:p>
        </w:tc>
        <w:tc>
          <w:tcPr>
            <w:tcW w:w="6804" w:type="dxa"/>
            <w:tcBorders>
              <w:top w:val="nil"/>
              <w:left w:val="nil"/>
              <w:right w:val="nil"/>
            </w:tcBorders>
          </w:tcPr>
          <w:p w14:paraId="4EC48952"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138EE09C" w14:textId="77777777" w:rsidTr="003C5C9B">
        <w:tc>
          <w:tcPr>
            <w:tcW w:w="2552" w:type="dxa"/>
            <w:tcBorders>
              <w:top w:val="nil"/>
              <w:left w:val="nil"/>
              <w:bottom w:val="nil"/>
              <w:right w:val="nil"/>
            </w:tcBorders>
            <w:vAlign w:val="bottom"/>
          </w:tcPr>
          <w:p w14:paraId="58CD4490" w14:textId="77777777" w:rsidR="000D26E0" w:rsidRPr="00E00A30" w:rsidRDefault="000D26E0" w:rsidP="000D26E0">
            <w:pPr>
              <w:keepNext/>
              <w:keepLines/>
              <w:numPr>
                <w:ilvl w:val="0"/>
                <w:numId w:val="3"/>
              </w:numPr>
              <w:tabs>
                <w:tab w:val="clear" w:pos="360"/>
                <w:tab w:val="left" w:pos="567"/>
                <w:tab w:val="left" w:pos="993"/>
              </w:tabs>
              <w:jc w:val="both"/>
              <w:rPr>
                <w:rFonts w:ascii="Tahoma" w:hAnsi="Tahoma" w:cs="Tahoma"/>
              </w:rPr>
            </w:pPr>
            <w:r w:rsidRPr="00E00A30">
              <w:rPr>
                <w:rFonts w:ascii="Tahoma" w:hAnsi="Tahoma" w:cs="Tahoma"/>
              </w:rPr>
              <w:t>funkcija</w:t>
            </w:r>
          </w:p>
        </w:tc>
        <w:tc>
          <w:tcPr>
            <w:tcW w:w="6804" w:type="dxa"/>
            <w:tcBorders>
              <w:left w:val="nil"/>
              <w:right w:val="nil"/>
            </w:tcBorders>
          </w:tcPr>
          <w:p w14:paraId="55CC2406"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73CEE9D6" w14:textId="77777777" w:rsidTr="003C5C9B">
        <w:tc>
          <w:tcPr>
            <w:tcW w:w="2552" w:type="dxa"/>
            <w:tcBorders>
              <w:top w:val="nil"/>
              <w:left w:val="nil"/>
              <w:bottom w:val="nil"/>
              <w:right w:val="nil"/>
            </w:tcBorders>
            <w:vAlign w:val="bottom"/>
          </w:tcPr>
          <w:p w14:paraId="6B4B7FC2" w14:textId="77777777" w:rsidR="000D26E0" w:rsidRPr="00E00A30" w:rsidRDefault="000D26E0" w:rsidP="000D26E0">
            <w:pPr>
              <w:keepNext/>
              <w:keepLines/>
              <w:numPr>
                <w:ilvl w:val="0"/>
                <w:numId w:val="3"/>
              </w:numPr>
              <w:tabs>
                <w:tab w:val="clear" w:pos="360"/>
                <w:tab w:val="left" w:pos="567"/>
                <w:tab w:val="left" w:pos="993"/>
              </w:tabs>
              <w:jc w:val="both"/>
              <w:rPr>
                <w:rFonts w:ascii="Tahoma" w:hAnsi="Tahoma" w:cs="Tahoma"/>
              </w:rPr>
            </w:pPr>
            <w:r w:rsidRPr="00E00A30">
              <w:rPr>
                <w:rFonts w:ascii="Tahoma" w:hAnsi="Tahoma" w:cs="Tahoma"/>
              </w:rPr>
              <w:t>telefon</w:t>
            </w:r>
          </w:p>
        </w:tc>
        <w:tc>
          <w:tcPr>
            <w:tcW w:w="6804" w:type="dxa"/>
            <w:tcBorders>
              <w:left w:val="nil"/>
              <w:right w:val="nil"/>
            </w:tcBorders>
          </w:tcPr>
          <w:p w14:paraId="4A71336E" w14:textId="77777777" w:rsidR="000D26E0" w:rsidRPr="00E00A30" w:rsidRDefault="000D26E0" w:rsidP="000D26E0">
            <w:pPr>
              <w:keepNext/>
              <w:keepLines/>
              <w:tabs>
                <w:tab w:val="left" w:pos="567"/>
                <w:tab w:val="num" w:pos="851"/>
                <w:tab w:val="left" w:pos="993"/>
              </w:tabs>
              <w:jc w:val="both"/>
              <w:rPr>
                <w:rFonts w:ascii="Tahoma" w:hAnsi="Tahoma" w:cs="Tahoma"/>
              </w:rPr>
            </w:pPr>
          </w:p>
        </w:tc>
      </w:tr>
      <w:tr w:rsidR="000D26E0" w:rsidRPr="00E00A30" w14:paraId="0C8D36E4" w14:textId="77777777" w:rsidTr="003C5C9B">
        <w:tc>
          <w:tcPr>
            <w:tcW w:w="2552" w:type="dxa"/>
            <w:tcBorders>
              <w:top w:val="nil"/>
              <w:left w:val="nil"/>
              <w:bottom w:val="nil"/>
              <w:right w:val="nil"/>
            </w:tcBorders>
            <w:vAlign w:val="bottom"/>
          </w:tcPr>
          <w:p w14:paraId="63ED9FA4" w14:textId="77777777" w:rsidR="000D26E0" w:rsidRPr="00E00A30" w:rsidRDefault="000D26E0" w:rsidP="000D26E0">
            <w:pPr>
              <w:keepNext/>
              <w:keepLines/>
              <w:numPr>
                <w:ilvl w:val="0"/>
                <w:numId w:val="3"/>
              </w:numPr>
              <w:tabs>
                <w:tab w:val="clear" w:pos="360"/>
                <w:tab w:val="left" w:pos="567"/>
                <w:tab w:val="left" w:pos="993"/>
              </w:tabs>
              <w:jc w:val="both"/>
              <w:rPr>
                <w:rFonts w:ascii="Tahoma" w:hAnsi="Tahoma" w:cs="Tahoma"/>
              </w:rPr>
            </w:pPr>
            <w:r w:rsidRPr="00E00A30">
              <w:rPr>
                <w:rFonts w:ascii="Tahoma" w:hAnsi="Tahoma" w:cs="Tahoma"/>
              </w:rPr>
              <w:t>e-pošta</w:t>
            </w:r>
          </w:p>
        </w:tc>
        <w:tc>
          <w:tcPr>
            <w:tcW w:w="6804" w:type="dxa"/>
            <w:tcBorders>
              <w:left w:val="nil"/>
              <w:right w:val="nil"/>
            </w:tcBorders>
          </w:tcPr>
          <w:p w14:paraId="2E123BCF" w14:textId="77777777" w:rsidR="000D26E0" w:rsidRPr="00E00A30" w:rsidRDefault="000D26E0" w:rsidP="000D26E0">
            <w:pPr>
              <w:keepNext/>
              <w:keepLines/>
              <w:tabs>
                <w:tab w:val="left" w:pos="567"/>
                <w:tab w:val="num" w:pos="851"/>
                <w:tab w:val="left" w:pos="993"/>
              </w:tabs>
              <w:jc w:val="both"/>
              <w:rPr>
                <w:rFonts w:ascii="Tahoma" w:hAnsi="Tahoma" w:cs="Tahoma"/>
              </w:rPr>
            </w:pPr>
          </w:p>
        </w:tc>
      </w:tr>
    </w:tbl>
    <w:p w14:paraId="207F6F45" w14:textId="77777777" w:rsidR="000D26E0" w:rsidRPr="00E00A30" w:rsidRDefault="000D26E0" w:rsidP="000D26E0">
      <w:pPr>
        <w:keepNext/>
        <w:keepLines/>
        <w:tabs>
          <w:tab w:val="left" w:pos="2835"/>
        </w:tabs>
        <w:ind w:left="284" w:hanging="284"/>
        <w:jc w:val="both"/>
        <w:rPr>
          <w:rFonts w:ascii="Tahoma" w:hAnsi="Tahoma" w:cs="Tahoma"/>
        </w:rPr>
      </w:pPr>
    </w:p>
    <w:p w14:paraId="53DC6482" w14:textId="77777777" w:rsidR="000D26E0" w:rsidRPr="00E00A30" w:rsidRDefault="000D26E0" w:rsidP="000D26E0">
      <w:pPr>
        <w:keepNext/>
        <w:keepLines/>
        <w:jc w:val="both"/>
        <w:rPr>
          <w:rFonts w:ascii="Tahoma" w:hAnsi="Tahoma" w:cs="Tahoma"/>
        </w:rPr>
      </w:pPr>
    </w:p>
    <w:p w14:paraId="4908C324" w14:textId="77777777" w:rsidR="000D26E0" w:rsidRPr="00E00A30" w:rsidRDefault="000D26E0" w:rsidP="000D26E0">
      <w:pPr>
        <w:keepNext/>
        <w:keepLines/>
        <w:jc w:val="both"/>
        <w:rPr>
          <w:rFonts w:ascii="Tahoma" w:hAnsi="Tahoma" w:cs="Tahoma"/>
        </w:rPr>
      </w:pPr>
      <w:r w:rsidRPr="00E00A30">
        <w:rPr>
          <w:rFonts w:ascii="Tahoma" w:hAnsi="Tahoma" w:cs="Tahoma"/>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703315D7" w14:textId="77777777" w:rsidR="000D26E0" w:rsidRPr="00E00A30" w:rsidRDefault="000D26E0" w:rsidP="000D26E0">
      <w:pPr>
        <w:keepNext/>
        <w:keepLines/>
        <w:ind w:left="1080" w:hanging="1080"/>
        <w:jc w:val="both"/>
        <w:rPr>
          <w:rFonts w:ascii="Tahoma" w:hAnsi="Tahoma" w:cs="Tahoma"/>
        </w:rPr>
      </w:pPr>
    </w:p>
    <w:p w14:paraId="72D9CA2B" w14:textId="77777777" w:rsidR="000D26E0" w:rsidRPr="00E00A30" w:rsidRDefault="000D26E0" w:rsidP="000D26E0">
      <w:pPr>
        <w:keepNext/>
        <w:keepLines/>
        <w:jc w:val="both"/>
        <w:rPr>
          <w:rFonts w:ascii="Tahoma" w:hAnsi="Tahoma" w:cs="Tahoma"/>
        </w:rPr>
      </w:pPr>
    </w:p>
    <w:p w14:paraId="282DD792" w14:textId="77777777" w:rsidR="000D26E0" w:rsidRPr="00E00A30" w:rsidRDefault="000D26E0" w:rsidP="000D26E0">
      <w:pPr>
        <w:keepNext/>
        <w:keepLines/>
        <w:tabs>
          <w:tab w:val="left" w:pos="2552"/>
        </w:tabs>
        <w:ind w:left="284" w:hanging="284"/>
        <w:jc w:val="both"/>
        <w:rPr>
          <w:rFonts w:ascii="Tahoma" w:hAnsi="Tahoma" w:cs="Tahoma"/>
        </w:rPr>
      </w:pPr>
    </w:p>
    <w:p w14:paraId="01B3D0F0" w14:textId="77777777" w:rsidR="000D26E0" w:rsidRPr="00E00A30" w:rsidRDefault="000D26E0" w:rsidP="000D26E0">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D26E0" w:rsidRPr="00E00A30" w14:paraId="71CE6468" w14:textId="77777777" w:rsidTr="003C5C9B">
        <w:trPr>
          <w:trHeight w:val="235"/>
        </w:trPr>
        <w:tc>
          <w:tcPr>
            <w:tcW w:w="3402" w:type="dxa"/>
            <w:tcBorders>
              <w:bottom w:val="single" w:sz="4" w:space="0" w:color="auto"/>
            </w:tcBorders>
          </w:tcPr>
          <w:p w14:paraId="6A6332F2" w14:textId="77777777" w:rsidR="000D26E0" w:rsidRPr="00E00A30" w:rsidRDefault="000D26E0" w:rsidP="000D26E0">
            <w:pPr>
              <w:keepNext/>
              <w:keepLines/>
              <w:jc w:val="both"/>
              <w:rPr>
                <w:rFonts w:ascii="Tahoma" w:hAnsi="Tahoma" w:cs="Tahoma"/>
                <w:snapToGrid w:val="0"/>
                <w:color w:val="000000"/>
              </w:rPr>
            </w:pPr>
          </w:p>
        </w:tc>
        <w:tc>
          <w:tcPr>
            <w:tcW w:w="2268" w:type="dxa"/>
          </w:tcPr>
          <w:p w14:paraId="7AA64AC0" w14:textId="77777777" w:rsidR="000D26E0" w:rsidRPr="00E00A30" w:rsidRDefault="000D26E0" w:rsidP="000D26E0">
            <w:pPr>
              <w:keepNext/>
              <w:keepLines/>
              <w:jc w:val="both"/>
              <w:rPr>
                <w:rFonts w:ascii="Tahoma" w:hAnsi="Tahoma" w:cs="Tahoma"/>
                <w:snapToGrid w:val="0"/>
                <w:color w:val="000000"/>
              </w:rPr>
            </w:pPr>
          </w:p>
        </w:tc>
        <w:tc>
          <w:tcPr>
            <w:tcW w:w="3686" w:type="dxa"/>
            <w:tcBorders>
              <w:bottom w:val="single" w:sz="4" w:space="0" w:color="auto"/>
            </w:tcBorders>
          </w:tcPr>
          <w:p w14:paraId="588E9A9D"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6822F3EA" w14:textId="77777777" w:rsidTr="003C5C9B">
        <w:trPr>
          <w:trHeight w:val="235"/>
        </w:trPr>
        <w:tc>
          <w:tcPr>
            <w:tcW w:w="3402" w:type="dxa"/>
            <w:tcBorders>
              <w:top w:val="single" w:sz="4" w:space="0" w:color="auto"/>
            </w:tcBorders>
          </w:tcPr>
          <w:p w14:paraId="15EECECA"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(kraj, datum)</w:t>
            </w:r>
          </w:p>
        </w:tc>
        <w:tc>
          <w:tcPr>
            <w:tcW w:w="2268" w:type="dxa"/>
          </w:tcPr>
          <w:p w14:paraId="057FC92B"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686" w:type="dxa"/>
            <w:tcBorders>
              <w:top w:val="single" w:sz="4" w:space="0" w:color="auto"/>
            </w:tcBorders>
          </w:tcPr>
          <w:p w14:paraId="1255296D"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w:t>
            </w:r>
            <w:r w:rsidRPr="00E00A30">
              <w:rPr>
                <w:rFonts w:ascii="Tahoma" w:hAnsi="Tahoma" w:cs="Tahoma"/>
                <w:snapToGrid w:val="0"/>
              </w:rPr>
              <w:t>ime in priimek ter podpis odgovorne osebe ponudnika</w:t>
            </w:r>
            <w:r w:rsidRPr="00E00A30">
              <w:rPr>
                <w:rFonts w:ascii="Tahoma" w:hAnsi="Tahoma" w:cs="Tahoma"/>
                <w:snapToGrid w:val="0"/>
                <w:color w:val="000000"/>
              </w:rPr>
              <w:t>)</w:t>
            </w:r>
          </w:p>
        </w:tc>
      </w:tr>
    </w:tbl>
    <w:p w14:paraId="1FF4567D" w14:textId="77777777" w:rsidR="000D26E0" w:rsidRPr="00E00A30" w:rsidRDefault="000D26E0" w:rsidP="000D26E0">
      <w:pPr>
        <w:keepNext/>
        <w:keepLines/>
        <w:tabs>
          <w:tab w:val="left" w:pos="567"/>
          <w:tab w:val="num" w:pos="851"/>
          <w:tab w:val="left" w:pos="993"/>
        </w:tabs>
        <w:jc w:val="both"/>
        <w:rPr>
          <w:rFonts w:ascii="Tahoma" w:hAnsi="Tahoma" w:cs="Tahoma"/>
          <w:b/>
          <w:i/>
        </w:rPr>
      </w:pPr>
    </w:p>
    <w:p w14:paraId="7BA6C443" w14:textId="04C78D45" w:rsidR="000D26E0" w:rsidRPr="00E00A30" w:rsidRDefault="000D26E0" w:rsidP="000D26E0">
      <w:pPr>
        <w:keepNext/>
        <w:keepLines/>
        <w:tabs>
          <w:tab w:val="left" w:pos="567"/>
          <w:tab w:val="num" w:pos="851"/>
          <w:tab w:val="left" w:pos="993"/>
        </w:tabs>
        <w:jc w:val="both"/>
        <w:rPr>
          <w:rFonts w:ascii="Tahoma" w:hAnsi="Tahoma" w:cs="Tahoma"/>
          <w:i/>
          <w:sz w:val="16"/>
        </w:rPr>
      </w:pPr>
      <w:r w:rsidRPr="00E00A30">
        <w:rPr>
          <w:rFonts w:ascii="Tahoma" w:hAnsi="Tahoma" w:cs="Tahoma"/>
          <w:b/>
          <w:i/>
          <w:sz w:val="16"/>
        </w:rPr>
        <w:t xml:space="preserve">Navodilo: </w:t>
      </w:r>
      <w:r w:rsidRPr="00E00A30">
        <w:rPr>
          <w:rFonts w:ascii="Tahoma" w:hAnsi="Tahoma" w:cs="Tahoma"/>
          <w:i/>
          <w:sz w:val="16"/>
        </w:rPr>
        <w:t>V primeru, da odda več ponudnikov skupno ponudbo, morajo razmnožen obrazec priloge 1 izpolniti vsi ponudniki – partnerji, k ponudbi pa se priloži tudi Prilogo 1/1.</w:t>
      </w:r>
    </w:p>
    <w:p w14:paraId="76834CFB" w14:textId="193CA9B3" w:rsidR="007D036B" w:rsidRPr="00E00A30" w:rsidRDefault="007D036B" w:rsidP="000D26E0">
      <w:pPr>
        <w:keepNext/>
        <w:keepLines/>
        <w:tabs>
          <w:tab w:val="left" w:pos="567"/>
          <w:tab w:val="num" w:pos="851"/>
          <w:tab w:val="left" w:pos="993"/>
        </w:tabs>
        <w:jc w:val="both"/>
        <w:rPr>
          <w:rFonts w:ascii="Tahoma" w:hAnsi="Tahoma" w:cs="Tahoma"/>
          <w:i/>
          <w:sz w:val="16"/>
        </w:rPr>
      </w:pPr>
    </w:p>
    <w:p w14:paraId="474704E7" w14:textId="0BEEAFD5" w:rsidR="007D036B" w:rsidRPr="00E00A30" w:rsidRDefault="007D036B" w:rsidP="000D26E0">
      <w:pPr>
        <w:keepNext/>
        <w:keepLines/>
        <w:tabs>
          <w:tab w:val="left" w:pos="567"/>
          <w:tab w:val="num" w:pos="851"/>
          <w:tab w:val="left" w:pos="993"/>
        </w:tabs>
        <w:jc w:val="both"/>
        <w:rPr>
          <w:rFonts w:ascii="Tahoma" w:hAnsi="Tahoma" w:cs="Tahoma"/>
          <w:i/>
          <w:sz w:val="16"/>
        </w:rPr>
      </w:pPr>
    </w:p>
    <w:p w14:paraId="41D1D2A6" w14:textId="77E66457" w:rsidR="008A4E8B" w:rsidRPr="00E00A30" w:rsidRDefault="008A4E8B" w:rsidP="000D26E0">
      <w:pPr>
        <w:keepNext/>
        <w:keepLines/>
        <w:tabs>
          <w:tab w:val="left" w:pos="567"/>
          <w:tab w:val="num" w:pos="851"/>
          <w:tab w:val="left" w:pos="993"/>
        </w:tabs>
        <w:jc w:val="both"/>
        <w:rPr>
          <w:rFonts w:ascii="Tahoma" w:hAnsi="Tahoma" w:cs="Tahoma"/>
          <w:i/>
          <w:sz w:val="16"/>
        </w:rPr>
      </w:pPr>
    </w:p>
    <w:p w14:paraId="0A4DE681" w14:textId="20AD1EBC" w:rsidR="008A4E8B" w:rsidRDefault="008A4E8B" w:rsidP="000D26E0">
      <w:pPr>
        <w:keepNext/>
        <w:keepLines/>
        <w:tabs>
          <w:tab w:val="left" w:pos="567"/>
          <w:tab w:val="num" w:pos="851"/>
          <w:tab w:val="left" w:pos="993"/>
        </w:tabs>
        <w:jc w:val="both"/>
        <w:rPr>
          <w:rFonts w:ascii="Tahoma" w:hAnsi="Tahoma" w:cs="Tahoma"/>
          <w:i/>
          <w:sz w:val="16"/>
        </w:rPr>
      </w:pPr>
    </w:p>
    <w:p w14:paraId="2C80D5CF" w14:textId="7AD12F9D" w:rsidR="002927E0" w:rsidRDefault="002927E0" w:rsidP="000D26E0">
      <w:pPr>
        <w:keepNext/>
        <w:keepLines/>
        <w:tabs>
          <w:tab w:val="left" w:pos="567"/>
          <w:tab w:val="num" w:pos="851"/>
          <w:tab w:val="left" w:pos="993"/>
        </w:tabs>
        <w:jc w:val="both"/>
        <w:rPr>
          <w:rFonts w:ascii="Tahoma" w:hAnsi="Tahoma" w:cs="Tahoma"/>
          <w:i/>
          <w:sz w:val="16"/>
        </w:rPr>
      </w:pPr>
    </w:p>
    <w:p w14:paraId="461C8748" w14:textId="368F0600" w:rsidR="002927E0" w:rsidRDefault="002927E0" w:rsidP="000D26E0">
      <w:pPr>
        <w:keepNext/>
        <w:keepLines/>
        <w:tabs>
          <w:tab w:val="left" w:pos="567"/>
          <w:tab w:val="num" w:pos="851"/>
          <w:tab w:val="left" w:pos="993"/>
        </w:tabs>
        <w:jc w:val="both"/>
        <w:rPr>
          <w:rFonts w:ascii="Tahoma" w:hAnsi="Tahoma" w:cs="Tahoma"/>
          <w:i/>
          <w:sz w:val="16"/>
        </w:rPr>
      </w:pPr>
    </w:p>
    <w:p w14:paraId="27E6073E" w14:textId="13370D16" w:rsidR="002927E0" w:rsidRDefault="002927E0" w:rsidP="000D26E0">
      <w:pPr>
        <w:keepNext/>
        <w:keepLines/>
        <w:tabs>
          <w:tab w:val="left" w:pos="567"/>
          <w:tab w:val="num" w:pos="851"/>
          <w:tab w:val="left" w:pos="993"/>
        </w:tabs>
        <w:jc w:val="both"/>
        <w:rPr>
          <w:rFonts w:ascii="Tahoma" w:hAnsi="Tahoma" w:cs="Tahoma"/>
          <w:i/>
          <w:sz w:val="16"/>
        </w:rPr>
      </w:pPr>
    </w:p>
    <w:p w14:paraId="41FDC5E1" w14:textId="77777777" w:rsidR="002927E0" w:rsidRPr="00E00A30" w:rsidRDefault="002927E0" w:rsidP="000D26E0">
      <w:pPr>
        <w:keepNext/>
        <w:keepLines/>
        <w:tabs>
          <w:tab w:val="left" w:pos="567"/>
          <w:tab w:val="num" w:pos="851"/>
          <w:tab w:val="left" w:pos="993"/>
        </w:tabs>
        <w:jc w:val="both"/>
        <w:rPr>
          <w:rFonts w:ascii="Tahoma" w:hAnsi="Tahoma" w:cs="Tahoma"/>
          <w:i/>
          <w:sz w:val="16"/>
        </w:rPr>
      </w:pPr>
    </w:p>
    <w:p w14:paraId="1A27D2F9" w14:textId="77777777" w:rsidR="007D036B" w:rsidRPr="00E00A30" w:rsidRDefault="007D036B" w:rsidP="000D26E0">
      <w:pPr>
        <w:keepNext/>
        <w:keepLines/>
        <w:tabs>
          <w:tab w:val="left" w:pos="567"/>
          <w:tab w:val="num" w:pos="851"/>
          <w:tab w:val="left" w:pos="993"/>
        </w:tabs>
        <w:jc w:val="both"/>
        <w:rPr>
          <w:rFonts w:ascii="Tahoma" w:hAnsi="Tahoma" w:cs="Tahoma"/>
          <w:i/>
          <w:sz w:val="16"/>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D26E0" w:rsidRPr="00E00A30" w14:paraId="1FA0730A" w14:textId="77777777" w:rsidTr="003C5C9B">
        <w:tc>
          <w:tcPr>
            <w:tcW w:w="7938" w:type="dxa"/>
            <w:tcBorders>
              <w:top w:val="single" w:sz="4" w:space="0" w:color="auto"/>
              <w:bottom w:val="single" w:sz="4" w:space="0" w:color="auto"/>
            </w:tcBorders>
          </w:tcPr>
          <w:p w14:paraId="47C429C9" w14:textId="77777777" w:rsidR="000D26E0" w:rsidRPr="00E00A30" w:rsidRDefault="000D26E0" w:rsidP="000D26E0">
            <w:pPr>
              <w:keepNext/>
              <w:keepLines/>
              <w:jc w:val="both"/>
              <w:rPr>
                <w:rFonts w:ascii="Tahoma" w:hAnsi="Tahoma" w:cs="Tahoma"/>
              </w:rPr>
            </w:pPr>
            <w:r w:rsidRPr="00E00A30">
              <w:rPr>
                <w:rFonts w:ascii="Tahoma" w:hAnsi="Tahoma" w:cs="Tahoma"/>
              </w:rPr>
              <w:lastRenderedPageBreak/>
              <w:br w:type="page"/>
            </w:r>
            <w:r w:rsidRPr="00E00A30">
              <w:rPr>
                <w:rFonts w:ascii="Tahoma" w:hAnsi="Tahoma" w:cs="Tahoma"/>
                <w:b/>
              </w:rPr>
              <w:br w:type="page"/>
            </w:r>
            <w:r w:rsidRPr="00E00A30">
              <w:rPr>
                <w:rFonts w:ascii="Tahoma" w:hAnsi="Tahoma" w:cs="Tahoma"/>
                <w:b/>
                <w:bCs/>
              </w:rPr>
              <w:br w:type="page"/>
            </w:r>
            <w:r w:rsidRPr="00E00A30">
              <w:rPr>
                <w:rFonts w:ascii="Tahoma" w:hAnsi="Tahoma" w:cs="Tahoma"/>
                <w:b/>
                <w:bCs/>
              </w:rPr>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r>
            <w:r w:rsidRPr="00E00A30">
              <w:rPr>
                <w:rFonts w:ascii="Tahoma" w:hAnsi="Tahoma" w:cs="Tahoma"/>
                <w:b/>
                <w:bCs/>
              </w:rPr>
              <w:br w:type="page"/>
            </w:r>
            <w:r w:rsidRPr="00E00A30">
              <w:rPr>
                <w:rFonts w:ascii="Tahoma" w:hAnsi="Tahoma" w:cs="Tahoma"/>
              </w:rPr>
              <w:br w:type="page"/>
            </w:r>
          </w:p>
        </w:tc>
        <w:tc>
          <w:tcPr>
            <w:tcW w:w="1560" w:type="dxa"/>
            <w:tcBorders>
              <w:top w:val="single" w:sz="4" w:space="0" w:color="auto"/>
              <w:bottom w:val="single" w:sz="4" w:space="0" w:color="auto"/>
            </w:tcBorders>
          </w:tcPr>
          <w:p w14:paraId="4B83F024" w14:textId="77777777" w:rsidR="000D26E0" w:rsidRPr="00E00A30" w:rsidRDefault="000D26E0" w:rsidP="000D26E0">
            <w:pPr>
              <w:keepNext/>
              <w:keepLines/>
              <w:jc w:val="both"/>
              <w:rPr>
                <w:rFonts w:ascii="Tahoma" w:hAnsi="Tahoma" w:cs="Tahoma"/>
                <w:b/>
                <w:bCs/>
                <w:i/>
                <w:iCs/>
              </w:rPr>
            </w:pPr>
            <w:r w:rsidRPr="00E00A30">
              <w:rPr>
                <w:rFonts w:ascii="Tahoma" w:hAnsi="Tahoma" w:cs="Tahoma"/>
                <w:b/>
                <w:bCs/>
                <w:i/>
                <w:iCs/>
              </w:rPr>
              <w:t>Priloga 1/1</w:t>
            </w:r>
          </w:p>
        </w:tc>
      </w:tr>
    </w:tbl>
    <w:p w14:paraId="696A17EE" w14:textId="77777777" w:rsidR="000D26E0" w:rsidRPr="00E00A30" w:rsidRDefault="000D26E0" w:rsidP="000D26E0">
      <w:pPr>
        <w:keepNext/>
        <w:keepLines/>
        <w:tabs>
          <w:tab w:val="left" w:pos="567"/>
          <w:tab w:val="num" w:pos="851"/>
          <w:tab w:val="left" w:pos="993"/>
        </w:tabs>
        <w:jc w:val="both"/>
        <w:rPr>
          <w:rFonts w:ascii="Tahoma" w:hAnsi="Tahoma" w:cs="Tahoma"/>
        </w:rPr>
      </w:pPr>
    </w:p>
    <w:p w14:paraId="2624E260" w14:textId="77777777" w:rsidR="000D26E0" w:rsidRPr="00E00A30" w:rsidRDefault="000D26E0" w:rsidP="000D26E0">
      <w:pPr>
        <w:keepNext/>
        <w:keepLines/>
        <w:jc w:val="both"/>
        <w:rPr>
          <w:rFonts w:ascii="Tahoma" w:hAnsi="Tahoma" w:cs="Tahoma"/>
        </w:rPr>
      </w:pPr>
    </w:p>
    <w:p w14:paraId="700D3957" w14:textId="77777777" w:rsidR="000D26E0" w:rsidRPr="00E00A30" w:rsidRDefault="000D26E0" w:rsidP="000D26E0">
      <w:pPr>
        <w:keepNext/>
        <w:keepLines/>
        <w:jc w:val="both"/>
        <w:rPr>
          <w:rFonts w:ascii="Tahoma" w:hAnsi="Tahoma" w:cs="Tahoma"/>
          <w:b/>
        </w:rPr>
      </w:pPr>
      <w:r w:rsidRPr="00E00A30">
        <w:rPr>
          <w:rFonts w:ascii="Tahoma" w:hAnsi="Tahoma" w:cs="Tahoma"/>
          <w:b/>
        </w:rPr>
        <w:t>PRAVNI AKT O SKUPNI IZVEDBI NAROČILA</w:t>
      </w:r>
    </w:p>
    <w:p w14:paraId="465DAED9" w14:textId="77777777" w:rsidR="000D26E0" w:rsidRPr="00E00A30" w:rsidRDefault="000D26E0" w:rsidP="000D26E0">
      <w:pPr>
        <w:keepNext/>
        <w:keepLines/>
        <w:jc w:val="both"/>
        <w:rPr>
          <w:rFonts w:ascii="Tahoma" w:hAnsi="Tahoma" w:cs="Tahoma"/>
        </w:rPr>
      </w:pPr>
    </w:p>
    <w:p w14:paraId="13099892" w14:textId="77777777" w:rsidR="000D26E0" w:rsidRPr="00E00A30" w:rsidRDefault="000D26E0" w:rsidP="000D26E0">
      <w:pPr>
        <w:keepNext/>
        <w:keepLines/>
        <w:jc w:val="both"/>
        <w:rPr>
          <w:rFonts w:ascii="Tahoma" w:hAnsi="Tahoma" w:cs="Tahoma"/>
        </w:rPr>
      </w:pPr>
      <w:r w:rsidRPr="00E00A30">
        <w:rPr>
          <w:rFonts w:ascii="Tahoma" w:hAnsi="Tahoma" w:cs="Tahoma"/>
        </w:rPr>
        <w:t>Za to stranjo se priloži pravni akt o skupni izvedbi naročila, podpisan in žigosan s strani vseh ponudnikov-partnerjev (skupna ponudba), ki sodelujejo pri izvedbi naročila.</w:t>
      </w:r>
    </w:p>
    <w:p w14:paraId="722ED56E" w14:textId="77777777" w:rsidR="000D26E0" w:rsidRPr="00E00A30" w:rsidRDefault="000D26E0" w:rsidP="000D26E0">
      <w:pPr>
        <w:keepNext/>
        <w:keepLines/>
        <w:jc w:val="both"/>
        <w:rPr>
          <w:rFonts w:ascii="Tahoma" w:hAnsi="Tahoma" w:cs="Tahoma"/>
        </w:rPr>
      </w:pPr>
    </w:p>
    <w:p w14:paraId="09BEC63D" w14:textId="77777777" w:rsidR="000D26E0" w:rsidRPr="00E00A30" w:rsidRDefault="000D26E0" w:rsidP="000D26E0">
      <w:pPr>
        <w:keepNext/>
        <w:keepLines/>
        <w:tabs>
          <w:tab w:val="left" w:pos="567"/>
          <w:tab w:val="num" w:pos="851"/>
          <w:tab w:val="left" w:pos="993"/>
        </w:tabs>
        <w:jc w:val="both"/>
        <w:rPr>
          <w:rFonts w:ascii="Tahoma" w:hAnsi="Tahoma" w:cs="Tahoma"/>
          <w:b/>
        </w:rPr>
      </w:pPr>
    </w:p>
    <w:p w14:paraId="37094DAD" w14:textId="1A151C29" w:rsidR="008C3BDF" w:rsidRPr="00E00A30" w:rsidRDefault="000D26E0" w:rsidP="000D26E0">
      <w:pPr>
        <w:keepNext/>
        <w:keepLines/>
        <w:rPr>
          <w:rFonts w:ascii="Tahoma" w:hAnsi="Tahoma" w:cs="Tahoma"/>
        </w:rPr>
      </w:pPr>
      <w:r w:rsidRPr="00E00A30">
        <w:rPr>
          <w:rFonts w:ascii="Tahoma" w:hAnsi="Tahoma" w:cs="Tahoma"/>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D26E0" w:rsidRPr="00E00A30" w14:paraId="066A6AE4" w14:textId="77777777" w:rsidTr="003C5C9B">
        <w:tc>
          <w:tcPr>
            <w:tcW w:w="7723" w:type="dxa"/>
            <w:tcBorders>
              <w:top w:val="single" w:sz="4" w:space="0" w:color="auto"/>
              <w:bottom w:val="single" w:sz="4" w:space="0" w:color="auto"/>
            </w:tcBorders>
          </w:tcPr>
          <w:p w14:paraId="625CE943" w14:textId="77777777" w:rsidR="000D26E0" w:rsidRPr="00E00A30" w:rsidRDefault="000D26E0" w:rsidP="000D26E0">
            <w:pPr>
              <w:keepNext/>
              <w:keepLines/>
              <w:jc w:val="both"/>
              <w:rPr>
                <w:rFonts w:ascii="Tahoma" w:hAnsi="Tahoma" w:cs="Tahoma"/>
              </w:rPr>
            </w:pPr>
            <w:r w:rsidRPr="00E00A30">
              <w:rPr>
                <w:rFonts w:ascii="Tahoma" w:hAnsi="Tahoma" w:cs="Tahoma"/>
              </w:rPr>
              <w:lastRenderedPageBreak/>
              <w:br w:type="page"/>
            </w:r>
            <w:r w:rsidRPr="00E00A30">
              <w:rPr>
                <w:rFonts w:ascii="Tahoma" w:hAnsi="Tahoma" w:cs="Tahoma"/>
              </w:rPr>
              <w:br w:type="page"/>
            </w:r>
            <w:r w:rsidRPr="00E00A30">
              <w:rPr>
                <w:rFonts w:ascii="Tahoma" w:hAnsi="Tahoma" w:cs="Tahoma"/>
              </w:rPr>
              <w:br w:type="page"/>
              <w:t>CELOTEN PREDRAČUN POPISA STORITEV</w:t>
            </w:r>
          </w:p>
        </w:tc>
        <w:tc>
          <w:tcPr>
            <w:tcW w:w="1843" w:type="dxa"/>
            <w:tcBorders>
              <w:top w:val="single" w:sz="4" w:space="0" w:color="auto"/>
              <w:bottom w:val="single" w:sz="4" w:space="0" w:color="auto"/>
            </w:tcBorders>
          </w:tcPr>
          <w:p w14:paraId="216DA547" w14:textId="77777777" w:rsidR="000D26E0" w:rsidRPr="00E00A30" w:rsidRDefault="000D26E0" w:rsidP="000D26E0">
            <w:pPr>
              <w:keepNext/>
              <w:keepLines/>
              <w:jc w:val="both"/>
              <w:rPr>
                <w:rFonts w:ascii="Tahoma" w:hAnsi="Tahoma" w:cs="Tahoma"/>
                <w:b/>
                <w:bCs/>
                <w:i/>
                <w:iCs/>
              </w:rPr>
            </w:pPr>
            <w:r w:rsidRPr="00E00A30">
              <w:rPr>
                <w:rFonts w:ascii="Tahoma" w:hAnsi="Tahoma" w:cs="Tahoma"/>
                <w:b/>
                <w:bCs/>
                <w:i/>
                <w:iCs/>
              </w:rPr>
              <w:t>Priloga    2</w:t>
            </w:r>
          </w:p>
        </w:tc>
      </w:tr>
    </w:tbl>
    <w:p w14:paraId="3B9354FE" w14:textId="77777777" w:rsidR="000D26E0" w:rsidRPr="00E00A30" w:rsidRDefault="000D26E0" w:rsidP="000D26E0">
      <w:pPr>
        <w:keepNext/>
        <w:keepLines/>
        <w:jc w:val="both"/>
        <w:rPr>
          <w:rFonts w:ascii="Tahoma" w:hAnsi="Tahoma" w:cs="Tahoma"/>
        </w:rPr>
      </w:pPr>
    </w:p>
    <w:p w14:paraId="1E30558A" w14:textId="73617484" w:rsidR="000D26E0" w:rsidRPr="00E00A30" w:rsidRDefault="008C6177" w:rsidP="000D26E0">
      <w:pPr>
        <w:keepNext/>
        <w:keepLines/>
        <w:jc w:val="both"/>
        <w:rPr>
          <w:rFonts w:ascii="Tahoma" w:hAnsi="Tahoma" w:cs="Tahoma"/>
          <w:b/>
          <w:sz w:val="24"/>
          <w:lang w:val="x-none"/>
        </w:rPr>
      </w:pPr>
      <w:r w:rsidRPr="00E00A30">
        <w:rPr>
          <w:rFonts w:ascii="Tahoma" w:hAnsi="Tahoma" w:cs="Tahoma"/>
          <w:b/>
          <w:noProof/>
          <w:sz w:val="22"/>
          <w:szCs w:val="22"/>
        </w:rPr>
        <w:t>VKS-177/23 - Dobava in vgradnja dveh transformatorjev v TP 135 na CČN</w:t>
      </w:r>
      <w:r w:rsidR="000D26E0" w:rsidRPr="00E00A30">
        <w:rPr>
          <w:rFonts w:ascii="Tahoma" w:hAnsi="Tahoma" w:cs="Tahoma"/>
          <w:b/>
          <w:color w:val="272727"/>
          <w:sz w:val="24"/>
          <w:shd w:val="clear" w:color="auto" w:fill="FFFFFF"/>
          <w:lang w:val="x-none"/>
        </w:rPr>
        <w:t xml:space="preserve"> </w:t>
      </w:r>
    </w:p>
    <w:p w14:paraId="3F4E4AA0" w14:textId="77777777" w:rsidR="000D26E0" w:rsidRPr="00E00A30" w:rsidRDefault="000D26E0" w:rsidP="000D26E0">
      <w:pPr>
        <w:keepNext/>
        <w:keepLines/>
        <w:jc w:val="both"/>
        <w:rPr>
          <w:rFonts w:ascii="Tahoma" w:hAnsi="Tahoma" w:cs="Tahoma"/>
        </w:rPr>
      </w:pPr>
    </w:p>
    <w:p w14:paraId="3991BE82"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Ponudnik poda ceno za vse postavke navedene v predračunu popisa storitev. Celotni predračun popisa storitev se priloži za Prilogo 2, ponudnik pa ga mora priložiti tudi v informacijski sistem e-JN v excel formatu. </w:t>
      </w:r>
    </w:p>
    <w:p w14:paraId="274647A9" w14:textId="77777777" w:rsidR="000D26E0" w:rsidRPr="00E00A30" w:rsidRDefault="000D26E0" w:rsidP="000D26E0">
      <w:pPr>
        <w:keepNext/>
        <w:keepLines/>
        <w:jc w:val="both"/>
        <w:rPr>
          <w:rFonts w:ascii="Tahoma" w:hAnsi="Tahoma" w:cs="Tahoma"/>
        </w:rPr>
      </w:pPr>
    </w:p>
    <w:p w14:paraId="4E37EE58" w14:textId="77777777" w:rsidR="000D26E0" w:rsidRPr="00E00A30" w:rsidRDefault="000D26E0" w:rsidP="000D26E0">
      <w:pPr>
        <w:keepNext/>
        <w:keepLines/>
        <w:jc w:val="both"/>
        <w:rPr>
          <w:rFonts w:ascii="Tahoma" w:hAnsi="Tahoma" w:cs="Tahoma"/>
        </w:rPr>
      </w:pPr>
      <w:r w:rsidRPr="00E00A30">
        <w:rPr>
          <w:rFonts w:ascii="Tahoma" w:hAnsi="Tahoma" w:cs="Tahoma"/>
        </w:rPr>
        <w:t>Predstavnik izvajalca, ki bo urejal vsa vprašanja, ki bodo nastala v zvezi z izvajanjem pogodbe, je _________________________, tel.: ___________________, e-pošta: ___________________, v njegovi odsotnosti pa ga zamenjuje _____________________, tel.: ___________________, e-pošta: ___________________.</w:t>
      </w:r>
    </w:p>
    <w:p w14:paraId="52BF788A" w14:textId="77777777" w:rsidR="000D26E0" w:rsidRPr="00E00A30" w:rsidRDefault="000D26E0" w:rsidP="000D26E0">
      <w:pPr>
        <w:keepNext/>
        <w:keepLines/>
        <w:jc w:val="both"/>
        <w:rPr>
          <w:rFonts w:ascii="Tahoma" w:hAnsi="Tahoma" w:cs="Tahoma"/>
        </w:rPr>
      </w:pPr>
    </w:p>
    <w:p w14:paraId="1680266B" w14:textId="77777777" w:rsidR="000D26E0" w:rsidRPr="00E00A30" w:rsidRDefault="000D26E0" w:rsidP="000D26E0">
      <w:pPr>
        <w:keepNext/>
        <w:keepLines/>
        <w:jc w:val="both"/>
        <w:rPr>
          <w:rFonts w:ascii="Tahoma" w:hAnsi="Tahoma" w:cs="Tahoma"/>
        </w:rPr>
      </w:pPr>
    </w:p>
    <w:p w14:paraId="4D4E9A02" w14:textId="77777777" w:rsidR="000D26E0" w:rsidRPr="00E00A30" w:rsidRDefault="000D26E0" w:rsidP="000D26E0">
      <w:pPr>
        <w:keepNext/>
        <w:keepLines/>
        <w:jc w:val="both"/>
        <w:rPr>
          <w:rFonts w:ascii="Tahoma" w:hAnsi="Tahoma" w:cs="Tahoma"/>
        </w:rPr>
      </w:pPr>
    </w:p>
    <w:p w14:paraId="5B770EF9" w14:textId="77777777" w:rsidR="000D26E0" w:rsidRPr="00E00A30" w:rsidRDefault="000D26E0" w:rsidP="000D26E0">
      <w:pPr>
        <w:keepNext/>
        <w:keepLines/>
        <w:jc w:val="both"/>
        <w:rPr>
          <w:rFonts w:ascii="Tahoma" w:hAnsi="Tahoma" w:cs="Tahoma"/>
        </w:rPr>
      </w:pPr>
    </w:p>
    <w:p w14:paraId="018654E8" w14:textId="77777777" w:rsidR="000D26E0" w:rsidRPr="00E00A30" w:rsidRDefault="000D26E0" w:rsidP="000D26E0">
      <w:pPr>
        <w:keepNext/>
        <w:keepLines/>
        <w:jc w:val="both"/>
        <w:rPr>
          <w:rFonts w:ascii="Tahoma" w:hAnsi="Tahoma" w:cs="Tahoma"/>
        </w:rPr>
      </w:pPr>
    </w:p>
    <w:p w14:paraId="1973F1B8" w14:textId="77777777" w:rsidR="000D26E0" w:rsidRPr="00E00A30" w:rsidRDefault="000D26E0" w:rsidP="000D26E0">
      <w:pPr>
        <w:keepNext/>
        <w:keepLines/>
        <w:jc w:val="both"/>
        <w:rPr>
          <w:rFonts w:ascii="Tahoma" w:hAnsi="Tahoma" w:cs="Tahoma"/>
        </w:rPr>
      </w:pPr>
    </w:p>
    <w:p w14:paraId="100CE47C" w14:textId="77777777" w:rsidR="000D26E0" w:rsidRPr="00E00A30" w:rsidRDefault="000D26E0" w:rsidP="000D26E0">
      <w:pPr>
        <w:keepNext/>
        <w:keepLines/>
        <w:jc w:val="both"/>
        <w:rPr>
          <w:rFonts w:ascii="Tahoma" w:hAnsi="Tahoma" w:cs="Tahoma"/>
        </w:rPr>
      </w:pPr>
    </w:p>
    <w:p w14:paraId="59A61058" w14:textId="77777777" w:rsidR="000D26E0" w:rsidRPr="00E00A30" w:rsidRDefault="000D26E0" w:rsidP="000D26E0">
      <w:pPr>
        <w:keepNext/>
        <w:keepLines/>
        <w:jc w:val="both"/>
        <w:rPr>
          <w:rFonts w:ascii="Tahoma" w:hAnsi="Tahoma" w:cs="Tahoma"/>
        </w:rPr>
      </w:pPr>
    </w:p>
    <w:p w14:paraId="52CDF75E" w14:textId="77777777" w:rsidR="000D26E0" w:rsidRPr="00E00A30" w:rsidRDefault="000D26E0" w:rsidP="000D26E0">
      <w:pPr>
        <w:keepNext/>
        <w:keepLines/>
        <w:jc w:val="both"/>
        <w:rPr>
          <w:rFonts w:ascii="Tahoma" w:hAnsi="Tahoma" w:cs="Tahoma"/>
        </w:rPr>
      </w:pPr>
    </w:p>
    <w:p w14:paraId="4297A8D1" w14:textId="77777777" w:rsidR="000D26E0" w:rsidRPr="00E00A30" w:rsidRDefault="000D26E0" w:rsidP="000D26E0">
      <w:pPr>
        <w:keepNext/>
        <w:keepLines/>
        <w:jc w:val="both"/>
        <w:rPr>
          <w:rFonts w:ascii="Tahoma" w:hAnsi="Tahoma" w:cs="Tahoma"/>
        </w:rPr>
      </w:pPr>
    </w:p>
    <w:p w14:paraId="4F342155" w14:textId="77777777" w:rsidR="000D26E0" w:rsidRPr="00E00A30" w:rsidRDefault="000D26E0" w:rsidP="000D26E0">
      <w:pPr>
        <w:keepNext/>
        <w:keepLines/>
        <w:jc w:val="both"/>
        <w:rPr>
          <w:rFonts w:ascii="Tahoma" w:hAnsi="Tahoma" w:cs="Tahoma"/>
        </w:rPr>
      </w:pPr>
    </w:p>
    <w:p w14:paraId="1DEF97B1" w14:textId="77777777" w:rsidR="000D26E0" w:rsidRPr="00E00A30" w:rsidRDefault="000D26E0" w:rsidP="000D26E0">
      <w:pPr>
        <w:keepNext/>
        <w:keepLines/>
        <w:jc w:val="both"/>
        <w:rPr>
          <w:rFonts w:ascii="Tahoma" w:hAnsi="Tahoma" w:cs="Tahoma"/>
        </w:rPr>
      </w:pPr>
    </w:p>
    <w:p w14:paraId="0B9B24AA" w14:textId="77777777" w:rsidR="000D26E0" w:rsidRPr="00E00A30" w:rsidRDefault="000D26E0" w:rsidP="000D26E0">
      <w:pPr>
        <w:keepNext/>
        <w:keepLines/>
        <w:jc w:val="both"/>
        <w:rPr>
          <w:rFonts w:ascii="Tahoma" w:hAnsi="Tahoma" w:cs="Tahoma"/>
        </w:rPr>
      </w:pPr>
    </w:p>
    <w:p w14:paraId="59DA4C8C" w14:textId="77777777" w:rsidR="000D26E0" w:rsidRPr="00E00A30" w:rsidRDefault="000D26E0" w:rsidP="000D26E0">
      <w:pPr>
        <w:keepNext/>
        <w:keepLines/>
        <w:jc w:val="both"/>
        <w:rPr>
          <w:rFonts w:ascii="Tahoma" w:hAnsi="Tahoma" w:cs="Tahoma"/>
        </w:rPr>
      </w:pPr>
    </w:p>
    <w:p w14:paraId="26B778F1" w14:textId="77777777" w:rsidR="000D26E0" w:rsidRPr="00E00A30" w:rsidRDefault="000D26E0" w:rsidP="000D26E0">
      <w:pPr>
        <w:keepNext/>
        <w:keepLines/>
        <w:jc w:val="both"/>
        <w:rPr>
          <w:rFonts w:ascii="Tahoma" w:hAnsi="Tahoma" w:cs="Tahoma"/>
        </w:rPr>
      </w:pPr>
    </w:p>
    <w:p w14:paraId="67A78679" w14:textId="77777777" w:rsidR="000D26E0" w:rsidRPr="00E00A30" w:rsidRDefault="000D26E0" w:rsidP="000D26E0">
      <w:pPr>
        <w:keepNext/>
        <w:keepLines/>
        <w:jc w:val="both"/>
        <w:rPr>
          <w:rFonts w:ascii="Tahoma" w:hAnsi="Tahoma" w:cs="Tahoma"/>
        </w:rPr>
      </w:pPr>
    </w:p>
    <w:p w14:paraId="20DEB064" w14:textId="77777777" w:rsidR="000D26E0" w:rsidRPr="00E00A30" w:rsidRDefault="000D26E0" w:rsidP="000D26E0">
      <w:pPr>
        <w:keepNext/>
        <w:keepLines/>
        <w:jc w:val="both"/>
        <w:rPr>
          <w:rFonts w:ascii="Tahoma" w:hAnsi="Tahoma" w:cs="Tahoma"/>
        </w:rPr>
      </w:pPr>
    </w:p>
    <w:p w14:paraId="1A21BD67" w14:textId="77777777" w:rsidR="000D26E0" w:rsidRPr="00E00A30" w:rsidRDefault="000D26E0" w:rsidP="000D26E0">
      <w:pPr>
        <w:keepNext/>
        <w:keepLines/>
        <w:jc w:val="both"/>
        <w:rPr>
          <w:rFonts w:ascii="Tahoma" w:hAnsi="Tahoma" w:cs="Tahoma"/>
        </w:rPr>
      </w:pPr>
    </w:p>
    <w:p w14:paraId="1B6BE06D" w14:textId="77777777" w:rsidR="000D26E0" w:rsidRPr="00E00A30" w:rsidRDefault="000D26E0" w:rsidP="000D26E0">
      <w:pPr>
        <w:keepNext/>
        <w:keepLines/>
        <w:jc w:val="both"/>
        <w:rPr>
          <w:rFonts w:ascii="Tahoma" w:hAnsi="Tahoma" w:cs="Tahoma"/>
        </w:rPr>
      </w:pPr>
    </w:p>
    <w:p w14:paraId="148D7E6E" w14:textId="77777777" w:rsidR="000D26E0" w:rsidRPr="00E00A30" w:rsidRDefault="000D26E0" w:rsidP="000D26E0">
      <w:pPr>
        <w:keepNext/>
        <w:keepLines/>
        <w:jc w:val="both"/>
        <w:rPr>
          <w:rFonts w:ascii="Tahoma" w:hAnsi="Tahoma" w:cs="Tahoma"/>
        </w:rPr>
      </w:pPr>
    </w:p>
    <w:p w14:paraId="13380AB8" w14:textId="77777777" w:rsidR="000D26E0" w:rsidRPr="00E00A30" w:rsidRDefault="000D26E0" w:rsidP="000D26E0">
      <w:pPr>
        <w:keepNext/>
        <w:keepLines/>
        <w:jc w:val="both"/>
        <w:rPr>
          <w:rFonts w:ascii="Tahoma" w:hAnsi="Tahoma" w:cs="Tahoma"/>
        </w:rPr>
      </w:pPr>
    </w:p>
    <w:p w14:paraId="67FFF6A1" w14:textId="77777777" w:rsidR="000D26E0" w:rsidRPr="00E00A30" w:rsidRDefault="000D26E0" w:rsidP="000D26E0">
      <w:pPr>
        <w:keepNext/>
        <w:keepLines/>
        <w:jc w:val="both"/>
        <w:rPr>
          <w:rFonts w:ascii="Tahoma" w:hAnsi="Tahoma" w:cs="Tahoma"/>
        </w:rPr>
      </w:pPr>
    </w:p>
    <w:p w14:paraId="61A56AC2" w14:textId="77777777" w:rsidR="000D26E0" w:rsidRPr="00E00A30" w:rsidRDefault="000D26E0" w:rsidP="000D26E0">
      <w:pPr>
        <w:keepNext/>
        <w:keepLines/>
        <w:jc w:val="both"/>
        <w:rPr>
          <w:rFonts w:ascii="Tahoma" w:hAnsi="Tahoma" w:cs="Tahoma"/>
        </w:rPr>
      </w:pPr>
    </w:p>
    <w:p w14:paraId="21FD8060" w14:textId="77777777" w:rsidR="000D26E0" w:rsidRPr="00E00A30" w:rsidRDefault="000D26E0" w:rsidP="000D26E0">
      <w:pPr>
        <w:keepNext/>
        <w:keepLines/>
        <w:jc w:val="both"/>
        <w:rPr>
          <w:rFonts w:ascii="Tahoma" w:hAnsi="Tahoma" w:cs="Tahoma"/>
        </w:rPr>
      </w:pPr>
    </w:p>
    <w:p w14:paraId="1532ABEF" w14:textId="77777777" w:rsidR="000D26E0" w:rsidRPr="00E00A30" w:rsidRDefault="000D26E0" w:rsidP="000D26E0">
      <w:pPr>
        <w:keepNext/>
        <w:keepLines/>
        <w:jc w:val="both"/>
        <w:rPr>
          <w:rFonts w:ascii="Tahoma" w:hAnsi="Tahoma" w:cs="Tahoma"/>
        </w:rPr>
      </w:pPr>
    </w:p>
    <w:p w14:paraId="53FAA71F" w14:textId="77777777" w:rsidR="000D26E0" w:rsidRPr="00E00A30" w:rsidRDefault="000D26E0" w:rsidP="000D26E0">
      <w:pPr>
        <w:keepNext/>
        <w:keepLines/>
        <w:jc w:val="both"/>
        <w:rPr>
          <w:rFonts w:ascii="Tahoma" w:hAnsi="Tahoma" w:cs="Tahoma"/>
        </w:rPr>
      </w:pPr>
    </w:p>
    <w:p w14:paraId="51EA2C0C" w14:textId="77777777" w:rsidR="000D26E0" w:rsidRPr="00E00A30" w:rsidRDefault="000D26E0" w:rsidP="000D26E0">
      <w:pPr>
        <w:keepNext/>
        <w:keepLines/>
        <w:jc w:val="both"/>
        <w:rPr>
          <w:rFonts w:ascii="Tahoma" w:hAnsi="Tahoma" w:cs="Tahoma"/>
        </w:rPr>
      </w:pPr>
    </w:p>
    <w:p w14:paraId="1FA8B5C2" w14:textId="77777777" w:rsidR="000D26E0" w:rsidRPr="00E00A30" w:rsidRDefault="000D26E0" w:rsidP="000D26E0">
      <w:pPr>
        <w:keepNext/>
        <w:keepLines/>
        <w:jc w:val="both"/>
        <w:rPr>
          <w:rFonts w:ascii="Tahoma" w:hAnsi="Tahoma" w:cs="Tahoma"/>
        </w:rPr>
      </w:pPr>
    </w:p>
    <w:p w14:paraId="26518E72" w14:textId="77777777" w:rsidR="000D26E0" w:rsidRPr="00E00A30" w:rsidRDefault="000D26E0" w:rsidP="000D26E0">
      <w:pPr>
        <w:keepNext/>
        <w:keepLines/>
        <w:jc w:val="both"/>
        <w:rPr>
          <w:rFonts w:ascii="Tahoma" w:hAnsi="Tahoma" w:cs="Tahoma"/>
        </w:rPr>
      </w:pPr>
    </w:p>
    <w:p w14:paraId="21D28362" w14:textId="77777777" w:rsidR="000D26E0" w:rsidRPr="00E00A30" w:rsidRDefault="000D26E0" w:rsidP="000D26E0">
      <w:pPr>
        <w:keepNext/>
        <w:keepLines/>
        <w:jc w:val="both"/>
        <w:rPr>
          <w:rFonts w:ascii="Tahoma" w:hAnsi="Tahoma" w:cs="Tahoma"/>
        </w:rPr>
      </w:pPr>
    </w:p>
    <w:p w14:paraId="24070385" w14:textId="77777777" w:rsidR="000D26E0" w:rsidRPr="00E00A30" w:rsidRDefault="000D26E0" w:rsidP="000D26E0">
      <w:pPr>
        <w:keepNext/>
        <w:keepLines/>
        <w:jc w:val="both"/>
        <w:rPr>
          <w:rFonts w:ascii="Tahoma" w:hAnsi="Tahoma" w:cs="Tahoma"/>
        </w:rPr>
      </w:pPr>
    </w:p>
    <w:p w14:paraId="3C1ED2A5" w14:textId="77777777" w:rsidR="000D26E0" w:rsidRPr="00E00A30" w:rsidRDefault="000D26E0" w:rsidP="000D26E0">
      <w:pPr>
        <w:keepNext/>
        <w:keepLines/>
        <w:jc w:val="both"/>
        <w:rPr>
          <w:rFonts w:ascii="Tahoma" w:hAnsi="Tahoma" w:cs="Tahoma"/>
        </w:rPr>
      </w:pPr>
    </w:p>
    <w:p w14:paraId="0583C8CE" w14:textId="77777777" w:rsidR="000D26E0" w:rsidRPr="00E00A30" w:rsidRDefault="000D26E0" w:rsidP="000D26E0">
      <w:pPr>
        <w:keepNext/>
        <w:keepLines/>
        <w:jc w:val="both"/>
        <w:rPr>
          <w:rFonts w:ascii="Tahoma" w:hAnsi="Tahoma" w:cs="Tahoma"/>
        </w:rPr>
      </w:pPr>
    </w:p>
    <w:p w14:paraId="2BBB378A" w14:textId="77777777" w:rsidR="000D26E0" w:rsidRPr="00E00A30" w:rsidRDefault="000D26E0" w:rsidP="000D26E0">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D26E0" w:rsidRPr="00E00A30" w14:paraId="2565F95C" w14:textId="77777777" w:rsidTr="003C5C9B">
        <w:trPr>
          <w:trHeight w:val="235"/>
        </w:trPr>
        <w:tc>
          <w:tcPr>
            <w:tcW w:w="3402" w:type="dxa"/>
            <w:tcBorders>
              <w:bottom w:val="single" w:sz="4" w:space="0" w:color="auto"/>
            </w:tcBorders>
          </w:tcPr>
          <w:p w14:paraId="484E8585" w14:textId="77777777" w:rsidR="000D26E0" w:rsidRPr="00E00A30" w:rsidRDefault="000D26E0" w:rsidP="000D26E0">
            <w:pPr>
              <w:keepNext/>
              <w:keepLines/>
              <w:jc w:val="both"/>
              <w:rPr>
                <w:rFonts w:ascii="Tahoma" w:hAnsi="Tahoma" w:cs="Tahoma"/>
                <w:snapToGrid w:val="0"/>
                <w:color w:val="000000"/>
              </w:rPr>
            </w:pPr>
          </w:p>
        </w:tc>
        <w:tc>
          <w:tcPr>
            <w:tcW w:w="2268" w:type="dxa"/>
          </w:tcPr>
          <w:p w14:paraId="076517BC" w14:textId="77777777" w:rsidR="000D26E0" w:rsidRPr="00E00A30" w:rsidRDefault="000D26E0" w:rsidP="000D26E0">
            <w:pPr>
              <w:keepNext/>
              <w:keepLines/>
              <w:jc w:val="both"/>
              <w:rPr>
                <w:rFonts w:ascii="Tahoma" w:hAnsi="Tahoma" w:cs="Tahoma"/>
                <w:snapToGrid w:val="0"/>
                <w:color w:val="000000"/>
              </w:rPr>
            </w:pPr>
          </w:p>
        </w:tc>
        <w:tc>
          <w:tcPr>
            <w:tcW w:w="3686" w:type="dxa"/>
            <w:tcBorders>
              <w:bottom w:val="single" w:sz="4" w:space="0" w:color="auto"/>
            </w:tcBorders>
          </w:tcPr>
          <w:p w14:paraId="4C4C47A9"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5860BA37" w14:textId="77777777" w:rsidTr="003C5C9B">
        <w:trPr>
          <w:trHeight w:val="235"/>
        </w:trPr>
        <w:tc>
          <w:tcPr>
            <w:tcW w:w="3402" w:type="dxa"/>
            <w:tcBorders>
              <w:top w:val="single" w:sz="4" w:space="0" w:color="auto"/>
            </w:tcBorders>
          </w:tcPr>
          <w:p w14:paraId="541C0587"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(kraj, datum)</w:t>
            </w:r>
          </w:p>
        </w:tc>
        <w:tc>
          <w:tcPr>
            <w:tcW w:w="2268" w:type="dxa"/>
          </w:tcPr>
          <w:p w14:paraId="520CF458"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686" w:type="dxa"/>
            <w:tcBorders>
              <w:top w:val="single" w:sz="4" w:space="0" w:color="auto"/>
            </w:tcBorders>
          </w:tcPr>
          <w:p w14:paraId="5606A7D0"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w:t>
            </w:r>
            <w:r w:rsidRPr="00E00A30">
              <w:rPr>
                <w:rFonts w:ascii="Tahoma" w:hAnsi="Tahoma" w:cs="Tahoma"/>
                <w:snapToGrid w:val="0"/>
              </w:rPr>
              <w:t>ime in priimek ter podpis odgovorne osebe ponudnika</w:t>
            </w:r>
            <w:r w:rsidRPr="00E00A30">
              <w:rPr>
                <w:rFonts w:ascii="Tahoma" w:hAnsi="Tahoma" w:cs="Tahoma"/>
                <w:snapToGrid w:val="0"/>
                <w:color w:val="000000"/>
              </w:rPr>
              <w:t>)</w:t>
            </w:r>
          </w:p>
        </w:tc>
      </w:tr>
    </w:tbl>
    <w:p w14:paraId="11D4C027" w14:textId="77777777" w:rsidR="000D26E0" w:rsidRPr="00E00A30" w:rsidRDefault="000D26E0" w:rsidP="000D26E0">
      <w:pPr>
        <w:keepNext/>
        <w:keepLines/>
        <w:jc w:val="both"/>
        <w:rPr>
          <w:rFonts w:ascii="Tahoma" w:hAnsi="Tahoma" w:cs="Tahoma"/>
        </w:rPr>
      </w:pPr>
    </w:p>
    <w:p w14:paraId="29DC486C" w14:textId="77777777" w:rsidR="000D26E0" w:rsidRPr="00E00A30" w:rsidRDefault="000D26E0" w:rsidP="000D26E0">
      <w:pPr>
        <w:keepNext/>
        <w:keepLines/>
        <w:rPr>
          <w:rFonts w:ascii="Tahoma" w:hAnsi="Tahoma" w:cs="Tahoma"/>
        </w:rPr>
      </w:pPr>
    </w:p>
    <w:p w14:paraId="02D3302E" w14:textId="77777777" w:rsidR="000D26E0" w:rsidRPr="00E00A30" w:rsidRDefault="000D26E0" w:rsidP="000D26E0">
      <w:pPr>
        <w:rPr>
          <w:rFonts w:ascii="Tahoma" w:hAnsi="Tahoma" w:cs="Tahoma"/>
        </w:rPr>
      </w:pPr>
      <w:r w:rsidRPr="00E00A30">
        <w:rPr>
          <w:rFonts w:ascii="Tahoma" w:hAnsi="Tahoma" w:cs="Tahoma"/>
        </w:rPr>
        <w:br w:type="page"/>
      </w:r>
    </w:p>
    <w:p w14:paraId="7AEBF91F" w14:textId="77777777" w:rsidR="000D26E0" w:rsidRPr="00E00A30" w:rsidRDefault="000D26E0" w:rsidP="000D26E0">
      <w:pPr>
        <w:keepNext/>
        <w:keepLines/>
        <w:rPr>
          <w:rFonts w:ascii="Tahoma" w:hAnsi="Tahoma" w:cs="Tahoma"/>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D26E0" w:rsidRPr="00E00A30" w14:paraId="0F466415" w14:textId="77777777" w:rsidTr="003C5C9B">
        <w:tc>
          <w:tcPr>
            <w:tcW w:w="7938" w:type="dxa"/>
            <w:tcBorders>
              <w:top w:val="single" w:sz="4" w:space="0" w:color="auto"/>
              <w:bottom w:val="single" w:sz="4" w:space="0" w:color="auto"/>
            </w:tcBorders>
          </w:tcPr>
          <w:p w14:paraId="49C1251B" w14:textId="77777777" w:rsidR="000D26E0" w:rsidRPr="00E00A30" w:rsidRDefault="000D26E0" w:rsidP="000D26E0">
            <w:pPr>
              <w:keepNext/>
              <w:keepLines/>
              <w:jc w:val="both"/>
              <w:rPr>
                <w:rFonts w:ascii="Tahoma" w:hAnsi="Tahoma" w:cs="Tahoma"/>
              </w:rPr>
            </w:pPr>
            <w:r w:rsidRPr="00E00A30">
              <w:rPr>
                <w:rFonts w:ascii="Tahoma" w:hAnsi="Tahoma" w:cs="Tahoma"/>
              </w:rPr>
              <w:br w:type="page"/>
            </w:r>
            <w:r w:rsidRPr="00E00A30">
              <w:rPr>
                <w:rFonts w:ascii="Tahoma" w:hAnsi="Tahoma" w:cs="Tahoma"/>
                <w:b/>
                <w:highlight w:val="yellow"/>
              </w:rPr>
              <w:br w:type="page"/>
            </w:r>
            <w:r w:rsidRPr="00E00A30">
              <w:rPr>
                <w:rFonts w:ascii="Tahoma" w:hAnsi="Tahoma" w:cs="Tahoma"/>
                <w:b/>
                <w:highlight w:val="yellow"/>
              </w:rPr>
              <w:br w:type="page"/>
            </w:r>
            <w:r w:rsidRPr="00E00A30">
              <w:rPr>
                <w:rFonts w:ascii="Tahoma" w:hAnsi="Tahoma" w:cs="Tahoma"/>
                <w:b/>
                <w:bCs/>
              </w:rPr>
              <w:br w:type="page"/>
            </w:r>
            <w:r w:rsidRPr="00E00A30">
              <w:rPr>
                <w:rFonts w:ascii="Tahoma" w:hAnsi="Tahoma" w:cs="Tahoma"/>
                <w:b/>
                <w:bCs/>
              </w:rPr>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r>
            <w:r w:rsidRPr="00E00A30">
              <w:rPr>
                <w:rFonts w:ascii="Tahoma" w:hAnsi="Tahoma" w:cs="Tahoma"/>
                <w:b/>
                <w:bCs/>
              </w:rPr>
              <w:br w:type="page"/>
            </w:r>
            <w:r w:rsidRPr="00E00A30">
              <w:rPr>
                <w:rFonts w:ascii="Tahoma" w:hAnsi="Tahoma" w:cs="Tahoma"/>
              </w:rPr>
              <w:br w:type="page"/>
              <w:t>UGOTAVLJANJE SPOSOBNOSTI IN IZJAVA O SPREJEMANJU POGOJEV RAZPISNE DOKUMENTACIJE</w:t>
            </w:r>
          </w:p>
        </w:tc>
        <w:tc>
          <w:tcPr>
            <w:tcW w:w="1560" w:type="dxa"/>
            <w:tcBorders>
              <w:top w:val="single" w:sz="4" w:space="0" w:color="auto"/>
              <w:bottom w:val="single" w:sz="4" w:space="0" w:color="auto"/>
            </w:tcBorders>
          </w:tcPr>
          <w:p w14:paraId="11B95D8B" w14:textId="77777777" w:rsidR="000D26E0" w:rsidRPr="00E00A30" w:rsidRDefault="000D26E0" w:rsidP="000D26E0">
            <w:pPr>
              <w:keepNext/>
              <w:keepLines/>
              <w:jc w:val="both"/>
              <w:rPr>
                <w:rFonts w:ascii="Tahoma" w:hAnsi="Tahoma" w:cs="Tahoma"/>
                <w:b/>
                <w:bCs/>
                <w:i/>
                <w:iCs/>
              </w:rPr>
            </w:pPr>
            <w:r w:rsidRPr="00E00A30">
              <w:rPr>
                <w:rFonts w:ascii="Tahoma" w:hAnsi="Tahoma" w:cs="Tahoma"/>
                <w:b/>
                <w:bCs/>
                <w:i/>
                <w:iCs/>
              </w:rPr>
              <w:t>Priloga 3/1</w:t>
            </w:r>
          </w:p>
        </w:tc>
      </w:tr>
    </w:tbl>
    <w:p w14:paraId="1A7A3127" w14:textId="77777777" w:rsidR="000D26E0" w:rsidRPr="00E00A30" w:rsidRDefault="000D26E0" w:rsidP="000D26E0">
      <w:pPr>
        <w:keepNext/>
        <w:keepLines/>
        <w:jc w:val="both"/>
        <w:rPr>
          <w:rFonts w:ascii="Tahoma" w:hAnsi="Tahoma" w:cs="Tahoma"/>
        </w:rPr>
      </w:pPr>
    </w:p>
    <w:p w14:paraId="5CBC6F7F" w14:textId="41A5E552" w:rsidR="000D26E0" w:rsidRPr="00E00A30" w:rsidRDefault="000D26E0" w:rsidP="000D26E0">
      <w:pPr>
        <w:keepNext/>
        <w:keepLines/>
        <w:jc w:val="both"/>
        <w:rPr>
          <w:rFonts w:ascii="Tahoma" w:hAnsi="Tahoma" w:cs="Tahoma"/>
        </w:rPr>
      </w:pPr>
      <w:r w:rsidRPr="00E00A30">
        <w:rPr>
          <w:rFonts w:ascii="Tahoma" w:hAnsi="Tahoma" w:cs="Tahoma"/>
        </w:rPr>
        <w:t>Gospodarski subjekt (naziv in naslov</w:t>
      </w:r>
      <w:r w:rsidR="00696F51">
        <w:rPr>
          <w:rFonts w:ascii="Tahoma" w:hAnsi="Tahoma" w:cs="Tahoma"/>
        </w:rPr>
        <w:t>; Izpolni vsak gospodarski subjekt, ki nastopa v ponudbi kot ponudnik/partner/podizvajalec</w:t>
      </w:r>
      <w:r w:rsidRPr="00E00A30">
        <w:rPr>
          <w:rFonts w:ascii="Tahoma" w:hAnsi="Tahoma" w:cs="Tahoma"/>
        </w:rPr>
        <w:t xml:space="preserve">) : </w:t>
      </w:r>
    </w:p>
    <w:p w14:paraId="440E3C2B" w14:textId="77777777" w:rsidR="000D26E0" w:rsidRPr="00E00A30" w:rsidRDefault="000D26E0" w:rsidP="000D26E0">
      <w:pPr>
        <w:keepNext/>
        <w:keepLines/>
        <w:pBdr>
          <w:bottom w:val="single" w:sz="4" w:space="1" w:color="auto"/>
        </w:pBdr>
        <w:jc w:val="both"/>
        <w:rPr>
          <w:rFonts w:ascii="Tahoma" w:hAnsi="Tahoma" w:cs="Tahoma"/>
        </w:rPr>
      </w:pPr>
    </w:p>
    <w:p w14:paraId="6283A806" w14:textId="5418CBBB" w:rsidR="000D26E0" w:rsidRPr="00E00A30" w:rsidRDefault="000D26E0" w:rsidP="00644D64">
      <w:pPr>
        <w:keepNext/>
        <w:keepLines/>
        <w:rPr>
          <w:rFonts w:ascii="Tahoma" w:hAnsi="Tahoma" w:cs="Tahoma"/>
          <w:b/>
        </w:rPr>
      </w:pPr>
      <w:r w:rsidRPr="00E00A30">
        <w:rPr>
          <w:rFonts w:ascii="Tahoma" w:hAnsi="Tahoma" w:cs="Tahoma"/>
        </w:rPr>
        <w:t xml:space="preserve">v zvezi z javnim naročilom št. </w:t>
      </w:r>
      <w:r w:rsidR="008C6177" w:rsidRPr="00E00A30">
        <w:rPr>
          <w:rFonts w:ascii="Tahoma" w:hAnsi="Tahoma" w:cs="Tahoma"/>
          <w:b/>
          <w:noProof/>
        </w:rPr>
        <w:t>VKS-177/23</w:t>
      </w:r>
      <w:r w:rsidRPr="00E00A30">
        <w:rPr>
          <w:rFonts w:ascii="Tahoma" w:hAnsi="Tahoma" w:cs="Tahoma"/>
          <w:b/>
          <w:noProof/>
        </w:rPr>
        <w:t xml:space="preserve"> - </w:t>
      </w:r>
      <w:r w:rsidR="008C6177" w:rsidRPr="00E00A30">
        <w:rPr>
          <w:rFonts w:ascii="Tahoma" w:hAnsi="Tahoma" w:cs="Tahoma"/>
          <w:color w:val="272727"/>
          <w:shd w:val="clear" w:color="auto" w:fill="FFFFFF"/>
        </w:rPr>
        <w:t>Dobava in vgradnja dveh transformatorjev v TP 135 na CČN:</w:t>
      </w:r>
    </w:p>
    <w:p w14:paraId="5DF6195C" w14:textId="1D43638A" w:rsidR="000D26E0" w:rsidRPr="00E00A30" w:rsidRDefault="000D26E0" w:rsidP="00C754A0">
      <w:pPr>
        <w:keepNext/>
        <w:keepLines/>
        <w:numPr>
          <w:ilvl w:val="0"/>
          <w:numId w:val="9"/>
        </w:numPr>
        <w:tabs>
          <w:tab w:val="left" w:pos="426"/>
          <w:tab w:val="left" w:pos="9354"/>
        </w:tabs>
        <w:spacing w:after="100" w:afterAutospacing="1"/>
        <w:ind w:right="-2"/>
        <w:rPr>
          <w:rFonts w:ascii="Tahoma" w:hAnsi="Tahoma" w:cs="Tahoma"/>
          <w:b/>
          <w:smallCaps/>
        </w:rPr>
      </w:pPr>
      <w:r w:rsidRPr="00E00A30">
        <w:rPr>
          <w:rFonts w:ascii="Tahoma" w:hAnsi="Tahoma" w:cs="Tahoma"/>
          <w:b/>
          <w:smallCaps/>
        </w:rPr>
        <w:t>RAZLOGI ZA IZKLJUČITEV</w:t>
      </w:r>
    </w:p>
    <w:p w14:paraId="41FBA19F" w14:textId="77777777" w:rsidR="00C754A0" w:rsidRPr="00E00A30" w:rsidRDefault="00C754A0" w:rsidP="00C754A0">
      <w:pPr>
        <w:keepNext/>
        <w:keepLines/>
        <w:tabs>
          <w:tab w:val="left" w:pos="567"/>
        </w:tabs>
        <w:spacing w:after="100" w:afterAutospacing="1"/>
        <w:rPr>
          <w:rFonts w:ascii="Tahoma" w:eastAsia="Calibri" w:hAnsi="Tahoma" w:cs="Tahoma"/>
          <w:b/>
          <w:sz w:val="22"/>
          <w:szCs w:val="22"/>
          <w:lang w:eastAsia="en-US"/>
        </w:rPr>
      </w:pPr>
      <w:r w:rsidRPr="00E00A30">
        <w:rPr>
          <w:rFonts w:ascii="Tahoma" w:eastAsia="Calibri" w:hAnsi="Tahoma" w:cs="Tahoma"/>
          <w:b/>
          <w:sz w:val="22"/>
          <w:szCs w:val="22"/>
          <w:lang w:eastAsia="en-US"/>
        </w:rPr>
        <w:t>IZJAVLJAMO, DA:</w:t>
      </w:r>
    </w:p>
    <w:p w14:paraId="6D74232E"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14:paraId="1B76946C" w14:textId="46E63235"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w:t>
      </w:r>
      <w:r w:rsidR="004508A4">
        <w:rPr>
          <w:rFonts w:ascii="Tahoma" w:eastAsia="Calibri" w:hAnsi="Tahoma" w:cs="Tahoma"/>
          <w:sz w:val="22"/>
          <w:szCs w:val="22"/>
          <w:lang w:eastAsia="en-US"/>
        </w:rPr>
        <w:t>do roka za</w:t>
      </w:r>
      <w:r w:rsidRPr="00E00A30">
        <w:rPr>
          <w:rFonts w:ascii="Tahoma" w:eastAsia="Calibri" w:hAnsi="Tahoma" w:cs="Tahoma"/>
          <w:sz w:val="22"/>
          <w:szCs w:val="22"/>
          <w:lang w:eastAsia="en-US"/>
        </w:rPr>
        <w:t xml:space="preserve"> oddaj</w:t>
      </w:r>
      <w:r w:rsidR="004508A4">
        <w:rPr>
          <w:rFonts w:ascii="Tahoma" w:eastAsia="Calibri" w:hAnsi="Tahoma" w:cs="Tahoma"/>
          <w:sz w:val="22"/>
          <w:szCs w:val="22"/>
          <w:lang w:eastAsia="en-US"/>
        </w:rPr>
        <w:t>o</w:t>
      </w:r>
      <w:r w:rsidRPr="00E00A30">
        <w:rPr>
          <w:rFonts w:ascii="Tahoma" w:eastAsia="Calibri" w:hAnsi="Tahoma" w:cs="Tahoma"/>
          <w:sz w:val="22"/>
          <w:szCs w:val="22"/>
          <w:lang w:eastAsia="en-US"/>
        </w:rPr>
        <w:t xml:space="preserve"> ponudb ne znaša 50 eurov ali več; </w:t>
      </w:r>
    </w:p>
    <w:p w14:paraId="2F28BEB0" w14:textId="05411B2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 xml:space="preserve">smo imeli </w:t>
      </w:r>
      <w:r w:rsidR="004508A4">
        <w:rPr>
          <w:rFonts w:ascii="Tahoma" w:eastAsia="Calibri" w:hAnsi="Tahoma" w:cs="Tahoma"/>
          <w:sz w:val="22"/>
          <w:szCs w:val="22"/>
          <w:lang w:eastAsia="en-US"/>
        </w:rPr>
        <w:t>do roka za oddajo</w:t>
      </w:r>
      <w:r w:rsidRPr="00E00A30">
        <w:rPr>
          <w:rFonts w:ascii="Tahoma" w:eastAsia="Calibri" w:hAnsi="Tahoma" w:cs="Tahoma"/>
          <w:sz w:val="22"/>
          <w:szCs w:val="22"/>
          <w:lang w:eastAsia="en-US"/>
        </w:rPr>
        <w:t xml:space="preserve"> ponudb predložene vse obračune davčnih odtegljajev za dohodke iz delovnega razmerja za obdobje zadnjih petih let do dne oddaje ponudbe;</w:t>
      </w:r>
    </w:p>
    <w:p w14:paraId="49283C68"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na dan, ko je potekel rok za oddajo ponudb, nismo izločeni iz postopkov oddaje javnih naročil zaradi uvrstitve v evidenco gospodarskih subjektov z negativnimi referencami;</w:t>
      </w:r>
    </w:p>
    <w:p w14:paraId="27A22CC9" w14:textId="2DBB6A61"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 xml:space="preserve">nam v zadnjih treh letih pred potekom roka za oddajo ponudb </w:t>
      </w:r>
      <w:r w:rsidR="004508A4" w:rsidRPr="004508A4">
        <w:rPr>
          <w:rFonts w:ascii="Tahoma" w:eastAsia="Calibri" w:hAnsi="Tahoma" w:cs="Tahoma"/>
          <w:sz w:val="22"/>
          <w:szCs w:val="22"/>
          <w:lang w:eastAsia="en-US"/>
        </w:rPr>
        <w:t>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Pr="00E00A30">
        <w:rPr>
          <w:rFonts w:ascii="Tahoma" w:eastAsia="Calibri" w:hAnsi="Tahoma" w:cs="Tahoma"/>
          <w:sz w:val="22"/>
          <w:szCs w:val="22"/>
          <w:lang w:eastAsia="en-US"/>
        </w:rPr>
        <w:t>;</w:t>
      </w:r>
    </w:p>
    <w:p w14:paraId="139CEE0B"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nismo kršili obveznosti iz drugega odstavka 3. člena ZJN-3;</w:t>
      </w:r>
    </w:p>
    <w:p w14:paraId="0664D95E"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14:paraId="65F3958E"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nismo zagrešili hujšo kršitev poklicnih pravil, zaradi česar je omajana naša integriteta;</w:t>
      </w:r>
    </w:p>
    <w:p w14:paraId="4CBD6172"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ne obstaja izkrivljanja konkurence zaradi predhodnega sodelovanja gospodarskih subjektov pri pripravi postopka javnega naročanja v skladu s 65. členom ZJN-3;</w:t>
      </w:r>
    </w:p>
    <w:p w14:paraId="24B01137" w14:textId="19F4ADF6" w:rsidR="00643EE4" w:rsidRPr="00C2522E" w:rsidRDefault="00C754A0" w:rsidP="00C2522E">
      <w:pPr>
        <w:keepNext/>
        <w:keepLines/>
        <w:numPr>
          <w:ilvl w:val="0"/>
          <w:numId w:val="35"/>
        </w:numPr>
        <w:spacing w:after="100" w:afterAutospacing="1"/>
        <w:ind w:left="284" w:hanging="284"/>
        <w:jc w:val="both"/>
        <w:rPr>
          <w:rFonts w:ascii="Tahoma" w:eastAsia="Calibri" w:hAnsi="Tahoma" w:cs="Tahoma"/>
          <w:sz w:val="22"/>
          <w:szCs w:val="22"/>
          <w:lang w:eastAsia="en-US"/>
        </w:rPr>
      </w:pPr>
      <w:r w:rsidRPr="00C2522E">
        <w:rPr>
          <w:rFonts w:ascii="Tahoma" w:eastAsia="Calibri" w:hAnsi="Tahoma" w:cs="Tahoma"/>
          <w:sz w:val="22"/>
          <w:szCs w:val="22"/>
          <w:lang w:eastAsia="en-US"/>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14:paraId="622F73E6" w14:textId="706671E2" w:rsidR="00C754A0" w:rsidRPr="00E00A30" w:rsidRDefault="00C754A0" w:rsidP="00C754A0">
      <w:pPr>
        <w:keepNext/>
        <w:keepLines/>
        <w:numPr>
          <w:ilvl w:val="0"/>
          <w:numId w:val="9"/>
        </w:numPr>
        <w:tabs>
          <w:tab w:val="left" w:pos="426"/>
          <w:tab w:val="left" w:pos="9354"/>
        </w:tabs>
        <w:spacing w:after="100" w:afterAutospacing="1"/>
        <w:ind w:right="-2"/>
        <w:rPr>
          <w:rFonts w:ascii="Tahoma" w:hAnsi="Tahoma" w:cs="Tahoma"/>
          <w:b/>
          <w:smallCaps/>
          <w:sz w:val="22"/>
          <w:szCs w:val="22"/>
        </w:rPr>
      </w:pPr>
      <w:r w:rsidRPr="00E00A30">
        <w:rPr>
          <w:rFonts w:ascii="Tahoma" w:hAnsi="Tahoma" w:cs="Tahoma"/>
          <w:b/>
          <w:smallCaps/>
          <w:sz w:val="22"/>
          <w:szCs w:val="22"/>
        </w:rPr>
        <w:t>POGOJI ZA SODELOVANJE</w:t>
      </w:r>
    </w:p>
    <w:p w14:paraId="4DD0B32E" w14:textId="7B512749" w:rsidR="00C754A0" w:rsidRPr="00E00A30" w:rsidRDefault="00C754A0" w:rsidP="00C754A0">
      <w:pPr>
        <w:keepNext/>
        <w:keepLines/>
        <w:tabs>
          <w:tab w:val="left" w:pos="567"/>
        </w:tabs>
        <w:spacing w:after="100" w:afterAutospacing="1"/>
        <w:rPr>
          <w:rFonts w:ascii="Tahoma" w:eastAsia="Calibri" w:hAnsi="Tahoma" w:cs="Tahoma"/>
          <w:b/>
          <w:sz w:val="22"/>
          <w:szCs w:val="22"/>
          <w:lang w:eastAsia="en-US"/>
        </w:rPr>
      </w:pPr>
      <w:r w:rsidRPr="00E00A30">
        <w:rPr>
          <w:rFonts w:ascii="Tahoma" w:eastAsia="Calibri" w:hAnsi="Tahoma" w:cs="Tahoma"/>
          <w:b/>
          <w:sz w:val="22"/>
          <w:szCs w:val="22"/>
          <w:lang w:eastAsia="en-US"/>
        </w:rPr>
        <w:t>IZJAVLJAMO, DA:</w:t>
      </w:r>
    </w:p>
    <w:p w14:paraId="5A76D4D6"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lastRenderedPageBreak/>
        <w:t>smo sposobni za opravljanje poklicne dejavnosti oziroma imamo registrirano dejavnost oziroma smo vpisani v enega od poklicnih ali poslovnih registrov, ki se vodijo v državi članici, v kateri imamo sedež;</w:t>
      </w:r>
    </w:p>
    <w:p w14:paraId="1BCFE984"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imamo potrebne ekonomske in finančne zmogljivosti za izvedbo javnega naročila in da na dan oddaje ponudbe nimamo blokiranega kateregakoli računa;</w:t>
      </w:r>
    </w:p>
    <w:p w14:paraId="123E2347"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imamo potrebno tehnično in kadrovsko sposobnost ter izkušnje za izvajanje predmeta javnega naročila.</w:t>
      </w:r>
    </w:p>
    <w:p w14:paraId="1AB7B588" w14:textId="6749F95E" w:rsidR="00C754A0" w:rsidRPr="00E00A30" w:rsidRDefault="00C754A0" w:rsidP="00C754A0">
      <w:pPr>
        <w:keepNext/>
        <w:keepLines/>
        <w:numPr>
          <w:ilvl w:val="0"/>
          <w:numId w:val="9"/>
        </w:numPr>
        <w:tabs>
          <w:tab w:val="left" w:pos="426"/>
          <w:tab w:val="left" w:pos="9354"/>
        </w:tabs>
        <w:spacing w:after="100" w:afterAutospacing="1"/>
        <w:ind w:right="-2"/>
        <w:rPr>
          <w:rFonts w:ascii="Tahoma" w:hAnsi="Tahoma" w:cs="Tahoma"/>
          <w:b/>
          <w:smallCaps/>
          <w:sz w:val="22"/>
          <w:szCs w:val="22"/>
        </w:rPr>
      </w:pPr>
      <w:r w:rsidRPr="00E00A30">
        <w:rPr>
          <w:rFonts w:ascii="Tahoma" w:hAnsi="Tahoma" w:cs="Tahoma"/>
          <w:b/>
          <w:smallCaps/>
          <w:sz w:val="22"/>
          <w:szCs w:val="22"/>
        </w:rPr>
        <w:t>SPREJEMANJE POGOJEV DOKUMENTACIJE</w:t>
      </w:r>
    </w:p>
    <w:p w14:paraId="14BBE266" w14:textId="77777777" w:rsidR="00C754A0" w:rsidRPr="00E00A30" w:rsidRDefault="00C754A0" w:rsidP="00C754A0">
      <w:pPr>
        <w:keepNext/>
        <w:keepLines/>
        <w:tabs>
          <w:tab w:val="left" w:pos="567"/>
        </w:tabs>
        <w:spacing w:after="100" w:afterAutospacing="1"/>
        <w:rPr>
          <w:rFonts w:ascii="Tahoma" w:hAnsi="Tahoma" w:cs="Tahoma"/>
          <w:b/>
          <w:sz w:val="22"/>
          <w:szCs w:val="22"/>
        </w:rPr>
      </w:pPr>
      <w:r w:rsidRPr="00E00A30">
        <w:rPr>
          <w:rFonts w:ascii="Tahoma" w:hAnsi="Tahoma" w:cs="Tahoma"/>
          <w:b/>
          <w:sz w:val="22"/>
          <w:szCs w:val="22"/>
        </w:rPr>
        <w:t>IZJAVLJAMO, DA:</w:t>
      </w:r>
    </w:p>
    <w:p w14:paraId="06E91B2E"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nismo uvrščeni v evidenco poslovnih subjektov katerim je prepovedano poslovanje z naročnikom na podlagi 35. člena Zakona o integriteti in preprečevanju korupcije (Uradni list RS, št. 69/11 ZIntPK-UPB2 in 158/20);</w:t>
      </w:r>
    </w:p>
    <w:p w14:paraId="37C46910"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bookmarkStart w:id="16" w:name="_Hlk103606497"/>
      <w:bookmarkStart w:id="17" w:name="_Hlk103582078"/>
      <w:r w:rsidRPr="00E00A30">
        <w:rPr>
          <w:rFonts w:ascii="Tahoma" w:eastAsia="Calibri" w:hAnsi="Tahoma" w:cs="Tahoma"/>
          <w:sz w:val="22"/>
          <w:szCs w:val="22"/>
          <w:lang w:eastAsia="en-US"/>
        </w:rPr>
        <w:t xml:space="preserve">izpolnjujemo omejevalne ukrepe navedene </w:t>
      </w:r>
      <w:bookmarkEnd w:id="16"/>
      <w:bookmarkEnd w:id="17"/>
      <w:r w:rsidRPr="00E00A30">
        <w:rPr>
          <w:rFonts w:ascii="Tahoma" w:eastAsia="Calibri" w:hAnsi="Tahoma" w:cs="Tahoma"/>
          <w:sz w:val="22"/>
          <w:szCs w:val="22"/>
          <w:lang w:eastAsia="en-US"/>
        </w:rPr>
        <w:t xml:space="preserve">v členu 1h »sklepa Sveta (SZVP) 2022/578 z dne 8. aprila 2022 o spremembi Sklepa 2014/512/SZVP o omejevalnih ukrepih zaradi delovanja Rusije, ki povzroča destabilizacijo razmer v Ukrajini«; </w:t>
      </w:r>
    </w:p>
    <w:p w14:paraId="04FF4AE1"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50E858D4"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14:paraId="7CA4949A" w14:textId="77777777"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so v ponudbeno ceno vključeni vsi materialni in nematerialni stroški, ki bodo potrebni za izvedbo predmeta naročila, v skladu z vsemi zahtevami naročnika;</w:t>
      </w:r>
    </w:p>
    <w:p w14:paraId="50E5E51C" w14:textId="13E7EBC2"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 xml:space="preserve">bo ponudbena cena na enoto mere po izvedenih pogajanjih fiksna za ves čas veljavnosti </w:t>
      </w:r>
      <w:r w:rsidR="00AA6C01">
        <w:rPr>
          <w:rFonts w:ascii="Tahoma" w:eastAsia="Calibri" w:hAnsi="Tahoma" w:cs="Tahoma"/>
          <w:sz w:val="22"/>
          <w:szCs w:val="22"/>
          <w:lang w:eastAsia="en-US"/>
        </w:rPr>
        <w:t xml:space="preserve"> </w:t>
      </w:r>
      <w:r w:rsidR="004508A4">
        <w:rPr>
          <w:rFonts w:ascii="Tahoma" w:eastAsia="Calibri" w:hAnsi="Tahoma" w:cs="Tahoma"/>
          <w:sz w:val="22"/>
          <w:szCs w:val="22"/>
          <w:lang w:eastAsia="en-US"/>
        </w:rPr>
        <w:t>pogodbe</w:t>
      </w:r>
      <w:r w:rsidRPr="00E00A30">
        <w:rPr>
          <w:rFonts w:ascii="Tahoma" w:eastAsia="Calibri" w:hAnsi="Tahoma" w:cs="Tahoma"/>
          <w:sz w:val="22"/>
          <w:szCs w:val="22"/>
          <w:lang w:eastAsia="en-US"/>
        </w:rPr>
        <w:t xml:space="preserve"> in se ne spreminja; </w:t>
      </w:r>
    </w:p>
    <w:p w14:paraId="12CEDFCC" w14:textId="0F56127C" w:rsidR="00C754A0" w:rsidRPr="00E00A30" w:rsidRDefault="00C754A0" w:rsidP="00C754A0">
      <w:pPr>
        <w:keepNext/>
        <w:keepLines/>
        <w:numPr>
          <w:ilvl w:val="0"/>
          <w:numId w:val="35"/>
        </w:numPr>
        <w:spacing w:after="100" w:afterAutospacing="1"/>
        <w:ind w:left="284" w:hanging="284"/>
        <w:jc w:val="both"/>
        <w:rPr>
          <w:rFonts w:ascii="Tahoma" w:eastAsia="Calibri" w:hAnsi="Tahoma" w:cs="Tahoma"/>
          <w:sz w:val="22"/>
          <w:szCs w:val="22"/>
          <w:lang w:eastAsia="en-US"/>
        </w:rPr>
      </w:pPr>
      <w:r w:rsidRPr="00E00A30">
        <w:rPr>
          <w:rFonts w:ascii="Tahoma" w:eastAsia="Calibri" w:hAnsi="Tahoma" w:cs="Tahoma"/>
          <w:sz w:val="22"/>
          <w:szCs w:val="22"/>
          <w:lang w:eastAsia="en-US"/>
        </w:rPr>
        <w:t>se strinjamo z vsebino vzorcev finančnih zavarovanj, ki so priloženi v razpisni dokumentaciji.</w:t>
      </w:r>
    </w:p>
    <w:p w14:paraId="48629A8F" w14:textId="606DD1EA" w:rsidR="00C754A0" w:rsidRPr="00C2522E" w:rsidRDefault="00C754A0" w:rsidP="00C754A0">
      <w:pPr>
        <w:keepNext/>
        <w:keepLines/>
        <w:tabs>
          <w:tab w:val="left" w:pos="0"/>
          <w:tab w:val="left" w:pos="8647"/>
        </w:tabs>
        <w:spacing w:after="100" w:afterAutospacing="1"/>
        <w:ind w:right="-2"/>
        <w:jc w:val="both"/>
        <w:rPr>
          <w:rFonts w:ascii="Tahoma" w:hAnsi="Tahoma" w:cs="Tahoma"/>
          <w:b/>
        </w:rPr>
      </w:pPr>
      <w:r w:rsidRPr="00C2522E">
        <w:rPr>
          <w:rFonts w:ascii="Tahoma" w:hAnsi="Tahoma" w:cs="Tahoma"/>
          <w:b/>
        </w:rPr>
        <w:t xml:space="preserve">S podpisom te izjave dajemo soglasje, da naročnik v zvezi z oddajo javnega naročila št. </w:t>
      </w:r>
      <w:r w:rsidR="009A0511" w:rsidRPr="00C2522E">
        <w:rPr>
          <w:rFonts w:ascii="Tahoma" w:hAnsi="Tahoma" w:cs="Tahoma"/>
          <w:b/>
        </w:rPr>
        <w:t>VKS-177/23</w:t>
      </w:r>
      <w:r w:rsidRPr="00C2522E">
        <w:rPr>
          <w:rFonts w:ascii="Tahoma" w:hAnsi="Tahoma" w:cs="Tahoma"/>
          <w:b/>
        </w:rPr>
        <w:t xml:space="preserve"> - </w:t>
      </w:r>
      <w:r w:rsidR="004508A4" w:rsidRPr="00C2522E">
        <w:rPr>
          <w:rFonts w:ascii="Tahoma" w:hAnsi="Tahoma" w:cs="Tahoma"/>
          <w:b/>
        </w:rPr>
        <w:t>Dobava in vgradnja dveh transformatorjev v TP 135 na CČN</w:t>
      </w:r>
      <w:r w:rsidRPr="00C2522E">
        <w:rPr>
          <w:rFonts w:ascii="Tahoma" w:hAnsi="Tahoma" w:cs="Tahoma"/>
          <w:b/>
        </w:rPr>
        <w:t xml:space="preserve">, </w:t>
      </w:r>
      <w:r w:rsidRPr="00C2522E">
        <w:rPr>
          <w:rFonts w:ascii="Tahoma" w:eastAsia="Calibri" w:hAnsi="Tahoma" w:cs="Tahoma"/>
          <w:b/>
          <w:szCs w:val="22"/>
          <w:lang w:eastAsia="en-US"/>
        </w:rPr>
        <w:t>pridobi oziroma preveri podatke za preveritev ponudbe/zahtev iz tč. 3.1. razpisne dokumentacije v enotnem informacijskem sistemu eJN – eDosje v povezavi s devetim odstavkom 77. člena ZJN-3</w:t>
      </w:r>
      <w:r w:rsidRPr="00C2522E">
        <w:rPr>
          <w:rFonts w:ascii="Tahoma" w:hAnsi="Tahoma" w:cs="Tahoma"/>
          <w:b/>
        </w:rPr>
        <w:t>.</w:t>
      </w:r>
    </w:p>
    <w:p w14:paraId="12A7DEAE" w14:textId="498CE08C" w:rsidR="00C754A0" w:rsidRPr="00C2522E" w:rsidRDefault="00C754A0" w:rsidP="00C754A0">
      <w:pPr>
        <w:keepNext/>
        <w:keepLines/>
        <w:tabs>
          <w:tab w:val="left" w:pos="0"/>
          <w:tab w:val="left" w:pos="8647"/>
        </w:tabs>
        <w:spacing w:after="100" w:afterAutospacing="1"/>
        <w:ind w:right="-2"/>
        <w:jc w:val="both"/>
        <w:rPr>
          <w:rFonts w:ascii="Tahoma" w:hAnsi="Tahoma" w:cs="Tahoma"/>
          <w:b/>
        </w:rPr>
      </w:pPr>
      <w:r w:rsidRPr="00C2522E">
        <w:rPr>
          <w:rFonts w:ascii="Tahoma" w:hAnsi="Tahoma" w:cs="Tahoma"/>
          <w:b/>
        </w:rPr>
        <w:t>V kolikor pooblaščeni predstavnik naročnika ne bo mogel pridobiti podatkov iz enotnega informacijskega sistema eJN – eDosje, izjavljamo, da bomo naročniku sami predložili ustrezna dokazila.</w:t>
      </w:r>
    </w:p>
    <w:p w14:paraId="4B9BA661" w14:textId="2FB5DE31" w:rsidR="000D26E0" w:rsidRPr="00E00A30" w:rsidRDefault="00C754A0" w:rsidP="00C754A0">
      <w:pPr>
        <w:keepNext/>
        <w:keepLines/>
        <w:tabs>
          <w:tab w:val="left" w:pos="0"/>
        </w:tabs>
        <w:spacing w:after="100" w:afterAutospacing="1"/>
        <w:ind w:right="-2"/>
        <w:jc w:val="both"/>
        <w:rPr>
          <w:rFonts w:ascii="Tahoma" w:eastAsia="Calibri" w:hAnsi="Tahoma" w:cs="Tahoma"/>
          <w:i/>
          <w:sz w:val="16"/>
          <w:szCs w:val="22"/>
          <w:lang w:eastAsia="en-US"/>
        </w:rPr>
      </w:pPr>
      <w:r w:rsidRPr="00E00A30">
        <w:rPr>
          <w:rFonts w:ascii="Tahoma" w:eastAsia="Calibri" w:hAnsi="Tahoma" w:cs="Tahoma"/>
          <w:i/>
          <w:sz w:val="16"/>
          <w:szCs w:val="22"/>
          <w:lang w:eastAsia="en-US"/>
        </w:rPr>
        <w:t>(velja za gospodarski subjekt s sedežem v Republiki Sloveniji)</w:t>
      </w: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0D26E0" w:rsidRPr="00E00A30" w14:paraId="6281371C" w14:textId="77777777" w:rsidTr="003C5C9B">
        <w:trPr>
          <w:trHeight w:val="235"/>
        </w:trPr>
        <w:tc>
          <w:tcPr>
            <w:tcW w:w="3402" w:type="dxa"/>
            <w:tcBorders>
              <w:bottom w:val="single" w:sz="4" w:space="0" w:color="auto"/>
            </w:tcBorders>
          </w:tcPr>
          <w:p w14:paraId="2D4ABF2A" w14:textId="3A7AE843" w:rsidR="00C754A0" w:rsidRPr="00E00A30" w:rsidRDefault="00C754A0" w:rsidP="00C754A0">
            <w:pPr>
              <w:keepNext/>
              <w:keepLines/>
              <w:spacing w:after="100" w:afterAutospacing="1"/>
              <w:jc w:val="both"/>
              <w:rPr>
                <w:rFonts w:ascii="Tahoma" w:hAnsi="Tahoma" w:cs="Tahoma"/>
                <w:snapToGrid w:val="0"/>
                <w:color w:val="000000"/>
              </w:rPr>
            </w:pPr>
          </w:p>
        </w:tc>
        <w:tc>
          <w:tcPr>
            <w:tcW w:w="2977" w:type="dxa"/>
          </w:tcPr>
          <w:p w14:paraId="279485A0" w14:textId="77777777" w:rsidR="000D26E0" w:rsidRPr="00E00A30" w:rsidRDefault="000D26E0" w:rsidP="00C754A0">
            <w:pPr>
              <w:keepNext/>
              <w:keepLines/>
              <w:spacing w:after="100" w:afterAutospacing="1"/>
              <w:jc w:val="both"/>
              <w:rPr>
                <w:rFonts w:ascii="Tahoma" w:hAnsi="Tahoma" w:cs="Tahoma"/>
                <w:snapToGrid w:val="0"/>
                <w:color w:val="000000"/>
              </w:rPr>
            </w:pPr>
          </w:p>
        </w:tc>
        <w:tc>
          <w:tcPr>
            <w:tcW w:w="3119" w:type="dxa"/>
            <w:tcBorders>
              <w:bottom w:val="single" w:sz="4" w:space="0" w:color="auto"/>
            </w:tcBorders>
          </w:tcPr>
          <w:p w14:paraId="07D71D06" w14:textId="77777777" w:rsidR="000D26E0" w:rsidRPr="00E00A30" w:rsidRDefault="000D26E0" w:rsidP="00C754A0">
            <w:pPr>
              <w:keepNext/>
              <w:keepLines/>
              <w:tabs>
                <w:tab w:val="left" w:pos="567"/>
                <w:tab w:val="num" w:pos="851"/>
                <w:tab w:val="left" w:pos="993"/>
              </w:tabs>
              <w:spacing w:after="100" w:afterAutospacing="1"/>
              <w:jc w:val="both"/>
              <w:rPr>
                <w:rFonts w:ascii="Tahoma" w:hAnsi="Tahoma" w:cs="Tahoma"/>
                <w:snapToGrid w:val="0"/>
                <w:color w:val="000000"/>
              </w:rPr>
            </w:pPr>
          </w:p>
        </w:tc>
      </w:tr>
      <w:tr w:rsidR="000D26E0" w:rsidRPr="00E00A30" w14:paraId="7B38DD96" w14:textId="77777777" w:rsidTr="003C5C9B">
        <w:trPr>
          <w:trHeight w:val="235"/>
        </w:trPr>
        <w:tc>
          <w:tcPr>
            <w:tcW w:w="3402" w:type="dxa"/>
            <w:tcBorders>
              <w:top w:val="single" w:sz="4" w:space="0" w:color="auto"/>
            </w:tcBorders>
          </w:tcPr>
          <w:p w14:paraId="122C1566" w14:textId="77777777" w:rsidR="000D26E0" w:rsidRPr="00E00A30" w:rsidRDefault="000D26E0" w:rsidP="00C754A0">
            <w:pPr>
              <w:keepNext/>
              <w:keepLines/>
              <w:spacing w:after="100" w:afterAutospacing="1"/>
              <w:jc w:val="center"/>
              <w:rPr>
                <w:rFonts w:ascii="Tahoma" w:hAnsi="Tahoma" w:cs="Tahoma"/>
                <w:snapToGrid w:val="0"/>
                <w:color w:val="000000"/>
              </w:rPr>
            </w:pPr>
            <w:r w:rsidRPr="00E00A30">
              <w:rPr>
                <w:rFonts w:ascii="Tahoma" w:hAnsi="Tahoma" w:cs="Tahoma"/>
                <w:snapToGrid w:val="0"/>
                <w:color w:val="000000"/>
              </w:rPr>
              <w:t>kraj, datum</w:t>
            </w:r>
          </w:p>
        </w:tc>
        <w:tc>
          <w:tcPr>
            <w:tcW w:w="2977" w:type="dxa"/>
          </w:tcPr>
          <w:p w14:paraId="403DB6EE" w14:textId="77777777" w:rsidR="000D26E0" w:rsidRPr="00E00A30" w:rsidRDefault="000D26E0" w:rsidP="00C754A0">
            <w:pPr>
              <w:keepNext/>
              <w:keepLines/>
              <w:spacing w:after="100" w:afterAutospacing="1"/>
              <w:jc w:val="center"/>
              <w:rPr>
                <w:rFonts w:ascii="Tahoma" w:hAnsi="Tahoma" w:cs="Tahoma"/>
                <w:snapToGrid w:val="0"/>
                <w:color w:val="000000"/>
              </w:rPr>
            </w:pPr>
            <w:r w:rsidRPr="00E00A30">
              <w:rPr>
                <w:rFonts w:ascii="Tahoma" w:hAnsi="Tahoma" w:cs="Tahoma"/>
                <w:snapToGrid w:val="0"/>
                <w:color w:val="000000"/>
              </w:rPr>
              <w:t>žig</w:t>
            </w:r>
          </w:p>
        </w:tc>
        <w:tc>
          <w:tcPr>
            <w:tcW w:w="3119" w:type="dxa"/>
            <w:tcBorders>
              <w:top w:val="single" w:sz="4" w:space="0" w:color="auto"/>
            </w:tcBorders>
          </w:tcPr>
          <w:p w14:paraId="1A9FB03D" w14:textId="77777777" w:rsidR="000D26E0" w:rsidRPr="00E00A30" w:rsidRDefault="000D26E0" w:rsidP="00C754A0">
            <w:pPr>
              <w:keepNext/>
              <w:keepLines/>
              <w:spacing w:after="100" w:afterAutospacing="1"/>
              <w:jc w:val="center"/>
              <w:rPr>
                <w:rFonts w:ascii="Tahoma" w:hAnsi="Tahoma" w:cs="Tahoma"/>
                <w:snapToGrid w:val="0"/>
                <w:color w:val="000000"/>
              </w:rPr>
            </w:pPr>
            <w:r w:rsidRPr="00E00A30">
              <w:rPr>
                <w:rFonts w:ascii="Tahoma" w:hAnsi="Tahoma" w:cs="Tahoma"/>
                <w:snapToGrid w:val="0"/>
                <w:color w:val="000000"/>
              </w:rPr>
              <w:t>podpis odgovorne osebe</w:t>
            </w:r>
          </w:p>
        </w:tc>
      </w:tr>
    </w:tbl>
    <w:p w14:paraId="790BF1F9" w14:textId="77777777" w:rsidR="00C2522E" w:rsidRDefault="00C2522E" w:rsidP="00C2522E">
      <w:pPr>
        <w:keepNext/>
        <w:keepLines/>
        <w:spacing w:after="100" w:afterAutospacing="1"/>
        <w:jc w:val="both"/>
        <w:rPr>
          <w:rFonts w:ascii="Tahoma" w:hAnsi="Tahoma" w:cs="Tahoma"/>
          <w:b/>
          <w:bCs/>
          <w:i/>
          <w:sz w:val="18"/>
        </w:rPr>
      </w:pPr>
    </w:p>
    <w:p w14:paraId="7D687041" w14:textId="5070236D" w:rsidR="00C2522E" w:rsidRPr="00C2522E" w:rsidRDefault="000D26E0" w:rsidP="00C2522E">
      <w:pPr>
        <w:keepNext/>
        <w:keepLines/>
        <w:spacing w:after="100" w:afterAutospacing="1"/>
        <w:jc w:val="both"/>
        <w:rPr>
          <w:rFonts w:ascii="Tahoma" w:hAnsi="Tahoma" w:cs="Tahoma"/>
          <w:i/>
          <w:iCs/>
          <w:sz w:val="18"/>
        </w:rPr>
      </w:pPr>
      <w:r w:rsidRPr="00C2522E">
        <w:rPr>
          <w:rFonts w:ascii="Tahoma" w:hAnsi="Tahoma" w:cs="Tahoma"/>
          <w:b/>
          <w:bCs/>
          <w:i/>
          <w:sz w:val="18"/>
        </w:rPr>
        <w:t xml:space="preserve">Navodila za izpolnitev: </w:t>
      </w:r>
      <w:r w:rsidRPr="00C2522E">
        <w:rPr>
          <w:rFonts w:ascii="Tahoma" w:hAnsi="Tahoma" w:cs="Tahoma"/>
          <w:i/>
          <w:iCs/>
          <w:sz w:val="18"/>
        </w:rPr>
        <w:t xml:space="preserve">Izjavo izpolni in podpiše </w:t>
      </w:r>
      <w:r w:rsidRPr="00C2522E">
        <w:rPr>
          <w:rFonts w:ascii="Tahoma" w:hAnsi="Tahoma" w:cs="Tahoma"/>
          <w:i/>
          <w:iCs/>
          <w:sz w:val="18"/>
          <w:u w:val="single"/>
        </w:rPr>
        <w:t>ponudnik</w:t>
      </w:r>
      <w:r w:rsidRPr="00C2522E">
        <w:rPr>
          <w:rFonts w:ascii="Tahoma" w:hAnsi="Tahoma" w:cs="Tahoma"/>
          <w:i/>
          <w:iCs/>
          <w:sz w:val="18"/>
        </w:rPr>
        <w:t xml:space="preserve">, kot tudi vsi </w:t>
      </w:r>
      <w:r w:rsidRPr="00C2522E">
        <w:rPr>
          <w:rFonts w:ascii="Tahoma" w:hAnsi="Tahoma" w:cs="Tahoma"/>
          <w:i/>
          <w:iCs/>
          <w:sz w:val="18"/>
          <w:u w:val="single"/>
        </w:rPr>
        <w:t>posamezni člani skupine ponudnikov</w:t>
      </w:r>
      <w:r w:rsidRPr="00C2522E">
        <w:rPr>
          <w:rFonts w:ascii="Tahoma" w:hAnsi="Tahoma" w:cs="Tahoma"/>
          <w:i/>
          <w:iCs/>
          <w:sz w:val="18"/>
        </w:rPr>
        <w:t xml:space="preserve"> (partnerji) v primeru skupne ponudbe, vsi </w:t>
      </w:r>
      <w:r w:rsidRPr="00C2522E">
        <w:rPr>
          <w:rFonts w:ascii="Tahoma" w:hAnsi="Tahoma" w:cs="Tahoma"/>
          <w:i/>
          <w:iCs/>
          <w:sz w:val="18"/>
          <w:u w:val="single"/>
        </w:rPr>
        <w:t>podizvajalci</w:t>
      </w:r>
      <w:r w:rsidRPr="00C2522E">
        <w:rPr>
          <w:rFonts w:ascii="Tahoma" w:hAnsi="Tahoma" w:cs="Tahoma"/>
          <w:i/>
          <w:iCs/>
          <w:sz w:val="18"/>
        </w:rPr>
        <w:t xml:space="preserve"> ter vsi </w:t>
      </w:r>
      <w:r w:rsidRPr="00C2522E">
        <w:rPr>
          <w:rFonts w:ascii="Tahoma" w:hAnsi="Tahoma" w:cs="Tahoma"/>
          <w:bCs/>
          <w:i/>
          <w:iCs/>
          <w:sz w:val="18"/>
          <w:u w:val="single"/>
        </w:rPr>
        <w:t>gospodarski subjekti katerih zmogljivosti uporablja ponudnik</w:t>
      </w:r>
      <w:r w:rsidRPr="00C2522E">
        <w:rPr>
          <w:rFonts w:ascii="Tahoma" w:hAnsi="Tahoma" w:cs="Tahoma"/>
          <w:i/>
          <w:iCs/>
          <w:sz w:val="18"/>
        </w:rPr>
        <w:t>.</w:t>
      </w:r>
    </w:p>
    <w:p w14:paraId="12C7EBB9" w14:textId="24341723" w:rsidR="000D26E0" w:rsidRPr="00E00A30" w:rsidRDefault="000D26E0" w:rsidP="00C2522E">
      <w:pPr>
        <w:keepNext/>
        <w:keepLines/>
        <w:spacing w:after="100" w:afterAutospacing="1"/>
        <w:jc w:val="both"/>
        <w:rPr>
          <w:rFonts w:ascii="Tahoma" w:hAnsi="Tahoma" w:cs="Tahoma"/>
          <w:i/>
        </w:rPr>
      </w:pPr>
      <w:r w:rsidRPr="00C2522E">
        <w:rPr>
          <w:rFonts w:ascii="Tahoma" w:hAnsi="Tahoma" w:cs="Tahoma"/>
          <w:b/>
          <w:i/>
          <w:sz w:val="18"/>
        </w:rPr>
        <w:t xml:space="preserve">Navodilo: </w:t>
      </w:r>
      <w:r w:rsidRPr="00C2522E">
        <w:rPr>
          <w:rFonts w:ascii="Tahoma" w:hAnsi="Tahoma" w:cs="Tahoma"/>
          <w:i/>
          <w:sz w:val="18"/>
        </w:rPr>
        <w:t>Obrazec se po potrebi kopira!</w:t>
      </w:r>
      <w:r w:rsidR="00C754A0" w:rsidRPr="00E00A30">
        <w:rPr>
          <w:rFonts w:ascii="Tahoma" w:hAnsi="Tahoma" w:cs="Tahoma"/>
          <w:i/>
          <w:sz w:val="16"/>
          <w:szCs w:val="22"/>
        </w:rPr>
        <w:br w:type="page"/>
      </w:r>
    </w:p>
    <w:p w14:paraId="2C0BF005" w14:textId="77777777" w:rsidR="000D26E0" w:rsidRPr="00E00A30" w:rsidRDefault="000D26E0" w:rsidP="000D26E0">
      <w:pPr>
        <w:keepNext/>
        <w:keepLines/>
        <w:tabs>
          <w:tab w:val="left" w:pos="567"/>
          <w:tab w:val="num" w:pos="851"/>
          <w:tab w:val="left" w:pos="993"/>
        </w:tabs>
        <w:jc w:val="both"/>
        <w:rPr>
          <w:rFonts w:ascii="Tahoma" w:hAnsi="Tahoma" w:cs="Tahoma"/>
          <w:i/>
          <w:sz w:val="16"/>
          <w:szCs w:val="22"/>
        </w:rPr>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D26E0" w:rsidRPr="00E00A30" w14:paraId="41D53ED0" w14:textId="77777777" w:rsidTr="003C5C9B">
        <w:tc>
          <w:tcPr>
            <w:tcW w:w="7938" w:type="dxa"/>
            <w:tcBorders>
              <w:top w:val="single" w:sz="4" w:space="0" w:color="auto"/>
              <w:bottom w:val="single" w:sz="4" w:space="0" w:color="auto"/>
            </w:tcBorders>
          </w:tcPr>
          <w:p w14:paraId="6103AEE8"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rPr>
              <w:br w:type="page"/>
            </w:r>
            <w:r w:rsidRPr="00E00A30">
              <w:rPr>
                <w:rFonts w:ascii="Tahoma" w:hAnsi="Tahoma" w:cs="Tahoma"/>
                <w:b/>
                <w:highlight w:val="yellow"/>
              </w:rPr>
              <w:br w:type="page"/>
            </w:r>
            <w:r w:rsidRPr="00E00A30">
              <w:rPr>
                <w:rFonts w:ascii="Tahoma" w:hAnsi="Tahoma" w:cs="Tahoma"/>
                <w:b/>
                <w:highlight w:val="yellow"/>
              </w:rPr>
              <w:br w:type="page"/>
            </w:r>
            <w:r w:rsidRPr="00E00A30">
              <w:rPr>
                <w:rFonts w:ascii="Tahoma" w:hAnsi="Tahoma" w:cs="Tahoma"/>
                <w:b/>
                <w:bCs/>
              </w:rPr>
              <w:br w:type="page"/>
            </w:r>
            <w:r w:rsidRPr="00E00A30">
              <w:rPr>
                <w:rFonts w:ascii="Tahoma" w:hAnsi="Tahoma" w:cs="Tahoma"/>
                <w:b/>
                <w:bCs/>
              </w:rPr>
              <w:br w:type="page"/>
            </w:r>
            <w:r w:rsidRPr="00E00A30">
              <w:rPr>
                <w:rFonts w:ascii="Tahoma" w:hAnsi="Tahoma" w:cs="Tahoma"/>
              </w:rPr>
              <w:br w:type="page"/>
            </w:r>
            <w:r w:rsidRPr="00E00A30">
              <w:rPr>
                <w:rFonts w:ascii="Tahoma" w:hAnsi="Tahoma" w:cs="Tahoma"/>
              </w:rPr>
              <w:br w:type="page"/>
            </w:r>
            <w:r w:rsidRPr="00E00A30">
              <w:rPr>
                <w:rFonts w:ascii="Tahoma" w:hAnsi="Tahoma" w:cs="Tahoma"/>
                <w:b/>
              </w:rPr>
              <w:t>IZJAVA O UDELEŽBI FIZIČNIH IN PRAVNIH OSEB V LASTNIŠTVU PONUDNIKA</w:t>
            </w:r>
          </w:p>
        </w:tc>
        <w:tc>
          <w:tcPr>
            <w:tcW w:w="1560" w:type="dxa"/>
            <w:tcBorders>
              <w:top w:val="single" w:sz="4" w:space="0" w:color="auto"/>
              <w:bottom w:val="single" w:sz="4" w:space="0" w:color="auto"/>
            </w:tcBorders>
          </w:tcPr>
          <w:p w14:paraId="6559D1DF" w14:textId="77777777" w:rsidR="000D26E0" w:rsidRPr="00E00A30" w:rsidRDefault="000D26E0" w:rsidP="000D26E0">
            <w:pPr>
              <w:keepNext/>
              <w:keepLines/>
              <w:jc w:val="both"/>
              <w:rPr>
                <w:rFonts w:ascii="Tahoma" w:hAnsi="Tahoma" w:cs="Tahoma"/>
                <w:b/>
                <w:bCs/>
                <w:i/>
                <w:iCs/>
              </w:rPr>
            </w:pPr>
            <w:r w:rsidRPr="00E00A30">
              <w:rPr>
                <w:rFonts w:ascii="Tahoma" w:hAnsi="Tahoma" w:cs="Tahoma"/>
                <w:b/>
                <w:bCs/>
                <w:i/>
                <w:iCs/>
              </w:rPr>
              <w:t>Priloga 3/2</w:t>
            </w:r>
          </w:p>
        </w:tc>
      </w:tr>
    </w:tbl>
    <w:p w14:paraId="2CD7937F" w14:textId="77777777" w:rsidR="000D26E0" w:rsidRPr="00E00A30" w:rsidRDefault="000D26E0" w:rsidP="000D26E0">
      <w:pPr>
        <w:keepNext/>
        <w:keepLines/>
        <w:tabs>
          <w:tab w:val="left" w:pos="284"/>
        </w:tabs>
        <w:jc w:val="both"/>
        <w:rPr>
          <w:rFonts w:ascii="Tahoma" w:hAnsi="Tahoma" w:cs="Tahoma"/>
          <w:b/>
          <w:i/>
          <w:sz w:val="18"/>
        </w:rPr>
      </w:pPr>
    </w:p>
    <w:p w14:paraId="6542321F" w14:textId="77777777" w:rsidR="000D26E0" w:rsidRPr="00E00A30" w:rsidRDefault="000D26E0" w:rsidP="000D26E0">
      <w:pPr>
        <w:keepNext/>
        <w:keepLines/>
        <w:tabs>
          <w:tab w:val="left" w:pos="284"/>
        </w:tabs>
        <w:jc w:val="center"/>
        <w:rPr>
          <w:rFonts w:ascii="Tahoma" w:hAnsi="Tahoma" w:cs="Tahoma"/>
          <w:b/>
        </w:rPr>
      </w:pPr>
      <w:r w:rsidRPr="00E00A30">
        <w:rPr>
          <w:rFonts w:ascii="Tahoma" w:hAnsi="Tahoma" w:cs="Tahoma"/>
          <w:b/>
        </w:rPr>
        <w:t>I Z J A V A</w:t>
      </w:r>
    </w:p>
    <w:p w14:paraId="3789B7F0" w14:textId="77777777" w:rsidR="000D26E0" w:rsidRPr="00E00A30" w:rsidRDefault="000D26E0" w:rsidP="000D26E0">
      <w:pPr>
        <w:keepNext/>
        <w:keepLines/>
        <w:tabs>
          <w:tab w:val="left" w:pos="284"/>
        </w:tabs>
        <w:jc w:val="center"/>
        <w:rPr>
          <w:rFonts w:ascii="Tahoma" w:hAnsi="Tahoma" w:cs="Tahoma"/>
          <w:b/>
        </w:rPr>
      </w:pPr>
      <w:r w:rsidRPr="00E00A30">
        <w:rPr>
          <w:rFonts w:ascii="Tahoma" w:hAnsi="Tahoma" w:cs="Tahoma"/>
          <w:b/>
        </w:rPr>
        <w:t>O UDELEŽBI FIZIČNIH IN PRAVNIH OSEB V LASTNIŠTVU PONUDNIKA</w:t>
      </w:r>
    </w:p>
    <w:p w14:paraId="39624283" w14:textId="77777777" w:rsidR="000D26E0" w:rsidRPr="00E00A30" w:rsidRDefault="000D26E0" w:rsidP="000D26E0">
      <w:pPr>
        <w:keepNext/>
        <w:keepLines/>
        <w:tabs>
          <w:tab w:val="left" w:pos="284"/>
        </w:tabs>
        <w:jc w:val="both"/>
        <w:rPr>
          <w:rFonts w:ascii="Tahoma" w:hAnsi="Tahoma" w:cs="Tahoma"/>
          <w:b/>
        </w:rPr>
      </w:pPr>
    </w:p>
    <w:p w14:paraId="099E6AA5" w14:textId="77777777" w:rsidR="000D26E0" w:rsidRPr="00E00A30" w:rsidRDefault="000D26E0" w:rsidP="000D26E0">
      <w:pPr>
        <w:keepNext/>
        <w:keepLines/>
        <w:tabs>
          <w:tab w:val="left" w:pos="284"/>
        </w:tabs>
        <w:jc w:val="both"/>
        <w:rPr>
          <w:rFonts w:ascii="Tahoma" w:hAnsi="Tahoma" w:cs="Tahoma"/>
        </w:rPr>
      </w:pPr>
    </w:p>
    <w:p w14:paraId="1D6DE142"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Podatki o pravni osebi (ponudniku):</w:t>
      </w:r>
    </w:p>
    <w:p w14:paraId="1B6765FD"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bCs/>
        </w:rPr>
        <w:t>Polno ime podjetja</w:t>
      </w:r>
      <w:r w:rsidRPr="00E00A30">
        <w:rPr>
          <w:rFonts w:ascii="Tahoma" w:hAnsi="Tahoma" w:cs="Tahoma"/>
        </w:rPr>
        <w:t>: _____________________________________________________________</w:t>
      </w:r>
    </w:p>
    <w:p w14:paraId="68C0598C"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bCs/>
        </w:rPr>
        <w:t>Sedež podjetja</w:t>
      </w:r>
      <w:r w:rsidRPr="00E00A30">
        <w:rPr>
          <w:rFonts w:ascii="Tahoma" w:hAnsi="Tahoma" w:cs="Tahoma"/>
        </w:rPr>
        <w:t>: ________________________________________________________________</w:t>
      </w:r>
    </w:p>
    <w:p w14:paraId="36384A5E"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bCs/>
        </w:rPr>
        <w:t>Občina sedeža podjetja</w:t>
      </w:r>
      <w:r w:rsidRPr="00E00A30">
        <w:rPr>
          <w:rFonts w:ascii="Tahoma" w:hAnsi="Tahoma" w:cs="Tahoma"/>
        </w:rPr>
        <w:t>: _________________________________________________________</w:t>
      </w:r>
    </w:p>
    <w:p w14:paraId="2889D151"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bCs/>
        </w:rPr>
        <w:t>Številka vpisa v sodni register (št. vložka)</w:t>
      </w:r>
      <w:r w:rsidRPr="00E00A30">
        <w:rPr>
          <w:rFonts w:ascii="Tahoma" w:hAnsi="Tahoma" w:cs="Tahoma"/>
        </w:rPr>
        <w:t>: ___________________________________________</w:t>
      </w:r>
    </w:p>
    <w:p w14:paraId="4A2FC9BF"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bCs/>
        </w:rPr>
        <w:t>Matična številka podjetja</w:t>
      </w:r>
      <w:r w:rsidRPr="00E00A30">
        <w:rPr>
          <w:rFonts w:ascii="Tahoma" w:hAnsi="Tahoma" w:cs="Tahoma"/>
        </w:rPr>
        <w:t>: ________________________________________________________</w:t>
      </w:r>
    </w:p>
    <w:p w14:paraId="265B7C81"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bCs/>
        </w:rPr>
        <w:t>ID ZA DDV:</w:t>
      </w:r>
      <w:r w:rsidRPr="00E00A30">
        <w:rPr>
          <w:rFonts w:ascii="Tahoma" w:hAnsi="Tahoma" w:cs="Tahoma"/>
        </w:rPr>
        <w:t>: __________________________________________________________________</w:t>
      </w:r>
    </w:p>
    <w:p w14:paraId="1EC42BB8" w14:textId="77777777" w:rsidR="000D26E0" w:rsidRPr="00E00A30" w:rsidRDefault="000D26E0" w:rsidP="000D26E0">
      <w:pPr>
        <w:keepNext/>
        <w:keepLines/>
        <w:tabs>
          <w:tab w:val="left" w:pos="284"/>
        </w:tabs>
        <w:jc w:val="both"/>
        <w:rPr>
          <w:rFonts w:ascii="Tahoma" w:hAnsi="Tahoma" w:cs="Tahoma"/>
        </w:rPr>
      </w:pPr>
    </w:p>
    <w:p w14:paraId="66CDF6ED" w14:textId="22748864" w:rsidR="000D26E0" w:rsidRPr="00E00A30" w:rsidRDefault="000D26E0" w:rsidP="000D26E0">
      <w:pPr>
        <w:keepNext/>
        <w:keepLines/>
        <w:jc w:val="both"/>
        <w:rPr>
          <w:rFonts w:ascii="Tahoma" w:hAnsi="Tahoma" w:cs="Tahoma"/>
          <w:color w:val="000000"/>
        </w:rPr>
      </w:pPr>
      <w:r w:rsidRPr="00E00A30">
        <w:rPr>
          <w:rFonts w:ascii="Tahoma" w:hAnsi="Tahoma" w:cs="Tahoma"/>
        </w:rPr>
        <w:t xml:space="preserve">V zvezi z javnim naročilom </w:t>
      </w:r>
      <w:r w:rsidR="0010694C" w:rsidRPr="00E00A30">
        <w:rPr>
          <w:rFonts w:ascii="Tahoma" w:hAnsi="Tahoma" w:cs="Tahoma"/>
          <w:b/>
        </w:rPr>
        <w:t>VKS-177/23 - Dobava in vgradnja dveh transformatorjev v TP 135 na CČN</w:t>
      </w:r>
      <w:r w:rsidRPr="00E00A30">
        <w:rPr>
          <w:rFonts w:ascii="Tahoma" w:hAnsi="Tahoma" w:cs="Tahoma"/>
          <w:color w:val="272727"/>
          <w:shd w:val="clear" w:color="auto" w:fill="FFFFFF"/>
        </w:rPr>
        <w:t xml:space="preserve"> ,</w:t>
      </w:r>
      <w:r w:rsidRPr="00E00A30">
        <w:rPr>
          <w:rFonts w:ascii="Tahoma" w:hAnsi="Tahoma" w:cs="Tahoma"/>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14:paraId="0686CE13"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rPr>
        <w:t xml:space="preserve"> </w:t>
      </w:r>
    </w:p>
    <w:p w14:paraId="7C9C588F"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b/>
        </w:rPr>
        <w:t>IZJAVLJAMO</w:t>
      </w:r>
      <w:r w:rsidRPr="00E00A30">
        <w:rPr>
          <w:rFonts w:ascii="Tahoma" w:hAnsi="Tahoma" w:cs="Tahoma"/>
        </w:rPr>
        <w:t xml:space="preserve">, da so pri lastništvu zgoraj navedenega ponudnika udeležene naslednje </w:t>
      </w:r>
      <w:r w:rsidRPr="00E00A30">
        <w:rPr>
          <w:rFonts w:ascii="Tahoma" w:hAnsi="Tahoma" w:cs="Tahoma"/>
          <w:u w:val="single"/>
        </w:rPr>
        <w:t>pravne osebe</w:t>
      </w:r>
      <w:r w:rsidRPr="00E00A30">
        <w:rPr>
          <w:rFonts w:ascii="Tahoma" w:hAnsi="Tahoma" w:cs="Tahoma"/>
        </w:rPr>
        <w:t>, vključno z udeležbo tihih družbenikov:</w:t>
      </w:r>
    </w:p>
    <w:p w14:paraId="14FE65DB" w14:textId="77777777" w:rsidR="000D26E0" w:rsidRPr="00E00A30" w:rsidRDefault="000D26E0" w:rsidP="000D26E0">
      <w:pPr>
        <w:keepNext/>
        <w:keepLines/>
        <w:tabs>
          <w:tab w:val="left" w:pos="284"/>
        </w:tabs>
        <w:jc w:val="both"/>
        <w:rPr>
          <w:rFonts w:ascii="Tahoma" w:hAnsi="Tahoma" w:cs="Tahoma"/>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0D26E0" w:rsidRPr="00E00A30" w14:paraId="36FBCAA3"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7E96386E"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Št.</w:t>
            </w:r>
          </w:p>
        </w:tc>
        <w:tc>
          <w:tcPr>
            <w:tcW w:w="3403" w:type="dxa"/>
            <w:tcBorders>
              <w:top w:val="single" w:sz="4" w:space="0" w:color="auto"/>
              <w:left w:val="single" w:sz="4" w:space="0" w:color="auto"/>
              <w:bottom w:val="single" w:sz="4" w:space="0" w:color="auto"/>
              <w:right w:val="single" w:sz="4" w:space="0" w:color="auto"/>
            </w:tcBorders>
            <w:hideMark/>
          </w:tcPr>
          <w:p w14:paraId="63FFC4CD"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Naziv</w:t>
            </w:r>
          </w:p>
        </w:tc>
        <w:tc>
          <w:tcPr>
            <w:tcW w:w="3685" w:type="dxa"/>
            <w:tcBorders>
              <w:top w:val="single" w:sz="4" w:space="0" w:color="auto"/>
              <w:left w:val="single" w:sz="4" w:space="0" w:color="auto"/>
              <w:bottom w:val="single" w:sz="4" w:space="0" w:color="auto"/>
              <w:right w:val="single" w:sz="4" w:space="0" w:color="auto"/>
            </w:tcBorders>
            <w:hideMark/>
          </w:tcPr>
          <w:p w14:paraId="662DDB97"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Sedež</w:t>
            </w:r>
          </w:p>
        </w:tc>
        <w:tc>
          <w:tcPr>
            <w:tcW w:w="1843" w:type="dxa"/>
            <w:tcBorders>
              <w:top w:val="single" w:sz="4" w:space="0" w:color="auto"/>
              <w:left w:val="single" w:sz="4" w:space="0" w:color="auto"/>
              <w:bottom w:val="single" w:sz="4" w:space="0" w:color="auto"/>
              <w:right w:val="single" w:sz="4" w:space="0" w:color="auto"/>
            </w:tcBorders>
            <w:hideMark/>
          </w:tcPr>
          <w:p w14:paraId="084E1802"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Delež lastništva v %</w:t>
            </w:r>
          </w:p>
        </w:tc>
      </w:tr>
      <w:tr w:rsidR="000D26E0" w:rsidRPr="00E00A30" w14:paraId="078E622D"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749994BF"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1.</w:t>
            </w:r>
          </w:p>
        </w:tc>
        <w:tc>
          <w:tcPr>
            <w:tcW w:w="3403" w:type="dxa"/>
            <w:tcBorders>
              <w:top w:val="single" w:sz="4" w:space="0" w:color="auto"/>
              <w:left w:val="single" w:sz="4" w:space="0" w:color="auto"/>
              <w:bottom w:val="single" w:sz="4" w:space="0" w:color="auto"/>
              <w:right w:val="single" w:sz="4" w:space="0" w:color="auto"/>
            </w:tcBorders>
          </w:tcPr>
          <w:p w14:paraId="42EC52CE"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F318691" w14:textId="77777777" w:rsidR="000D26E0" w:rsidRPr="00E00A30" w:rsidRDefault="000D26E0" w:rsidP="000D26E0">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A0471CC" w14:textId="77777777" w:rsidR="000D26E0" w:rsidRPr="00E00A30" w:rsidRDefault="000D26E0" w:rsidP="000D26E0">
            <w:pPr>
              <w:keepNext/>
              <w:keepLines/>
              <w:tabs>
                <w:tab w:val="left" w:pos="284"/>
              </w:tabs>
              <w:jc w:val="both"/>
              <w:rPr>
                <w:rFonts w:ascii="Tahoma" w:hAnsi="Tahoma" w:cs="Tahoma"/>
                <w:b/>
              </w:rPr>
            </w:pPr>
          </w:p>
        </w:tc>
      </w:tr>
      <w:tr w:rsidR="000D26E0" w:rsidRPr="00E00A30" w14:paraId="5A18383F"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7C58FB43"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2.</w:t>
            </w:r>
          </w:p>
        </w:tc>
        <w:tc>
          <w:tcPr>
            <w:tcW w:w="3403" w:type="dxa"/>
            <w:tcBorders>
              <w:top w:val="single" w:sz="4" w:space="0" w:color="auto"/>
              <w:left w:val="single" w:sz="4" w:space="0" w:color="auto"/>
              <w:bottom w:val="single" w:sz="4" w:space="0" w:color="auto"/>
              <w:right w:val="single" w:sz="4" w:space="0" w:color="auto"/>
            </w:tcBorders>
          </w:tcPr>
          <w:p w14:paraId="7CAC2BE7"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741D32C7" w14:textId="77777777" w:rsidR="000D26E0" w:rsidRPr="00E00A30" w:rsidRDefault="000D26E0" w:rsidP="000D26E0">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1F31F1DC" w14:textId="77777777" w:rsidR="000D26E0" w:rsidRPr="00E00A30" w:rsidRDefault="000D26E0" w:rsidP="000D26E0">
            <w:pPr>
              <w:keepNext/>
              <w:keepLines/>
              <w:tabs>
                <w:tab w:val="left" w:pos="284"/>
              </w:tabs>
              <w:jc w:val="both"/>
              <w:rPr>
                <w:rFonts w:ascii="Tahoma" w:hAnsi="Tahoma" w:cs="Tahoma"/>
                <w:b/>
              </w:rPr>
            </w:pPr>
          </w:p>
        </w:tc>
      </w:tr>
      <w:tr w:rsidR="000D26E0" w:rsidRPr="00E00A30" w14:paraId="2800F784"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6E32B2FC"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3.</w:t>
            </w:r>
          </w:p>
        </w:tc>
        <w:tc>
          <w:tcPr>
            <w:tcW w:w="3403" w:type="dxa"/>
            <w:tcBorders>
              <w:top w:val="single" w:sz="4" w:space="0" w:color="auto"/>
              <w:left w:val="single" w:sz="4" w:space="0" w:color="auto"/>
              <w:bottom w:val="single" w:sz="4" w:space="0" w:color="auto"/>
              <w:right w:val="single" w:sz="4" w:space="0" w:color="auto"/>
            </w:tcBorders>
          </w:tcPr>
          <w:p w14:paraId="2A094F2E"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22F6543" w14:textId="77777777" w:rsidR="000D26E0" w:rsidRPr="00E00A30" w:rsidRDefault="000D26E0" w:rsidP="000D26E0">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F4C951B" w14:textId="77777777" w:rsidR="000D26E0" w:rsidRPr="00E00A30" w:rsidRDefault="000D26E0" w:rsidP="000D26E0">
            <w:pPr>
              <w:keepNext/>
              <w:keepLines/>
              <w:tabs>
                <w:tab w:val="left" w:pos="284"/>
              </w:tabs>
              <w:jc w:val="both"/>
              <w:rPr>
                <w:rFonts w:ascii="Tahoma" w:hAnsi="Tahoma" w:cs="Tahoma"/>
                <w:b/>
              </w:rPr>
            </w:pPr>
          </w:p>
        </w:tc>
      </w:tr>
      <w:tr w:rsidR="000D26E0" w:rsidRPr="00E00A30" w14:paraId="31543996"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48243A1A"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4.</w:t>
            </w:r>
          </w:p>
        </w:tc>
        <w:tc>
          <w:tcPr>
            <w:tcW w:w="3403" w:type="dxa"/>
            <w:tcBorders>
              <w:top w:val="single" w:sz="4" w:space="0" w:color="auto"/>
              <w:left w:val="single" w:sz="4" w:space="0" w:color="auto"/>
              <w:bottom w:val="single" w:sz="4" w:space="0" w:color="auto"/>
              <w:right w:val="single" w:sz="4" w:space="0" w:color="auto"/>
            </w:tcBorders>
          </w:tcPr>
          <w:p w14:paraId="30D5C54C"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3FEC3E3" w14:textId="77777777" w:rsidR="000D26E0" w:rsidRPr="00E00A30" w:rsidRDefault="000D26E0" w:rsidP="000D26E0">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2FAD95AF" w14:textId="77777777" w:rsidR="000D26E0" w:rsidRPr="00E00A30" w:rsidRDefault="000D26E0" w:rsidP="000D26E0">
            <w:pPr>
              <w:keepNext/>
              <w:keepLines/>
              <w:tabs>
                <w:tab w:val="left" w:pos="284"/>
              </w:tabs>
              <w:jc w:val="both"/>
              <w:rPr>
                <w:rFonts w:ascii="Tahoma" w:hAnsi="Tahoma" w:cs="Tahoma"/>
                <w:b/>
              </w:rPr>
            </w:pPr>
          </w:p>
        </w:tc>
      </w:tr>
      <w:tr w:rsidR="000D26E0" w:rsidRPr="00E00A30" w14:paraId="6C6A5BAE"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0731EF43"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5.</w:t>
            </w:r>
          </w:p>
        </w:tc>
        <w:tc>
          <w:tcPr>
            <w:tcW w:w="3403" w:type="dxa"/>
            <w:tcBorders>
              <w:top w:val="single" w:sz="4" w:space="0" w:color="auto"/>
              <w:left w:val="single" w:sz="4" w:space="0" w:color="auto"/>
              <w:bottom w:val="single" w:sz="4" w:space="0" w:color="auto"/>
              <w:right w:val="single" w:sz="4" w:space="0" w:color="auto"/>
            </w:tcBorders>
          </w:tcPr>
          <w:p w14:paraId="21B4808F"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4B4AFAA" w14:textId="77777777" w:rsidR="000D26E0" w:rsidRPr="00E00A30" w:rsidRDefault="000D26E0" w:rsidP="000D26E0">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42C3CBB3" w14:textId="77777777" w:rsidR="000D26E0" w:rsidRPr="00E00A30" w:rsidRDefault="000D26E0" w:rsidP="000D26E0">
            <w:pPr>
              <w:keepNext/>
              <w:keepLines/>
              <w:tabs>
                <w:tab w:val="left" w:pos="284"/>
              </w:tabs>
              <w:jc w:val="both"/>
              <w:rPr>
                <w:rFonts w:ascii="Tahoma" w:hAnsi="Tahoma" w:cs="Tahoma"/>
                <w:b/>
              </w:rPr>
            </w:pPr>
          </w:p>
        </w:tc>
      </w:tr>
      <w:tr w:rsidR="000D26E0" w:rsidRPr="00E00A30" w14:paraId="024D0626"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474C1141"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w:t>
            </w:r>
          </w:p>
        </w:tc>
        <w:tc>
          <w:tcPr>
            <w:tcW w:w="3403" w:type="dxa"/>
            <w:tcBorders>
              <w:top w:val="single" w:sz="4" w:space="0" w:color="auto"/>
              <w:left w:val="single" w:sz="4" w:space="0" w:color="auto"/>
              <w:bottom w:val="single" w:sz="4" w:space="0" w:color="auto"/>
              <w:right w:val="single" w:sz="4" w:space="0" w:color="auto"/>
            </w:tcBorders>
          </w:tcPr>
          <w:p w14:paraId="4C3ECBF2"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2022DAE2" w14:textId="77777777" w:rsidR="000D26E0" w:rsidRPr="00E00A30" w:rsidRDefault="000D26E0" w:rsidP="000D26E0">
            <w:pPr>
              <w:keepNext/>
              <w:keepLines/>
              <w:tabs>
                <w:tab w:val="left" w:pos="284"/>
              </w:tabs>
              <w:jc w:val="both"/>
              <w:rPr>
                <w:rFonts w:ascii="Tahoma" w:hAnsi="Tahoma" w:cs="Tahoma"/>
                <w:b/>
              </w:rPr>
            </w:pPr>
          </w:p>
        </w:tc>
        <w:tc>
          <w:tcPr>
            <w:tcW w:w="1843" w:type="dxa"/>
            <w:tcBorders>
              <w:top w:val="single" w:sz="4" w:space="0" w:color="auto"/>
              <w:left w:val="single" w:sz="4" w:space="0" w:color="auto"/>
              <w:bottom w:val="single" w:sz="4" w:space="0" w:color="auto"/>
              <w:right w:val="single" w:sz="4" w:space="0" w:color="auto"/>
            </w:tcBorders>
          </w:tcPr>
          <w:p w14:paraId="7433CD04" w14:textId="77777777" w:rsidR="000D26E0" w:rsidRPr="00E00A30" w:rsidRDefault="000D26E0" w:rsidP="000D26E0">
            <w:pPr>
              <w:keepNext/>
              <w:keepLines/>
              <w:tabs>
                <w:tab w:val="left" w:pos="284"/>
              </w:tabs>
              <w:jc w:val="both"/>
              <w:rPr>
                <w:rFonts w:ascii="Tahoma" w:hAnsi="Tahoma" w:cs="Tahoma"/>
                <w:b/>
              </w:rPr>
            </w:pPr>
          </w:p>
        </w:tc>
      </w:tr>
    </w:tbl>
    <w:p w14:paraId="5FF17E4D" w14:textId="77777777" w:rsidR="000D26E0" w:rsidRPr="00E00A30" w:rsidRDefault="000D26E0" w:rsidP="000D26E0">
      <w:pPr>
        <w:keepNext/>
        <w:keepLines/>
        <w:tabs>
          <w:tab w:val="left" w:pos="284"/>
        </w:tabs>
        <w:jc w:val="both"/>
        <w:rPr>
          <w:rFonts w:ascii="Tahoma" w:hAnsi="Tahoma" w:cs="Tahoma"/>
          <w:b/>
        </w:rPr>
      </w:pPr>
    </w:p>
    <w:p w14:paraId="4E87270B"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b/>
        </w:rPr>
        <w:t>IZJAVLJAMO</w:t>
      </w:r>
      <w:r w:rsidRPr="00E00A30">
        <w:rPr>
          <w:rFonts w:ascii="Tahoma" w:hAnsi="Tahoma" w:cs="Tahoma"/>
        </w:rPr>
        <w:t xml:space="preserve">, da so pri lastništvu zgoraj navedenega ponudnika udeležene naslednje </w:t>
      </w:r>
      <w:r w:rsidRPr="00E00A30">
        <w:rPr>
          <w:rFonts w:ascii="Tahoma" w:hAnsi="Tahoma" w:cs="Tahoma"/>
          <w:u w:val="single"/>
        </w:rPr>
        <w:t>fizične osebe</w:t>
      </w:r>
      <w:r w:rsidRPr="00E00A30">
        <w:rPr>
          <w:rFonts w:ascii="Tahoma" w:hAnsi="Tahoma" w:cs="Tahoma"/>
        </w:rPr>
        <w:t>, vključno z udeležbo tihih družbenikov:</w:t>
      </w:r>
    </w:p>
    <w:p w14:paraId="31F19E06" w14:textId="77777777" w:rsidR="000D26E0" w:rsidRPr="00E00A30" w:rsidRDefault="000D26E0" w:rsidP="000D26E0">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376"/>
        <w:gridCol w:w="3658"/>
        <w:gridCol w:w="1803"/>
      </w:tblGrid>
      <w:tr w:rsidR="000D26E0" w:rsidRPr="00E00A30" w14:paraId="2AB473FE" w14:textId="77777777" w:rsidTr="003C5C9B">
        <w:tc>
          <w:tcPr>
            <w:tcW w:w="534" w:type="dxa"/>
            <w:tcBorders>
              <w:top w:val="single" w:sz="4" w:space="0" w:color="auto"/>
              <w:left w:val="single" w:sz="4" w:space="0" w:color="auto"/>
              <w:bottom w:val="single" w:sz="4" w:space="0" w:color="auto"/>
              <w:right w:val="single" w:sz="4" w:space="0" w:color="auto"/>
            </w:tcBorders>
            <w:hideMark/>
          </w:tcPr>
          <w:p w14:paraId="1D481B88"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Št.</w:t>
            </w:r>
          </w:p>
        </w:tc>
        <w:tc>
          <w:tcPr>
            <w:tcW w:w="3402" w:type="dxa"/>
            <w:tcBorders>
              <w:top w:val="single" w:sz="4" w:space="0" w:color="auto"/>
              <w:left w:val="single" w:sz="4" w:space="0" w:color="auto"/>
              <w:bottom w:val="single" w:sz="4" w:space="0" w:color="auto"/>
              <w:right w:val="single" w:sz="4" w:space="0" w:color="auto"/>
            </w:tcBorders>
            <w:hideMark/>
          </w:tcPr>
          <w:p w14:paraId="7254F197"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3FC52F1B"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0AAD0564"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Delež lastništva v %</w:t>
            </w:r>
          </w:p>
        </w:tc>
      </w:tr>
      <w:tr w:rsidR="000D26E0" w:rsidRPr="00E00A30" w14:paraId="72C3CAB6" w14:textId="77777777" w:rsidTr="003C5C9B">
        <w:tc>
          <w:tcPr>
            <w:tcW w:w="534" w:type="dxa"/>
            <w:tcBorders>
              <w:top w:val="single" w:sz="4" w:space="0" w:color="auto"/>
              <w:left w:val="single" w:sz="4" w:space="0" w:color="auto"/>
              <w:bottom w:val="single" w:sz="4" w:space="0" w:color="auto"/>
              <w:right w:val="single" w:sz="4" w:space="0" w:color="auto"/>
            </w:tcBorders>
            <w:hideMark/>
          </w:tcPr>
          <w:p w14:paraId="67D2A69F"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1.</w:t>
            </w:r>
          </w:p>
        </w:tc>
        <w:tc>
          <w:tcPr>
            <w:tcW w:w="3402" w:type="dxa"/>
            <w:tcBorders>
              <w:top w:val="single" w:sz="4" w:space="0" w:color="auto"/>
              <w:left w:val="single" w:sz="4" w:space="0" w:color="auto"/>
              <w:bottom w:val="single" w:sz="4" w:space="0" w:color="auto"/>
              <w:right w:val="single" w:sz="4" w:space="0" w:color="auto"/>
            </w:tcBorders>
          </w:tcPr>
          <w:p w14:paraId="174F0951"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E251CF3" w14:textId="77777777" w:rsidR="000D26E0" w:rsidRPr="00E00A30" w:rsidRDefault="000D26E0" w:rsidP="000D26E0">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00D47CC9" w14:textId="77777777" w:rsidR="000D26E0" w:rsidRPr="00E00A30" w:rsidRDefault="000D26E0" w:rsidP="000D26E0">
            <w:pPr>
              <w:keepNext/>
              <w:keepLines/>
              <w:tabs>
                <w:tab w:val="left" w:pos="284"/>
              </w:tabs>
              <w:jc w:val="both"/>
              <w:rPr>
                <w:rFonts w:ascii="Tahoma" w:hAnsi="Tahoma" w:cs="Tahoma"/>
                <w:b/>
              </w:rPr>
            </w:pPr>
          </w:p>
        </w:tc>
      </w:tr>
      <w:tr w:rsidR="000D26E0" w:rsidRPr="00E00A30" w14:paraId="3FDB7481" w14:textId="77777777" w:rsidTr="003C5C9B">
        <w:tc>
          <w:tcPr>
            <w:tcW w:w="534" w:type="dxa"/>
            <w:tcBorders>
              <w:top w:val="single" w:sz="4" w:space="0" w:color="auto"/>
              <w:left w:val="single" w:sz="4" w:space="0" w:color="auto"/>
              <w:bottom w:val="single" w:sz="4" w:space="0" w:color="auto"/>
              <w:right w:val="single" w:sz="4" w:space="0" w:color="auto"/>
            </w:tcBorders>
            <w:hideMark/>
          </w:tcPr>
          <w:p w14:paraId="5C44A1F3"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2.</w:t>
            </w:r>
          </w:p>
        </w:tc>
        <w:tc>
          <w:tcPr>
            <w:tcW w:w="3402" w:type="dxa"/>
            <w:tcBorders>
              <w:top w:val="single" w:sz="4" w:space="0" w:color="auto"/>
              <w:left w:val="single" w:sz="4" w:space="0" w:color="auto"/>
              <w:bottom w:val="single" w:sz="4" w:space="0" w:color="auto"/>
              <w:right w:val="single" w:sz="4" w:space="0" w:color="auto"/>
            </w:tcBorders>
          </w:tcPr>
          <w:p w14:paraId="5005D9FE"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B88C2A3" w14:textId="77777777" w:rsidR="000D26E0" w:rsidRPr="00E00A30" w:rsidRDefault="000D26E0" w:rsidP="000D26E0">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189FA722" w14:textId="77777777" w:rsidR="000D26E0" w:rsidRPr="00E00A30" w:rsidRDefault="000D26E0" w:rsidP="000D26E0">
            <w:pPr>
              <w:keepNext/>
              <w:keepLines/>
              <w:tabs>
                <w:tab w:val="left" w:pos="284"/>
              </w:tabs>
              <w:jc w:val="both"/>
              <w:rPr>
                <w:rFonts w:ascii="Tahoma" w:hAnsi="Tahoma" w:cs="Tahoma"/>
                <w:b/>
              </w:rPr>
            </w:pPr>
          </w:p>
        </w:tc>
      </w:tr>
      <w:tr w:rsidR="000D26E0" w:rsidRPr="00E00A30" w14:paraId="7A856D0A" w14:textId="77777777" w:rsidTr="003C5C9B">
        <w:tc>
          <w:tcPr>
            <w:tcW w:w="534" w:type="dxa"/>
            <w:tcBorders>
              <w:top w:val="single" w:sz="4" w:space="0" w:color="auto"/>
              <w:left w:val="single" w:sz="4" w:space="0" w:color="auto"/>
              <w:bottom w:val="single" w:sz="4" w:space="0" w:color="auto"/>
              <w:right w:val="single" w:sz="4" w:space="0" w:color="auto"/>
            </w:tcBorders>
            <w:hideMark/>
          </w:tcPr>
          <w:p w14:paraId="611158B2"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3.</w:t>
            </w:r>
          </w:p>
        </w:tc>
        <w:tc>
          <w:tcPr>
            <w:tcW w:w="3402" w:type="dxa"/>
            <w:tcBorders>
              <w:top w:val="single" w:sz="4" w:space="0" w:color="auto"/>
              <w:left w:val="single" w:sz="4" w:space="0" w:color="auto"/>
              <w:bottom w:val="single" w:sz="4" w:space="0" w:color="auto"/>
              <w:right w:val="single" w:sz="4" w:space="0" w:color="auto"/>
            </w:tcBorders>
          </w:tcPr>
          <w:p w14:paraId="71848AB7"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04CA7775" w14:textId="77777777" w:rsidR="000D26E0" w:rsidRPr="00E00A30" w:rsidRDefault="000D26E0" w:rsidP="000D26E0">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6558969" w14:textId="77777777" w:rsidR="000D26E0" w:rsidRPr="00E00A30" w:rsidRDefault="000D26E0" w:rsidP="000D26E0">
            <w:pPr>
              <w:keepNext/>
              <w:keepLines/>
              <w:tabs>
                <w:tab w:val="left" w:pos="284"/>
              </w:tabs>
              <w:jc w:val="both"/>
              <w:rPr>
                <w:rFonts w:ascii="Tahoma" w:hAnsi="Tahoma" w:cs="Tahoma"/>
                <w:b/>
              </w:rPr>
            </w:pPr>
          </w:p>
        </w:tc>
      </w:tr>
      <w:tr w:rsidR="000D26E0" w:rsidRPr="00E00A30" w14:paraId="26C1F6D9" w14:textId="77777777" w:rsidTr="003C5C9B">
        <w:tc>
          <w:tcPr>
            <w:tcW w:w="534" w:type="dxa"/>
            <w:tcBorders>
              <w:top w:val="single" w:sz="4" w:space="0" w:color="auto"/>
              <w:left w:val="single" w:sz="4" w:space="0" w:color="auto"/>
              <w:bottom w:val="single" w:sz="4" w:space="0" w:color="auto"/>
              <w:right w:val="single" w:sz="4" w:space="0" w:color="auto"/>
            </w:tcBorders>
            <w:hideMark/>
          </w:tcPr>
          <w:p w14:paraId="6BB5080D"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4.</w:t>
            </w:r>
          </w:p>
        </w:tc>
        <w:tc>
          <w:tcPr>
            <w:tcW w:w="3402" w:type="dxa"/>
            <w:tcBorders>
              <w:top w:val="single" w:sz="4" w:space="0" w:color="auto"/>
              <w:left w:val="single" w:sz="4" w:space="0" w:color="auto"/>
              <w:bottom w:val="single" w:sz="4" w:space="0" w:color="auto"/>
              <w:right w:val="single" w:sz="4" w:space="0" w:color="auto"/>
            </w:tcBorders>
          </w:tcPr>
          <w:p w14:paraId="1B02B876"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526B4355" w14:textId="77777777" w:rsidR="000D26E0" w:rsidRPr="00E00A30" w:rsidRDefault="000D26E0" w:rsidP="000D26E0">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803041E" w14:textId="77777777" w:rsidR="000D26E0" w:rsidRPr="00E00A30" w:rsidRDefault="000D26E0" w:rsidP="000D26E0">
            <w:pPr>
              <w:keepNext/>
              <w:keepLines/>
              <w:tabs>
                <w:tab w:val="left" w:pos="284"/>
              </w:tabs>
              <w:jc w:val="both"/>
              <w:rPr>
                <w:rFonts w:ascii="Tahoma" w:hAnsi="Tahoma" w:cs="Tahoma"/>
                <w:b/>
              </w:rPr>
            </w:pPr>
          </w:p>
        </w:tc>
      </w:tr>
      <w:tr w:rsidR="000D26E0" w:rsidRPr="00E00A30" w14:paraId="2DB704C4" w14:textId="77777777" w:rsidTr="003C5C9B">
        <w:tc>
          <w:tcPr>
            <w:tcW w:w="534" w:type="dxa"/>
            <w:tcBorders>
              <w:top w:val="single" w:sz="4" w:space="0" w:color="auto"/>
              <w:left w:val="single" w:sz="4" w:space="0" w:color="auto"/>
              <w:bottom w:val="single" w:sz="4" w:space="0" w:color="auto"/>
              <w:right w:val="single" w:sz="4" w:space="0" w:color="auto"/>
            </w:tcBorders>
            <w:hideMark/>
          </w:tcPr>
          <w:p w14:paraId="7A27B7B9"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5.</w:t>
            </w:r>
          </w:p>
        </w:tc>
        <w:tc>
          <w:tcPr>
            <w:tcW w:w="3402" w:type="dxa"/>
            <w:tcBorders>
              <w:top w:val="single" w:sz="4" w:space="0" w:color="auto"/>
              <w:left w:val="single" w:sz="4" w:space="0" w:color="auto"/>
              <w:bottom w:val="single" w:sz="4" w:space="0" w:color="auto"/>
              <w:right w:val="single" w:sz="4" w:space="0" w:color="auto"/>
            </w:tcBorders>
          </w:tcPr>
          <w:p w14:paraId="60C02CB1"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477F5F23" w14:textId="77777777" w:rsidR="000D26E0" w:rsidRPr="00E00A30" w:rsidRDefault="000D26E0" w:rsidP="000D26E0">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7C719D93" w14:textId="77777777" w:rsidR="000D26E0" w:rsidRPr="00E00A30" w:rsidRDefault="000D26E0" w:rsidP="000D26E0">
            <w:pPr>
              <w:keepNext/>
              <w:keepLines/>
              <w:tabs>
                <w:tab w:val="left" w:pos="284"/>
              </w:tabs>
              <w:jc w:val="both"/>
              <w:rPr>
                <w:rFonts w:ascii="Tahoma" w:hAnsi="Tahoma" w:cs="Tahoma"/>
                <w:b/>
              </w:rPr>
            </w:pPr>
          </w:p>
        </w:tc>
      </w:tr>
      <w:tr w:rsidR="000D26E0" w:rsidRPr="00E00A30" w14:paraId="1BE5B4A8" w14:textId="77777777" w:rsidTr="003C5C9B">
        <w:tc>
          <w:tcPr>
            <w:tcW w:w="534" w:type="dxa"/>
            <w:tcBorders>
              <w:top w:val="single" w:sz="4" w:space="0" w:color="auto"/>
              <w:left w:val="single" w:sz="4" w:space="0" w:color="auto"/>
              <w:bottom w:val="single" w:sz="4" w:space="0" w:color="auto"/>
              <w:right w:val="single" w:sz="4" w:space="0" w:color="auto"/>
            </w:tcBorders>
            <w:hideMark/>
          </w:tcPr>
          <w:p w14:paraId="613EB07D"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w:t>
            </w:r>
          </w:p>
        </w:tc>
        <w:tc>
          <w:tcPr>
            <w:tcW w:w="3402" w:type="dxa"/>
            <w:tcBorders>
              <w:top w:val="single" w:sz="4" w:space="0" w:color="auto"/>
              <w:left w:val="single" w:sz="4" w:space="0" w:color="auto"/>
              <w:bottom w:val="single" w:sz="4" w:space="0" w:color="auto"/>
              <w:right w:val="single" w:sz="4" w:space="0" w:color="auto"/>
            </w:tcBorders>
          </w:tcPr>
          <w:p w14:paraId="3D058AB8" w14:textId="77777777" w:rsidR="000D26E0" w:rsidRPr="00E00A30" w:rsidRDefault="000D26E0" w:rsidP="000D26E0">
            <w:pPr>
              <w:keepNext/>
              <w:keepLines/>
              <w:tabs>
                <w:tab w:val="left" w:pos="284"/>
              </w:tabs>
              <w:jc w:val="both"/>
              <w:rPr>
                <w:rFonts w:ascii="Tahoma" w:hAnsi="Tahoma" w:cs="Tahoma"/>
                <w:b/>
              </w:rPr>
            </w:pPr>
          </w:p>
        </w:tc>
        <w:tc>
          <w:tcPr>
            <w:tcW w:w="3685" w:type="dxa"/>
            <w:tcBorders>
              <w:top w:val="single" w:sz="4" w:space="0" w:color="auto"/>
              <w:left w:val="single" w:sz="4" w:space="0" w:color="auto"/>
              <w:bottom w:val="single" w:sz="4" w:space="0" w:color="auto"/>
              <w:right w:val="single" w:sz="4" w:space="0" w:color="auto"/>
            </w:tcBorders>
          </w:tcPr>
          <w:p w14:paraId="18A7907C" w14:textId="77777777" w:rsidR="000D26E0" w:rsidRPr="00E00A30" w:rsidRDefault="000D26E0" w:rsidP="000D26E0">
            <w:pPr>
              <w:keepNext/>
              <w:keepLines/>
              <w:tabs>
                <w:tab w:val="left" w:pos="284"/>
              </w:tabs>
              <w:jc w:val="both"/>
              <w:rPr>
                <w:rFonts w:ascii="Tahoma" w:hAnsi="Tahoma" w:cs="Tahoma"/>
                <w:b/>
              </w:rPr>
            </w:pPr>
          </w:p>
        </w:tc>
        <w:tc>
          <w:tcPr>
            <w:tcW w:w="1810" w:type="dxa"/>
            <w:tcBorders>
              <w:top w:val="single" w:sz="4" w:space="0" w:color="auto"/>
              <w:left w:val="single" w:sz="4" w:space="0" w:color="auto"/>
              <w:bottom w:val="single" w:sz="4" w:space="0" w:color="auto"/>
              <w:right w:val="single" w:sz="4" w:space="0" w:color="auto"/>
            </w:tcBorders>
          </w:tcPr>
          <w:p w14:paraId="6F5E9E24" w14:textId="77777777" w:rsidR="000D26E0" w:rsidRPr="00E00A30" w:rsidRDefault="000D26E0" w:rsidP="000D26E0">
            <w:pPr>
              <w:keepNext/>
              <w:keepLines/>
              <w:tabs>
                <w:tab w:val="left" w:pos="284"/>
              </w:tabs>
              <w:jc w:val="both"/>
              <w:rPr>
                <w:rFonts w:ascii="Tahoma" w:hAnsi="Tahoma" w:cs="Tahoma"/>
                <w:b/>
              </w:rPr>
            </w:pPr>
          </w:p>
        </w:tc>
      </w:tr>
    </w:tbl>
    <w:p w14:paraId="565041F5" w14:textId="77777777" w:rsidR="000D26E0" w:rsidRPr="00E00A30" w:rsidRDefault="000D26E0" w:rsidP="000D26E0">
      <w:pPr>
        <w:keepNext/>
        <w:keepLines/>
        <w:tabs>
          <w:tab w:val="left" w:pos="284"/>
        </w:tabs>
        <w:jc w:val="both"/>
        <w:rPr>
          <w:rFonts w:ascii="Tahoma" w:hAnsi="Tahoma" w:cs="Tahoma"/>
          <w:b/>
        </w:rPr>
      </w:pPr>
    </w:p>
    <w:p w14:paraId="5FFF454B"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b/>
        </w:rPr>
        <w:br w:type="page"/>
      </w:r>
      <w:r w:rsidRPr="00E00A30">
        <w:rPr>
          <w:rFonts w:ascii="Tahoma" w:hAnsi="Tahoma" w:cs="Tahoma"/>
          <w:b/>
        </w:rPr>
        <w:lastRenderedPageBreak/>
        <w:t>IZJAVLJAMO</w:t>
      </w:r>
      <w:r w:rsidRPr="00E00A30">
        <w:rPr>
          <w:rFonts w:ascii="Tahoma" w:hAnsi="Tahoma" w:cs="Tahoma"/>
        </w:rPr>
        <w:t xml:space="preserve">, da so skladno z določbami zakona, ki ureja gospodarske družbe, </w:t>
      </w:r>
      <w:r w:rsidRPr="00E00A30">
        <w:rPr>
          <w:rFonts w:ascii="Tahoma" w:hAnsi="Tahoma" w:cs="Tahoma"/>
          <w:u w:val="single"/>
        </w:rPr>
        <w:t>povezane družbe</w:t>
      </w:r>
      <w:r w:rsidRPr="00E00A30">
        <w:rPr>
          <w:rFonts w:ascii="Tahoma" w:hAnsi="Tahoma" w:cs="Tahoma"/>
        </w:rPr>
        <w:t xml:space="preserve"> z zgoraj navedenim ponudnikom, naslednji gospodarski subjekti:</w:t>
      </w:r>
    </w:p>
    <w:p w14:paraId="5F1240A9" w14:textId="77777777" w:rsidR="000D26E0" w:rsidRPr="00E00A30" w:rsidRDefault="000D26E0" w:rsidP="000D26E0">
      <w:pPr>
        <w:keepNext/>
        <w:keepLines/>
        <w:tabs>
          <w:tab w:val="left" w:pos="284"/>
        </w:tab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51"/>
        <w:gridCol w:w="3630"/>
        <w:gridCol w:w="1857"/>
      </w:tblGrid>
      <w:tr w:rsidR="000D26E0" w:rsidRPr="00E00A30" w14:paraId="4E9509B0"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5A477B3E"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Št.</w:t>
            </w:r>
          </w:p>
        </w:tc>
        <w:tc>
          <w:tcPr>
            <w:tcW w:w="3376" w:type="dxa"/>
            <w:tcBorders>
              <w:top w:val="single" w:sz="4" w:space="0" w:color="auto"/>
              <w:left w:val="single" w:sz="4" w:space="0" w:color="auto"/>
              <w:bottom w:val="single" w:sz="4" w:space="0" w:color="auto"/>
              <w:right w:val="single" w:sz="4" w:space="0" w:color="auto"/>
            </w:tcBorders>
            <w:hideMark/>
          </w:tcPr>
          <w:p w14:paraId="034FF04A"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2CC1F68A"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81BD3B2"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Matična številka</w:t>
            </w:r>
          </w:p>
        </w:tc>
      </w:tr>
      <w:tr w:rsidR="000D26E0" w:rsidRPr="00E00A30" w14:paraId="2A9EE427"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46A17D5A"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1.</w:t>
            </w:r>
          </w:p>
        </w:tc>
        <w:tc>
          <w:tcPr>
            <w:tcW w:w="3376" w:type="dxa"/>
            <w:tcBorders>
              <w:top w:val="single" w:sz="4" w:space="0" w:color="auto"/>
              <w:left w:val="single" w:sz="4" w:space="0" w:color="auto"/>
              <w:bottom w:val="single" w:sz="4" w:space="0" w:color="auto"/>
              <w:right w:val="single" w:sz="4" w:space="0" w:color="auto"/>
            </w:tcBorders>
          </w:tcPr>
          <w:p w14:paraId="3C52CC6C" w14:textId="77777777" w:rsidR="000D26E0" w:rsidRPr="00E00A30" w:rsidRDefault="000D26E0" w:rsidP="000D26E0">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F792632" w14:textId="77777777" w:rsidR="000D26E0" w:rsidRPr="00E00A30" w:rsidRDefault="000D26E0" w:rsidP="000D26E0">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5BB39A2" w14:textId="77777777" w:rsidR="000D26E0" w:rsidRPr="00E00A30" w:rsidRDefault="000D26E0" w:rsidP="000D26E0">
            <w:pPr>
              <w:keepNext/>
              <w:keepLines/>
              <w:tabs>
                <w:tab w:val="left" w:pos="284"/>
              </w:tabs>
              <w:jc w:val="both"/>
              <w:rPr>
                <w:rFonts w:ascii="Tahoma" w:hAnsi="Tahoma" w:cs="Tahoma"/>
                <w:b/>
              </w:rPr>
            </w:pPr>
          </w:p>
        </w:tc>
      </w:tr>
      <w:tr w:rsidR="000D26E0" w:rsidRPr="00E00A30" w14:paraId="3BBC36D0"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2CA38004"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2.</w:t>
            </w:r>
          </w:p>
        </w:tc>
        <w:tc>
          <w:tcPr>
            <w:tcW w:w="3376" w:type="dxa"/>
            <w:tcBorders>
              <w:top w:val="single" w:sz="4" w:space="0" w:color="auto"/>
              <w:left w:val="single" w:sz="4" w:space="0" w:color="auto"/>
              <w:bottom w:val="single" w:sz="4" w:space="0" w:color="auto"/>
              <w:right w:val="single" w:sz="4" w:space="0" w:color="auto"/>
            </w:tcBorders>
          </w:tcPr>
          <w:p w14:paraId="1772D6BF" w14:textId="77777777" w:rsidR="000D26E0" w:rsidRPr="00E00A30" w:rsidRDefault="000D26E0" w:rsidP="000D26E0">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BA52731" w14:textId="77777777" w:rsidR="000D26E0" w:rsidRPr="00E00A30" w:rsidRDefault="000D26E0" w:rsidP="000D26E0">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79DD596A" w14:textId="77777777" w:rsidR="000D26E0" w:rsidRPr="00E00A30" w:rsidRDefault="000D26E0" w:rsidP="000D26E0">
            <w:pPr>
              <w:keepNext/>
              <w:keepLines/>
              <w:tabs>
                <w:tab w:val="left" w:pos="284"/>
              </w:tabs>
              <w:jc w:val="both"/>
              <w:rPr>
                <w:rFonts w:ascii="Tahoma" w:hAnsi="Tahoma" w:cs="Tahoma"/>
                <w:b/>
              </w:rPr>
            </w:pPr>
          </w:p>
        </w:tc>
      </w:tr>
      <w:tr w:rsidR="000D26E0" w:rsidRPr="00E00A30" w14:paraId="190EE4FE"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3E8F946B"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3.</w:t>
            </w:r>
          </w:p>
        </w:tc>
        <w:tc>
          <w:tcPr>
            <w:tcW w:w="3376" w:type="dxa"/>
            <w:tcBorders>
              <w:top w:val="single" w:sz="4" w:space="0" w:color="auto"/>
              <w:left w:val="single" w:sz="4" w:space="0" w:color="auto"/>
              <w:bottom w:val="single" w:sz="4" w:space="0" w:color="auto"/>
              <w:right w:val="single" w:sz="4" w:space="0" w:color="auto"/>
            </w:tcBorders>
          </w:tcPr>
          <w:p w14:paraId="253D91F5" w14:textId="77777777" w:rsidR="000D26E0" w:rsidRPr="00E00A30" w:rsidRDefault="000D26E0" w:rsidP="000D26E0">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4615299D" w14:textId="77777777" w:rsidR="000D26E0" w:rsidRPr="00E00A30" w:rsidRDefault="000D26E0" w:rsidP="000D26E0">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4EA3C0F" w14:textId="77777777" w:rsidR="000D26E0" w:rsidRPr="00E00A30" w:rsidRDefault="000D26E0" w:rsidP="000D26E0">
            <w:pPr>
              <w:keepNext/>
              <w:keepLines/>
              <w:tabs>
                <w:tab w:val="left" w:pos="284"/>
              </w:tabs>
              <w:jc w:val="both"/>
              <w:rPr>
                <w:rFonts w:ascii="Tahoma" w:hAnsi="Tahoma" w:cs="Tahoma"/>
                <w:b/>
              </w:rPr>
            </w:pPr>
          </w:p>
        </w:tc>
      </w:tr>
      <w:tr w:rsidR="000D26E0" w:rsidRPr="00E00A30" w14:paraId="6F81F0C6"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6B739A12"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4.</w:t>
            </w:r>
          </w:p>
        </w:tc>
        <w:tc>
          <w:tcPr>
            <w:tcW w:w="3376" w:type="dxa"/>
            <w:tcBorders>
              <w:top w:val="single" w:sz="4" w:space="0" w:color="auto"/>
              <w:left w:val="single" w:sz="4" w:space="0" w:color="auto"/>
              <w:bottom w:val="single" w:sz="4" w:space="0" w:color="auto"/>
              <w:right w:val="single" w:sz="4" w:space="0" w:color="auto"/>
            </w:tcBorders>
          </w:tcPr>
          <w:p w14:paraId="4CEA8E6A" w14:textId="77777777" w:rsidR="000D26E0" w:rsidRPr="00E00A30" w:rsidRDefault="000D26E0" w:rsidP="000D26E0">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D66454F" w14:textId="77777777" w:rsidR="000D26E0" w:rsidRPr="00E00A30" w:rsidRDefault="000D26E0" w:rsidP="000D26E0">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377DC882" w14:textId="77777777" w:rsidR="000D26E0" w:rsidRPr="00E00A30" w:rsidRDefault="000D26E0" w:rsidP="000D26E0">
            <w:pPr>
              <w:keepNext/>
              <w:keepLines/>
              <w:tabs>
                <w:tab w:val="left" w:pos="284"/>
              </w:tabs>
              <w:jc w:val="both"/>
              <w:rPr>
                <w:rFonts w:ascii="Tahoma" w:hAnsi="Tahoma" w:cs="Tahoma"/>
                <w:b/>
              </w:rPr>
            </w:pPr>
          </w:p>
        </w:tc>
      </w:tr>
      <w:tr w:rsidR="000D26E0" w:rsidRPr="00E00A30" w14:paraId="062F7D7F"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66FEDC0E"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5.</w:t>
            </w:r>
          </w:p>
        </w:tc>
        <w:tc>
          <w:tcPr>
            <w:tcW w:w="3376" w:type="dxa"/>
            <w:tcBorders>
              <w:top w:val="single" w:sz="4" w:space="0" w:color="auto"/>
              <w:left w:val="single" w:sz="4" w:space="0" w:color="auto"/>
              <w:bottom w:val="single" w:sz="4" w:space="0" w:color="auto"/>
              <w:right w:val="single" w:sz="4" w:space="0" w:color="auto"/>
            </w:tcBorders>
          </w:tcPr>
          <w:p w14:paraId="5A4CF64D" w14:textId="77777777" w:rsidR="000D26E0" w:rsidRPr="00E00A30" w:rsidRDefault="000D26E0" w:rsidP="000D26E0">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5591D36B" w14:textId="77777777" w:rsidR="000D26E0" w:rsidRPr="00E00A30" w:rsidRDefault="000D26E0" w:rsidP="000D26E0">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56689BD7" w14:textId="77777777" w:rsidR="000D26E0" w:rsidRPr="00E00A30" w:rsidRDefault="000D26E0" w:rsidP="000D26E0">
            <w:pPr>
              <w:keepNext/>
              <w:keepLines/>
              <w:tabs>
                <w:tab w:val="left" w:pos="284"/>
              </w:tabs>
              <w:jc w:val="both"/>
              <w:rPr>
                <w:rFonts w:ascii="Tahoma" w:hAnsi="Tahoma" w:cs="Tahoma"/>
                <w:b/>
              </w:rPr>
            </w:pPr>
          </w:p>
        </w:tc>
      </w:tr>
      <w:tr w:rsidR="000D26E0" w:rsidRPr="00E00A30" w14:paraId="79180065" w14:textId="77777777" w:rsidTr="003C5C9B">
        <w:tc>
          <w:tcPr>
            <w:tcW w:w="533" w:type="dxa"/>
            <w:tcBorders>
              <w:top w:val="single" w:sz="4" w:space="0" w:color="auto"/>
              <w:left w:val="single" w:sz="4" w:space="0" w:color="auto"/>
              <w:bottom w:val="single" w:sz="4" w:space="0" w:color="auto"/>
              <w:right w:val="single" w:sz="4" w:space="0" w:color="auto"/>
            </w:tcBorders>
            <w:hideMark/>
          </w:tcPr>
          <w:p w14:paraId="66EE2450"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w:t>
            </w:r>
          </w:p>
        </w:tc>
        <w:tc>
          <w:tcPr>
            <w:tcW w:w="3376" w:type="dxa"/>
            <w:tcBorders>
              <w:top w:val="single" w:sz="4" w:space="0" w:color="auto"/>
              <w:left w:val="single" w:sz="4" w:space="0" w:color="auto"/>
              <w:bottom w:val="single" w:sz="4" w:space="0" w:color="auto"/>
              <w:right w:val="single" w:sz="4" w:space="0" w:color="auto"/>
            </w:tcBorders>
          </w:tcPr>
          <w:p w14:paraId="58F3ED39" w14:textId="77777777" w:rsidR="000D26E0" w:rsidRPr="00E00A30" w:rsidRDefault="000D26E0" w:rsidP="000D26E0">
            <w:pPr>
              <w:keepNext/>
              <w:keepLines/>
              <w:tabs>
                <w:tab w:val="left" w:pos="284"/>
              </w:tabs>
              <w:jc w:val="both"/>
              <w:rPr>
                <w:rFonts w:ascii="Tahoma" w:hAnsi="Tahoma" w:cs="Tahoma"/>
                <w:b/>
              </w:rPr>
            </w:pPr>
          </w:p>
        </w:tc>
        <w:tc>
          <w:tcPr>
            <w:tcW w:w="3657" w:type="dxa"/>
            <w:tcBorders>
              <w:top w:val="single" w:sz="4" w:space="0" w:color="auto"/>
              <w:left w:val="single" w:sz="4" w:space="0" w:color="auto"/>
              <w:bottom w:val="single" w:sz="4" w:space="0" w:color="auto"/>
              <w:right w:val="single" w:sz="4" w:space="0" w:color="auto"/>
            </w:tcBorders>
          </w:tcPr>
          <w:p w14:paraId="20E08D95" w14:textId="77777777" w:rsidR="000D26E0" w:rsidRPr="00E00A30" w:rsidRDefault="000D26E0" w:rsidP="000D26E0">
            <w:pPr>
              <w:keepNext/>
              <w:keepLines/>
              <w:tabs>
                <w:tab w:val="left" w:pos="284"/>
              </w:tabs>
              <w:jc w:val="both"/>
              <w:rPr>
                <w:rFonts w:ascii="Tahoma" w:hAnsi="Tahoma" w:cs="Tahoma"/>
                <w:b/>
              </w:rPr>
            </w:pPr>
          </w:p>
        </w:tc>
        <w:tc>
          <w:tcPr>
            <w:tcW w:w="1865" w:type="dxa"/>
            <w:tcBorders>
              <w:top w:val="single" w:sz="4" w:space="0" w:color="auto"/>
              <w:left w:val="single" w:sz="4" w:space="0" w:color="auto"/>
              <w:bottom w:val="single" w:sz="4" w:space="0" w:color="auto"/>
              <w:right w:val="single" w:sz="4" w:space="0" w:color="auto"/>
            </w:tcBorders>
          </w:tcPr>
          <w:p w14:paraId="61A459DB" w14:textId="77777777" w:rsidR="000D26E0" w:rsidRPr="00E00A30" w:rsidRDefault="000D26E0" w:rsidP="000D26E0">
            <w:pPr>
              <w:keepNext/>
              <w:keepLines/>
              <w:tabs>
                <w:tab w:val="left" w:pos="284"/>
              </w:tabs>
              <w:jc w:val="both"/>
              <w:rPr>
                <w:rFonts w:ascii="Tahoma" w:hAnsi="Tahoma" w:cs="Tahoma"/>
                <w:b/>
              </w:rPr>
            </w:pPr>
          </w:p>
        </w:tc>
      </w:tr>
    </w:tbl>
    <w:p w14:paraId="28D41ABA" w14:textId="77777777" w:rsidR="000D26E0" w:rsidRPr="00E00A30" w:rsidRDefault="000D26E0" w:rsidP="000D26E0">
      <w:pPr>
        <w:keepNext/>
        <w:keepLines/>
        <w:tabs>
          <w:tab w:val="left" w:pos="284"/>
        </w:tabs>
        <w:jc w:val="both"/>
        <w:rPr>
          <w:rFonts w:ascii="Tahoma" w:hAnsi="Tahoma" w:cs="Tahoma"/>
          <w:b/>
        </w:rPr>
      </w:pPr>
    </w:p>
    <w:p w14:paraId="6C122B1B" w14:textId="77777777" w:rsidR="000D26E0" w:rsidRPr="00E00A30" w:rsidRDefault="000D26E0" w:rsidP="000D26E0">
      <w:pPr>
        <w:keepNext/>
        <w:keepLines/>
        <w:tabs>
          <w:tab w:val="left" w:pos="284"/>
        </w:tabs>
        <w:jc w:val="both"/>
        <w:rPr>
          <w:rFonts w:ascii="Tahoma" w:hAnsi="Tahoma" w:cs="Tahoma"/>
        </w:rPr>
      </w:pPr>
    </w:p>
    <w:p w14:paraId="100CAD56"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1627FE7" w14:textId="77777777" w:rsidR="000D26E0" w:rsidRPr="00E00A30" w:rsidRDefault="000D26E0" w:rsidP="000D26E0">
      <w:pPr>
        <w:keepNext/>
        <w:keepLines/>
        <w:tabs>
          <w:tab w:val="left" w:pos="284"/>
        </w:tabs>
        <w:jc w:val="both"/>
        <w:rPr>
          <w:rFonts w:ascii="Tahoma" w:hAnsi="Tahoma" w:cs="Tahoma"/>
        </w:rPr>
      </w:pPr>
    </w:p>
    <w:p w14:paraId="4AD19B95" w14:textId="77777777" w:rsidR="000D26E0" w:rsidRPr="00E00A30" w:rsidRDefault="000D26E0" w:rsidP="000D26E0">
      <w:pPr>
        <w:keepNext/>
        <w:keepLines/>
        <w:tabs>
          <w:tab w:val="left" w:pos="284"/>
        </w:tabs>
        <w:jc w:val="both"/>
        <w:rPr>
          <w:rFonts w:ascii="Tahoma" w:hAnsi="Tahoma" w:cs="Tahoma"/>
        </w:rPr>
      </w:pPr>
      <w:r w:rsidRPr="00E00A30">
        <w:rPr>
          <w:rFonts w:ascii="Tahoma" w:hAnsi="Tahoma" w:cs="Tahoma"/>
        </w:rPr>
        <w:t>S podpisom te izjave jamčim za točnost in resničnost podatkov ter se zavedam, da je pogodba v primeru lažne izjave ali neresničnih podatkov o dejstvih v izjavi nična. Zavezujem se, da bom naročnika obvestil o vsaki spremembi posredovanih podatkov.</w:t>
      </w:r>
    </w:p>
    <w:p w14:paraId="664A74B9" w14:textId="77777777" w:rsidR="000D26E0" w:rsidRPr="00E00A30" w:rsidRDefault="000D26E0" w:rsidP="000D26E0">
      <w:pPr>
        <w:keepNext/>
        <w:keepLines/>
        <w:tabs>
          <w:tab w:val="left" w:pos="284"/>
        </w:tabs>
        <w:jc w:val="both"/>
        <w:rPr>
          <w:rFonts w:ascii="Tahoma" w:hAnsi="Tahoma" w:cs="Tahoma"/>
          <w:b/>
        </w:rPr>
      </w:pPr>
    </w:p>
    <w:p w14:paraId="516CD5FE" w14:textId="77777777" w:rsidR="000D26E0" w:rsidRPr="00E00A30" w:rsidRDefault="000D26E0" w:rsidP="000D26E0">
      <w:pPr>
        <w:keepNext/>
        <w:keepLines/>
        <w:tabs>
          <w:tab w:val="left" w:pos="284"/>
        </w:tabs>
        <w:jc w:val="both"/>
        <w:rPr>
          <w:rFonts w:ascii="Tahoma" w:hAnsi="Tahoma" w:cs="Tahoma"/>
          <w:u w:val="single"/>
        </w:rPr>
      </w:pPr>
      <w:r w:rsidRPr="00E00A30">
        <w:rPr>
          <w:rFonts w:ascii="Tahoma" w:hAnsi="Tahoma" w:cs="Tahoma"/>
          <w:u w:val="single"/>
        </w:rPr>
        <w:t>Vse izjave podajamo pod kazensko in materialno odgovornostjo.</w:t>
      </w:r>
    </w:p>
    <w:p w14:paraId="575A439E" w14:textId="77777777" w:rsidR="000D26E0" w:rsidRPr="00E00A30" w:rsidRDefault="000D26E0" w:rsidP="000D26E0">
      <w:pPr>
        <w:keepNext/>
        <w:keepLines/>
        <w:tabs>
          <w:tab w:val="left" w:pos="284"/>
        </w:tabs>
        <w:jc w:val="both"/>
        <w:rPr>
          <w:rFonts w:ascii="Tahoma" w:hAnsi="Tahoma" w:cs="Tahoma"/>
          <w:b/>
        </w:rPr>
      </w:pPr>
    </w:p>
    <w:p w14:paraId="3CE0F624" w14:textId="77777777" w:rsidR="000D26E0" w:rsidRPr="00E00A30" w:rsidRDefault="000D26E0" w:rsidP="000D26E0">
      <w:pPr>
        <w:keepNext/>
        <w:keepLines/>
        <w:tabs>
          <w:tab w:val="left" w:pos="284"/>
        </w:tabs>
        <w:jc w:val="both"/>
        <w:rPr>
          <w:rFonts w:ascii="Tahoma" w:hAnsi="Tahoma" w:cs="Tahoma"/>
          <w:b/>
        </w:rPr>
      </w:pPr>
    </w:p>
    <w:p w14:paraId="1D4F9294" w14:textId="77777777" w:rsidR="000D26E0" w:rsidRPr="00E00A30" w:rsidRDefault="000D26E0" w:rsidP="000D26E0">
      <w:pPr>
        <w:keepNext/>
        <w:keepLines/>
        <w:tabs>
          <w:tab w:val="left" w:pos="284"/>
        </w:tabs>
        <w:jc w:val="both"/>
        <w:rPr>
          <w:rFonts w:ascii="Tahoma" w:hAnsi="Tahoma" w:cs="Tahoma"/>
          <w:b/>
        </w:rPr>
      </w:pPr>
    </w:p>
    <w:p w14:paraId="10B706E5" w14:textId="77777777" w:rsidR="000D26E0" w:rsidRPr="00E00A30" w:rsidRDefault="000D26E0" w:rsidP="000D26E0">
      <w:pPr>
        <w:keepNext/>
        <w:keepLines/>
        <w:tabs>
          <w:tab w:val="left" w:pos="284"/>
        </w:tabs>
        <w:jc w:val="both"/>
        <w:rPr>
          <w:rFonts w:ascii="Tahoma" w:hAnsi="Tahoma" w:cs="Tahoma"/>
          <w:b/>
        </w:rPr>
      </w:pPr>
    </w:p>
    <w:p w14:paraId="58902B79" w14:textId="77777777" w:rsidR="000D26E0" w:rsidRPr="00E00A30" w:rsidRDefault="000D26E0" w:rsidP="000D26E0">
      <w:pPr>
        <w:keepNext/>
        <w:keepLines/>
        <w:tabs>
          <w:tab w:val="left" w:pos="284"/>
        </w:tabs>
        <w:jc w:val="both"/>
        <w:rPr>
          <w:rFonts w:ascii="Tahoma" w:hAnsi="Tahoma" w:cs="Tahoma"/>
          <w:b/>
        </w:rPr>
      </w:pPr>
    </w:p>
    <w:p w14:paraId="2DE0A836" w14:textId="77777777" w:rsidR="000D26E0" w:rsidRPr="00E00A30" w:rsidRDefault="000D26E0" w:rsidP="000D26E0">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D26E0" w:rsidRPr="00E00A30" w14:paraId="74F15A4B" w14:textId="77777777" w:rsidTr="003C5C9B">
        <w:trPr>
          <w:trHeight w:val="235"/>
        </w:trPr>
        <w:tc>
          <w:tcPr>
            <w:tcW w:w="2977" w:type="dxa"/>
            <w:tcBorders>
              <w:bottom w:val="single" w:sz="4" w:space="0" w:color="auto"/>
            </w:tcBorders>
          </w:tcPr>
          <w:p w14:paraId="1EA1DEA2" w14:textId="77777777" w:rsidR="000D26E0" w:rsidRPr="00E00A30" w:rsidRDefault="000D26E0" w:rsidP="000D26E0">
            <w:pPr>
              <w:keepNext/>
              <w:keepLines/>
              <w:jc w:val="both"/>
              <w:rPr>
                <w:rFonts w:ascii="Tahoma" w:hAnsi="Tahoma" w:cs="Tahoma"/>
                <w:snapToGrid w:val="0"/>
                <w:color w:val="000000"/>
              </w:rPr>
            </w:pPr>
          </w:p>
        </w:tc>
        <w:tc>
          <w:tcPr>
            <w:tcW w:w="2694" w:type="dxa"/>
          </w:tcPr>
          <w:p w14:paraId="42E6BD79" w14:textId="77777777" w:rsidR="000D26E0" w:rsidRPr="00E00A30" w:rsidRDefault="000D26E0" w:rsidP="000D26E0">
            <w:pPr>
              <w:keepNext/>
              <w:keepLines/>
              <w:jc w:val="both"/>
              <w:rPr>
                <w:rFonts w:ascii="Tahoma" w:hAnsi="Tahoma" w:cs="Tahoma"/>
                <w:snapToGrid w:val="0"/>
                <w:color w:val="000000"/>
              </w:rPr>
            </w:pPr>
          </w:p>
        </w:tc>
        <w:tc>
          <w:tcPr>
            <w:tcW w:w="3685" w:type="dxa"/>
            <w:tcBorders>
              <w:bottom w:val="single" w:sz="4" w:space="0" w:color="auto"/>
            </w:tcBorders>
          </w:tcPr>
          <w:p w14:paraId="28FFB5E2"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470F566C" w14:textId="77777777" w:rsidTr="003C5C9B">
        <w:trPr>
          <w:trHeight w:val="235"/>
        </w:trPr>
        <w:tc>
          <w:tcPr>
            <w:tcW w:w="2977" w:type="dxa"/>
            <w:tcBorders>
              <w:top w:val="single" w:sz="4" w:space="0" w:color="auto"/>
            </w:tcBorders>
          </w:tcPr>
          <w:p w14:paraId="6A21DC1D"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(kraj, datum)</w:t>
            </w:r>
          </w:p>
        </w:tc>
        <w:tc>
          <w:tcPr>
            <w:tcW w:w="2694" w:type="dxa"/>
          </w:tcPr>
          <w:p w14:paraId="300641E4"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685" w:type="dxa"/>
            <w:tcBorders>
              <w:top w:val="single" w:sz="4" w:space="0" w:color="auto"/>
            </w:tcBorders>
          </w:tcPr>
          <w:p w14:paraId="7B1A9D3E"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(ime in priimek ter podpis odgovorne osebe gospodarskega subjekta)</w:t>
            </w:r>
          </w:p>
        </w:tc>
      </w:tr>
    </w:tbl>
    <w:p w14:paraId="327353AA" w14:textId="77777777" w:rsidR="000D26E0" w:rsidRPr="00E00A30" w:rsidRDefault="000D26E0" w:rsidP="000D26E0">
      <w:pPr>
        <w:keepNext/>
        <w:keepLines/>
        <w:tabs>
          <w:tab w:val="left" w:pos="284"/>
        </w:tabs>
        <w:jc w:val="both"/>
        <w:rPr>
          <w:rFonts w:ascii="Tahoma" w:hAnsi="Tahoma" w:cs="Tahoma"/>
        </w:rPr>
      </w:pPr>
    </w:p>
    <w:p w14:paraId="0D5D5FDA" w14:textId="77777777" w:rsidR="000D26E0" w:rsidRPr="00E00A30" w:rsidRDefault="000D26E0" w:rsidP="000D26E0">
      <w:pPr>
        <w:keepNext/>
        <w:keepLines/>
        <w:tabs>
          <w:tab w:val="left" w:pos="284"/>
        </w:tabs>
        <w:jc w:val="both"/>
        <w:rPr>
          <w:rFonts w:ascii="Tahoma" w:hAnsi="Tahoma" w:cs="Tahoma"/>
        </w:rPr>
      </w:pPr>
    </w:p>
    <w:p w14:paraId="5232DF6C" w14:textId="77777777" w:rsidR="000D26E0" w:rsidRPr="00E00A30" w:rsidRDefault="000D26E0" w:rsidP="000D26E0">
      <w:pPr>
        <w:keepNext/>
        <w:keepLines/>
        <w:tabs>
          <w:tab w:val="left" w:pos="284"/>
        </w:tabs>
        <w:jc w:val="both"/>
        <w:rPr>
          <w:rFonts w:ascii="Tahoma" w:hAnsi="Tahoma" w:cs="Tahoma"/>
        </w:rPr>
      </w:pPr>
    </w:p>
    <w:p w14:paraId="04B2190A" w14:textId="77777777" w:rsidR="000D26E0" w:rsidRPr="00E00A30" w:rsidRDefault="000D26E0" w:rsidP="000D26E0">
      <w:pPr>
        <w:keepNext/>
        <w:keepLines/>
        <w:tabs>
          <w:tab w:val="left" w:pos="284"/>
        </w:tabs>
        <w:jc w:val="both"/>
        <w:rPr>
          <w:rFonts w:ascii="Tahoma" w:hAnsi="Tahoma" w:cs="Tahoma"/>
        </w:rPr>
      </w:pPr>
    </w:p>
    <w:p w14:paraId="3F775033" w14:textId="77777777" w:rsidR="000D26E0" w:rsidRPr="00E00A30" w:rsidRDefault="000D26E0" w:rsidP="000D26E0">
      <w:pPr>
        <w:keepNext/>
        <w:keepLines/>
        <w:tabs>
          <w:tab w:val="left" w:pos="284"/>
        </w:tabs>
        <w:jc w:val="both"/>
        <w:rPr>
          <w:rFonts w:ascii="Tahoma" w:hAnsi="Tahoma" w:cs="Tahoma"/>
          <w:i/>
          <w:sz w:val="18"/>
        </w:rPr>
      </w:pPr>
    </w:p>
    <w:p w14:paraId="5F4C9DE0" w14:textId="77777777" w:rsidR="000D26E0" w:rsidRPr="00E00A30" w:rsidRDefault="000D26E0" w:rsidP="000D26E0">
      <w:pPr>
        <w:keepNext/>
        <w:keepLines/>
        <w:tabs>
          <w:tab w:val="left" w:pos="284"/>
        </w:tabs>
        <w:jc w:val="both"/>
        <w:rPr>
          <w:rFonts w:ascii="Tahoma" w:hAnsi="Tahoma" w:cs="Tahoma"/>
          <w:i/>
          <w:sz w:val="18"/>
        </w:rPr>
      </w:pPr>
    </w:p>
    <w:p w14:paraId="1951830D" w14:textId="77777777" w:rsidR="000D26E0" w:rsidRPr="00E00A30" w:rsidRDefault="000D26E0" w:rsidP="000D26E0">
      <w:pPr>
        <w:keepNext/>
        <w:keepLines/>
        <w:tabs>
          <w:tab w:val="left" w:pos="284"/>
        </w:tabs>
        <w:jc w:val="both"/>
        <w:rPr>
          <w:rFonts w:ascii="Tahoma" w:hAnsi="Tahoma" w:cs="Tahoma"/>
          <w:i/>
          <w:sz w:val="18"/>
        </w:rPr>
      </w:pPr>
      <w:r w:rsidRPr="00E00A30">
        <w:rPr>
          <w:rFonts w:ascii="Tahoma" w:hAnsi="Tahoma" w:cs="Tahoma"/>
          <w:b/>
          <w:i/>
          <w:sz w:val="18"/>
        </w:rPr>
        <w:t>Navodilo:</w:t>
      </w:r>
      <w:r w:rsidRPr="00E00A30">
        <w:rPr>
          <w:rFonts w:ascii="Tahoma" w:hAnsi="Tahoma" w:cs="Tahoma"/>
          <w:i/>
          <w:sz w:val="18"/>
        </w:rPr>
        <w:t xml:space="preserve"> </w:t>
      </w:r>
    </w:p>
    <w:p w14:paraId="671D5A0B" w14:textId="77777777" w:rsidR="000D26E0" w:rsidRPr="00E00A30" w:rsidRDefault="000D26E0" w:rsidP="000D26E0">
      <w:pPr>
        <w:keepNext/>
        <w:keepLines/>
        <w:numPr>
          <w:ilvl w:val="0"/>
          <w:numId w:val="3"/>
        </w:numPr>
        <w:tabs>
          <w:tab w:val="clear" w:pos="360"/>
          <w:tab w:val="num" w:pos="1070"/>
        </w:tabs>
        <w:ind w:left="284" w:hanging="284"/>
        <w:jc w:val="both"/>
        <w:rPr>
          <w:rFonts w:ascii="Tahoma" w:hAnsi="Tahoma" w:cs="Tahoma"/>
          <w:i/>
          <w:iCs/>
          <w:sz w:val="18"/>
        </w:rPr>
      </w:pPr>
      <w:r w:rsidRPr="00E00A30">
        <w:rPr>
          <w:rFonts w:ascii="Tahoma" w:hAnsi="Tahoma" w:cs="Tahoma"/>
          <w:i/>
          <w:iCs/>
          <w:sz w:val="18"/>
        </w:rPr>
        <w:t xml:space="preserve">Izjavo izpolni in podpiše </w:t>
      </w:r>
      <w:r w:rsidRPr="00E00A30">
        <w:rPr>
          <w:rFonts w:ascii="Tahoma" w:hAnsi="Tahoma" w:cs="Tahoma"/>
          <w:i/>
          <w:iCs/>
          <w:sz w:val="18"/>
          <w:u w:val="single"/>
        </w:rPr>
        <w:t>ponudnik</w:t>
      </w:r>
      <w:r w:rsidRPr="00E00A30">
        <w:rPr>
          <w:rFonts w:ascii="Tahoma" w:hAnsi="Tahoma" w:cs="Tahoma"/>
          <w:i/>
          <w:iCs/>
          <w:sz w:val="18"/>
        </w:rPr>
        <w:t xml:space="preserve">, kot tudi vsi </w:t>
      </w:r>
      <w:r w:rsidRPr="00E00A30">
        <w:rPr>
          <w:rFonts w:ascii="Tahoma" w:hAnsi="Tahoma" w:cs="Tahoma"/>
          <w:i/>
          <w:iCs/>
          <w:sz w:val="18"/>
          <w:u w:val="single"/>
        </w:rPr>
        <w:t>posamezni člani skupine ponudnikov</w:t>
      </w:r>
      <w:r w:rsidRPr="00E00A30">
        <w:rPr>
          <w:rFonts w:ascii="Tahoma" w:hAnsi="Tahoma" w:cs="Tahoma"/>
          <w:i/>
          <w:iCs/>
          <w:sz w:val="18"/>
        </w:rPr>
        <w:t xml:space="preserve"> (partnerji) v primeru skupne ponudbe, vsi </w:t>
      </w:r>
      <w:r w:rsidRPr="00E00A30">
        <w:rPr>
          <w:rFonts w:ascii="Tahoma" w:hAnsi="Tahoma" w:cs="Tahoma"/>
          <w:i/>
          <w:iCs/>
          <w:sz w:val="18"/>
          <w:u w:val="single"/>
        </w:rPr>
        <w:t>podizvajalci</w:t>
      </w:r>
      <w:r w:rsidRPr="00E00A30">
        <w:rPr>
          <w:rFonts w:ascii="Tahoma" w:hAnsi="Tahoma" w:cs="Tahoma"/>
          <w:i/>
          <w:iCs/>
          <w:sz w:val="18"/>
        </w:rPr>
        <w:t xml:space="preserve"> (če ponudnik izvaja javno naročilo s podizvajalci) ter vsi </w:t>
      </w:r>
      <w:r w:rsidRPr="00E00A30">
        <w:rPr>
          <w:rFonts w:ascii="Tahoma" w:hAnsi="Tahoma" w:cs="Tahoma"/>
          <w:bCs/>
          <w:i/>
          <w:iCs/>
          <w:sz w:val="18"/>
          <w:u w:val="single"/>
        </w:rPr>
        <w:t>gospodarski subjekti katerih zmogljivosti uporablja ponudnik</w:t>
      </w:r>
      <w:r w:rsidRPr="00E00A30">
        <w:rPr>
          <w:rFonts w:ascii="Tahoma" w:hAnsi="Tahoma" w:cs="Tahoma"/>
          <w:i/>
          <w:iCs/>
          <w:sz w:val="18"/>
        </w:rPr>
        <w:t>.</w:t>
      </w:r>
    </w:p>
    <w:p w14:paraId="6C144D68" w14:textId="77777777" w:rsidR="000D26E0" w:rsidRPr="00E00A30" w:rsidRDefault="000D26E0" w:rsidP="000D26E0">
      <w:pPr>
        <w:keepNext/>
        <w:keepLines/>
        <w:tabs>
          <w:tab w:val="left" w:pos="284"/>
        </w:tabs>
        <w:jc w:val="both"/>
        <w:rPr>
          <w:rFonts w:ascii="Tahoma" w:hAnsi="Tahoma" w:cs="Tahoma"/>
          <w:i/>
          <w:sz w:val="18"/>
        </w:rPr>
      </w:pPr>
    </w:p>
    <w:p w14:paraId="61EA80D2" w14:textId="77777777" w:rsidR="000D26E0" w:rsidRPr="00E00A30" w:rsidRDefault="000D26E0" w:rsidP="000D26E0">
      <w:pPr>
        <w:keepNext/>
        <w:keepLines/>
        <w:tabs>
          <w:tab w:val="left" w:pos="284"/>
        </w:tabs>
        <w:jc w:val="both"/>
        <w:rPr>
          <w:rFonts w:ascii="Tahoma" w:hAnsi="Tahoma" w:cs="Tahoma"/>
          <w:i/>
          <w:sz w:val="18"/>
        </w:rPr>
      </w:pPr>
    </w:p>
    <w:p w14:paraId="7C5CE3CF" w14:textId="77777777" w:rsidR="000D26E0" w:rsidRPr="00E00A30" w:rsidRDefault="000D26E0" w:rsidP="000D26E0">
      <w:pPr>
        <w:keepNext/>
        <w:keepLines/>
        <w:tabs>
          <w:tab w:val="left" w:pos="284"/>
        </w:tabs>
        <w:jc w:val="both"/>
        <w:rPr>
          <w:rFonts w:ascii="Tahoma" w:hAnsi="Tahoma" w:cs="Tahoma"/>
          <w:bCs/>
          <w:i/>
          <w:sz w:val="18"/>
        </w:rPr>
      </w:pPr>
      <w:r w:rsidRPr="00E00A30">
        <w:rPr>
          <w:rFonts w:ascii="Tahoma" w:hAnsi="Tahoma" w:cs="Tahoma"/>
          <w:b/>
          <w:bCs/>
          <w:i/>
          <w:sz w:val="18"/>
        </w:rPr>
        <w:t>Opomba:</w:t>
      </w:r>
      <w:r w:rsidRPr="00E00A30">
        <w:rPr>
          <w:rFonts w:ascii="Tahoma" w:hAnsi="Tahoma" w:cs="Tahoma"/>
          <w:bCs/>
          <w:i/>
          <w:sz w:val="18"/>
        </w:rPr>
        <w:t xml:space="preserve"> </w:t>
      </w:r>
    </w:p>
    <w:p w14:paraId="129C6F24" w14:textId="77777777" w:rsidR="000D26E0" w:rsidRPr="00E00A30" w:rsidRDefault="000D26E0" w:rsidP="000D26E0">
      <w:pPr>
        <w:keepNext/>
        <w:keepLines/>
        <w:numPr>
          <w:ilvl w:val="0"/>
          <w:numId w:val="3"/>
        </w:numPr>
        <w:tabs>
          <w:tab w:val="clear" w:pos="360"/>
          <w:tab w:val="left" w:pos="284"/>
          <w:tab w:val="num" w:pos="1070"/>
        </w:tabs>
        <w:ind w:left="284"/>
        <w:jc w:val="both"/>
        <w:rPr>
          <w:rFonts w:ascii="Tahoma" w:hAnsi="Tahoma" w:cs="Tahoma"/>
          <w:bCs/>
          <w:i/>
          <w:sz w:val="16"/>
        </w:rPr>
      </w:pPr>
      <w:r w:rsidRPr="00E00A30">
        <w:rPr>
          <w:rFonts w:ascii="Tahoma" w:hAnsi="Tahoma" w:cs="Tahoma"/>
          <w:i/>
          <w:iCs/>
          <w:sz w:val="16"/>
        </w:rPr>
        <w:t xml:space="preserve">V skladu z odgovorom Komisije za preprečevanje korupcije na vprašanje št. 214 z dne 23.2.2012 v zadevi pod št. 0672-1/2012-39 (objavljeno na spletni strani </w:t>
      </w:r>
      <w:hyperlink r:id="rId20" w:history="1">
        <w:r w:rsidRPr="00E00A30">
          <w:rPr>
            <w:rFonts w:ascii="Tahoma" w:hAnsi="Tahoma" w:cs="Tahoma"/>
            <w:i/>
            <w:iCs/>
            <w:color w:val="0000FF"/>
            <w:sz w:val="16"/>
            <w:u w:val="single"/>
          </w:rPr>
          <w:t>https://www.kpk-rs.si/sl/pogosta-vprasanja</w:t>
        </w:r>
      </w:hyperlink>
      <w:r w:rsidRPr="00E00A30">
        <w:rPr>
          <w:rFonts w:ascii="Tahoma" w:hAnsi="Tahoma" w:cs="Tahoma"/>
          <w:i/>
          <w:iCs/>
          <w:sz w:val="16"/>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6608422" w14:textId="77777777" w:rsidR="000D26E0" w:rsidRPr="00E00A30" w:rsidRDefault="000D26E0" w:rsidP="000D26E0">
      <w:pPr>
        <w:keepNext/>
        <w:keepLines/>
        <w:numPr>
          <w:ilvl w:val="0"/>
          <w:numId w:val="19"/>
        </w:numPr>
        <w:ind w:left="284" w:hanging="284"/>
        <w:jc w:val="both"/>
        <w:rPr>
          <w:rFonts w:ascii="Tahoma" w:hAnsi="Tahoma" w:cs="Tahoma"/>
          <w:bCs/>
          <w:i/>
          <w:sz w:val="18"/>
        </w:rPr>
      </w:pPr>
      <w:r w:rsidRPr="00E00A30">
        <w:rPr>
          <w:rFonts w:ascii="Tahoma" w:hAnsi="Tahoma" w:cs="Tahoma"/>
          <w:i/>
          <w:sz w:val="16"/>
        </w:rPr>
        <w:t>Novela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E00A30">
        <w:rPr>
          <w:rFonts w:ascii="Tahoma" w:hAnsi="Tahoma" w:cs="Tahoma"/>
          <w:i/>
          <w:sz w:val="16"/>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D26E0" w:rsidRPr="00E00A30" w14:paraId="21E707E2" w14:textId="77777777" w:rsidTr="003C5C9B">
        <w:tc>
          <w:tcPr>
            <w:tcW w:w="7938" w:type="dxa"/>
            <w:tcBorders>
              <w:top w:val="single" w:sz="4" w:space="0" w:color="auto"/>
              <w:bottom w:val="single" w:sz="4" w:space="0" w:color="auto"/>
            </w:tcBorders>
          </w:tcPr>
          <w:p w14:paraId="0FB9CDD8"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sz w:val="22"/>
                <w:szCs w:val="22"/>
              </w:rPr>
              <w:lastRenderedPageBreak/>
              <w:br w:type="page"/>
            </w:r>
            <w:r w:rsidRPr="00E00A30">
              <w:rPr>
                <w:rFonts w:ascii="Tahoma" w:hAnsi="Tahoma" w:cs="Tahoma"/>
                <w:b/>
                <w:sz w:val="22"/>
                <w:szCs w:val="22"/>
                <w:highlight w:val="yellow"/>
              </w:rPr>
              <w:br w:type="page"/>
            </w:r>
            <w:r w:rsidRPr="00E00A30">
              <w:rPr>
                <w:rFonts w:ascii="Tahoma" w:hAnsi="Tahoma" w:cs="Tahoma"/>
                <w:b/>
                <w:sz w:val="22"/>
                <w:szCs w:val="22"/>
                <w:highlight w:val="yellow"/>
              </w:rPr>
              <w:br w:type="page"/>
            </w:r>
            <w:r w:rsidRPr="00E00A30">
              <w:rPr>
                <w:rFonts w:ascii="Tahoma" w:hAnsi="Tahoma" w:cs="Tahoma"/>
                <w:b/>
                <w:bCs/>
                <w:sz w:val="22"/>
                <w:szCs w:val="22"/>
              </w:rPr>
              <w:br w:type="page"/>
            </w:r>
            <w:r w:rsidRPr="00E00A30">
              <w:rPr>
                <w:rFonts w:ascii="Tahoma" w:hAnsi="Tahoma" w:cs="Tahoma"/>
                <w:b/>
                <w:bCs/>
                <w:sz w:val="22"/>
                <w:szCs w:val="22"/>
              </w:rPr>
              <w:br w:type="page"/>
            </w:r>
            <w:r w:rsidRPr="00E00A30">
              <w:rPr>
                <w:rFonts w:ascii="Tahoma" w:hAnsi="Tahoma" w:cs="Tahoma"/>
                <w:sz w:val="22"/>
                <w:szCs w:val="22"/>
              </w:rPr>
              <w:br w:type="page"/>
            </w:r>
            <w:r w:rsidRPr="00E00A30">
              <w:rPr>
                <w:rFonts w:ascii="Tahoma" w:hAnsi="Tahoma" w:cs="Tahoma"/>
                <w:sz w:val="22"/>
                <w:szCs w:val="22"/>
              </w:rPr>
              <w:br w:type="page"/>
            </w:r>
            <w:r w:rsidRPr="00E00A30">
              <w:rPr>
                <w:rFonts w:ascii="Tahoma" w:hAnsi="Tahoma" w:cs="Tahoma"/>
                <w:b/>
              </w:rPr>
              <w:t>IZJAVA FIZIČNE OSEBE</w:t>
            </w:r>
          </w:p>
        </w:tc>
        <w:tc>
          <w:tcPr>
            <w:tcW w:w="1560" w:type="dxa"/>
            <w:tcBorders>
              <w:top w:val="single" w:sz="4" w:space="0" w:color="auto"/>
              <w:bottom w:val="single" w:sz="4" w:space="0" w:color="auto"/>
            </w:tcBorders>
          </w:tcPr>
          <w:p w14:paraId="661A8180" w14:textId="77777777" w:rsidR="000D26E0" w:rsidRPr="00E00A30" w:rsidRDefault="000D26E0" w:rsidP="000D26E0">
            <w:pPr>
              <w:keepNext/>
              <w:keepLines/>
              <w:jc w:val="both"/>
              <w:rPr>
                <w:rFonts w:ascii="Tahoma" w:hAnsi="Tahoma" w:cs="Tahoma"/>
                <w:b/>
                <w:bCs/>
                <w:i/>
                <w:iCs/>
                <w:sz w:val="22"/>
                <w:szCs w:val="22"/>
              </w:rPr>
            </w:pPr>
            <w:r w:rsidRPr="00E00A30">
              <w:rPr>
                <w:rFonts w:ascii="Tahoma" w:hAnsi="Tahoma" w:cs="Tahoma"/>
                <w:b/>
                <w:bCs/>
                <w:i/>
                <w:iCs/>
                <w:sz w:val="22"/>
                <w:szCs w:val="22"/>
              </w:rPr>
              <w:t>Priloga 3/3</w:t>
            </w:r>
          </w:p>
        </w:tc>
      </w:tr>
    </w:tbl>
    <w:p w14:paraId="372630A9" w14:textId="77777777" w:rsidR="000D26E0" w:rsidRPr="00E00A30" w:rsidRDefault="000D26E0" w:rsidP="000D26E0">
      <w:pPr>
        <w:keepNext/>
        <w:keepLines/>
        <w:jc w:val="right"/>
        <w:rPr>
          <w:rFonts w:ascii="Tahoma" w:hAnsi="Tahoma" w:cs="Tahoma"/>
          <w:b/>
          <w:i/>
        </w:rPr>
      </w:pPr>
    </w:p>
    <w:p w14:paraId="4F2588C7" w14:textId="77777777" w:rsidR="000D26E0" w:rsidRPr="00E00A30" w:rsidRDefault="000D26E0" w:rsidP="000D26E0">
      <w:pPr>
        <w:keepNext/>
        <w:keepLines/>
        <w:tabs>
          <w:tab w:val="left" w:pos="567"/>
          <w:tab w:val="num" w:pos="851"/>
          <w:tab w:val="left" w:pos="993"/>
        </w:tabs>
        <w:jc w:val="both"/>
        <w:rPr>
          <w:rFonts w:ascii="Tahoma" w:hAnsi="Tahoma" w:cs="Tahoma"/>
        </w:rPr>
      </w:pPr>
    </w:p>
    <w:p w14:paraId="6DFD1BC6"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 xml:space="preserve">Ime in priimek _____________________________________________________________________ </w:t>
      </w:r>
    </w:p>
    <w:p w14:paraId="221F60D6" w14:textId="77777777" w:rsidR="000D26E0" w:rsidRPr="00E00A30" w:rsidRDefault="000D26E0" w:rsidP="000D26E0">
      <w:pPr>
        <w:keepNext/>
        <w:keepLines/>
        <w:tabs>
          <w:tab w:val="left" w:pos="567"/>
          <w:tab w:val="num" w:pos="851"/>
          <w:tab w:val="left" w:pos="993"/>
        </w:tabs>
        <w:jc w:val="both"/>
        <w:rPr>
          <w:rFonts w:ascii="Tahoma" w:hAnsi="Tahoma" w:cs="Tahoma"/>
        </w:rPr>
      </w:pPr>
    </w:p>
    <w:p w14:paraId="28D2A66B"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EMŠO ____________________________________________________________________________</w:t>
      </w:r>
    </w:p>
    <w:p w14:paraId="344724F3" w14:textId="77777777" w:rsidR="000D26E0" w:rsidRPr="00E00A30" w:rsidRDefault="000D26E0" w:rsidP="000D26E0">
      <w:pPr>
        <w:keepNext/>
        <w:keepLines/>
        <w:tabs>
          <w:tab w:val="left" w:pos="567"/>
          <w:tab w:val="num" w:pos="851"/>
          <w:tab w:val="left" w:pos="993"/>
        </w:tabs>
        <w:jc w:val="both"/>
        <w:rPr>
          <w:rFonts w:ascii="Tahoma" w:hAnsi="Tahoma" w:cs="Tahoma"/>
        </w:rPr>
      </w:pPr>
    </w:p>
    <w:p w14:paraId="28613C18" w14:textId="77777777" w:rsidR="000D26E0" w:rsidRPr="00E00A30" w:rsidRDefault="000D26E0" w:rsidP="000D26E0">
      <w:pPr>
        <w:keepNext/>
        <w:keepLines/>
        <w:tabs>
          <w:tab w:val="left" w:pos="567"/>
          <w:tab w:val="num" w:pos="851"/>
          <w:tab w:val="left" w:pos="993"/>
        </w:tabs>
        <w:jc w:val="both"/>
        <w:rPr>
          <w:rFonts w:ascii="Tahoma" w:hAnsi="Tahoma" w:cs="Tahoma"/>
        </w:rPr>
      </w:pPr>
    </w:p>
    <w:p w14:paraId="354B38F0"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 xml:space="preserve">Spodaj podpisani/a, ki sem pri gospodarskemu subjektu </w:t>
      </w:r>
    </w:p>
    <w:p w14:paraId="21D42F53"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________________________________________</w:t>
      </w:r>
    </w:p>
    <w:p w14:paraId="64283859"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član/ica (ustrezno obkrožiti/označiti):</w:t>
      </w:r>
    </w:p>
    <w:p w14:paraId="7606AD2F" w14:textId="77777777" w:rsidR="000D26E0" w:rsidRPr="00E00A30" w:rsidRDefault="000D26E0" w:rsidP="000D26E0">
      <w:pPr>
        <w:keepNext/>
        <w:keepLines/>
        <w:numPr>
          <w:ilvl w:val="0"/>
          <w:numId w:val="10"/>
        </w:numPr>
        <w:tabs>
          <w:tab w:val="left" w:pos="567"/>
          <w:tab w:val="left" w:pos="993"/>
        </w:tabs>
        <w:jc w:val="both"/>
        <w:rPr>
          <w:rFonts w:ascii="Tahoma" w:hAnsi="Tahoma" w:cs="Tahoma"/>
        </w:rPr>
      </w:pPr>
      <w:r w:rsidRPr="00E00A30">
        <w:rPr>
          <w:rFonts w:ascii="Tahoma" w:hAnsi="Tahoma" w:cs="Tahoma"/>
        </w:rPr>
        <w:t xml:space="preserve">upravnega organa ali </w:t>
      </w:r>
    </w:p>
    <w:p w14:paraId="792ED1C4" w14:textId="77777777" w:rsidR="000D26E0" w:rsidRPr="00E00A30" w:rsidRDefault="000D26E0" w:rsidP="000D26E0">
      <w:pPr>
        <w:keepNext/>
        <w:keepLines/>
        <w:numPr>
          <w:ilvl w:val="0"/>
          <w:numId w:val="10"/>
        </w:numPr>
        <w:tabs>
          <w:tab w:val="left" w:pos="567"/>
          <w:tab w:val="left" w:pos="993"/>
        </w:tabs>
        <w:jc w:val="both"/>
        <w:rPr>
          <w:rFonts w:ascii="Tahoma" w:hAnsi="Tahoma" w:cs="Tahoma"/>
        </w:rPr>
      </w:pPr>
      <w:r w:rsidRPr="00E00A30">
        <w:rPr>
          <w:rFonts w:ascii="Tahoma" w:hAnsi="Tahoma" w:cs="Tahoma"/>
        </w:rPr>
        <w:t>vodstvenega organa ali</w:t>
      </w:r>
    </w:p>
    <w:p w14:paraId="14324969" w14:textId="77777777" w:rsidR="000D26E0" w:rsidRPr="00E00A30" w:rsidRDefault="000D26E0" w:rsidP="000D26E0">
      <w:pPr>
        <w:keepNext/>
        <w:keepLines/>
        <w:numPr>
          <w:ilvl w:val="0"/>
          <w:numId w:val="10"/>
        </w:numPr>
        <w:tabs>
          <w:tab w:val="left" w:pos="567"/>
          <w:tab w:val="left" w:pos="993"/>
        </w:tabs>
        <w:jc w:val="both"/>
        <w:rPr>
          <w:rFonts w:ascii="Tahoma" w:hAnsi="Tahoma" w:cs="Tahoma"/>
        </w:rPr>
      </w:pPr>
      <w:r w:rsidRPr="00E00A30">
        <w:rPr>
          <w:rFonts w:ascii="Tahoma" w:hAnsi="Tahoma" w:cs="Tahoma"/>
        </w:rPr>
        <w:t xml:space="preserve">nadzornega organa </w:t>
      </w:r>
    </w:p>
    <w:p w14:paraId="683708B3" w14:textId="77777777" w:rsidR="000D26E0" w:rsidRPr="00E00A30" w:rsidRDefault="000D26E0" w:rsidP="000D26E0">
      <w:pPr>
        <w:keepNext/>
        <w:keepLines/>
        <w:tabs>
          <w:tab w:val="left" w:pos="567"/>
          <w:tab w:val="num" w:pos="851"/>
          <w:tab w:val="left" w:pos="993"/>
        </w:tabs>
        <w:jc w:val="both"/>
        <w:rPr>
          <w:rFonts w:ascii="Tahoma" w:hAnsi="Tahoma" w:cs="Tahoma"/>
        </w:rPr>
      </w:pPr>
    </w:p>
    <w:p w14:paraId="2255A6C7"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oziroma imam pooblastila za (ustrezno obkrožiti/označiti):</w:t>
      </w:r>
    </w:p>
    <w:p w14:paraId="4AEBDB69" w14:textId="77777777" w:rsidR="000D26E0" w:rsidRPr="00E00A30" w:rsidRDefault="000D26E0" w:rsidP="000D26E0">
      <w:pPr>
        <w:keepNext/>
        <w:keepLines/>
        <w:numPr>
          <w:ilvl w:val="0"/>
          <w:numId w:val="10"/>
        </w:numPr>
        <w:tabs>
          <w:tab w:val="left" w:pos="567"/>
          <w:tab w:val="left" w:pos="993"/>
        </w:tabs>
        <w:jc w:val="both"/>
        <w:rPr>
          <w:rFonts w:ascii="Tahoma" w:hAnsi="Tahoma" w:cs="Tahoma"/>
        </w:rPr>
      </w:pPr>
      <w:r w:rsidRPr="00E00A30">
        <w:rPr>
          <w:rFonts w:ascii="Tahoma" w:hAnsi="Tahoma" w:cs="Tahoma"/>
        </w:rPr>
        <w:t>njegovo zastopanje ali</w:t>
      </w:r>
    </w:p>
    <w:p w14:paraId="554D310C" w14:textId="77777777" w:rsidR="000D26E0" w:rsidRPr="00E00A30" w:rsidRDefault="000D26E0" w:rsidP="000D26E0">
      <w:pPr>
        <w:keepNext/>
        <w:keepLines/>
        <w:numPr>
          <w:ilvl w:val="0"/>
          <w:numId w:val="10"/>
        </w:numPr>
        <w:tabs>
          <w:tab w:val="left" w:pos="567"/>
          <w:tab w:val="left" w:pos="993"/>
        </w:tabs>
        <w:jc w:val="both"/>
        <w:rPr>
          <w:rFonts w:ascii="Tahoma" w:hAnsi="Tahoma" w:cs="Tahoma"/>
        </w:rPr>
      </w:pPr>
      <w:r w:rsidRPr="00E00A30">
        <w:rPr>
          <w:rFonts w:ascii="Tahoma" w:hAnsi="Tahoma" w:cs="Tahoma"/>
        </w:rPr>
        <w:t>odločanje ali</w:t>
      </w:r>
    </w:p>
    <w:p w14:paraId="0D5F7467" w14:textId="77777777" w:rsidR="000D26E0" w:rsidRPr="00E00A30" w:rsidRDefault="000D26E0" w:rsidP="000D26E0">
      <w:pPr>
        <w:keepNext/>
        <w:keepLines/>
        <w:numPr>
          <w:ilvl w:val="0"/>
          <w:numId w:val="10"/>
        </w:numPr>
        <w:tabs>
          <w:tab w:val="left" w:pos="567"/>
          <w:tab w:val="left" w:pos="993"/>
        </w:tabs>
        <w:jc w:val="both"/>
        <w:rPr>
          <w:rFonts w:ascii="Tahoma" w:hAnsi="Tahoma" w:cs="Tahoma"/>
        </w:rPr>
      </w:pPr>
      <w:r w:rsidRPr="00E00A30">
        <w:rPr>
          <w:rFonts w:ascii="Tahoma" w:hAnsi="Tahoma" w:cs="Tahoma"/>
        </w:rPr>
        <w:t>nadzor v njem,</w:t>
      </w:r>
    </w:p>
    <w:p w14:paraId="22013B22" w14:textId="77777777" w:rsidR="000D26E0" w:rsidRPr="00E00A30" w:rsidRDefault="000D26E0" w:rsidP="000D26E0">
      <w:pPr>
        <w:keepNext/>
        <w:keepLines/>
        <w:tabs>
          <w:tab w:val="left" w:pos="567"/>
          <w:tab w:val="num" w:pos="851"/>
          <w:tab w:val="left" w:pos="993"/>
        </w:tabs>
        <w:jc w:val="both"/>
        <w:rPr>
          <w:rFonts w:ascii="Tahoma" w:hAnsi="Tahoma" w:cs="Tahoma"/>
        </w:rPr>
      </w:pPr>
    </w:p>
    <w:p w14:paraId="2446452B"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b/>
        </w:rPr>
        <w:t>pod kazensko in materialno odgovornostjo</w:t>
      </w:r>
      <w:r w:rsidRPr="00E00A30">
        <w:rPr>
          <w:rFonts w:ascii="Tahoma" w:hAnsi="Tahoma" w:cs="Tahoma"/>
        </w:rPr>
        <w:t xml:space="preserve"> </w:t>
      </w:r>
    </w:p>
    <w:p w14:paraId="36D856D7" w14:textId="77777777" w:rsidR="000D26E0" w:rsidRPr="00E00A30" w:rsidRDefault="000D26E0" w:rsidP="000D26E0">
      <w:pPr>
        <w:keepNext/>
        <w:keepLines/>
        <w:tabs>
          <w:tab w:val="left" w:pos="567"/>
          <w:tab w:val="num" w:pos="851"/>
          <w:tab w:val="left" w:pos="993"/>
        </w:tabs>
        <w:jc w:val="center"/>
        <w:rPr>
          <w:rFonts w:ascii="Tahoma" w:hAnsi="Tahoma" w:cs="Tahoma"/>
          <w:b/>
        </w:rPr>
      </w:pPr>
    </w:p>
    <w:p w14:paraId="2488563E" w14:textId="77777777" w:rsidR="000D26E0" w:rsidRPr="00E00A30" w:rsidRDefault="000D26E0" w:rsidP="000D26E0">
      <w:pPr>
        <w:keepNext/>
        <w:keepLines/>
        <w:tabs>
          <w:tab w:val="left" w:pos="567"/>
          <w:tab w:val="num" w:pos="851"/>
          <w:tab w:val="left" w:pos="993"/>
        </w:tabs>
        <w:jc w:val="center"/>
        <w:rPr>
          <w:rFonts w:ascii="Tahoma" w:hAnsi="Tahoma" w:cs="Tahoma"/>
          <w:b/>
        </w:rPr>
      </w:pPr>
      <w:r w:rsidRPr="00E00A30">
        <w:rPr>
          <w:rFonts w:ascii="Tahoma" w:hAnsi="Tahoma" w:cs="Tahoma"/>
          <w:b/>
        </w:rPr>
        <w:t>IZJAVLJAM</w:t>
      </w:r>
    </w:p>
    <w:p w14:paraId="1D613DBA" w14:textId="77777777" w:rsidR="000D26E0" w:rsidRPr="00E00A30" w:rsidRDefault="000D26E0" w:rsidP="000D26E0">
      <w:pPr>
        <w:keepNext/>
        <w:keepLines/>
        <w:tabs>
          <w:tab w:val="left" w:pos="567"/>
          <w:tab w:val="num" w:pos="851"/>
          <w:tab w:val="left" w:pos="993"/>
        </w:tabs>
        <w:jc w:val="both"/>
        <w:rPr>
          <w:rFonts w:ascii="Tahoma" w:hAnsi="Tahoma" w:cs="Tahoma"/>
        </w:rPr>
      </w:pPr>
    </w:p>
    <w:p w14:paraId="3689BAB3" w14:textId="77777777" w:rsidR="000D26E0" w:rsidRPr="00E00A30" w:rsidRDefault="000D26E0" w:rsidP="000D26E0">
      <w:pPr>
        <w:keepNext/>
        <w:keepLines/>
        <w:tabs>
          <w:tab w:val="left" w:pos="567"/>
          <w:tab w:val="num" w:pos="851"/>
          <w:tab w:val="left" w:pos="993"/>
        </w:tabs>
        <w:jc w:val="both"/>
        <w:rPr>
          <w:rFonts w:ascii="Tahoma" w:hAnsi="Tahoma" w:cs="Tahoma"/>
        </w:rPr>
      </w:pPr>
      <w:r w:rsidRPr="00E00A30">
        <w:rPr>
          <w:rFonts w:ascii="Tahoma" w:hAnsi="Tahoma" w:cs="Tahoma"/>
        </w:rPr>
        <w:t xml:space="preserve">da mi ni bila izrečena pravnomočna sodba, ki ima elemente kaznivih dejanj iz Kazenskega zakonika (Uradni list RS, št. 50/12 – uradno prečiščeno besedilo, 54/15, 38/16, 27/17, 23/20, 91/20, 175/20 – ZIUOPDVE in 195/20; v nadaljnjem besedilu: KZ-1), ki so opredeljena v prvem odstavku 75. člena ZJN-3  </w:t>
      </w:r>
    </w:p>
    <w:p w14:paraId="5CCC2C5C" w14:textId="77777777" w:rsidR="000D26E0" w:rsidRPr="00E00A30" w:rsidRDefault="000D26E0" w:rsidP="000D26E0">
      <w:pPr>
        <w:keepNext/>
        <w:keepLines/>
        <w:tabs>
          <w:tab w:val="left" w:pos="567"/>
          <w:tab w:val="num" w:pos="851"/>
          <w:tab w:val="left" w:pos="993"/>
        </w:tabs>
        <w:jc w:val="both"/>
        <w:rPr>
          <w:rFonts w:ascii="Tahoma" w:hAnsi="Tahoma" w:cs="Tahoma"/>
          <w:sz w:val="18"/>
          <w:szCs w:val="18"/>
        </w:rPr>
      </w:pPr>
    </w:p>
    <w:p w14:paraId="1FCE9C44" w14:textId="77777777" w:rsidR="000D26E0" w:rsidRPr="00E00A30" w:rsidRDefault="000D26E0" w:rsidP="000D26E0">
      <w:pPr>
        <w:keepNext/>
        <w:keepLines/>
        <w:tabs>
          <w:tab w:val="left" w:pos="567"/>
          <w:tab w:val="num" w:pos="851"/>
          <w:tab w:val="left" w:pos="993"/>
        </w:tabs>
        <w:jc w:val="both"/>
        <w:rPr>
          <w:rFonts w:ascii="Tahoma" w:hAnsi="Tahoma" w:cs="Tahoma"/>
          <w:sz w:val="18"/>
          <w:szCs w:val="18"/>
        </w:rPr>
      </w:pPr>
      <w:r w:rsidRPr="00E00A30">
        <w:rPr>
          <w:rFonts w:ascii="Tahoma" w:hAnsi="Tahoma" w:cs="Tahoma"/>
          <w:sz w:val="18"/>
          <w:szCs w:val="18"/>
        </w:rPr>
        <w:t>in</w:t>
      </w:r>
    </w:p>
    <w:p w14:paraId="544DA42F" w14:textId="77777777" w:rsidR="000D26E0" w:rsidRPr="00E00A30" w:rsidRDefault="000D26E0" w:rsidP="000D26E0">
      <w:pPr>
        <w:keepNext/>
        <w:keepLines/>
        <w:tabs>
          <w:tab w:val="left" w:pos="567"/>
          <w:tab w:val="num" w:pos="851"/>
          <w:tab w:val="left" w:pos="993"/>
        </w:tabs>
        <w:jc w:val="both"/>
        <w:rPr>
          <w:rFonts w:ascii="Tahoma" w:hAnsi="Tahoma" w:cs="Tahoma"/>
        </w:rPr>
      </w:pPr>
    </w:p>
    <w:p w14:paraId="41A083DA" w14:textId="77777777" w:rsidR="000D26E0" w:rsidRPr="00E00A30" w:rsidRDefault="000D26E0" w:rsidP="000D26E0">
      <w:pPr>
        <w:keepNext/>
        <w:keepLines/>
        <w:tabs>
          <w:tab w:val="left" w:pos="567"/>
          <w:tab w:val="num" w:pos="851"/>
          <w:tab w:val="left" w:pos="993"/>
        </w:tabs>
        <w:jc w:val="center"/>
        <w:rPr>
          <w:rFonts w:ascii="Tahoma" w:hAnsi="Tahoma" w:cs="Tahoma"/>
          <w:b/>
        </w:rPr>
      </w:pPr>
      <w:r w:rsidRPr="00E00A30">
        <w:rPr>
          <w:rFonts w:ascii="Tahoma" w:hAnsi="Tahoma" w:cs="Tahoma"/>
          <w:b/>
        </w:rPr>
        <w:t>POOBLAŠČAM</w:t>
      </w:r>
    </w:p>
    <w:p w14:paraId="45EF27CC" w14:textId="77777777" w:rsidR="000D26E0" w:rsidRPr="00E00A30" w:rsidRDefault="000D26E0" w:rsidP="000D26E0">
      <w:pPr>
        <w:keepNext/>
        <w:keepLines/>
        <w:tabs>
          <w:tab w:val="left" w:pos="567"/>
          <w:tab w:val="num" w:pos="851"/>
          <w:tab w:val="left" w:pos="993"/>
        </w:tabs>
        <w:jc w:val="both"/>
        <w:rPr>
          <w:rFonts w:ascii="Tahoma" w:hAnsi="Tahoma" w:cs="Tahoma"/>
        </w:rPr>
      </w:pPr>
    </w:p>
    <w:p w14:paraId="02D6A2A4" w14:textId="613E2B03" w:rsidR="000D26E0" w:rsidRPr="00E00A30" w:rsidRDefault="000D26E0" w:rsidP="000D26E0">
      <w:pPr>
        <w:keepNext/>
        <w:keepLines/>
        <w:tabs>
          <w:tab w:val="left" w:pos="567"/>
          <w:tab w:val="left" w:pos="851"/>
          <w:tab w:val="left" w:pos="993"/>
        </w:tabs>
        <w:suppressAutoHyphens/>
        <w:jc w:val="both"/>
        <w:rPr>
          <w:rFonts w:ascii="Tahoma" w:hAnsi="Tahoma" w:cs="Tahoma"/>
          <w:b/>
        </w:rPr>
      </w:pPr>
      <w:r w:rsidRPr="00E00A30">
        <w:rPr>
          <w:rFonts w:ascii="Tahoma" w:hAnsi="Tahoma" w:cs="Tahoma"/>
        </w:rPr>
        <w:t xml:space="preserve">JAVNI HOLDING Ljubljana, d.o.o., Verovškova ulica 70, 1000 Ljubljana, da za potrebe preverjanja izpolnjevanja pogojev v postopku oddaje javnega naročila št. </w:t>
      </w:r>
      <w:r w:rsidR="0010694C" w:rsidRPr="00E00A30">
        <w:rPr>
          <w:rFonts w:ascii="Tahoma" w:hAnsi="Tahoma" w:cs="Tahoma"/>
          <w:b/>
          <w:noProof/>
        </w:rPr>
        <w:t>VKS-177/23 - Dobava in vgradnja dveh transformatorjev v TP 135 na CČN</w:t>
      </w:r>
      <w:r w:rsidRPr="00E00A30">
        <w:rPr>
          <w:rFonts w:ascii="Tahoma" w:hAnsi="Tahoma" w:cs="Tahoma"/>
        </w:rPr>
        <w:t>, od Ministrstva za pravosodje pridobi potrdilo iz kazenske evidence.</w:t>
      </w:r>
    </w:p>
    <w:p w14:paraId="7F2A25C5" w14:textId="77777777" w:rsidR="000D26E0" w:rsidRPr="00E00A30" w:rsidRDefault="000D26E0" w:rsidP="000D26E0">
      <w:pPr>
        <w:keepNext/>
        <w:keepLines/>
        <w:tabs>
          <w:tab w:val="left" w:pos="567"/>
          <w:tab w:val="num" w:pos="851"/>
          <w:tab w:val="left" w:pos="993"/>
        </w:tabs>
        <w:jc w:val="both"/>
        <w:rPr>
          <w:rFonts w:ascii="Tahoma" w:hAnsi="Tahoma" w:cs="Tahoma"/>
          <w:sz w:val="18"/>
          <w:szCs w:val="18"/>
        </w:rPr>
      </w:pPr>
    </w:p>
    <w:p w14:paraId="0EF7FF9E" w14:textId="77777777" w:rsidR="000D26E0" w:rsidRPr="00E00A30" w:rsidRDefault="000D26E0" w:rsidP="000D26E0">
      <w:pPr>
        <w:keepNext/>
        <w:keepLines/>
        <w:tabs>
          <w:tab w:val="left" w:pos="567"/>
          <w:tab w:val="num" w:pos="851"/>
          <w:tab w:val="left" w:pos="993"/>
        </w:tabs>
        <w:jc w:val="both"/>
        <w:rPr>
          <w:rFonts w:ascii="Tahoma" w:hAnsi="Tahoma" w:cs="Tahoma"/>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0D26E0" w:rsidRPr="00E00A30" w14:paraId="52D57C65" w14:textId="77777777" w:rsidTr="003C5C9B">
        <w:trPr>
          <w:trHeight w:val="235"/>
        </w:trPr>
        <w:tc>
          <w:tcPr>
            <w:tcW w:w="3402" w:type="dxa"/>
            <w:tcBorders>
              <w:top w:val="single" w:sz="4" w:space="0" w:color="auto"/>
            </w:tcBorders>
          </w:tcPr>
          <w:p w14:paraId="5B15FCFB"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 xml:space="preserve"> (Kraj, datum)</w:t>
            </w:r>
          </w:p>
        </w:tc>
        <w:tc>
          <w:tcPr>
            <w:tcW w:w="2410" w:type="dxa"/>
          </w:tcPr>
          <w:p w14:paraId="759705F1" w14:textId="77777777" w:rsidR="000D26E0" w:rsidRPr="00E00A30" w:rsidRDefault="000D26E0" w:rsidP="000D26E0">
            <w:pPr>
              <w:keepNext/>
              <w:keepLines/>
              <w:jc w:val="center"/>
              <w:rPr>
                <w:rFonts w:ascii="Tahoma" w:hAnsi="Tahoma" w:cs="Tahoma"/>
                <w:snapToGrid w:val="0"/>
                <w:color w:val="000000"/>
              </w:rPr>
            </w:pPr>
          </w:p>
        </w:tc>
        <w:tc>
          <w:tcPr>
            <w:tcW w:w="3686" w:type="dxa"/>
            <w:tcBorders>
              <w:top w:val="single" w:sz="4" w:space="0" w:color="auto"/>
            </w:tcBorders>
          </w:tcPr>
          <w:p w14:paraId="3DCBE9CF"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(Podpis fizične osebe)</w:t>
            </w:r>
          </w:p>
        </w:tc>
      </w:tr>
    </w:tbl>
    <w:p w14:paraId="6312127E" w14:textId="77777777" w:rsidR="000D26E0" w:rsidRPr="00E00A30" w:rsidRDefault="000D26E0" w:rsidP="000D26E0">
      <w:pPr>
        <w:keepNext/>
        <w:keepLines/>
        <w:tabs>
          <w:tab w:val="left" w:pos="284"/>
        </w:tabs>
        <w:jc w:val="both"/>
        <w:rPr>
          <w:rFonts w:ascii="Tahoma" w:hAnsi="Tahoma" w:cs="Tahoma"/>
          <w:b/>
          <w:i/>
          <w:sz w:val="16"/>
          <w:szCs w:val="18"/>
        </w:rPr>
      </w:pPr>
    </w:p>
    <w:p w14:paraId="475C69E1" w14:textId="77777777" w:rsidR="000D26E0" w:rsidRPr="00E00A30" w:rsidRDefault="000D26E0" w:rsidP="000D26E0">
      <w:pPr>
        <w:keepNext/>
        <w:keepLines/>
        <w:tabs>
          <w:tab w:val="left" w:pos="284"/>
        </w:tabs>
        <w:jc w:val="both"/>
        <w:rPr>
          <w:rFonts w:ascii="Tahoma" w:hAnsi="Tahoma" w:cs="Tahoma"/>
          <w:b/>
          <w:i/>
          <w:sz w:val="16"/>
          <w:szCs w:val="18"/>
        </w:rPr>
      </w:pPr>
    </w:p>
    <w:p w14:paraId="3F56AB1D" w14:textId="77777777" w:rsidR="000D26E0" w:rsidRPr="00E00A30" w:rsidRDefault="000D26E0" w:rsidP="000D26E0">
      <w:pPr>
        <w:keepNext/>
        <w:keepLines/>
        <w:tabs>
          <w:tab w:val="left" w:pos="284"/>
        </w:tabs>
        <w:jc w:val="both"/>
        <w:rPr>
          <w:rFonts w:ascii="Tahoma" w:hAnsi="Tahoma" w:cs="Tahoma"/>
          <w:i/>
          <w:sz w:val="16"/>
          <w:szCs w:val="18"/>
        </w:rPr>
      </w:pPr>
      <w:r w:rsidRPr="00E00A30">
        <w:rPr>
          <w:rFonts w:ascii="Tahoma" w:hAnsi="Tahoma" w:cs="Tahoma"/>
          <w:b/>
          <w:i/>
          <w:sz w:val="16"/>
          <w:szCs w:val="18"/>
        </w:rPr>
        <w:t>Navodilo:</w:t>
      </w:r>
      <w:r w:rsidRPr="00E00A30">
        <w:rPr>
          <w:rFonts w:ascii="Tahoma" w:hAnsi="Tahoma" w:cs="Tahoma"/>
          <w:i/>
          <w:sz w:val="16"/>
          <w:szCs w:val="18"/>
        </w:rPr>
        <w:t xml:space="preserve"> Izjavo izpolnijo in podpišejo VSE osebe, ki so:</w:t>
      </w:r>
    </w:p>
    <w:p w14:paraId="7AEF5139" w14:textId="77777777" w:rsidR="000D26E0" w:rsidRPr="00E00A30" w:rsidRDefault="000D26E0" w:rsidP="000D26E0">
      <w:pPr>
        <w:keepNext/>
        <w:keepLines/>
        <w:numPr>
          <w:ilvl w:val="0"/>
          <w:numId w:val="3"/>
        </w:numPr>
        <w:tabs>
          <w:tab w:val="clear" w:pos="360"/>
          <w:tab w:val="num" w:pos="284"/>
        </w:tabs>
        <w:ind w:left="284" w:hanging="284"/>
        <w:jc w:val="both"/>
        <w:rPr>
          <w:rFonts w:ascii="Tahoma" w:hAnsi="Tahoma" w:cs="Tahoma"/>
          <w:i/>
          <w:sz w:val="16"/>
          <w:szCs w:val="18"/>
        </w:rPr>
      </w:pPr>
      <w:r w:rsidRPr="00E00A30">
        <w:rPr>
          <w:rFonts w:ascii="Tahoma" w:hAnsi="Tahoma" w:cs="Tahoma"/>
          <w:i/>
          <w:sz w:val="16"/>
          <w:szCs w:val="18"/>
        </w:rPr>
        <w:t xml:space="preserve">člani upravnega, vodstvenega ali nadzornega organa ponudnika (v primeru skupne ponudbe velja za vse člane skupine ponudnikov – partnerje), podizvajalca </w:t>
      </w:r>
      <w:r w:rsidRPr="00E00A30">
        <w:rPr>
          <w:rFonts w:ascii="Tahoma" w:hAnsi="Tahoma" w:cs="Tahoma"/>
          <w:i/>
          <w:iCs/>
          <w:sz w:val="16"/>
          <w:szCs w:val="18"/>
        </w:rPr>
        <w:t>oz. subjekt, katerega zmogljivost uporablja ponudnik</w:t>
      </w:r>
      <w:r w:rsidRPr="00E00A30">
        <w:rPr>
          <w:rFonts w:ascii="Tahoma" w:hAnsi="Tahoma" w:cs="Tahoma"/>
          <w:i/>
          <w:sz w:val="16"/>
          <w:szCs w:val="18"/>
        </w:rPr>
        <w:t xml:space="preserve"> ali</w:t>
      </w:r>
    </w:p>
    <w:p w14:paraId="4A0BE1CE" w14:textId="77777777" w:rsidR="000D26E0" w:rsidRPr="00E00A30" w:rsidRDefault="000D26E0" w:rsidP="000D26E0">
      <w:pPr>
        <w:keepNext/>
        <w:keepLines/>
        <w:numPr>
          <w:ilvl w:val="0"/>
          <w:numId w:val="3"/>
        </w:numPr>
        <w:tabs>
          <w:tab w:val="clear" w:pos="360"/>
          <w:tab w:val="num" w:pos="284"/>
        </w:tabs>
        <w:ind w:left="284" w:hanging="284"/>
        <w:jc w:val="both"/>
        <w:rPr>
          <w:rFonts w:ascii="Tahoma" w:hAnsi="Tahoma" w:cs="Tahoma"/>
          <w:i/>
          <w:sz w:val="16"/>
          <w:szCs w:val="18"/>
        </w:rPr>
      </w:pPr>
      <w:r w:rsidRPr="00E00A30">
        <w:rPr>
          <w:rFonts w:ascii="Tahoma" w:hAnsi="Tahoma" w:cs="Tahoma"/>
          <w:i/>
          <w:sz w:val="16"/>
          <w:szCs w:val="18"/>
        </w:rPr>
        <w:t>ki imajo pooblastila za njegovo zastopanje ali odločanje ali nadzor v njem.</w:t>
      </w:r>
    </w:p>
    <w:p w14:paraId="44E27D78" w14:textId="77777777" w:rsidR="000D26E0" w:rsidRPr="00E00A30" w:rsidRDefault="000D26E0" w:rsidP="000D26E0">
      <w:pPr>
        <w:keepNext/>
        <w:keepLines/>
        <w:tabs>
          <w:tab w:val="left" w:pos="0"/>
        </w:tabs>
        <w:jc w:val="both"/>
        <w:rPr>
          <w:rFonts w:ascii="Tahoma" w:hAnsi="Tahoma" w:cs="Tahoma"/>
          <w:i/>
          <w:sz w:val="16"/>
          <w:szCs w:val="18"/>
        </w:rPr>
      </w:pPr>
      <w:r w:rsidRPr="00E00A30">
        <w:rPr>
          <w:rFonts w:ascii="Tahoma" w:hAnsi="Tahoma" w:cs="Tahoma"/>
          <w:i/>
          <w:sz w:val="16"/>
          <w:szCs w:val="18"/>
        </w:rPr>
        <w:t>V kolikor oseba opravlja več funkcija hkrati, ustrezno označi vse funkcije v katerih nastopa.</w:t>
      </w:r>
    </w:p>
    <w:p w14:paraId="3FF43212" w14:textId="77777777" w:rsidR="000D26E0" w:rsidRPr="00E00A30" w:rsidRDefault="000D26E0" w:rsidP="000D26E0">
      <w:pPr>
        <w:keepNext/>
        <w:keepLines/>
        <w:jc w:val="both"/>
        <w:rPr>
          <w:rFonts w:ascii="Tahoma" w:hAnsi="Tahoma" w:cs="Tahoma"/>
          <w:b/>
          <w:i/>
          <w:sz w:val="16"/>
          <w:szCs w:val="18"/>
        </w:rPr>
      </w:pPr>
    </w:p>
    <w:p w14:paraId="1631AF56" w14:textId="77777777" w:rsidR="000D26E0" w:rsidRPr="00E00A30" w:rsidRDefault="000D26E0" w:rsidP="000D26E0">
      <w:pPr>
        <w:keepNext/>
        <w:keepLines/>
        <w:jc w:val="both"/>
        <w:rPr>
          <w:rFonts w:ascii="Tahoma" w:hAnsi="Tahoma" w:cs="Tahoma"/>
          <w:i/>
          <w:sz w:val="18"/>
        </w:rPr>
      </w:pPr>
      <w:r w:rsidRPr="00E00A30">
        <w:rPr>
          <w:rFonts w:ascii="Tahoma" w:hAnsi="Tahoma" w:cs="Tahoma"/>
          <w:i/>
          <w:sz w:val="16"/>
          <w:szCs w:val="18"/>
        </w:rPr>
        <w:t>Obrazec se po potrebi fotokopira!</w:t>
      </w:r>
    </w:p>
    <w:p w14:paraId="0B204512" w14:textId="77777777" w:rsidR="000D26E0" w:rsidRPr="00E00A30" w:rsidRDefault="000D26E0" w:rsidP="000D26E0">
      <w:pPr>
        <w:keepNext/>
        <w:keepLines/>
        <w:tabs>
          <w:tab w:val="left" w:pos="284"/>
        </w:tabs>
        <w:jc w:val="both"/>
        <w:rPr>
          <w:rFonts w:ascii="Tahoma" w:hAnsi="Tahoma" w:cs="Tahoma"/>
        </w:rPr>
      </w:pPr>
    </w:p>
    <w:p w14:paraId="70067A4F" w14:textId="77777777" w:rsidR="000D26E0" w:rsidRPr="00E00A30" w:rsidRDefault="000D26E0" w:rsidP="000D26E0">
      <w:pPr>
        <w:keepNext/>
        <w:keepLines/>
        <w:numPr>
          <w:ilvl w:val="0"/>
          <w:numId w:val="5"/>
        </w:numPr>
        <w:tabs>
          <w:tab w:val="clear" w:pos="340"/>
          <w:tab w:val="left" w:pos="567"/>
          <w:tab w:val="left" w:pos="851"/>
          <w:tab w:val="left" w:pos="993"/>
        </w:tabs>
        <w:suppressAutoHyphens/>
        <w:ind w:left="0" w:firstLine="0"/>
        <w:jc w:val="both"/>
        <w:rPr>
          <w:rFonts w:ascii="Tahoma" w:hAnsi="Tahoma" w:cs="Tahoma"/>
          <w:i/>
          <w:sz w:val="18"/>
        </w:rPr>
      </w:pPr>
      <w:r w:rsidRPr="00E00A30">
        <w:rPr>
          <w:rFonts w:ascii="Tahoma" w:hAnsi="Tahoma" w:cs="Tahoma"/>
          <w:sz w:val="22"/>
          <w:lang w:eastAsia="ar-SA"/>
        </w:rP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D26E0" w:rsidRPr="00E00A30" w14:paraId="6CB83757" w14:textId="77777777" w:rsidTr="003C5C9B">
        <w:tc>
          <w:tcPr>
            <w:tcW w:w="7740" w:type="dxa"/>
            <w:tcBorders>
              <w:top w:val="single" w:sz="4" w:space="0" w:color="000000"/>
              <w:left w:val="single" w:sz="4" w:space="0" w:color="000000"/>
              <w:bottom w:val="single" w:sz="4" w:space="0" w:color="000000"/>
            </w:tcBorders>
          </w:tcPr>
          <w:p w14:paraId="438F206F" w14:textId="77777777" w:rsidR="000D26E0" w:rsidRPr="00E00A30" w:rsidRDefault="000D26E0" w:rsidP="000D26E0">
            <w:pPr>
              <w:keepNext/>
              <w:keepLines/>
              <w:jc w:val="both"/>
              <w:outlineLvl w:val="1"/>
              <w:rPr>
                <w:rFonts w:ascii="Tahoma" w:hAnsi="Tahoma" w:cs="Tahoma"/>
                <w:b/>
              </w:rPr>
            </w:pPr>
            <w:r w:rsidRPr="00E00A30">
              <w:rPr>
                <w:rFonts w:ascii="Tahoma" w:hAnsi="Tahoma" w:cs="Tahoma"/>
                <w:b/>
              </w:rPr>
              <w:lastRenderedPageBreak/>
              <w:br w:type="page"/>
            </w:r>
            <w:r w:rsidRPr="00E00A30">
              <w:rPr>
                <w:rFonts w:ascii="Tahoma" w:hAnsi="Tahoma" w:cs="Tahoma"/>
                <w:b/>
              </w:rPr>
              <w:br w:type="page"/>
            </w:r>
            <w:bookmarkStart w:id="18" w:name="_Toc495914071"/>
            <w:r w:rsidRPr="00E00A30">
              <w:rPr>
                <w:rFonts w:ascii="Tahoma" w:hAnsi="Tahoma" w:cs="Tahoma"/>
                <w:b/>
              </w:rPr>
              <w:t>UDELEŽBA PODIZVAJALCEV</w:t>
            </w:r>
            <w:bookmarkEnd w:id="18"/>
          </w:p>
        </w:tc>
        <w:tc>
          <w:tcPr>
            <w:tcW w:w="1684" w:type="dxa"/>
            <w:tcBorders>
              <w:top w:val="single" w:sz="4" w:space="0" w:color="000000"/>
              <w:left w:val="single" w:sz="4" w:space="0" w:color="808080"/>
              <w:bottom w:val="single" w:sz="4" w:space="0" w:color="000000"/>
              <w:right w:val="single" w:sz="4" w:space="0" w:color="000000"/>
            </w:tcBorders>
          </w:tcPr>
          <w:p w14:paraId="64DC265A" w14:textId="77777777" w:rsidR="000D26E0" w:rsidRPr="00E00A30" w:rsidRDefault="000D26E0" w:rsidP="000D26E0">
            <w:pPr>
              <w:keepNext/>
              <w:keepLines/>
              <w:jc w:val="both"/>
              <w:outlineLvl w:val="1"/>
              <w:rPr>
                <w:rFonts w:ascii="Tahoma" w:hAnsi="Tahoma" w:cs="Tahoma"/>
                <w:b/>
              </w:rPr>
            </w:pPr>
            <w:r w:rsidRPr="00E00A30">
              <w:rPr>
                <w:rFonts w:ascii="Tahoma" w:hAnsi="Tahoma" w:cs="Tahoma"/>
                <w:b/>
              </w:rPr>
              <w:t>Priloga 4/1</w:t>
            </w:r>
          </w:p>
        </w:tc>
      </w:tr>
    </w:tbl>
    <w:p w14:paraId="722FECFA" w14:textId="77777777" w:rsidR="000D26E0" w:rsidRPr="00E00A30" w:rsidRDefault="000D26E0" w:rsidP="000D26E0">
      <w:pPr>
        <w:keepNext/>
        <w:keepLines/>
        <w:jc w:val="both"/>
        <w:rPr>
          <w:rFonts w:ascii="Tahoma" w:hAnsi="Tahoma" w:cs="Tahoma"/>
        </w:rPr>
      </w:pPr>
    </w:p>
    <w:p w14:paraId="33A33413" w14:textId="77777777" w:rsidR="000D26E0" w:rsidRPr="00E00A30" w:rsidRDefault="000D26E0" w:rsidP="000D26E0">
      <w:pPr>
        <w:keepNext/>
        <w:keepLines/>
        <w:jc w:val="both"/>
        <w:rPr>
          <w:rFonts w:ascii="Tahoma" w:hAnsi="Tahoma" w:cs="Tahoma"/>
        </w:rPr>
      </w:pPr>
      <w:r w:rsidRPr="00E00A30">
        <w:rPr>
          <w:rFonts w:ascii="Tahoma" w:hAnsi="Tahoma" w:cs="Tahoma"/>
        </w:rPr>
        <w:t>Ponudnik: _____________________________________________________________________</w:t>
      </w:r>
    </w:p>
    <w:p w14:paraId="17117D1E" w14:textId="77777777" w:rsidR="000D26E0" w:rsidRPr="00E00A30" w:rsidRDefault="000D26E0" w:rsidP="000D26E0">
      <w:pPr>
        <w:keepNext/>
        <w:keepLines/>
        <w:jc w:val="both"/>
        <w:rPr>
          <w:rFonts w:ascii="Tahoma" w:hAnsi="Tahoma" w:cs="Tahoma"/>
        </w:rPr>
      </w:pPr>
    </w:p>
    <w:p w14:paraId="14F9B4ED" w14:textId="17B63131" w:rsidR="000D26E0" w:rsidRPr="00E00A30" w:rsidRDefault="000D26E0" w:rsidP="000D26E0">
      <w:pPr>
        <w:keepNext/>
        <w:keepLines/>
        <w:jc w:val="both"/>
        <w:rPr>
          <w:rFonts w:ascii="Tahoma" w:hAnsi="Tahoma" w:cs="Tahoma"/>
        </w:rPr>
      </w:pPr>
      <w:r w:rsidRPr="00E00A30">
        <w:rPr>
          <w:rFonts w:ascii="Tahoma" w:hAnsi="Tahoma" w:cs="Tahoma"/>
          <w:b/>
        </w:rPr>
        <w:t>Izjavljamo</w:t>
      </w:r>
      <w:r w:rsidRPr="00E00A30">
        <w:rPr>
          <w:rFonts w:ascii="Tahoma" w:hAnsi="Tahoma" w:cs="Tahoma"/>
        </w:rPr>
        <w:t xml:space="preserve">, da bomo pri izvedbi javnega naročila št. </w:t>
      </w:r>
      <w:r w:rsidR="0010694C" w:rsidRPr="00E00A30">
        <w:rPr>
          <w:rFonts w:ascii="Tahoma" w:hAnsi="Tahoma" w:cs="Tahoma"/>
          <w:b/>
          <w:noProof/>
        </w:rPr>
        <w:t>VKS-177/23 - Dobava in vgradnja dveh transformatorjev v TP 135 na CČN</w:t>
      </w:r>
      <w:r w:rsidRPr="00E00A30">
        <w:rPr>
          <w:rFonts w:ascii="Tahoma" w:hAnsi="Tahoma" w:cs="Tahoma"/>
          <w:b/>
          <w:color w:val="272727"/>
          <w:shd w:val="clear" w:color="auto" w:fill="FFFFFF"/>
        </w:rPr>
        <w:t xml:space="preserve"> </w:t>
      </w:r>
      <w:r w:rsidRPr="00E00A30">
        <w:rPr>
          <w:rFonts w:ascii="Tahoma" w:hAnsi="Tahoma" w:cs="Tahoma"/>
        </w:rPr>
        <w:t>sodelovali z naslednjimi podizvajalci:</w:t>
      </w:r>
    </w:p>
    <w:p w14:paraId="4A9EB772" w14:textId="77777777" w:rsidR="000D26E0" w:rsidRPr="00E00A30" w:rsidRDefault="000D26E0" w:rsidP="000D26E0">
      <w:pPr>
        <w:keepNext/>
        <w:keepLines/>
        <w:jc w:val="both"/>
        <w:rPr>
          <w:rFonts w:ascii="Tahoma" w:hAnsi="Tahoma" w:cs="Tahoma"/>
          <w:b/>
        </w:rPr>
      </w:pPr>
      <w:r w:rsidRPr="00E00A30">
        <w:rPr>
          <w:rFonts w:ascii="Tahoma" w:hAnsi="Tahoma" w:cs="Tahoma"/>
          <w:b/>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D26E0" w:rsidRPr="00E00A30" w14:paraId="1DDEA8E7" w14:textId="77777777" w:rsidTr="003C5C9B">
        <w:trPr>
          <w:trHeight w:val="460"/>
        </w:trPr>
        <w:tc>
          <w:tcPr>
            <w:tcW w:w="6062" w:type="dxa"/>
            <w:shd w:val="clear" w:color="auto" w:fill="auto"/>
            <w:vAlign w:val="center"/>
          </w:tcPr>
          <w:p w14:paraId="45F077F7" w14:textId="77777777" w:rsidR="000D26E0" w:rsidRPr="00E00A30" w:rsidRDefault="000D26E0" w:rsidP="000D26E0">
            <w:pPr>
              <w:keepNext/>
              <w:keepLines/>
              <w:jc w:val="center"/>
              <w:rPr>
                <w:rFonts w:ascii="Tahoma" w:hAnsi="Tahoma" w:cs="Tahoma"/>
              </w:rPr>
            </w:pPr>
            <w:r w:rsidRPr="00E00A30">
              <w:rPr>
                <w:rFonts w:ascii="Tahoma" w:hAnsi="Tahoma" w:cs="Tahoma"/>
                <w:b/>
                <w:bCs/>
              </w:rPr>
              <w:t>NAZIV IN NASLOV PODIZVAJALCA</w:t>
            </w:r>
          </w:p>
        </w:tc>
        <w:tc>
          <w:tcPr>
            <w:tcW w:w="3402" w:type="dxa"/>
            <w:shd w:val="clear" w:color="auto" w:fill="auto"/>
          </w:tcPr>
          <w:p w14:paraId="3537199F" w14:textId="77777777" w:rsidR="000D26E0" w:rsidRPr="00E00A30" w:rsidRDefault="000D26E0" w:rsidP="000D26E0">
            <w:pPr>
              <w:keepNext/>
              <w:keepLines/>
              <w:jc w:val="center"/>
              <w:rPr>
                <w:rFonts w:ascii="Tahoma" w:hAnsi="Tahoma" w:cs="Tahoma"/>
              </w:rPr>
            </w:pPr>
            <w:r w:rsidRPr="00E00A30">
              <w:rPr>
                <w:rFonts w:ascii="Tahoma" w:hAnsi="Tahoma" w:cs="Tahoma"/>
              </w:rPr>
              <w:t xml:space="preserve">Zahteva za neposredno plačilo od podizvajalca </w:t>
            </w:r>
            <w:r w:rsidRPr="00E00A30">
              <w:rPr>
                <w:rFonts w:ascii="Tahoma" w:hAnsi="Tahoma" w:cs="Tahoma"/>
                <w:b/>
              </w:rPr>
              <w:t xml:space="preserve">DA </w:t>
            </w:r>
            <w:r w:rsidRPr="00E00A30">
              <w:rPr>
                <w:rFonts w:ascii="Tahoma" w:hAnsi="Tahoma" w:cs="Tahoma"/>
              </w:rPr>
              <w:t xml:space="preserve">ali </w:t>
            </w:r>
            <w:r w:rsidRPr="00E00A30">
              <w:rPr>
                <w:rFonts w:ascii="Tahoma" w:hAnsi="Tahoma" w:cs="Tahoma"/>
                <w:b/>
              </w:rPr>
              <w:t>NE</w:t>
            </w:r>
          </w:p>
        </w:tc>
      </w:tr>
      <w:tr w:rsidR="000D26E0" w:rsidRPr="00E00A30" w14:paraId="253DE310" w14:textId="77777777" w:rsidTr="003C5C9B">
        <w:trPr>
          <w:trHeight w:val="460"/>
        </w:trPr>
        <w:tc>
          <w:tcPr>
            <w:tcW w:w="6062" w:type="dxa"/>
            <w:shd w:val="clear" w:color="auto" w:fill="auto"/>
          </w:tcPr>
          <w:p w14:paraId="02026BFB" w14:textId="77777777" w:rsidR="000D26E0" w:rsidRPr="00E00A30" w:rsidRDefault="000D26E0" w:rsidP="000D26E0">
            <w:pPr>
              <w:keepNext/>
              <w:keepLines/>
              <w:jc w:val="both"/>
              <w:rPr>
                <w:rFonts w:ascii="Tahoma" w:hAnsi="Tahoma" w:cs="Tahoma"/>
              </w:rPr>
            </w:pPr>
          </w:p>
        </w:tc>
        <w:tc>
          <w:tcPr>
            <w:tcW w:w="3402" w:type="dxa"/>
            <w:shd w:val="clear" w:color="auto" w:fill="auto"/>
          </w:tcPr>
          <w:p w14:paraId="31F5294B" w14:textId="77777777" w:rsidR="000D26E0" w:rsidRPr="00E00A30" w:rsidRDefault="000D26E0" w:rsidP="000D26E0">
            <w:pPr>
              <w:keepNext/>
              <w:keepLines/>
              <w:jc w:val="both"/>
              <w:rPr>
                <w:rFonts w:ascii="Tahoma" w:hAnsi="Tahoma" w:cs="Tahoma"/>
              </w:rPr>
            </w:pPr>
          </w:p>
        </w:tc>
      </w:tr>
    </w:tbl>
    <w:p w14:paraId="523CABDC" w14:textId="77777777" w:rsidR="000D26E0" w:rsidRPr="00E00A30" w:rsidRDefault="000D26E0" w:rsidP="000D26E0">
      <w:pPr>
        <w:keepNext/>
        <w:keepLines/>
        <w:jc w:val="both"/>
        <w:rPr>
          <w:rFonts w:ascii="Tahoma" w:hAnsi="Tahoma" w:cs="Tahoma"/>
          <w:b/>
          <w:bCs/>
        </w:rPr>
      </w:pPr>
    </w:p>
    <w:p w14:paraId="7C9A08F6" w14:textId="77777777" w:rsidR="000D26E0" w:rsidRPr="00E00A30" w:rsidRDefault="000D26E0" w:rsidP="000D26E0">
      <w:pPr>
        <w:keepNext/>
        <w:keepLines/>
        <w:jc w:val="center"/>
        <w:rPr>
          <w:rFonts w:ascii="Tahoma" w:hAnsi="Tahoma" w:cs="Tahoma"/>
          <w:b/>
          <w:bCs/>
        </w:rPr>
      </w:pPr>
      <w:r w:rsidRPr="00E00A30">
        <w:rPr>
          <w:rFonts w:ascii="Tahoma" w:hAnsi="Tahoma" w:cs="Tahoma"/>
          <w:b/>
          <w:bCs/>
        </w:rPr>
        <w:t>Pooblastilo A: v primeru, da je pri podizvajalcu označeno z "DA" - dajemo</w:t>
      </w:r>
    </w:p>
    <w:p w14:paraId="3C56B0BD" w14:textId="77777777" w:rsidR="000D26E0" w:rsidRPr="00E00A30" w:rsidRDefault="000D26E0" w:rsidP="000D26E0">
      <w:pPr>
        <w:keepNext/>
        <w:keepLines/>
        <w:jc w:val="center"/>
        <w:rPr>
          <w:rFonts w:ascii="Tahoma" w:hAnsi="Tahoma" w:cs="Tahoma"/>
          <w:b/>
          <w:bCs/>
        </w:rPr>
      </w:pPr>
      <w:r w:rsidRPr="00E00A30">
        <w:rPr>
          <w:rFonts w:ascii="Tahoma" w:hAnsi="Tahoma" w:cs="Tahoma"/>
          <w:b/>
          <w:bCs/>
        </w:rPr>
        <w:t>POOBLASTILO ZA NEPOSREDNO PLAČEVANJE PODIZVAJALCU</w:t>
      </w:r>
    </w:p>
    <w:p w14:paraId="64C727BD" w14:textId="77777777" w:rsidR="000D26E0" w:rsidRPr="00E00A30" w:rsidRDefault="000D26E0" w:rsidP="000D26E0">
      <w:pPr>
        <w:keepNext/>
        <w:keepLines/>
        <w:jc w:val="both"/>
        <w:rPr>
          <w:rFonts w:ascii="Tahoma" w:hAnsi="Tahoma" w:cs="Tahoma"/>
        </w:rPr>
      </w:pPr>
    </w:p>
    <w:p w14:paraId="474C58C6" w14:textId="77777777" w:rsidR="000D26E0" w:rsidRPr="00E00A30" w:rsidRDefault="000D26E0" w:rsidP="000D26E0">
      <w:pPr>
        <w:keepNext/>
        <w:keepLines/>
        <w:jc w:val="both"/>
        <w:rPr>
          <w:rFonts w:ascii="Tahoma" w:hAnsi="Tahoma" w:cs="Tahoma"/>
        </w:rPr>
      </w:pPr>
      <w:r w:rsidRPr="00E00A30">
        <w:rPr>
          <w:rFonts w:ascii="Tahoma" w:hAnsi="Tahoma" w:cs="Tahoma"/>
        </w:rPr>
        <w:t xml:space="preserve">Pooblaščamo naročnika, da na podlagi potrjenega računa/situacije neposredno plačuje ponudnikove obveznosti do podizvajalca podizvajalcu, ki smo ga kot ponudnik navedli v zgornji tabeli in je označen z "DA". </w:t>
      </w:r>
    </w:p>
    <w:p w14:paraId="56F678F9" w14:textId="77777777" w:rsidR="000D26E0" w:rsidRPr="00E00A30" w:rsidRDefault="000D26E0" w:rsidP="000D26E0">
      <w:pPr>
        <w:keepNext/>
        <w:keepLines/>
        <w:jc w:val="both"/>
        <w:rPr>
          <w:rFonts w:ascii="Tahoma" w:hAnsi="Tahoma" w:cs="Tahoma"/>
        </w:rPr>
      </w:pPr>
      <w:r w:rsidRPr="00E00A30">
        <w:rPr>
          <w:rFonts w:ascii="Tahoma" w:hAnsi="Tahoma" w:cs="Tahoma"/>
        </w:rPr>
        <w:t>S plačilom posameznega zneska podizvajalcu obveznost naročnika za plačilo ponudniku ugasne do višine tako plačanega zneska podizvajalcu.</w:t>
      </w:r>
    </w:p>
    <w:p w14:paraId="488BC884" w14:textId="77777777" w:rsidR="000D26E0" w:rsidRPr="00E00A30" w:rsidRDefault="000D26E0" w:rsidP="000D26E0">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D26E0" w:rsidRPr="00E00A30" w14:paraId="4B40565F" w14:textId="77777777" w:rsidTr="003C5C9B">
        <w:trPr>
          <w:trHeight w:val="235"/>
        </w:trPr>
        <w:tc>
          <w:tcPr>
            <w:tcW w:w="3402" w:type="dxa"/>
            <w:tcBorders>
              <w:bottom w:val="single" w:sz="4" w:space="0" w:color="auto"/>
            </w:tcBorders>
          </w:tcPr>
          <w:p w14:paraId="3598448C" w14:textId="77777777" w:rsidR="000D26E0" w:rsidRPr="00E00A30" w:rsidRDefault="000D26E0" w:rsidP="000D26E0">
            <w:pPr>
              <w:keepNext/>
              <w:keepLines/>
              <w:jc w:val="both"/>
              <w:rPr>
                <w:rFonts w:ascii="Tahoma" w:hAnsi="Tahoma" w:cs="Tahoma"/>
                <w:snapToGrid w:val="0"/>
                <w:color w:val="000000"/>
              </w:rPr>
            </w:pPr>
          </w:p>
        </w:tc>
        <w:tc>
          <w:tcPr>
            <w:tcW w:w="2268" w:type="dxa"/>
          </w:tcPr>
          <w:p w14:paraId="2D8A8B79" w14:textId="77777777" w:rsidR="000D26E0" w:rsidRPr="00E00A30" w:rsidRDefault="000D26E0" w:rsidP="000D26E0">
            <w:pPr>
              <w:keepNext/>
              <w:keepLines/>
              <w:jc w:val="both"/>
              <w:rPr>
                <w:rFonts w:ascii="Tahoma" w:hAnsi="Tahoma" w:cs="Tahoma"/>
                <w:snapToGrid w:val="0"/>
                <w:color w:val="000000"/>
              </w:rPr>
            </w:pPr>
          </w:p>
        </w:tc>
        <w:tc>
          <w:tcPr>
            <w:tcW w:w="3686" w:type="dxa"/>
            <w:tcBorders>
              <w:bottom w:val="single" w:sz="4" w:space="0" w:color="auto"/>
            </w:tcBorders>
          </w:tcPr>
          <w:p w14:paraId="371567EA"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206A9771" w14:textId="77777777" w:rsidTr="003C5C9B">
        <w:trPr>
          <w:trHeight w:val="235"/>
        </w:trPr>
        <w:tc>
          <w:tcPr>
            <w:tcW w:w="3402" w:type="dxa"/>
            <w:tcBorders>
              <w:top w:val="single" w:sz="4" w:space="0" w:color="auto"/>
            </w:tcBorders>
          </w:tcPr>
          <w:p w14:paraId="7E3E5698"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(kraj, datum)</w:t>
            </w:r>
          </w:p>
        </w:tc>
        <w:tc>
          <w:tcPr>
            <w:tcW w:w="2268" w:type="dxa"/>
          </w:tcPr>
          <w:p w14:paraId="388D0E7D"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686" w:type="dxa"/>
            <w:tcBorders>
              <w:top w:val="single" w:sz="4" w:space="0" w:color="auto"/>
            </w:tcBorders>
          </w:tcPr>
          <w:p w14:paraId="1671A243"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w:t>
            </w:r>
            <w:r w:rsidRPr="00E00A30">
              <w:rPr>
                <w:rFonts w:ascii="Tahoma" w:hAnsi="Tahoma" w:cs="Tahoma"/>
                <w:snapToGrid w:val="0"/>
              </w:rPr>
              <w:t>ime in priimek odgovorne osebe ter podpis ponudnika</w:t>
            </w:r>
            <w:r w:rsidRPr="00E00A30">
              <w:rPr>
                <w:rFonts w:ascii="Tahoma" w:hAnsi="Tahoma" w:cs="Tahoma"/>
                <w:snapToGrid w:val="0"/>
                <w:color w:val="000000"/>
              </w:rPr>
              <w:t>)</w:t>
            </w:r>
          </w:p>
        </w:tc>
      </w:tr>
    </w:tbl>
    <w:p w14:paraId="34409F3F" w14:textId="77777777" w:rsidR="000D26E0" w:rsidRPr="00E00A30" w:rsidRDefault="000D26E0" w:rsidP="000D26E0">
      <w:pPr>
        <w:keepNext/>
        <w:keepLines/>
        <w:jc w:val="both"/>
        <w:rPr>
          <w:rFonts w:ascii="Tahoma" w:hAnsi="Tahoma" w:cs="Tahoma"/>
          <w:b/>
        </w:rPr>
      </w:pPr>
    </w:p>
    <w:p w14:paraId="2E29FB85" w14:textId="77777777" w:rsidR="000D26E0" w:rsidRPr="00E00A30" w:rsidRDefault="000D26E0" w:rsidP="000D26E0">
      <w:pPr>
        <w:keepNext/>
        <w:keepLines/>
        <w:jc w:val="center"/>
        <w:rPr>
          <w:rFonts w:ascii="Tahoma" w:hAnsi="Tahoma" w:cs="Tahoma"/>
          <w:b/>
          <w:bCs/>
        </w:rPr>
      </w:pPr>
      <w:r w:rsidRPr="00E00A30">
        <w:rPr>
          <w:rFonts w:ascii="Tahoma" w:hAnsi="Tahoma" w:cs="Tahoma"/>
          <w:b/>
          <w:bCs/>
        </w:rPr>
        <w:t>Pooblastilo B: v primeru, da je pri podizvajalcu označeno z "NE" – ne dajemo</w:t>
      </w:r>
    </w:p>
    <w:p w14:paraId="1BA2E9AC" w14:textId="77777777" w:rsidR="000D26E0" w:rsidRPr="00E00A30" w:rsidRDefault="000D26E0" w:rsidP="000D26E0">
      <w:pPr>
        <w:keepNext/>
        <w:keepLines/>
        <w:jc w:val="center"/>
        <w:rPr>
          <w:rFonts w:ascii="Tahoma" w:hAnsi="Tahoma" w:cs="Tahoma"/>
          <w:b/>
          <w:bCs/>
        </w:rPr>
      </w:pPr>
      <w:r w:rsidRPr="00E00A30">
        <w:rPr>
          <w:rFonts w:ascii="Tahoma" w:hAnsi="Tahoma" w:cs="Tahoma"/>
          <w:b/>
          <w:bCs/>
        </w:rPr>
        <w:t>POOBLASTILA ZA NEPOSREDNO PLAČEVANJE PODIZVAJALCU</w:t>
      </w:r>
    </w:p>
    <w:p w14:paraId="53EB227B" w14:textId="77777777" w:rsidR="000D26E0" w:rsidRPr="00E00A30" w:rsidRDefault="000D26E0" w:rsidP="000D26E0">
      <w:pPr>
        <w:keepNext/>
        <w:keepLines/>
        <w:jc w:val="both"/>
        <w:rPr>
          <w:rFonts w:ascii="Tahoma" w:hAnsi="Tahoma" w:cs="Tahoma"/>
          <w:b/>
        </w:rPr>
      </w:pPr>
    </w:p>
    <w:p w14:paraId="7E96AEF5" w14:textId="77777777" w:rsidR="000D26E0" w:rsidRPr="00E00A30" w:rsidRDefault="000D26E0" w:rsidP="000D26E0">
      <w:pPr>
        <w:keepNext/>
        <w:keepLines/>
        <w:jc w:val="both"/>
        <w:rPr>
          <w:rFonts w:ascii="Tahoma" w:hAnsi="Tahoma" w:cs="Tahoma"/>
        </w:rPr>
      </w:pPr>
      <w:r w:rsidRPr="00E00A30">
        <w:rPr>
          <w:rFonts w:ascii="Tahoma" w:hAnsi="Tahoma" w:cs="Tahoma"/>
        </w:rPr>
        <w:t>Nastopamo s podizvajalcem, ki ne zahteva neposredno plačilo, kar pomeni, da s tem ni podana zahteva za neposredno plačilo podizvajalcu in naročnik plačuje ponudnikove obveznosti do podizvajalca ponudniku.</w:t>
      </w:r>
    </w:p>
    <w:p w14:paraId="75C2EAE1" w14:textId="77777777" w:rsidR="000D26E0" w:rsidRPr="00E00A30" w:rsidRDefault="000D26E0" w:rsidP="000D26E0">
      <w:pPr>
        <w:keepNext/>
        <w:keepLines/>
        <w:jc w:val="both"/>
        <w:rPr>
          <w:rFonts w:ascii="Tahoma" w:hAnsi="Tahoma" w:cs="Tahoma"/>
        </w:rPr>
      </w:pPr>
      <w:r w:rsidRPr="00E00A30">
        <w:rPr>
          <w:rFonts w:ascii="Tahoma" w:hAnsi="Tahoma" w:cs="Tahoma"/>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51B9BFEF" w14:textId="77777777" w:rsidR="000D26E0" w:rsidRPr="00E00A30" w:rsidRDefault="000D26E0" w:rsidP="000D26E0">
      <w:pPr>
        <w:keepNext/>
        <w:keepLines/>
        <w:tabs>
          <w:tab w:val="left" w:pos="2552"/>
        </w:tabs>
        <w:ind w:left="284" w:hanging="284"/>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D26E0" w:rsidRPr="00E00A30" w14:paraId="76F4B12C" w14:textId="77777777" w:rsidTr="003C5C9B">
        <w:trPr>
          <w:trHeight w:val="235"/>
        </w:trPr>
        <w:tc>
          <w:tcPr>
            <w:tcW w:w="3402" w:type="dxa"/>
            <w:tcBorders>
              <w:bottom w:val="single" w:sz="4" w:space="0" w:color="auto"/>
            </w:tcBorders>
          </w:tcPr>
          <w:p w14:paraId="5E0519F3" w14:textId="77777777" w:rsidR="000D26E0" w:rsidRPr="00E00A30" w:rsidRDefault="000D26E0" w:rsidP="000D26E0">
            <w:pPr>
              <w:keepNext/>
              <w:keepLines/>
              <w:jc w:val="both"/>
              <w:rPr>
                <w:rFonts w:ascii="Tahoma" w:hAnsi="Tahoma" w:cs="Tahoma"/>
                <w:snapToGrid w:val="0"/>
                <w:color w:val="000000"/>
              </w:rPr>
            </w:pPr>
          </w:p>
        </w:tc>
        <w:tc>
          <w:tcPr>
            <w:tcW w:w="2268" w:type="dxa"/>
          </w:tcPr>
          <w:p w14:paraId="04C16F39" w14:textId="77777777" w:rsidR="000D26E0" w:rsidRPr="00E00A30" w:rsidRDefault="000D26E0" w:rsidP="000D26E0">
            <w:pPr>
              <w:keepNext/>
              <w:keepLines/>
              <w:jc w:val="both"/>
              <w:rPr>
                <w:rFonts w:ascii="Tahoma" w:hAnsi="Tahoma" w:cs="Tahoma"/>
                <w:snapToGrid w:val="0"/>
                <w:color w:val="000000"/>
              </w:rPr>
            </w:pPr>
          </w:p>
        </w:tc>
        <w:tc>
          <w:tcPr>
            <w:tcW w:w="3686" w:type="dxa"/>
            <w:tcBorders>
              <w:bottom w:val="single" w:sz="4" w:space="0" w:color="auto"/>
            </w:tcBorders>
          </w:tcPr>
          <w:p w14:paraId="0BD49F6C"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32E2F3C8" w14:textId="77777777" w:rsidTr="003C5C9B">
        <w:trPr>
          <w:trHeight w:val="235"/>
        </w:trPr>
        <w:tc>
          <w:tcPr>
            <w:tcW w:w="3402" w:type="dxa"/>
            <w:tcBorders>
              <w:top w:val="single" w:sz="4" w:space="0" w:color="auto"/>
            </w:tcBorders>
          </w:tcPr>
          <w:p w14:paraId="243DD501"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(kraj, datum)</w:t>
            </w:r>
          </w:p>
        </w:tc>
        <w:tc>
          <w:tcPr>
            <w:tcW w:w="2268" w:type="dxa"/>
          </w:tcPr>
          <w:p w14:paraId="7321501E"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686" w:type="dxa"/>
            <w:tcBorders>
              <w:top w:val="single" w:sz="4" w:space="0" w:color="auto"/>
            </w:tcBorders>
          </w:tcPr>
          <w:p w14:paraId="600B770C"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w:t>
            </w:r>
            <w:r w:rsidRPr="00E00A30">
              <w:rPr>
                <w:rFonts w:ascii="Tahoma" w:hAnsi="Tahoma" w:cs="Tahoma"/>
                <w:snapToGrid w:val="0"/>
              </w:rPr>
              <w:t>ime in priimek odgovorne osebe ter podpis ponudnika</w:t>
            </w:r>
            <w:r w:rsidRPr="00E00A30">
              <w:rPr>
                <w:rFonts w:ascii="Tahoma" w:hAnsi="Tahoma" w:cs="Tahoma"/>
                <w:snapToGrid w:val="0"/>
                <w:color w:val="000000"/>
              </w:rPr>
              <w:t>)</w:t>
            </w:r>
          </w:p>
        </w:tc>
      </w:tr>
    </w:tbl>
    <w:p w14:paraId="47AF1320" w14:textId="77777777" w:rsidR="000D26E0" w:rsidRPr="00E00A30" w:rsidRDefault="000D26E0" w:rsidP="000D26E0">
      <w:pPr>
        <w:keepNext/>
        <w:keepLines/>
        <w:tabs>
          <w:tab w:val="left" w:pos="284"/>
        </w:tabs>
        <w:jc w:val="both"/>
        <w:rPr>
          <w:rFonts w:ascii="Tahoma" w:hAnsi="Tahoma" w:cs="Tahoma"/>
          <w:b/>
          <w:i/>
          <w:sz w:val="16"/>
          <w:szCs w:val="16"/>
        </w:rPr>
      </w:pPr>
    </w:p>
    <w:p w14:paraId="227D99CE" w14:textId="77777777" w:rsidR="000D26E0" w:rsidRPr="00E00A30" w:rsidRDefault="000D26E0" w:rsidP="000D26E0">
      <w:pPr>
        <w:keepNext/>
        <w:keepLines/>
        <w:tabs>
          <w:tab w:val="left" w:pos="284"/>
        </w:tabs>
        <w:jc w:val="both"/>
        <w:rPr>
          <w:rFonts w:ascii="Tahoma" w:hAnsi="Tahoma" w:cs="Tahoma"/>
          <w:i/>
          <w:sz w:val="16"/>
          <w:szCs w:val="16"/>
        </w:rPr>
      </w:pPr>
      <w:r w:rsidRPr="00E00A30">
        <w:rPr>
          <w:rFonts w:ascii="Tahoma" w:hAnsi="Tahoma" w:cs="Tahoma"/>
          <w:b/>
          <w:i/>
          <w:sz w:val="16"/>
          <w:szCs w:val="16"/>
        </w:rPr>
        <w:t>Opomba:</w:t>
      </w:r>
      <w:r w:rsidRPr="00E00A30">
        <w:rPr>
          <w:rFonts w:ascii="Tahoma" w:hAnsi="Tahoma" w:cs="Tahoma"/>
          <w:i/>
          <w:sz w:val="16"/>
          <w:szCs w:val="16"/>
        </w:rPr>
        <w:t xml:space="preserve"> </w:t>
      </w:r>
    </w:p>
    <w:p w14:paraId="47822BE2" w14:textId="77777777" w:rsidR="000D26E0" w:rsidRPr="00E00A30" w:rsidRDefault="000D26E0" w:rsidP="000D26E0">
      <w:pPr>
        <w:keepNext/>
        <w:keepLines/>
        <w:numPr>
          <w:ilvl w:val="0"/>
          <w:numId w:val="3"/>
        </w:numPr>
        <w:tabs>
          <w:tab w:val="clear" w:pos="360"/>
        </w:tabs>
        <w:ind w:left="284" w:hanging="218"/>
        <w:jc w:val="both"/>
        <w:rPr>
          <w:rFonts w:ascii="Tahoma" w:hAnsi="Tahoma" w:cs="Tahoma"/>
          <w:i/>
          <w:iCs/>
          <w:sz w:val="16"/>
          <w:szCs w:val="16"/>
        </w:rPr>
      </w:pPr>
      <w:r w:rsidRPr="00E00A30">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67DA51D8" w14:textId="77777777" w:rsidR="000D26E0" w:rsidRPr="00E00A30" w:rsidRDefault="000D26E0" w:rsidP="000D26E0">
      <w:pPr>
        <w:keepNext/>
        <w:keepLines/>
        <w:numPr>
          <w:ilvl w:val="0"/>
          <w:numId w:val="3"/>
        </w:numPr>
        <w:tabs>
          <w:tab w:val="clear" w:pos="360"/>
        </w:tabs>
        <w:ind w:left="284" w:hanging="218"/>
        <w:jc w:val="both"/>
        <w:rPr>
          <w:rFonts w:ascii="Tahoma" w:hAnsi="Tahoma" w:cs="Tahoma"/>
          <w:i/>
          <w:iCs/>
          <w:sz w:val="16"/>
          <w:szCs w:val="16"/>
        </w:rPr>
      </w:pPr>
      <w:r w:rsidRPr="00E00A30">
        <w:rPr>
          <w:rFonts w:ascii="Tahoma" w:hAnsi="Tahoma" w:cs="Tahoma"/>
          <w:i/>
          <w:iCs/>
          <w:sz w:val="16"/>
          <w:szCs w:val="16"/>
        </w:rPr>
        <w:t>Obrazec se izpolni za vsakega podizvajalca posebej.</w:t>
      </w:r>
    </w:p>
    <w:p w14:paraId="3D82B604" w14:textId="77777777" w:rsidR="000D26E0" w:rsidRPr="00E00A30" w:rsidRDefault="000D26E0" w:rsidP="000D26E0">
      <w:pPr>
        <w:keepNext/>
        <w:keepLines/>
        <w:numPr>
          <w:ilvl w:val="0"/>
          <w:numId w:val="3"/>
        </w:numPr>
        <w:tabs>
          <w:tab w:val="clear" w:pos="360"/>
        </w:tabs>
        <w:ind w:left="284" w:hanging="218"/>
        <w:jc w:val="both"/>
        <w:rPr>
          <w:rFonts w:ascii="Tahoma" w:hAnsi="Tahoma" w:cs="Tahoma"/>
          <w:i/>
          <w:iCs/>
          <w:sz w:val="16"/>
          <w:szCs w:val="16"/>
        </w:rPr>
      </w:pPr>
      <w:r w:rsidRPr="00E00A30">
        <w:rPr>
          <w:rFonts w:ascii="Tahoma" w:hAnsi="Tahoma" w:cs="Tahoma"/>
          <w:i/>
          <w:iCs/>
          <w:sz w:val="16"/>
          <w:szCs w:val="16"/>
        </w:rPr>
        <w:t xml:space="preserve">V primeru, da ponudnik ne namerava izvesti javno naročilo s podizvajalcem, obrazca ni potrebno izpolniti ter predložiti.  </w:t>
      </w:r>
    </w:p>
    <w:p w14:paraId="5A8D9C88" w14:textId="77777777" w:rsidR="000D26E0" w:rsidRPr="00E00A30" w:rsidRDefault="000D26E0" w:rsidP="000D26E0">
      <w:pPr>
        <w:keepNext/>
        <w:keepLines/>
        <w:tabs>
          <w:tab w:val="left" w:pos="567"/>
          <w:tab w:val="num" w:pos="851"/>
          <w:tab w:val="left" w:pos="993"/>
        </w:tabs>
        <w:jc w:val="both"/>
        <w:rPr>
          <w:rFonts w:ascii="Tahoma" w:hAnsi="Tahoma" w:cs="Tahoma"/>
          <w:b/>
          <w:i/>
          <w:sz w:val="12"/>
          <w:szCs w:val="12"/>
        </w:rPr>
      </w:pPr>
    </w:p>
    <w:p w14:paraId="05BAE886" w14:textId="77777777" w:rsidR="000D26E0" w:rsidRPr="00E00A30" w:rsidRDefault="000D26E0" w:rsidP="000D26E0">
      <w:pPr>
        <w:keepNext/>
        <w:keepLines/>
        <w:tabs>
          <w:tab w:val="left" w:pos="567"/>
          <w:tab w:val="num" w:pos="851"/>
          <w:tab w:val="left" w:pos="993"/>
        </w:tabs>
        <w:jc w:val="both"/>
        <w:rPr>
          <w:rFonts w:ascii="Tahoma" w:hAnsi="Tahoma" w:cs="Tahoma"/>
          <w:i/>
          <w:sz w:val="16"/>
          <w:szCs w:val="16"/>
        </w:rPr>
      </w:pPr>
      <w:r w:rsidRPr="00E00A30">
        <w:rPr>
          <w:rFonts w:ascii="Tahoma" w:hAnsi="Tahoma" w:cs="Tahoma"/>
          <w:b/>
          <w:i/>
          <w:sz w:val="16"/>
          <w:szCs w:val="16"/>
        </w:rPr>
        <w:t xml:space="preserve">Navodilo: </w:t>
      </w:r>
      <w:r w:rsidRPr="00E00A30">
        <w:rPr>
          <w:rFonts w:ascii="Tahoma" w:hAnsi="Tahoma" w:cs="Tahoma"/>
          <w:i/>
          <w:sz w:val="16"/>
          <w:szCs w:val="16"/>
        </w:rPr>
        <w:t>Obrazec se po potrebi kopira!</w:t>
      </w:r>
    </w:p>
    <w:p w14:paraId="6E770B5C" w14:textId="77777777" w:rsidR="000D26E0" w:rsidRPr="00E00A30" w:rsidRDefault="000D26E0" w:rsidP="000D26E0">
      <w:pPr>
        <w:keepNext/>
        <w:keepLines/>
        <w:jc w:val="both"/>
        <w:rPr>
          <w:rFonts w:ascii="Tahoma" w:hAnsi="Tahoma" w:cs="Tahoma"/>
        </w:rPr>
      </w:pPr>
      <w:r w:rsidRPr="00E00A30">
        <w:rPr>
          <w:rFonts w:ascii="Tahoma" w:hAnsi="Tahoma" w:cs="Tahoma"/>
          <w:b/>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D26E0" w:rsidRPr="00E00A30" w14:paraId="61097F25" w14:textId="77777777" w:rsidTr="003C5C9B">
        <w:tc>
          <w:tcPr>
            <w:tcW w:w="8008" w:type="dxa"/>
            <w:tcBorders>
              <w:top w:val="single" w:sz="4" w:space="0" w:color="auto"/>
              <w:bottom w:val="single" w:sz="4" w:space="0" w:color="auto"/>
            </w:tcBorders>
          </w:tcPr>
          <w:p w14:paraId="67FBA87A" w14:textId="77777777" w:rsidR="000D26E0" w:rsidRPr="00E00A30" w:rsidRDefault="000D26E0" w:rsidP="000D26E0">
            <w:pPr>
              <w:keepNext/>
              <w:keepLines/>
              <w:jc w:val="both"/>
              <w:outlineLvl w:val="1"/>
              <w:rPr>
                <w:rFonts w:ascii="Tahoma" w:hAnsi="Tahoma" w:cs="Tahoma"/>
                <w:b/>
              </w:rPr>
            </w:pPr>
            <w:bookmarkStart w:id="19" w:name="_Toc495914072"/>
            <w:r w:rsidRPr="00E00A30">
              <w:rPr>
                <w:rFonts w:ascii="Tahoma" w:hAnsi="Tahoma" w:cs="Tahoma"/>
                <w:b/>
              </w:rPr>
              <w:lastRenderedPageBreak/>
              <w:t>SOGLASJE PODIZVAJALCA ZA NEPOSREDNA PLAČILA</w:t>
            </w:r>
            <w:bookmarkEnd w:id="19"/>
          </w:p>
        </w:tc>
        <w:tc>
          <w:tcPr>
            <w:tcW w:w="1418" w:type="dxa"/>
            <w:tcBorders>
              <w:top w:val="single" w:sz="4" w:space="0" w:color="auto"/>
              <w:bottom w:val="single" w:sz="4" w:space="0" w:color="auto"/>
            </w:tcBorders>
          </w:tcPr>
          <w:p w14:paraId="3C7B4B6E" w14:textId="77777777" w:rsidR="000D26E0" w:rsidRPr="00E00A30" w:rsidRDefault="000D26E0" w:rsidP="000D26E0">
            <w:pPr>
              <w:keepNext/>
              <w:keepLines/>
              <w:jc w:val="both"/>
              <w:outlineLvl w:val="1"/>
              <w:rPr>
                <w:rFonts w:ascii="Tahoma" w:hAnsi="Tahoma" w:cs="Tahoma"/>
                <w:b/>
                <w:i/>
              </w:rPr>
            </w:pPr>
            <w:r w:rsidRPr="00E00A30">
              <w:rPr>
                <w:rFonts w:ascii="Tahoma" w:hAnsi="Tahoma" w:cs="Tahoma"/>
                <w:b/>
              </w:rPr>
              <w:t>Priloga 4/2</w:t>
            </w:r>
          </w:p>
        </w:tc>
      </w:tr>
    </w:tbl>
    <w:p w14:paraId="445F9385" w14:textId="77777777" w:rsidR="000D26E0" w:rsidRPr="00E00A30" w:rsidRDefault="000D26E0" w:rsidP="000D26E0">
      <w:pPr>
        <w:keepNext/>
        <w:keepLines/>
        <w:jc w:val="both"/>
        <w:rPr>
          <w:rFonts w:ascii="Tahoma" w:hAnsi="Tahoma" w:cs="Tahoma"/>
        </w:rPr>
      </w:pPr>
    </w:p>
    <w:p w14:paraId="21AB306E" w14:textId="686D1D28" w:rsidR="000D26E0" w:rsidRPr="00E00A30" w:rsidRDefault="0010694C" w:rsidP="000D26E0">
      <w:pPr>
        <w:keepNext/>
        <w:keepLines/>
        <w:jc w:val="both"/>
        <w:rPr>
          <w:rFonts w:ascii="Tahoma" w:hAnsi="Tahoma" w:cs="Tahoma"/>
        </w:rPr>
      </w:pPr>
      <w:r w:rsidRPr="00E00A30">
        <w:rPr>
          <w:rFonts w:ascii="Tahoma" w:hAnsi="Tahoma" w:cs="Tahoma"/>
          <w:b/>
          <w:noProof/>
        </w:rPr>
        <w:t>VKS-177/23 - Dobava in vgradnja dveh transformatorjev v TP 135 na CČN</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952"/>
      </w:tblGrid>
      <w:tr w:rsidR="000D26E0" w:rsidRPr="00E00A30" w14:paraId="26BD33B4" w14:textId="77777777" w:rsidTr="00E203E7">
        <w:trPr>
          <w:trHeight w:val="385"/>
          <w:jc w:val="center"/>
        </w:trPr>
        <w:tc>
          <w:tcPr>
            <w:tcW w:w="3256" w:type="dxa"/>
          </w:tcPr>
          <w:p w14:paraId="3F6DC101" w14:textId="77777777" w:rsidR="000D26E0" w:rsidRPr="00E00A30" w:rsidRDefault="000D26E0" w:rsidP="000D26E0">
            <w:pPr>
              <w:keepNext/>
              <w:keepLines/>
              <w:jc w:val="both"/>
              <w:rPr>
                <w:rFonts w:ascii="Tahoma" w:hAnsi="Tahoma" w:cs="Tahoma"/>
              </w:rPr>
            </w:pPr>
            <w:r w:rsidRPr="00E00A30">
              <w:rPr>
                <w:rFonts w:ascii="Tahoma" w:hAnsi="Tahoma" w:cs="Tahoma"/>
              </w:rPr>
              <w:t>NAZIV PODIZVAJALCA</w:t>
            </w:r>
          </w:p>
          <w:p w14:paraId="7092236B" w14:textId="77777777" w:rsidR="000D26E0" w:rsidRPr="00E00A30" w:rsidRDefault="000D26E0" w:rsidP="000D26E0">
            <w:pPr>
              <w:keepNext/>
              <w:keepLines/>
              <w:jc w:val="both"/>
              <w:rPr>
                <w:rFonts w:ascii="Tahoma" w:hAnsi="Tahoma" w:cs="Tahoma"/>
              </w:rPr>
            </w:pPr>
          </w:p>
        </w:tc>
        <w:tc>
          <w:tcPr>
            <w:tcW w:w="5952" w:type="dxa"/>
          </w:tcPr>
          <w:p w14:paraId="3165BAD4" w14:textId="77777777" w:rsidR="000D26E0" w:rsidRPr="00E00A30" w:rsidRDefault="000D26E0" w:rsidP="000D26E0">
            <w:pPr>
              <w:keepNext/>
              <w:keepLines/>
              <w:jc w:val="both"/>
              <w:rPr>
                <w:rFonts w:ascii="Tahoma" w:hAnsi="Tahoma" w:cs="Tahoma"/>
              </w:rPr>
            </w:pPr>
          </w:p>
        </w:tc>
      </w:tr>
      <w:tr w:rsidR="000D26E0" w:rsidRPr="00E00A30" w14:paraId="6C314683" w14:textId="77777777" w:rsidTr="00E203E7">
        <w:trPr>
          <w:jc w:val="center"/>
        </w:trPr>
        <w:tc>
          <w:tcPr>
            <w:tcW w:w="3256" w:type="dxa"/>
          </w:tcPr>
          <w:p w14:paraId="43754E51" w14:textId="77777777" w:rsidR="000D26E0" w:rsidRPr="00E00A30" w:rsidRDefault="000D26E0" w:rsidP="000D26E0">
            <w:pPr>
              <w:keepNext/>
              <w:keepLines/>
              <w:jc w:val="both"/>
              <w:rPr>
                <w:rFonts w:ascii="Tahoma" w:hAnsi="Tahoma" w:cs="Tahoma"/>
              </w:rPr>
            </w:pPr>
            <w:r w:rsidRPr="00E00A30">
              <w:rPr>
                <w:rFonts w:ascii="Tahoma" w:hAnsi="Tahoma" w:cs="Tahoma"/>
              </w:rPr>
              <w:t>POLNI NASLOV</w:t>
            </w:r>
          </w:p>
          <w:p w14:paraId="064A4FAC" w14:textId="77777777" w:rsidR="000D26E0" w:rsidRPr="00E00A30" w:rsidRDefault="000D26E0" w:rsidP="000D26E0">
            <w:pPr>
              <w:keepNext/>
              <w:keepLines/>
              <w:jc w:val="both"/>
              <w:rPr>
                <w:rFonts w:ascii="Tahoma" w:hAnsi="Tahoma" w:cs="Tahoma"/>
              </w:rPr>
            </w:pPr>
          </w:p>
        </w:tc>
        <w:tc>
          <w:tcPr>
            <w:tcW w:w="5952" w:type="dxa"/>
          </w:tcPr>
          <w:p w14:paraId="6BDF2F95" w14:textId="77777777" w:rsidR="000D26E0" w:rsidRPr="00E00A30" w:rsidRDefault="000D26E0" w:rsidP="000D26E0">
            <w:pPr>
              <w:keepNext/>
              <w:keepLines/>
              <w:jc w:val="both"/>
              <w:rPr>
                <w:rFonts w:ascii="Tahoma" w:hAnsi="Tahoma" w:cs="Tahoma"/>
              </w:rPr>
            </w:pPr>
          </w:p>
        </w:tc>
      </w:tr>
      <w:tr w:rsidR="000D26E0" w:rsidRPr="00E00A30" w14:paraId="7CBF1C90" w14:textId="77777777" w:rsidTr="00E203E7">
        <w:trPr>
          <w:jc w:val="center"/>
        </w:trPr>
        <w:tc>
          <w:tcPr>
            <w:tcW w:w="3256" w:type="dxa"/>
          </w:tcPr>
          <w:p w14:paraId="396AF245" w14:textId="77777777" w:rsidR="000D26E0" w:rsidRPr="00E00A30" w:rsidRDefault="000D26E0" w:rsidP="000D26E0">
            <w:pPr>
              <w:keepNext/>
              <w:keepLines/>
              <w:jc w:val="both"/>
              <w:rPr>
                <w:rFonts w:ascii="Tahoma" w:hAnsi="Tahoma" w:cs="Tahoma"/>
              </w:rPr>
            </w:pPr>
            <w:r w:rsidRPr="00E00A30">
              <w:rPr>
                <w:rFonts w:ascii="Tahoma" w:hAnsi="Tahoma" w:cs="Tahoma"/>
              </w:rPr>
              <w:t>TELEFON</w:t>
            </w:r>
          </w:p>
          <w:p w14:paraId="56DD2372" w14:textId="77777777" w:rsidR="000D26E0" w:rsidRPr="00E00A30" w:rsidRDefault="000D26E0" w:rsidP="000D26E0">
            <w:pPr>
              <w:keepNext/>
              <w:keepLines/>
              <w:jc w:val="both"/>
              <w:rPr>
                <w:rFonts w:ascii="Tahoma" w:hAnsi="Tahoma" w:cs="Tahoma"/>
              </w:rPr>
            </w:pPr>
          </w:p>
        </w:tc>
        <w:tc>
          <w:tcPr>
            <w:tcW w:w="5952" w:type="dxa"/>
          </w:tcPr>
          <w:p w14:paraId="7CA5B935" w14:textId="77777777" w:rsidR="000D26E0" w:rsidRPr="00E00A30" w:rsidRDefault="000D26E0" w:rsidP="000D26E0">
            <w:pPr>
              <w:keepNext/>
              <w:keepLines/>
              <w:jc w:val="both"/>
              <w:rPr>
                <w:rFonts w:ascii="Tahoma" w:hAnsi="Tahoma" w:cs="Tahoma"/>
              </w:rPr>
            </w:pPr>
          </w:p>
        </w:tc>
      </w:tr>
      <w:tr w:rsidR="000D26E0" w:rsidRPr="00E00A30" w14:paraId="055352E3" w14:textId="77777777" w:rsidTr="00E203E7">
        <w:trPr>
          <w:jc w:val="center"/>
        </w:trPr>
        <w:tc>
          <w:tcPr>
            <w:tcW w:w="3256" w:type="dxa"/>
            <w:tcBorders>
              <w:top w:val="single" w:sz="4" w:space="0" w:color="auto"/>
              <w:left w:val="single" w:sz="4" w:space="0" w:color="auto"/>
              <w:bottom w:val="single" w:sz="4" w:space="0" w:color="auto"/>
              <w:right w:val="single" w:sz="4" w:space="0" w:color="auto"/>
            </w:tcBorders>
          </w:tcPr>
          <w:p w14:paraId="4AB7B952" w14:textId="77777777" w:rsidR="000D26E0" w:rsidRPr="00E00A30" w:rsidRDefault="000D26E0" w:rsidP="000D26E0">
            <w:pPr>
              <w:keepNext/>
              <w:keepLines/>
              <w:jc w:val="both"/>
              <w:rPr>
                <w:rFonts w:ascii="Tahoma" w:hAnsi="Tahoma" w:cs="Tahoma"/>
              </w:rPr>
            </w:pPr>
            <w:r w:rsidRPr="00E00A30">
              <w:rPr>
                <w:rFonts w:ascii="Tahoma" w:hAnsi="Tahoma" w:cs="Tahoma"/>
              </w:rPr>
              <w:t>KONTAKTNA OSEBA</w:t>
            </w:r>
          </w:p>
        </w:tc>
        <w:tc>
          <w:tcPr>
            <w:tcW w:w="5952" w:type="dxa"/>
            <w:tcBorders>
              <w:top w:val="single" w:sz="4" w:space="0" w:color="auto"/>
              <w:left w:val="single" w:sz="4" w:space="0" w:color="auto"/>
              <w:bottom w:val="single" w:sz="4" w:space="0" w:color="auto"/>
              <w:right w:val="single" w:sz="4" w:space="0" w:color="auto"/>
            </w:tcBorders>
          </w:tcPr>
          <w:p w14:paraId="054D661E" w14:textId="77777777" w:rsidR="000D26E0" w:rsidRPr="00E00A30" w:rsidRDefault="000D26E0" w:rsidP="000D26E0">
            <w:pPr>
              <w:keepNext/>
              <w:keepLines/>
              <w:jc w:val="both"/>
              <w:rPr>
                <w:rFonts w:ascii="Tahoma" w:hAnsi="Tahoma" w:cs="Tahoma"/>
              </w:rPr>
            </w:pPr>
          </w:p>
        </w:tc>
      </w:tr>
      <w:tr w:rsidR="000D26E0" w:rsidRPr="00E00A30" w14:paraId="6A9F9BC5" w14:textId="77777777" w:rsidTr="00E203E7">
        <w:trPr>
          <w:jc w:val="center"/>
        </w:trPr>
        <w:tc>
          <w:tcPr>
            <w:tcW w:w="3256" w:type="dxa"/>
            <w:tcBorders>
              <w:top w:val="single" w:sz="4" w:space="0" w:color="auto"/>
              <w:left w:val="single" w:sz="4" w:space="0" w:color="auto"/>
              <w:bottom w:val="single" w:sz="4" w:space="0" w:color="auto"/>
              <w:right w:val="single" w:sz="4" w:space="0" w:color="auto"/>
            </w:tcBorders>
          </w:tcPr>
          <w:p w14:paraId="38D9DF8F" w14:textId="15190A49" w:rsidR="000D26E0" w:rsidRPr="00E00A30" w:rsidRDefault="00AA1CB4" w:rsidP="000D26E0">
            <w:pPr>
              <w:keepNext/>
              <w:keepLines/>
              <w:jc w:val="both"/>
              <w:rPr>
                <w:rFonts w:ascii="Tahoma" w:hAnsi="Tahoma" w:cs="Tahoma"/>
              </w:rPr>
            </w:pPr>
            <w:r w:rsidRPr="00AA1CB4">
              <w:rPr>
                <w:rFonts w:ascii="Tahoma" w:hAnsi="Tahoma" w:cs="Tahoma"/>
              </w:rPr>
              <w:t>VSE osebe, ki so člani upravnega, vodstvenega ali nadzornega organa gospodarskega subjekta ali ki imajo pooblastila za njegovo zastopanje ali odločanje ali nadzor v njem</w:t>
            </w:r>
          </w:p>
        </w:tc>
        <w:tc>
          <w:tcPr>
            <w:tcW w:w="5952" w:type="dxa"/>
            <w:tcBorders>
              <w:top w:val="single" w:sz="4" w:space="0" w:color="auto"/>
              <w:left w:val="single" w:sz="4" w:space="0" w:color="auto"/>
              <w:bottom w:val="single" w:sz="4" w:space="0" w:color="auto"/>
              <w:right w:val="single" w:sz="4" w:space="0" w:color="auto"/>
            </w:tcBorders>
          </w:tcPr>
          <w:p w14:paraId="19624938" w14:textId="77777777" w:rsidR="000D26E0" w:rsidRPr="00E00A30" w:rsidRDefault="000D26E0" w:rsidP="000D26E0">
            <w:pPr>
              <w:keepNext/>
              <w:keepLines/>
              <w:jc w:val="both"/>
              <w:rPr>
                <w:rFonts w:ascii="Tahoma" w:hAnsi="Tahoma" w:cs="Tahoma"/>
              </w:rPr>
            </w:pPr>
          </w:p>
        </w:tc>
      </w:tr>
      <w:tr w:rsidR="000D26E0" w:rsidRPr="00E00A30" w14:paraId="08B8F8DE" w14:textId="77777777" w:rsidTr="00E203E7">
        <w:trPr>
          <w:trHeight w:val="163"/>
          <w:jc w:val="center"/>
        </w:trPr>
        <w:tc>
          <w:tcPr>
            <w:tcW w:w="3256" w:type="dxa"/>
          </w:tcPr>
          <w:p w14:paraId="0827B7C6" w14:textId="77777777" w:rsidR="000D26E0" w:rsidRPr="00E00A30" w:rsidRDefault="000D26E0" w:rsidP="000D26E0">
            <w:pPr>
              <w:keepNext/>
              <w:keepLines/>
              <w:jc w:val="both"/>
              <w:rPr>
                <w:rFonts w:ascii="Tahoma" w:hAnsi="Tahoma" w:cs="Tahoma"/>
              </w:rPr>
            </w:pPr>
            <w:r w:rsidRPr="00E00A30">
              <w:rPr>
                <w:rFonts w:ascii="Tahoma" w:hAnsi="Tahoma" w:cs="Tahoma"/>
              </w:rPr>
              <w:t>MATIČNA ŠTEVILKA</w:t>
            </w:r>
          </w:p>
        </w:tc>
        <w:tc>
          <w:tcPr>
            <w:tcW w:w="5952" w:type="dxa"/>
          </w:tcPr>
          <w:p w14:paraId="76C1ED49" w14:textId="77777777" w:rsidR="000D26E0" w:rsidRPr="00E00A30" w:rsidRDefault="000D26E0" w:rsidP="000D26E0">
            <w:pPr>
              <w:keepNext/>
              <w:keepLines/>
              <w:jc w:val="both"/>
              <w:rPr>
                <w:rFonts w:ascii="Tahoma" w:hAnsi="Tahoma" w:cs="Tahoma"/>
              </w:rPr>
            </w:pPr>
          </w:p>
        </w:tc>
      </w:tr>
      <w:tr w:rsidR="000D26E0" w:rsidRPr="00E00A30" w14:paraId="37584A60" w14:textId="77777777" w:rsidTr="00E203E7">
        <w:trPr>
          <w:jc w:val="center"/>
        </w:trPr>
        <w:tc>
          <w:tcPr>
            <w:tcW w:w="3256" w:type="dxa"/>
          </w:tcPr>
          <w:p w14:paraId="3B300D21" w14:textId="77777777" w:rsidR="000D26E0" w:rsidRPr="00E00A30" w:rsidRDefault="000D26E0" w:rsidP="000D26E0">
            <w:pPr>
              <w:keepNext/>
              <w:keepLines/>
              <w:jc w:val="both"/>
              <w:rPr>
                <w:rFonts w:ascii="Tahoma" w:hAnsi="Tahoma" w:cs="Tahoma"/>
              </w:rPr>
            </w:pPr>
            <w:r w:rsidRPr="00E00A30">
              <w:rPr>
                <w:rFonts w:ascii="Tahoma" w:hAnsi="Tahoma" w:cs="Tahoma"/>
              </w:rPr>
              <w:t>DAVČNA ŠTEVILKA</w:t>
            </w:r>
          </w:p>
        </w:tc>
        <w:tc>
          <w:tcPr>
            <w:tcW w:w="5952" w:type="dxa"/>
          </w:tcPr>
          <w:p w14:paraId="3D747278" w14:textId="77777777" w:rsidR="000D26E0" w:rsidRPr="00E00A30" w:rsidRDefault="000D26E0" w:rsidP="000D26E0">
            <w:pPr>
              <w:keepNext/>
              <w:keepLines/>
              <w:jc w:val="both"/>
              <w:rPr>
                <w:rFonts w:ascii="Tahoma" w:hAnsi="Tahoma" w:cs="Tahoma"/>
              </w:rPr>
            </w:pPr>
          </w:p>
        </w:tc>
      </w:tr>
      <w:tr w:rsidR="000D26E0" w:rsidRPr="00E00A30" w14:paraId="3A77EE5F" w14:textId="77777777" w:rsidTr="00E203E7">
        <w:trPr>
          <w:jc w:val="center"/>
        </w:trPr>
        <w:tc>
          <w:tcPr>
            <w:tcW w:w="3256" w:type="dxa"/>
          </w:tcPr>
          <w:p w14:paraId="512A041D" w14:textId="77777777" w:rsidR="000D26E0" w:rsidRPr="00E00A30" w:rsidRDefault="000D26E0" w:rsidP="000D26E0">
            <w:pPr>
              <w:keepNext/>
              <w:keepLines/>
              <w:jc w:val="both"/>
              <w:rPr>
                <w:rFonts w:ascii="Tahoma" w:hAnsi="Tahoma" w:cs="Tahoma"/>
              </w:rPr>
            </w:pPr>
            <w:r w:rsidRPr="00E00A30">
              <w:rPr>
                <w:rFonts w:ascii="Tahoma" w:hAnsi="Tahoma" w:cs="Tahoma"/>
              </w:rPr>
              <w:t>TRANSAKCIJSKI RAČUN in navedba banke</w:t>
            </w:r>
          </w:p>
        </w:tc>
        <w:tc>
          <w:tcPr>
            <w:tcW w:w="5952" w:type="dxa"/>
          </w:tcPr>
          <w:p w14:paraId="53ECB210" w14:textId="77777777" w:rsidR="000D26E0" w:rsidRPr="00E00A30" w:rsidRDefault="000D26E0" w:rsidP="000D26E0">
            <w:pPr>
              <w:keepNext/>
              <w:keepLines/>
              <w:jc w:val="both"/>
              <w:rPr>
                <w:rFonts w:ascii="Tahoma" w:hAnsi="Tahoma" w:cs="Tahoma"/>
              </w:rPr>
            </w:pPr>
          </w:p>
        </w:tc>
      </w:tr>
      <w:tr w:rsidR="000D26E0" w:rsidRPr="00E00A30" w14:paraId="7F853D52" w14:textId="77777777" w:rsidTr="00E203E7">
        <w:trPr>
          <w:trHeight w:val="1276"/>
          <w:jc w:val="center"/>
        </w:trPr>
        <w:tc>
          <w:tcPr>
            <w:tcW w:w="3256" w:type="dxa"/>
          </w:tcPr>
          <w:p w14:paraId="26009532" w14:textId="77777777" w:rsidR="000D26E0" w:rsidRPr="00E00A30" w:rsidRDefault="000D26E0" w:rsidP="000D26E0">
            <w:pPr>
              <w:keepNext/>
              <w:keepLines/>
              <w:rPr>
                <w:rFonts w:ascii="Tahoma" w:hAnsi="Tahoma" w:cs="Tahoma"/>
              </w:rPr>
            </w:pPr>
            <w:r w:rsidRPr="00E00A30">
              <w:rPr>
                <w:rFonts w:ascii="Tahoma" w:hAnsi="Tahoma" w:cs="Tahoma"/>
              </w:rPr>
              <w:t>Vsak del javnega naročila (storitev/gradnja/blago), ki se oddaja v podizvajanje (vrsta/opis del)</w:t>
            </w:r>
          </w:p>
        </w:tc>
        <w:tc>
          <w:tcPr>
            <w:tcW w:w="5952" w:type="dxa"/>
          </w:tcPr>
          <w:p w14:paraId="7F685B1A" w14:textId="77777777" w:rsidR="000D26E0" w:rsidRPr="00E00A30" w:rsidRDefault="000D26E0" w:rsidP="000D26E0">
            <w:pPr>
              <w:keepNext/>
              <w:keepLines/>
              <w:jc w:val="both"/>
              <w:rPr>
                <w:rFonts w:ascii="Tahoma" w:hAnsi="Tahoma" w:cs="Tahoma"/>
              </w:rPr>
            </w:pPr>
          </w:p>
          <w:p w14:paraId="617C00A2" w14:textId="77777777" w:rsidR="000D26E0" w:rsidRPr="00E00A30" w:rsidRDefault="000D26E0" w:rsidP="000D26E0">
            <w:pPr>
              <w:keepNext/>
              <w:keepLines/>
              <w:jc w:val="both"/>
              <w:rPr>
                <w:rFonts w:ascii="Tahoma" w:hAnsi="Tahoma" w:cs="Tahoma"/>
              </w:rPr>
            </w:pPr>
          </w:p>
          <w:p w14:paraId="6D31415B" w14:textId="77777777" w:rsidR="000D26E0" w:rsidRPr="00E00A30" w:rsidRDefault="000D26E0" w:rsidP="000D26E0">
            <w:pPr>
              <w:keepNext/>
              <w:keepLines/>
              <w:jc w:val="both"/>
              <w:rPr>
                <w:rFonts w:ascii="Tahoma" w:hAnsi="Tahoma" w:cs="Tahoma"/>
              </w:rPr>
            </w:pPr>
          </w:p>
          <w:p w14:paraId="15A53F97" w14:textId="77777777" w:rsidR="000D26E0" w:rsidRPr="00E00A30" w:rsidRDefault="000D26E0" w:rsidP="000D26E0">
            <w:pPr>
              <w:keepNext/>
              <w:keepLines/>
              <w:jc w:val="both"/>
              <w:rPr>
                <w:rFonts w:ascii="Tahoma" w:hAnsi="Tahoma" w:cs="Tahoma"/>
              </w:rPr>
            </w:pPr>
          </w:p>
        </w:tc>
      </w:tr>
      <w:tr w:rsidR="000D26E0" w:rsidRPr="00E00A30" w14:paraId="05EF883A" w14:textId="77777777" w:rsidTr="00E203E7">
        <w:trPr>
          <w:trHeight w:val="208"/>
          <w:jc w:val="center"/>
        </w:trPr>
        <w:tc>
          <w:tcPr>
            <w:tcW w:w="3256" w:type="dxa"/>
          </w:tcPr>
          <w:p w14:paraId="358E7F35" w14:textId="77777777" w:rsidR="000D26E0" w:rsidRPr="00E00A30" w:rsidRDefault="000D26E0" w:rsidP="000D26E0">
            <w:pPr>
              <w:keepNext/>
              <w:keepLines/>
              <w:rPr>
                <w:rFonts w:ascii="Tahoma" w:hAnsi="Tahoma" w:cs="Tahoma"/>
              </w:rPr>
            </w:pPr>
            <w:r w:rsidRPr="00E00A30">
              <w:rPr>
                <w:rFonts w:ascii="Tahoma" w:hAnsi="Tahoma" w:cs="Tahoma"/>
              </w:rPr>
              <w:t>Količina/Delež (%) javnega naročila, ki se oddaja v podizvajanje</w:t>
            </w:r>
          </w:p>
        </w:tc>
        <w:tc>
          <w:tcPr>
            <w:tcW w:w="5952" w:type="dxa"/>
          </w:tcPr>
          <w:p w14:paraId="36B2D704" w14:textId="77777777" w:rsidR="000D26E0" w:rsidRPr="00E00A30" w:rsidRDefault="000D26E0" w:rsidP="000D26E0">
            <w:pPr>
              <w:keepNext/>
              <w:keepLines/>
              <w:jc w:val="both"/>
              <w:rPr>
                <w:rFonts w:ascii="Tahoma" w:hAnsi="Tahoma" w:cs="Tahoma"/>
              </w:rPr>
            </w:pPr>
          </w:p>
        </w:tc>
      </w:tr>
      <w:tr w:rsidR="000D26E0" w:rsidRPr="00E00A30" w14:paraId="3923820A" w14:textId="77777777" w:rsidTr="00E203E7">
        <w:trPr>
          <w:jc w:val="center"/>
        </w:trPr>
        <w:tc>
          <w:tcPr>
            <w:tcW w:w="3256" w:type="dxa"/>
          </w:tcPr>
          <w:p w14:paraId="5149CF65" w14:textId="77777777" w:rsidR="000D26E0" w:rsidRPr="00E00A30" w:rsidRDefault="000D26E0" w:rsidP="000D26E0">
            <w:pPr>
              <w:keepNext/>
              <w:keepLines/>
              <w:jc w:val="both"/>
              <w:rPr>
                <w:rFonts w:ascii="Tahoma" w:hAnsi="Tahoma" w:cs="Tahoma"/>
              </w:rPr>
            </w:pPr>
            <w:r w:rsidRPr="00E00A30">
              <w:rPr>
                <w:rFonts w:ascii="Tahoma" w:hAnsi="Tahoma" w:cs="Tahoma"/>
              </w:rPr>
              <w:t>VREDNOST DEL</w:t>
            </w:r>
          </w:p>
          <w:p w14:paraId="17A6239F" w14:textId="77777777" w:rsidR="000D26E0" w:rsidRPr="00E00A30" w:rsidRDefault="000D26E0" w:rsidP="000D26E0">
            <w:pPr>
              <w:keepNext/>
              <w:keepLines/>
              <w:jc w:val="both"/>
              <w:rPr>
                <w:rFonts w:ascii="Tahoma" w:hAnsi="Tahoma" w:cs="Tahoma"/>
              </w:rPr>
            </w:pPr>
          </w:p>
        </w:tc>
        <w:tc>
          <w:tcPr>
            <w:tcW w:w="5952" w:type="dxa"/>
          </w:tcPr>
          <w:p w14:paraId="5BB13AA4" w14:textId="77777777" w:rsidR="000D26E0" w:rsidRPr="00E00A30" w:rsidRDefault="000D26E0" w:rsidP="000D26E0">
            <w:pPr>
              <w:keepNext/>
              <w:keepLines/>
              <w:jc w:val="both"/>
              <w:rPr>
                <w:rFonts w:ascii="Tahoma" w:hAnsi="Tahoma" w:cs="Tahoma"/>
              </w:rPr>
            </w:pPr>
          </w:p>
        </w:tc>
      </w:tr>
    </w:tbl>
    <w:p w14:paraId="22409905" w14:textId="77777777" w:rsidR="000D26E0" w:rsidRPr="00E00A30" w:rsidRDefault="000D26E0" w:rsidP="000D26E0">
      <w:pPr>
        <w:keepNext/>
        <w:keepLines/>
        <w:tabs>
          <w:tab w:val="left" w:pos="567"/>
          <w:tab w:val="left" w:pos="851"/>
          <w:tab w:val="left" w:pos="993"/>
        </w:tabs>
        <w:suppressAutoHyphens/>
        <w:jc w:val="both"/>
        <w:rPr>
          <w:rFonts w:ascii="Tahoma" w:hAnsi="Tahoma" w:cs="Tahoma"/>
          <w:lang w:eastAsia="ar-SA"/>
        </w:rPr>
      </w:pPr>
    </w:p>
    <w:p w14:paraId="233B1110" w14:textId="77777777" w:rsidR="000D26E0" w:rsidRPr="00E00A30" w:rsidRDefault="000D26E0" w:rsidP="000D26E0">
      <w:pPr>
        <w:keepNext/>
        <w:keepLines/>
        <w:jc w:val="center"/>
        <w:rPr>
          <w:rFonts w:ascii="Tahoma" w:hAnsi="Tahoma" w:cs="Tahoma"/>
          <w:b/>
          <w:bCs/>
        </w:rPr>
      </w:pPr>
      <w:r w:rsidRPr="00E00A30">
        <w:rPr>
          <w:rFonts w:ascii="Tahoma" w:hAnsi="Tahoma" w:cs="Tahoma"/>
          <w:b/>
          <w:bCs/>
        </w:rPr>
        <w:t>SOGLASJE ZA NEPOSREDNO PLAČEVANJE PODIZVAJALCEM</w:t>
      </w:r>
    </w:p>
    <w:p w14:paraId="2C0A47CA" w14:textId="77777777" w:rsidR="000D26E0" w:rsidRPr="00E00A30" w:rsidRDefault="000D26E0" w:rsidP="000D26E0">
      <w:pPr>
        <w:keepNext/>
        <w:keepLines/>
        <w:jc w:val="center"/>
        <w:rPr>
          <w:rFonts w:ascii="Tahoma" w:hAnsi="Tahoma" w:cs="Tahoma"/>
          <w:b/>
          <w:bCs/>
        </w:rPr>
      </w:pPr>
    </w:p>
    <w:p w14:paraId="2170D3F8" w14:textId="77777777" w:rsidR="000D26E0" w:rsidRPr="00E00A30" w:rsidRDefault="000D26E0" w:rsidP="000D26E0">
      <w:pPr>
        <w:keepNext/>
        <w:keepLines/>
        <w:jc w:val="both"/>
        <w:rPr>
          <w:rFonts w:ascii="Tahoma" w:hAnsi="Tahoma" w:cs="Tahoma"/>
        </w:rPr>
      </w:pPr>
      <w:r w:rsidRPr="00E00A30">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D26E0" w:rsidRPr="00E00A30" w14:paraId="19D04A7F" w14:textId="77777777" w:rsidTr="003C5C9B">
        <w:tc>
          <w:tcPr>
            <w:tcW w:w="4820" w:type="dxa"/>
          </w:tcPr>
          <w:p w14:paraId="0080A4CB" w14:textId="77777777" w:rsidR="000D26E0" w:rsidRPr="00E00A30" w:rsidRDefault="000D26E0" w:rsidP="000D26E0">
            <w:pPr>
              <w:keepNext/>
              <w:keepLines/>
              <w:numPr>
                <w:ilvl w:val="0"/>
                <w:numId w:val="6"/>
              </w:numPr>
              <w:ind w:left="318" w:hanging="426"/>
              <w:jc w:val="both"/>
              <w:rPr>
                <w:rFonts w:ascii="Tahoma" w:hAnsi="Tahoma" w:cs="Tahoma"/>
                <w:b/>
              </w:rPr>
            </w:pPr>
            <w:r w:rsidRPr="00E00A30">
              <w:rPr>
                <w:rFonts w:ascii="Tahoma" w:hAnsi="Tahoma" w:cs="Tahoma"/>
              </w:rPr>
              <w:t>zahtevam in soglašam,</w:t>
            </w:r>
          </w:p>
        </w:tc>
        <w:tc>
          <w:tcPr>
            <w:tcW w:w="4394" w:type="dxa"/>
          </w:tcPr>
          <w:p w14:paraId="623EAF19" w14:textId="77777777" w:rsidR="000D26E0" w:rsidRPr="00E00A30" w:rsidRDefault="000D26E0" w:rsidP="000D26E0">
            <w:pPr>
              <w:keepNext/>
              <w:keepLines/>
              <w:numPr>
                <w:ilvl w:val="0"/>
                <w:numId w:val="6"/>
              </w:numPr>
              <w:ind w:left="459"/>
              <w:jc w:val="both"/>
              <w:rPr>
                <w:rFonts w:ascii="Tahoma" w:hAnsi="Tahoma" w:cs="Tahoma"/>
                <w:b/>
              </w:rPr>
            </w:pPr>
            <w:r w:rsidRPr="00E00A30">
              <w:rPr>
                <w:rFonts w:ascii="Tahoma" w:hAnsi="Tahoma" w:cs="Tahoma"/>
              </w:rPr>
              <w:t>ne soglašam,</w:t>
            </w:r>
          </w:p>
        </w:tc>
      </w:tr>
    </w:tbl>
    <w:p w14:paraId="66C6A51A" w14:textId="77777777" w:rsidR="000D26E0" w:rsidRPr="00E00A30" w:rsidRDefault="000D26E0" w:rsidP="000D26E0">
      <w:pPr>
        <w:keepNext/>
        <w:keepLines/>
        <w:jc w:val="both"/>
        <w:rPr>
          <w:rFonts w:ascii="Tahoma" w:hAnsi="Tahoma" w:cs="Tahoma"/>
        </w:rPr>
      </w:pPr>
      <w:r w:rsidRPr="00E00A30">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6DB8D4C6" w14:textId="77777777" w:rsidR="000D26E0" w:rsidRPr="00E00A30" w:rsidRDefault="000D26E0" w:rsidP="000D26E0">
      <w:pPr>
        <w:keepNext/>
        <w:keepLines/>
        <w:tabs>
          <w:tab w:val="left" w:pos="5400"/>
        </w:tabs>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D26E0" w:rsidRPr="00E00A30" w14:paraId="12E9B7E4" w14:textId="77777777" w:rsidTr="003C5C9B">
        <w:trPr>
          <w:trHeight w:val="235"/>
        </w:trPr>
        <w:tc>
          <w:tcPr>
            <w:tcW w:w="3374" w:type="dxa"/>
            <w:tcBorders>
              <w:bottom w:val="single" w:sz="4" w:space="0" w:color="auto"/>
            </w:tcBorders>
          </w:tcPr>
          <w:p w14:paraId="66C79335" w14:textId="77777777" w:rsidR="000D26E0" w:rsidRPr="00E00A30" w:rsidRDefault="000D26E0" w:rsidP="000D26E0">
            <w:pPr>
              <w:keepNext/>
              <w:keepLines/>
              <w:jc w:val="both"/>
              <w:rPr>
                <w:rFonts w:ascii="Tahoma" w:hAnsi="Tahoma" w:cs="Tahoma"/>
                <w:snapToGrid w:val="0"/>
              </w:rPr>
            </w:pPr>
          </w:p>
        </w:tc>
        <w:tc>
          <w:tcPr>
            <w:tcW w:w="2977" w:type="dxa"/>
          </w:tcPr>
          <w:p w14:paraId="11674C05" w14:textId="77777777" w:rsidR="000D26E0" w:rsidRPr="00E00A30" w:rsidRDefault="000D26E0" w:rsidP="000D26E0">
            <w:pPr>
              <w:keepNext/>
              <w:keepLines/>
              <w:jc w:val="both"/>
              <w:rPr>
                <w:rFonts w:ascii="Tahoma" w:hAnsi="Tahoma" w:cs="Tahoma"/>
                <w:snapToGrid w:val="0"/>
              </w:rPr>
            </w:pPr>
          </w:p>
        </w:tc>
        <w:tc>
          <w:tcPr>
            <w:tcW w:w="3119" w:type="dxa"/>
            <w:tcBorders>
              <w:bottom w:val="single" w:sz="4" w:space="0" w:color="auto"/>
            </w:tcBorders>
          </w:tcPr>
          <w:p w14:paraId="42DC27A5" w14:textId="77777777" w:rsidR="000D26E0" w:rsidRPr="00E00A30" w:rsidRDefault="000D26E0" w:rsidP="000D26E0">
            <w:pPr>
              <w:keepNext/>
              <w:keepLines/>
              <w:jc w:val="both"/>
              <w:rPr>
                <w:rFonts w:ascii="Tahoma" w:hAnsi="Tahoma" w:cs="Tahoma"/>
                <w:snapToGrid w:val="0"/>
              </w:rPr>
            </w:pPr>
          </w:p>
        </w:tc>
      </w:tr>
      <w:tr w:rsidR="000D26E0" w:rsidRPr="00E00A30" w14:paraId="381E2208" w14:textId="77777777" w:rsidTr="003C5C9B">
        <w:trPr>
          <w:trHeight w:val="235"/>
        </w:trPr>
        <w:tc>
          <w:tcPr>
            <w:tcW w:w="3374" w:type="dxa"/>
            <w:tcBorders>
              <w:top w:val="single" w:sz="4" w:space="0" w:color="auto"/>
            </w:tcBorders>
          </w:tcPr>
          <w:p w14:paraId="2B405C3A"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kraj, datum</w:t>
            </w:r>
          </w:p>
        </w:tc>
        <w:tc>
          <w:tcPr>
            <w:tcW w:w="2977" w:type="dxa"/>
          </w:tcPr>
          <w:p w14:paraId="5F1EF1F6"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žig</w:t>
            </w:r>
          </w:p>
        </w:tc>
        <w:tc>
          <w:tcPr>
            <w:tcW w:w="3119" w:type="dxa"/>
            <w:tcBorders>
              <w:top w:val="single" w:sz="4" w:space="0" w:color="auto"/>
            </w:tcBorders>
          </w:tcPr>
          <w:p w14:paraId="413562DA" w14:textId="77777777" w:rsidR="000D26E0" w:rsidRPr="00E00A30" w:rsidRDefault="000D26E0" w:rsidP="000D26E0">
            <w:pPr>
              <w:keepNext/>
              <w:keepLines/>
              <w:jc w:val="center"/>
              <w:rPr>
                <w:rFonts w:ascii="Tahoma" w:hAnsi="Tahoma" w:cs="Tahoma"/>
                <w:snapToGrid w:val="0"/>
              </w:rPr>
            </w:pPr>
            <w:r w:rsidRPr="00E00A30">
              <w:rPr>
                <w:rFonts w:ascii="Tahoma" w:hAnsi="Tahoma" w:cs="Tahoma"/>
              </w:rPr>
              <w:t xml:space="preserve">ime in priimek ter </w:t>
            </w:r>
            <w:r w:rsidRPr="00E00A30">
              <w:rPr>
                <w:rFonts w:ascii="Tahoma" w:hAnsi="Tahoma" w:cs="Tahoma"/>
                <w:snapToGrid w:val="0"/>
              </w:rPr>
              <w:t>podpis odgovorne osebe podizvajalca</w:t>
            </w:r>
          </w:p>
        </w:tc>
      </w:tr>
    </w:tbl>
    <w:p w14:paraId="770C68C4" w14:textId="77777777" w:rsidR="000D26E0" w:rsidRPr="00E00A30" w:rsidRDefault="000D26E0" w:rsidP="000D26E0">
      <w:pPr>
        <w:keepNext/>
        <w:keepLines/>
        <w:jc w:val="both"/>
        <w:rPr>
          <w:rFonts w:ascii="Tahoma" w:hAnsi="Tahoma" w:cs="Tahoma"/>
        </w:rPr>
      </w:pPr>
    </w:p>
    <w:p w14:paraId="321C1B91" w14:textId="77777777" w:rsidR="000D26E0" w:rsidRPr="00E00A30" w:rsidRDefault="000D26E0" w:rsidP="000D26E0">
      <w:pPr>
        <w:keepNext/>
        <w:keepLines/>
        <w:tabs>
          <w:tab w:val="left" w:pos="284"/>
        </w:tabs>
        <w:jc w:val="both"/>
        <w:rPr>
          <w:rFonts w:ascii="Tahoma" w:hAnsi="Tahoma" w:cs="Tahoma"/>
          <w:i/>
          <w:sz w:val="16"/>
          <w:szCs w:val="16"/>
        </w:rPr>
      </w:pPr>
      <w:r w:rsidRPr="00E00A30">
        <w:rPr>
          <w:rFonts w:ascii="Tahoma" w:hAnsi="Tahoma" w:cs="Tahoma"/>
          <w:b/>
          <w:i/>
          <w:sz w:val="16"/>
          <w:szCs w:val="16"/>
        </w:rPr>
        <w:t>Opomba:</w:t>
      </w:r>
      <w:r w:rsidRPr="00E00A30">
        <w:rPr>
          <w:rFonts w:ascii="Tahoma" w:hAnsi="Tahoma" w:cs="Tahoma"/>
          <w:i/>
          <w:sz w:val="16"/>
          <w:szCs w:val="16"/>
        </w:rPr>
        <w:t xml:space="preserve"> </w:t>
      </w:r>
    </w:p>
    <w:p w14:paraId="7B5A66F5" w14:textId="77777777" w:rsidR="000D26E0" w:rsidRPr="00E00A30" w:rsidRDefault="000D26E0" w:rsidP="000D26E0">
      <w:pPr>
        <w:keepNext/>
        <w:keepLines/>
        <w:numPr>
          <w:ilvl w:val="0"/>
          <w:numId w:val="3"/>
        </w:numPr>
        <w:tabs>
          <w:tab w:val="clear" w:pos="360"/>
        </w:tabs>
        <w:ind w:left="284" w:hanging="218"/>
        <w:jc w:val="both"/>
        <w:rPr>
          <w:rFonts w:ascii="Tahoma" w:hAnsi="Tahoma" w:cs="Tahoma"/>
          <w:i/>
          <w:iCs/>
          <w:sz w:val="16"/>
          <w:szCs w:val="16"/>
        </w:rPr>
      </w:pPr>
      <w:r w:rsidRPr="00E00A30">
        <w:rPr>
          <w:rFonts w:ascii="Tahoma" w:hAnsi="Tahoma" w:cs="Tahoma"/>
          <w:i/>
          <w:iCs/>
          <w:sz w:val="16"/>
          <w:szCs w:val="16"/>
        </w:rPr>
        <w:t>Obrazec se izpolni za vsakega podizvajalca posebej.</w:t>
      </w:r>
    </w:p>
    <w:p w14:paraId="562CCAAD" w14:textId="77777777" w:rsidR="000D26E0" w:rsidRPr="00E00A30" w:rsidRDefault="000D26E0" w:rsidP="000D26E0">
      <w:pPr>
        <w:keepNext/>
        <w:keepLines/>
        <w:tabs>
          <w:tab w:val="left" w:pos="567"/>
          <w:tab w:val="left" w:pos="851"/>
          <w:tab w:val="left" w:pos="993"/>
        </w:tabs>
        <w:suppressAutoHyphens/>
        <w:jc w:val="both"/>
        <w:rPr>
          <w:rFonts w:ascii="Tahoma" w:hAnsi="Tahoma" w:cs="Tahoma"/>
          <w:b/>
          <w:i/>
          <w:sz w:val="16"/>
          <w:lang w:eastAsia="ar-SA"/>
        </w:rPr>
      </w:pPr>
    </w:p>
    <w:p w14:paraId="0F682A7D" w14:textId="77777777" w:rsidR="000D26E0" w:rsidRPr="00E00A30" w:rsidRDefault="000D26E0" w:rsidP="000D26E0">
      <w:pPr>
        <w:keepNext/>
        <w:keepLines/>
        <w:tabs>
          <w:tab w:val="left" w:pos="567"/>
          <w:tab w:val="left" w:pos="851"/>
          <w:tab w:val="left" w:pos="993"/>
        </w:tabs>
        <w:suppressAutoHyphens/>
        <w:jc w:val="both"/>
        <w:rPr>
          <w:rFonts w:ascii="Tahoma" w:hAnsi="Tahoma" w:cs="Tahoma"/>
          <w:i/>
          <w:lang w:eastAsia="ar-SA"/>
        </w:rPr>
      </w:pPr>
      <w:r w:rsidRPr="00E00A30">
        <w:rPr>
          <w:rFonts w:ascii="Tahoma" w:hAnsi="Tahoma" w:cs="Tahoma"/>
          <w:b/>
          <w:i/>
          <w:sz w:val="16"/>
          <w:lang w:eastAsia="ar-SA"/>
        </w:rPr>
        <w:t>Navodilo</w:t>
      </w:r>
      <w:r w:rsidRPr="00E00A30">
        <w:rPr>
          <w:rFonts w:ascii="Tahoma" w:hAnsi="Tahoma" w:cs="Tahoma"/>
          <w:i/>
          <w:sz w:val="16"/>
          <w:lang w:eastAsia="ar-SA"/>
        </w:rPr>
        <w:t>: Obrazec se po potrebi kopira!</w:t>
      </w:r>
    </w:p>
    <w:p w14:paraId="2A32B682" w14:textId="77777777" w:rsidR="000D26E0" w:rsidRPr="00E00A30" w:rsidRDefault="000D26E0" w:rsidP="000D26E0">
      <w:pPr>
        <w:keepNext/>
        <w:keepLines/>
        <w:tabs>
          <w:tab w:val="left" w:pos="567"/>
          <w:tab w:val="left" w:pos="851"/>
          <w:tab w:val="left" w:pos="993"/>
        </w:tabs>
        <w:suppressAutoHyphens/>
        <w:jc w:val="both"/>
        <w:rPr>
          <w:rFonts w:ascii="Tahoma" w:hAnsi="Tahoma" w:cs="Tahoma"/>
          <w:i/>
          <w:lang w:eastAsia="ar-SA"/>
        </w:rPr>
      </w:pPr>
    </w:p>
    <w:p w14:paraId="76905C6F" w14:textId="77777777" w:rsidR="000D26E0" w:rsidRPr="00E00A30" w:rsidRDefault="000D26E0" w:rsidP="000D26E0">
      <w:pPr>
        <w:keepNext/>
        <w:keepLines/>
        <w:rPr>
          <w:rFonts w:ascii="Tahoma" w:hAnsi="Tahoma" w:cs="Tahoma"/>
        </w:rPr>
      </w:pPr>
      <w:r w:rsidRPr="00E00A30">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D26E0" w:rsidRPr="00E00A30" w14:paraId="3FE125B2" w14:textId="77777777" w:rsidTr="003C5C9B">
        <w:tc>
          <w:tcPr>
            <w:tcW w:w="8008" w:type="dxa"/>
            <w:tcBorders>
              <w:top w:val="single" w:sz="4" w:space="0" w:color="auto"/>
              <w:bottom w:val="single" w:sz="4" w:space="0" w:color="auto"/>
            </w:tcBorders>
          </w:tcPr>
          <w:p w14:paraId="1B370BE8" w14:textId="77777777" w:rsidR="000D26E0" w:rsidRPr="00E00A30" w:rsidRDefault="000D26E0" w:rsidP="000D26E0">
            <w:pPr>
              <w:keepNext/>
              <w:keepLines/>
              <w:jc w:val="both"/>
              <w:outlineLvl w:val="1"/>
              <w:rPr>
                <w:rFonts w:ascii="Tahoma" w:hAnsi="Tahoma" w:cs="Tahoma"/>
                <w:b/>
              </w:rPr>
            </w:pPr>
            <w:bookmarkStart w:id="20" w:name="_Toc495914073"/>
            <w:r w:rsidRPr="00E00A30">
              <w:rPr>
                <w:rFonts w:ascii="Tahoma" w:hAnsi="Tahoma" w:cs="Tahoma"/>
                <w:b/>
              </w:rPr>
              <w:lastRenderedPageBreak/>
              <w:t>SEZNAM SUBJEKTOV, KATERIH ZMOGLJIVOST UPORABLJA PONUDNIK</w:t>
            </w:r>
            <w:bookmarkEnd w:id="20"/>
          </w:p>
        </w:tc>
        <w:tc>
          <w:tcPr>
            <w:tcW w:w="1418" w:type="dxa"/>
            <w:tcBorders>
              <w:top w:val="single" w:sz="4" w:space="0" w:color="auto"/>
              <w:bottom w:val="single" w:sz="4" w:space="0" w:color="auto"/>
            </w:tcBorders>
          </w:tcPr>
          <w:p w14:paraId="29D0873E" w14:textId="77777777" w:rsidR="000D26E0" w:rsidRPr="00E00A30" w:rsidRDefault="000D26E0" w:rsidP="000D26E0">
            <w:pPr>
              <w:keepNext/>
              <w:keepLines/>
              <w:jc w:val="both"/>
              <w:outlineLvl w:val="1"/>
              <w:rPr>
                <w:rFonts w:ascii="Tahoma" w:hAnsi="Tahoma" w:cs="Tahoma"/>
                <w:b/>
                <w:i/>
              </w:rPr>
            </w:pPr>
            <w:r w:rsidRPr="00E00A30">
              <w:rPr>
                <w:rFonts w:ascii="Tahoma" w:hAnsi="Tahoma" w:cs="Tahoma"/>
                <w:b/>
              </w:rPr>
              <w:t>Priloga 4/3</w:t>
            </w:r>
          </w:p>
        </w:tc>
      </w:tr>
    </w:tbl>
    <w:p w14:paraId="3B700524" w14:textId="77777777" w:rsidR="000D26E0" w:rsidRPr="00E00A30" w:rsidRDefault="000D26E0" w:rsidP="000D26E0">
      <w:pPr>
        <w:keepNext/>
        <w:keepLines/>
        <w:jc w:val="both"/>
        <w:rPr>
          <w:rFonts w:ascii="Tahoma" w:hAnsi="Tahoma" w:cs="Tahoma"/>
        </w:rPr>
      </w:pPr>
    </w:p>
    <w:p w14:paraId="538209FF" w14:textId="423EAB7E" w:rsidR="000D26E0" w:rsidRPr="00E00A30" w:rsidRDefault="0010694C" w:rsidP="000D26E0">
      <w:pPr>
        <w:keepNext/>
        <w:keepLines/>
        <w:jc w:val="both"/>
        <w:rPr>
          <w:rFonts w:ascii="Tahoma" w:hAnsi="Tahoma" w:cs="Tahoma"/>
          <w:b/>
          <w:noProof/>
        </w:rPr>
      </w:pPr>
      <w:r w:rsidRPr="00E00A30">
        <w:rPr>
          <w:rFonts w:ascii="Tahoma" w:hAnsi="Tahoma" w:cs="Tahoma"/>
          <w:b/>
          <w:noProof/>
        </w:rPr>
        <w:t>VKS-177/23 - Dobava in vgradnja dveh transformatorjev v TP 135 na CČN</w:t>
      </w:r>
    </w:p>
    <w:p w14:paraId="3EC66643" w14:textId="77777777" w:rsidR="000D26E0" w:rsidRPr="00E00A30" w:rsidRDefault="000D26E0" w:rsidP="000D26E0">
      <w:pPr>
        <w:keepNext/>
        <w:keepLines/>
        <w:jc w:val="both"/>
        <w:rPr>
          <w:rFonts w:ascii="Tahoma" w:hAnsi="Tahoma" w:cs="Tahoma"/>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811"/>
      </w:tblGrid>
      <w:tr w:rsidR="000D26E0" w:rsidRPr="00E00A30" w14:paraId="55A09FF4" w14:textId="77777777" w:rsidTr="00D5079E">
        <w:trPr>
          <w:trHeight w:val="385"/>
          <w:jc w:val="center"/>
        </w:trPr>
        <w:tc>
          <w:tcPr>
            <w:tcW w:w="3397" w:type="dxa"/>
          </w:tcPr>
          <w:p w14:paraId="5C4DDE06" w14:textId="77777777" w:rsidR="000D26E0" w:rsidRPr="00E00A30" w:rsidRDefault="000D26E0" w:rsidP="000D26E0">
            <w:pPr>
              <w:keepNext/>
              <w:keepLines/>
              <w:jc w:val="both"/>
              <w:rPr>
                <w:rFonts w:ascii="Tahoma" w:hAnsi="Tahoma" w:cs="Tahoma"/>
              </w:rPr>
            </w:pPr>
            <w:r w:rsidRPr="00E00A30">
              <w:rPr>
                <w:rFonts w:ascii="Tahoma" w:hAnsi="Tahoma" w:cs="Tahoma"/>
              </w:rPr>
              <w:t>NAZIV GOSPODARSKEGA SUBJEKTA</w:t>
            </w:r>
          </w:p>
          <w:p w14:paraId="324B632C" w14:textId="77777777" w:rsidR="000D26E0" w:rsidRPr="00E00A30" w:rsidRDefault="000D26E0" w:rsidP="000D26E0">
            <w:pPr>
              <w:keepNext/>
              <w:keepLines/>
              <w:jc w:val="both"/>
              <w:rPr>
                <w:rFonts w:ascii="Tahoma" w:hAnsi="Tahoma" w:cs="Tahoma"/>
              </w:rPr>
            </w:pPr>
          </w:p>
        </w:tc>
        <w:tc>
          <w:tcPr>
            <w:tcW w:w="5811" w:type="dxa"/>
          </w:tcPr>
          <w:p w14:paraId="11286468" w14:textId="77777777" w:rsidR="000D26E0" w:rsidRPr="00E00A30" w:rsidRDefault="000D26E0" w:rsidP="000D26E0">
            <w:pPr>
              <w:keepNext/>
              <w:keepLines/>
              <w:jc w:val="both"/>
              <w:rPr>
                <w:rFonts w:ascii="Tahoma" w:hAnsi="Tahoma" w:cs="Tahoma"/>
              </w:rPr>
            </w:pPr>
          </w:p>
        </w:tc>
      </w:tr>
      <w:tr w:rsidR="000D26E0" w:rsidRPr="00E00A30" w14:paraId="0F9888DE" w14:textId="77777777" w:rsidTr="00D5079E">
        <w:trPr>
          <w:jc w:val="center"/>
        </w:trPr>
        <w:tc>
          <w:tcPr>
            <w:tcW w:w="3397" w:type="dxa"/>
          </w:tcPr>
          <w:p w14:paraId="0E2539FF" w14:textId="77777777" w:rsidR="000D26E0" w:rsidRPr="00E00A30" w:rsidRDefault="000D26E0" w:rsidP="000D26E0">
            <w:pPr>
              <w:keepNext/>
              <w:keepLines/>
              <w:jc w:val="both"/>
              <w:rPr>
                <w:rFonts w:ascii="Tahoma" w:hAnsi="Tahoma" w:cs="Tahoma"/>
              </w:rPr>
            </w:pPr>
            <w:r w:rsidRPr="00E00A30">
              <w:rPr>
                <w:rFonts w:ascii="Tahoma" w:hAnsi="Tahoma" w:cs="Tahoma"/>
              </w:rPr>
              <w:t>POLNI NASLOV</w:t>
            </w:r>
          </w:p>
          <w:p w14:paraId="452EA3C2" w14:textId="77777777" w:rsidR="000D26E0" w:rsidRPr="00E00A30" w:rsidRDefault="000D26E0" w:rsidP="000D26E0">
            <w:pPr>
              <w:keepNext/>
              <w:keepLines/>
              <w:jc w:val="both"/>
              <w:rPr>
                <w:rFonts w:ascii="Tahoma" w:hAnsi="Tahoma" w:cs="Tahoma"/>
              </w:rPr>
            </w:pPr>
          </w:p>
        </w:tc>
        <w:tc>
          <w:tcPr>
            <w:tcW w:w="5811" w:type="dxa"/>
          </w:tcPr>
          <w:p w14:paraId="294D2531" w14:textId="77777777" w:rsidR="000D26E0" w:rsidRPr="00E00A30" w:rsidRDefault="000D26E0" w:rsidP="000D26E0">
            <w:pPr>
              <w:keepNext/>
              <w:keepLines/>
              <w:jc w:val="both"/>
              <w:rPr>
                <w:rFonts w:ascii="Tahoma" w:hAnsi="Tahoma" w:cs="Tahoma"/>
              </w:rPr>
            </w:pPr>
          </w:p>
        </w:tc>
      </w:tr>
      <w:tr w:rsidR="000D26E0" w:rsidRPr="00E00A30" w14:paraId="63BFABA7" w14:textId="77777777" w:rsidTr="00D5079E">
        <w:trPr>
          <w:jc w:val="center"/>
        </w:trPr>
        <w:tc>
          <w:tcPr>
            <w:tcW w:w="3397" w:type="dxa"/>
          </w:tcPr>
          <w:p w14:paraId="69C76BBC" w14:textId="77777777" w:rsidR="000D26E0" w:rsidRPr="00E00A30" w:rsidRDefault="000D26E0" w:rsidP="000D26E0">
            <w:pPr>
              <w:keepNext/>
              <w:keepLines/>
              <w:jc w:val="both"/>
              <w:rPr>
                <w:rFonts w:ascii="Tahoma" w:hAnsi="Tahoma" w:cs="Tahoma"/>
              </w:rPr>
            </w:pPr>
            <w:r w:rsidRPr="00E00A30">
              <w:rPr>
                <w:rFonts w:ascii="Tahoma" w:hAnsi="Tahoma" w:cs="Tahoma"/>
              </w:rPr>
              <w:t>TELEFON</w:t>
            </w:r>
          </w:p>
          <w:p w14:paraId="227D0941" w14:textId="77777777" w:rsidR="000D26E0" w:rsidRPr="00E00A30" w:rsidRDefault="000D26E0" w:rsidP="000D26E0">
            <w:pPr>
              <w:keepNext/>
              <w:keepLines/>
              <w:jc w:val="both"/>
              <w:rPr>
                <w:rFonts w:ascii="Tahoma" w:hAnsi="Tahoma" w:cs="Tahoma"/>
              </w:rPr>
            </w:pPr>
          </w:p>
        </w:tc>
        <w:tc>
          <w:tcPr>
            <w:tcW w:w="5811" w:type="dxa"/>
          </w:tcPr>
          <w:p w14:paraId="31D8C30E" w14:textId="77777777" w:rsidR="000D26E0" w:rsidRPr="00E00A30" w:rsidRDefault="000D26E0" w:rsidP="000D26E0">
            <w:pPr>
              <w:keepNext/>
              <w:keepLines/>
              <w:jc w:val="both"/>
              <w:rPr>
                <w:rFonts w:ascii="Tahoma" w:hAnsi="Tahoma" w:cs="Tahoma"/>
              </w:rPr>
            </w:pPr>
          </w:p>
        </w:tc>
      </w:tr>
      <w:tr w:rsidR="000D26E0" w:rsidRPr="00E00A30" w14:paraId="7495C34F" w14:textId="77777777" w:rsidTr="00D5079E">
        <w:trPr>
          <w:trHeight w:val="341"/>
          <w:jc w:val="center"/>
        </w:trPr>
        <w:tc>
          <w:tcPr>
            <w:tcW w:w="3397" w:type="dxa"/>
          </w:tcPr>
          <w:p w14:paraId="4B290F04" w14:textId="77777777" w:rsidR="000D26E0" w:rsidRPr="00E00A30" w:rsidRDefault="000D26E0" w:rsidP="000D26E0">
            <w:pPr>
              <w:keepNext/>
              <w:keepLines/>
              <w:jc w:val="both"/>
              <w:rPr>
                <w:rFonts w:ascii="Tahoma" w:hAnsi="Tahoma" w:cs="Tahoma"/>
              </w:rPr>
            </w:pPr>
            <w:r w:rsidRPr="00E00A30">
              <w:rPr>
                <w:rFonts w:ascii="Tahoma" w:hAnsi="Tahoma" w:cs="Tahoma"/>
              </w:rPr>
              <w:t>KONTAKTNA OSEBA</w:t>
            </w:r>
          </w:p>
        </w:tc>
        <w:tc>
          <w:tcPr>
            <w:tcW w:w="5811" w:type="dxa"/>
          </w:tcPr>
          <w:p w14:paraId="0131F522" w14:textId="77777777" w:rsidR="000D26E0" w:rsidRPr="00E00A30" w:rsidRDefault="000D26E0" w:rsidP="000D26E0">
            <w:pPr>
              <w:keepNext/>
              <w:keepLines/>
              <w:jc w:val="both"/>
              <w:rPr>
                <w:rFonts w:ascii="Tahoma" w:hAnsi="Tahoma" w:cs="Tahoma"/>
              </w:rPr>
            </w:pPr>
          </w:p>
        </w:tc>
      </w:tr>
      <w:tr w:rsidR="000D26E0" w:rsidRPr="00E00A30" w14:paraId="736118F7" w14:textId="77777777" w:rsidTr="00D5079E">
        <w:trPr>
          <w:jc w:val="center"/>
        </w:trPr>
        <w:tc>
          <w:tcPr>
            <w:tcW w:w="3397" w:type="dxa"/>
          </w:tcPr>
          <w:p w14:paraId="38E866D4" w14:textId="79D7C45B" w:rsidR="000D26E0" w:rsidRPr="00E00A30" w:rsidRDefault="00AA1CB4" w:rsidP="000D26E0">
            <w:pPr>
              <w:keepNext/>
              <w:keepLines/>
              <w:jc w:val="both"/>
              <w:rPr>
                <w:rFonts w:ascii="Tahoma" w:hAnsi="Tahoma" w:cs="Tahoma"/>
              </w:rPr>
            </w:pPr>
            <w:r w:rsidRPr="00AA1CB4">
              <w:rPr>
                <w:rFonts w:ascii="Tahoma" w:hAnsi="Tahoma" w:cs="Tahoma"/>
              </w:rPr>
              <w:t>VSE osebe, ki so člani upravnega, vodstvenega ali nadzornega organa gospodarskega subjekta ali ki imajo pooblastila za njegovo zastopanje ali odločanje ali nadzor v njem</w:t>
            </w:r>
            <w:r w:rsidRPr="00AA1CB4" w:rsidDel="00AA1CB4">
              <w:rPr>
                <w:rFonts w:ascii="Tahoma" w:hAnsi="Tahoma" w:cs="Tahoma"/>
              </w:rPr>
              <w:t xml:space="preserve"> </w:t>
            </w:r>
          </w:p>
        </w:tc>
        <w:tc>
          <w:tcPr>
            <w:tcW w:w="5811" w:type="dxa"/>
          </w:tcPr>
          <w:p w14:paraId="46BD9DF2" w14:textId="77777777" w:rsidR="000D26E0" w:rsidRPr="00E00A30" w:rsidRDefault="000D26E0" w:rsidP="000D26E0">
            <w:pPr>
              <w:keepNext/>
              <w:keepLines/>
              <w:jc w:val="both"/>
              <w:rPr>
                <w:rFonts w:ascii="Tahoma" w:hAnsi="Tahoma" w:cs="Tahoma"/>
              </w:rPr>
            </w:pPr>
          </w:p>
        </w:tc>
      </w:tr>
      <w:tr w:rsidR="000D26E0" w:rsidRPr="00E00A30" w14:paraId="1B98DFE1" w14:textId="77777777" w:rsidTr="00D5079E">
        <w:trPr>
          <w:jc w:val="center"/>
        </w:trPr>
        <w:tc>
          <w:tcPr>
            <w:tcW w:w="3397" w:type="dxa"/>
          </w:tcPr>
          <w:p w14:paraId="6F07A394" w14:textId="77777777" w:rsidR="000D26E0" w:rsidRPr="00E00A30" w:rsidRDefault="000D26E0" w:rsidP="000D26E0">
            <w:pPr>
              <w:keepNext/>
              <w:keepLines/>
              <w:jc w:val="both"/>
              <w:rPr>
                <w:rFonts w:ascii="Tahoma" w:hAnsi="Tahoma" w:cs="Tahoma"/>
              </w:rPr>
            </w:pPr>
            <w:r w:rsidRPr="00E00A30">
              <w:rPr>
                <w:rFonts w:ascii="Tahoma" w:hAnsi="Tahoma" w:cs="Tahoma"/>
              </w:rPr>
              <w:t>MATIČNA ŠTEVILKA</w:t>
            </w:r>
          </w:p>
        </w:tc>
        <w:tc>
          <w:tcPr>
            <w:tcW w:w="5811" w:type="dxa"/>
          </w:tcPr>
          <w:p w14:paraId="131B5BAE" w14:textId="77777777" w:rsidR="000D26E0" w:rsidRPr="00E00A30" w:rsidRDefault="000D26E0" w:rsidP="000D26E0">
            <w:pPr>
              <w:keepNext/>
              <w:keepLines/>
              <w:jc w:val="both"/>
              <w:rPr>
                <w:rFonts w:ascii="Tahoma" w:hAnsi="Tahoma" w:cs="Tahoma"/>
              </w:rPr>
            </w:pPr>
          </w:p>
        </w:tc>
      </w:tr>
      <w:tr w:rsidR="000D26E0" w:rsidRPr="00E00A30" w14:paraId="67B5839D" w14:textId="77777777" w:rsidTr="00D5079E">
        <w:trPr>
          <w:jc w:val="center"/>
        </w:trPr>
        <w:tc>
          <w:tcPr>
            <w:tcW w:w="3397" w:type="dxa"/>
          </w:tcPr>
          <w:p w14:paraId="52D18105" w14:textId="77777777" w:rsidR="000D26E0" w:rsidRPr="00E00A30" w:rsidRDefault="000D26E0" w:rsidP="000D26E0">
            <w:pPr>
              <w:keepNext/>
              <w:keepLines/>
              <w:jc w:val="both"/>
              <w:rPr>
                <w:rFonts w:ascii="Tahoma" w:hAnsi="Tahoma" w:cs="Tahoma"/>
              </w:rPr>
            </w:pPr>
            <w:r w:rsidRPr="00E00A30">
              <w:rPr>
                <w:rFonts w:ascii="Tahoma" w:hAnsi="Tahoma" w:cs="Tahoma"/>
              </w:rPr>
              <w:t>DAVČNA ŠTEVILKA</w:t>
            </w:r>
          </w:p>
        </w:tc>
        <w:tc>
          <w:tcPr>
            <w:tcW w:w="5811" w:type="dxa"/>
          </w:tcPr>
          <w:p w14:paraId="4A4F8531" w14:textId="77777777" w:rsidR="000D26E0" w:rsidRPr="00E00A30" w:rsidRDefault="000D26E0" w:rsidP="000D26E0">
            <w:pPr>
              <w:keepNext/>
              <w:keepLines/>
              <w:jc w:val="both"/>
              <w:rPr>
                <w:rFonts w:ascii="Tahoma" w:hAnsi="Tahoma" w:cs="Tahoma"/>
              </w:rPr>
            </w:pPr>
          </w:p>
        </w:tc>
      </w:tr>
      <w:tr w:rsidR="000D26E0" w:rsidRPr="00E00A30" w14:paraId="2FBEE263" w14:textId="77777777" w:rsidTr="00D5079E">
        <w:trPr>
          <w:jc w:val="center"/>
        </w:trPr>
        <w:tc>
          <w:tcPr>
            <w:tcW w:w="3397" w:type="dxa"/>
          </w:tcPr>
          <w:p w14:paraId="3986FD92" w14:textId="77777777" w:rsidR="000D26E0" w:rsidRPr="00E00A30" w:rsidRDefault="000D26E0" w:rsidP="000D26E0">
            <w:pPr>
              <w:keepNext/>
              <w:keepLines/>
              <w:jc w:val="both"/>
              <w:rPr>
                <w:rFonts w:ascii="Tahoma" w:hAnsi="Tahoma" w:cs="Tahoma"/>
              </w:rPr>
            </w:pPr>
            <w:r w:rsidRPr="00E00A30">
              <w:rPr>
                <w:rFonts w:ascii="Tahoma" w:hAnsi="Tahoma" w:cs="Tahoma"/>
              </w:rPr>
              <w:t>TRANSAKCIJSKI RAČUN in navedba banke</w:t>
            </w:r>
          </w:p>
          <w:p w14:paraId="0ABA9439" w14:textId="77777777" w:rsidR="000D26E0" w:rsidRPr="00E00A30" w:rsidRDefault="000D26E0" w:rsidP="000D26E0">
            <w:pPr>
              <w:keepNext/>
              <w:keepLines/>
              <w:jc w:val="both"/>
              <w:rPr>
                <w:rFonts w:ascii="Tahoma" w:hAnsi="Tahoma" w:cs="Tahoma"/>
              </w:rPr>
            </w:pPr>
          </w:p>
        </w:tc>
        <w:tc>
          <w:tcPr>
            <w:tcW w:w="5811" w:type="dxa"/>
          </w:tcPr>
          <w:p w14:paraId="32D4FB71" w14:textId="77777777" w:rsidR="000D26E0" w:rsidRPr="00E00A30" w:rsidRDefault="000D26E0" w:rsidP="000D26E0">
            <w:pPr>
              <w:keepNext/>
              <w:keepLines/>
              <w:jc w:val="both"/>
              <w:rPr>
                <w:rFonts w:ascii="Tahoma" w:hAnsi="Tahoma" w:cs="Tahoma"/>
              </w:rPr>
            </w:pPr>
          </w:p>
        </w:tc>
      </w:tr>
      <w:tr w:rsidR="000D26E0" w:rsidRPr="00E00A30" w14:paraId="5127F8F0" w14:textId="77777777" w:rsidTr="00D5079E">
        <w:trPr>
          <w:jc w:val="center"/>
        </w:trPr>
        <w:tc>
          <w:tcPr>
            <w:tcW w:w="3397" w:type="dxa"/>
            <w:vAlign w:val="center"/>
          </w:tcPr>
          <w:p w14:paraId="48FFBC9E" w14:textId="77777777" w:rsidR="000D26E0" w:rsidRPr="00E00A30" w:rsidRDefault="000D26E0" w:rsidP="000D26E0">
            <w:pPr>
              <w:keepNext/>
              <w:keepLines/>
              <w:rPr>
                <w:rFonts w:ascii="Tahoma" w:hAnsi="Tahoma" w:cs="Tahoma"/>
                <w:szCs w:val="18"/>
              </w:rPr>
            </w:pPr>
            <w:r w:rsidRPr="00E00A30">
              <w:rPr>
                <w:rFonts w:ascii="Tahoma" w:hAnsi="Tahoma" w:cs="Tahoma"/>
                <w:szCs w:val="18"/>
              </w:rPr>
              <w:t>Vsak del javnega naročila, za katere namerava ponudnik uporabiti zmogljivost gospodarskega subjekta</w:t>
            </w:r>
          </w:p>
        </w:tc>
        <w:tc>
          <w:tcPr>
            <w:tcW w:w="5811" w:type="dxa"/>
            <w:vAlign w:val="center"/>
          </w:tcPr>
          <w:p w14:paraId="15F3CC46" w14:textId="77777777" w:rsidR="000D26E0" w:rsidRPr="00E00A30" w:rsidRDefault="000D26E0" w:rsidP="000D26E0">
            <w:pPr>
              <w:keepNext/>
              <w:keepLines/>
              <w:rPr>
                <w:rFonts w:ascii="Tahoma" w:hAnsi="Tahoma" w:cs="Tahoma"/>
                <w:sz w:val="18"/>
                <w:szCs w:val="18"/>
              </w:rPr>
            </w:pPr>
          </w:p>
          <w:p w14:paraId="44F048DC" w14:textId="77777777" w:rsidR="000D26E0" w:rsidRPr="00E00A30" w:rsidRDefault="000D26E0" w:rsidP="000D26E0">
            <w:pPr>
              <w:keepNext/>
              <w:keepLines/>
              <w:rPr>
                <w:rFonts w:ascii="Tahoma" w:hAnsi="Tahoma" w:cs="Tahoma"/>
                <w:sz w:val="18"/>
                <w:szCs w:val="18"/>
              </w:rPr>
            </w:pPr>
          </w:p>
        </w:tc>
      </w:tr>
      <w:tr w:rsidR="000D26E0" w:rsidRPr="00E00A30" w14:paraId="106B6AEB" w14:textId="77777777" w:rsidTr="00D5079E">
        <w:trPr>
          <w:jc w:val="center"/>
        </w:trPr>
        <w:tc>
          <w:tcPr>
            <w:tcW w:w="3397" w:type="dxa"/>
            <w:vAlign w:val="center"/>
          </w:tcPr>
          <w:p w14:paraId="0585E0F0" w14:textId="77777777" w:rsidR="000D26E0" w:rsidRPr="00E00A30" w:rsidRDefault="000D26E0" w:rsidP="000D26E0">
            <w:pPr>
              <w:keepNext/>
              <w:keepLines/>
              <w:rPr>
                <w:rFonts w:ascii="Tahoma" w:hAnsi="Tahoma" w:cs="Tahoma"/>
                <w:szCs w:val="18"/>
              </w:rPr>
            </w:pPr>
            <w:r w:rsidRPr="00E00A30">
              <w:rPr>
                <w:rFonts w:ascii="Tahoma" w:hAnsi="Tahoma" w:cs="Tahoma"/>
                <w:szCs w:val="18"/>
              </w:rPr>
              <w:t>Količina/Delež (%) javnega naročila</w:t>
            </w:r>
          </w:p>
        </w:tc>
        <w:tc>
          <w:tcPr>
            <w:tcW w:w="5811" w:type="dxa"/>
            <w:vAlign w:val="center"/>
          </w:tcPr>
          <w:p w14:paraId="7C13112E" w14:textId="77777777" w:rsidR="000D26E0" w:rsidRPr="00E00A30" w:rsidRDefault="000D26E0" w:rsidP="000D26E0">
            <w:pPr>
              <w:keepNext/>
              <w:keepLines/>
              <w:rPr>
                <w:rFonts w:ascii="Tahoma" w:hAnsi="Tahoma" w:cs="Tahoma"/>
                <w:sz w:val="18"/>
                <w:szCs w:val="18"/>
              </w:rPr>
            </w:pPr>
          </w:p>
          <w:p w14:paraId="0287022F" w14:textId="77777777" w:rsidR="000D26E0" w:rsidRPr="00E00A30" w:rsidRDefault="000D26E0" w:rsidP="000D26E0">
            <w:pPr>
              <w:keepNext/>
              <w:keepLines/>
              <w:rPr>
                <w:rFonts w:ascii="Tahoma" w:hAnsi="Tahoma" w:cs="Tahoma"/>
                <w:sz w:val="18"/>
                <w:szCs w:val="18"/>
              </w:rPr>
            </w:pPr>
          </w:p>
        </w:tc>
      </w:tr>
      <w:tr w:rsidR="000D26E0" w:rsidRPr="00E00A30" w14:paraId="5DCA5416" w14:textId="77777777" w:rsidTr="00D5079E">
        <w:trPr>
          <w:jc w:val="center"/>
        </w:trPr>
        <w:tc>
          <w:tcPr>
            <w:tcW w:w="3397" w:type="dxa"/>
          </w:tcPr>
          <w:p w14:paraId="03F16270" w14:textId="77777777" w:rsidR="000D26E0" w:rsidRPr="00E00A30" w:rsidRDefault="000D26E0" w:rsidP="000D26E0">
            <w:pPr>
              <w:keepNext/>
              <w:keepLines/>
              <w:jc w:val="both"/>
              <w:rPr>
                <w:rFonts w:ascii="Tahoma" w:hAnsi="Tahoma" w:cs="Tahoma"/>
              </w:rPr>
            </w:pPr>
            <w:r w:rsidRPr="00E00A30">
              <w:rPr>
                <w:rFonts w:ascii="Tahoma" w:hAnsi="Tahoma" w:cs="Tahoma"/>
              </w:rPr>
              <w:t>VREDNOST DEL brez DDV</w:t>
            </w:r>
          </w:p>
          <w:p w14:paraId="5E5A1B7B" w14:textId="77777777" w:rsidR="000D26E0" w:rsidRPr="00E00A30" w:rsidRDefault="000D26E0" w:rsidP="000D26E0">
            <w:pPr>
              <w:keepNext/>
              <w:keepLines/>
              <w:jc w:val="both"/>
              <w:rPr>
                <w:rFonts w:ascii="Tahoma" w:hAnsi="Tahoma" w:cs="Tahoma"/>
              </w:rPr>
            </w:pPr>
          </w:p>
        </w:tc>
        <w:tc>
          <w:tcPr>
            <w:tcW w:w="5811" w:type="dxa"/>
          </w:tcPr>
          <w:p w14:paraId="41DD31BF" w14:textId="77777777" w:rsidR="000D26E0" w:rsidRPr="00E00A30" w:rsidRDefault="000D26E0" w:rsidP="000D26E0">
            <w:pPr>
              <w:keepNext/>
              <w:keepLines/>
              <w:jc w:val="both"/>
              <w:rPr>
                <w:rFonts w:ascii="Tahoma" w:hAnsi="Tahoma" w:cs="Tahoma"/>
              </w:rPr>
            </w:pPr>
          </w:p>
        </w:tc>
      </w:tr>
    </w:tbl>
    <w:p w14:paraId="3608B8D1" w14:textId="77777777" w:rsidR="000D26E0" w:rsidRPr="00E00A30" w:rsidRDefault="000D26E0" w:rsidP="000D26E0">
      <w:pPr>
        <w:keepNext/>
        <w:keepLines/>
        <w:tabs>
          <w:tab w:val="left" w:pos="567"/>
          <w:tab w:val="left" w:pos="851"/>
          <w:tab w:val="left" w:pos="993"/>
        </w:tabs>
        <w:suppressAutoHyphens/>
        <w:jc w:val="both"/>
        <w:rPr>
          <w:rFonts w:ascii="Tahoma" w:hAnsi="Tahoma" w:cs="Tahoma"/>
          <w:lang w:eastAsia="ar-SA"/>
        </w:rPr>
      </w:pPr>
    </w:p>
    <w:p w14:paraId="07A70830" w14:textId="77777777" w:rsidR="000D26E0" w:rsidRPr="00E00A30" w:rsidRDefault="000D26E0" w:rsidP="000D26E0">
      <w:pPr>
        <w:keepNext/>
        <w:keepLines/>
        <w:tabs>
          <w:tab w:val="left" w:pos="5400"/>
        </w:tabs>
        <w:rPr>
          <w:rFonts w:ascii="Tahoma" w:hAnsi="Tahoma" w:cs="Tahoma"/>
          <w:lang w:val="x-none" w:eastAsia="x-none"/>
        </w:rPr>
      </w:pPr>
      <w:r w:rsidRPr="00E00A30">
        <w:rPr>
          <w:rFonts w:ascii="Tahoma" w:hAnsi="Tahoma" w:cs="Tahoma"/>
          <w:lang w:val="x-none" w:eastAsia="x-none"/>
        </w:rPr>
        <w:t>Datum:.........................</w:t>
      </w:r>
      <w:r w:rsidRPr="00E00A30">
        <w:rPr>
          <w:rFonts w:ascii="Tahoma" w:hAnsi="Tahoma" w:cs="Tahoma"/>
          <w:lang w:val="x-none" w:eastAsia="x-none"/>
        </w:rPr>
        <w:tab/>
      </w:r>
    </w:p>
    <w:p w14:paraId="2DF1E03F" w14:textId="77777777" w:rsidR="000D26E0" w:rsidRPr="00E00A30" w:rsidRDefault="000D26E0" w:rsidP="000D26E0">
      <w:pPr>
        <w:keepNext/>
        <w:keepLines/>
        <w:tabs>
          <w:tab w:val="left" w:pos="5400"/>
        </w:tabs>
        <w:jc w:val="both"/>
        <w:rPr>
          <w:rFonts w:ascii="Tahoma" w:hAnsi="Tahoma" w:cs="Tahoma"/>
          <w:lang w:eastAsia="x-none"/>
        </w:rPr>
      </w:pPr>
    </w:p>
    <w:p w14:paraId="33349D51" w14:textId="77777777" w:rsidR="000D26E0" w:rsidRPr="00E00A30" w:rsidRDefault="000D26E0" w:rsidP="000D26E0">
      <w:pPr>
        <w:keepNext/>
        <w:keepLines/>
        <w:tabs>
          <w:tab w:val="left" w:pos="5400"/>
        </w:tabs>
        <w:jc w:val="both"/>
        <w:rPr>
          <w:rFonts w:ascii="Tahoma" w:hAnsi="Tahoma" w:cs="Tahoma"/>
          <w:lang w:eastAsia="x-none"/>
        </w:rPr>
      </w:pPr>
    </w:p>
    <w:p w14:paraId="0483EA65" w14:textId="77777777" w:rsidR="000D26E0" w:rsidRPr="00E00A30" w:rsidRDefault="000D26E0" w:rsidP="000D26E0">
      <w:pPr>
        <w:keepNext/>
        <w:keepLines/>
        <w:tabs>
          <w:tab w:val="left" w:pos="5400"/>
        </w:tabs>
        <w:jc w:val="both"/>
        <w:rPr>
          <w:rFonts w:ascii="Tahoma" w:hAnsi="Tahoma" w:cs="Tahoma"/>
          <w:lang w:eastAsia="x-none"/>
        </w:rPr>
      </w:pPr>
    </w:p>
    <w:p w14:paraId="53C3E07C" w14:textId="77777777" w:rsidR="000D26E0" w:rsidRPr="00E00A30" w:rsidRDefault="000D26E0" w:rsidP="000D26E0">
      <w:pPr>
        <w:keepNext/>
        <w:keepLines/>
        <w:tabs>
          <w:tab w:val="left" w:pos="5400"/>
        </w:tabs>
        <w:jc w:val="both"/>
        <w:rPr>
          <w:rFonts w:ascii="Tahoma" w:hAnsi="Tahoma" w:cs="Tahoma"/>
          <w:lang w:eastAsia="x-none"/>
        </w:rPr>
      </w:pPr>
    </w:p>
    <w:p w14:paraId="1C87CCF1" w14:textId="77777777" w:rsidR="000D26E0" w:rsidRPr="00E00A30" w:rsidRDefault="000D26E0" w:rsidP="000D26E0">
      <w:pPr>
        <w:keepNext/>
        <w:keepLines/>
        <w:tabs>
          <w:tab w:val="left" w:pos="5400"/>
        </w:tabs>
        <w:jc w:val="both"/>
        <w:rPr>
          <w:rFonts w:ascii="Tahoma" w:hAnsi="Tahoma" w:cs="Tahoma"/>
          <w:lang w:eastAsia="x-none"/>
        </w:rPr>
      </w:pPr>
    </w:p>
    <w:tbl>
      <w:tblPr>
        <w:tblW w:w="0" w:type="auto"/>
        <w:tblLook w:val="04A0" w:firstRow="1" w:lastRow="0" w:firstColumn="1" w:lastColumn="0" w:noHBand="0" w:noVBand="1"/>
      </w:tblPr>
      <w:tblGrid>
        <w:gridCol w:w="5423"/>
        <w:gridCol w:w="3958"/>
      </w:tblGrid>
      <w:tr w:rsidR="000D26E0" w:rsidRPr="00E00A30" w14:paraId="69EC6596" w14:textId="77777777" w:rsidTr="003C5C9B">
        <w:tc>
          <w:tcPr>
            <w:tcW w:w="5495" w:type="dxa"/>
            <w:shd w:val="clear" w:color="auto" w:fill="auto"/>
          </w:tcPr>
          <w:p w14:paraId="20CDEF80" w14:textId="77777777" w:rsidR="000D26E0" w:rsidRPr="00E00A30" w:rsidRDefault="000D26E0" w:rsidP="000D26E0">
            <w:pPr>
              <w:keepNext/>
              <w:keepLines/>
              <w:tabs>
                <w:tab w:val="left" w:pos="5400"/>
              </w:tabs>
              <w:jc w:val="both"/>
              <w:rPr>
                <w:rFonts w:ascii="Tahoma" w:hAnsi="Tahoma" w:cs="Tahoma"/>
                <w:snapToGrid w:val="0"/>
              </w:rPr>
            </w:pPr>
            <w:r w:rsidRPr="00E00A30">
              <w:rPr>
                <w:rFonts w:ascii="Tahoma" w:hAnsi="Tahoma" w:cs="Tahoma"/>
                <w:snapToGrid w:val="0"/>
              </w:rPr>
              <w:t xml:space="preserve">Ime in priimek odgovorne osebe </w:t>
            </w:r>
          </w:p>
          <w:p w14:paraId="1769D2F3" w14:textId="77777777" w:rsidR="000D26E0" w:rsidRPr="00E00A30" w:rsidRDefault="000D26E0" w:rsidP="000D26E0">
            <w:pPr>
              <w:keepNext/>
              <w:keepLines/>
              <w:tabs>
                <w:tab w:val="left" w:pos="5400"/>
              </w:tabs>
              <w:jc w:val="both"/>
              <w:rPr>
                <w:rFonts w:ascii="Tahoma" w:hAnsi="Tahoma" w:cs="Tahoma"/>
                <w:lang w:eastAsia="x-none"/>
              </w:rPr>
            </w:pPr>
            <w:r w:rsidRPr="00E00A30">
              <w:rPr>
                <w:rFonts w:ascii="Tahoma" w:hAnsi="Tahoma" w:cs="Tahoma"/>
                <w:snapToGrid w:val="0"/>
              </w:rPr>
              <w:t>ter podpis ponudnika:</w:t>
            </w:r>
          </w:p>
        </w:tc>
        <w:tc>
          <w:tcPr>
            <w:tcW w:w="3999" w:type="dxa"/>
            <w:shd w:val="clear" w:color="auto" w:fill="auto"/>
          </w:tcPr>
          <w:p w14:paraId="51CE78C3" w14:textId="77777777" w:rsidR="000D26E0" w:rsidRPr="00E00A30" w:rsidRDefault="000D26E0" w:rsidP="000D26E0">
            <w:pPr>
              <w:keepNext/>
              <w:keepLines/>
              <w:tabs>
                <w:tab w:val="left" w:pos="5400"/>
              </w:tabs>
              <w:jc w:val="both"/>
              <w:rPr>
                <w:rFonts w:ascii="Tahoma" w:hAnsi="Tahoma" w:cs="Tahoma"/>
                <w:snapToGrid w:val="0"/>
              </w:rPr>
            </w:pPr>
            <w:r w:rsidRPr="00E00A30">
              <w:rPr>
                <w:rFonts w:ascii="Tahoma" w:hAnsi="Tahoma" w:cs="Tahoma"/>
                <w:lang w:val="x-none" w:eastAsia="x-none"/>
              </w:rPr>
              <w:t xml:space="preserve">Ime in priimek </w:t>
            </w:r>
            <w:r w:rsidRPr="00E00A30">
              <w:rPr>
                <w:rFonts w:ascii="Tahoma" w:hAnsi="Tahoma" w:cs="Tahoma"/>
                <w:snapToGrid w:val="0"/>
              </w:rPr>
              <w:t xml:space="preserve">odgovorne osebe </w:t>
            </w:r>
          </w:p>
          <w:p w14:paraId="78FBAB6D" w14:textId="77777777" w:rsidR="000D26E0" w:rsidRPr="00E00A30" w:rsidRDefault="000D26E0" w:rsidP="000D26E0">
            <w:pPr>
              <w:keepNext/>
              <w:keepLines/>
              <w:tabs>
                <w:tab w:val="left" w:pos="5400"/>
              </w:tabs>
              <w:jc w:val="both"/>
              <w:rPr>
                <w:rFonts w:ascii="Tahoma" w:hAnsi="Tahoma" w:cs="Tahoma"/>
                <w:lang w:eastAsia="x-none"/>
              </w:rPr>
            </w:pPr>
            <w:r w:rsidRPr="00E00A30">
              <w:rPr>
                <w:rFonts w:ascii="Tahoma" w:hAnsi="Tahoma" w:cs="Tahoma"/>
                <w:snapToGrid w:val="0"/>
              </w:rPr>
              <w:t>ter podpis</w:t>
            </w:r>
            <w:r w:rsidRPr="00E00A30">
              <w:rPr>
                <w:rFonts w:ascii="Tahoma" w:hAnsi="Tahoma" w:cs="Tahoma"/>
                <w:lang w:eastAsia="x-none"/>
              </w:rPr>
              <w:t xml:space="preserve"> gospodarskega subjekta:</w:t>
            </w:r>
          </w:p>
        </w:tc>
      </w:tr>
    </w:tbl>
    <w:p w14:paraId="2D022866" w14:textId="77777777" w:rsidR="000D26E0" w:rsidRPr="00E00A30" w:rsidRDefault="000D26E0" w:rsidP="000D26E0">
      <w:pPr>
        <w:keepNext/>
        <w:keepLines/>
        <w:tabs>
          <w:tab w:val="left" w:pos="5400"/>
        </w:tabs>
        <w:rPr>
          <w:rFonts w:ascii="Tahoma" w:hAnsi="Tahoma" w:cs="Tahoma"/>
          <w:lang w:val="x-none" w:eastAsia="x-none"/>
        </w:rPr>
      </w:pPr>
    </w:p>
    <w:p w14:paraId="46D4A307" w14:textId="77777777" w:rsidR="000D26E0" w:rsidRPr="00E00A30" w:rsidRDefault="000D26E0" w:rsidP="000D26E0">
      <w:pPr>
        <w:keepNext/>
        <w:keepLines/>
        <w:tabs>
          <w:tab w:val="left" w:pos="5387"/>
        </w:tabs>
        <w:rPr>
          <w:rFonts w:ascii="Tahoma" w:hAnsi="Tahoma" w:cs="Tahoma"/>
          <w:lang w:val="x-none" w:eastAsia="x-none"/>
        </w:rPr>
      </w:pPr>
      <w:r w:rsidRPr="00E00A30">
        <w:rPr>
          <w:rFonts w:ascii="Tahoma" w:hAnsi="Tahoma" w:cs="Tahoma"/>
          <w:lang w:val="x-none" w:eastAsia="x-none"/>
        </w:rPr>
        <w:t>..........................................</w:t>
      </w:r>
      <w:r w:rsidRPr="00E00A30">
        <w:rPr>
          <w:rFonts w:ascii="Tahoma" w:hAnsi="Tahoma" w:cs="Tahoma"/>
          <w:lang w:val="x-none" w:eastAsia="x-none"/>
        </w:rPr>
        <w:tab/>
        <w:t>………………………………………………</w:t>
      </w:r>
    </w:p>
    <w:p w14:paraId="667F1271" w14:textId="77777777" w:rsidR="000D26E0" w:rsidRPr="00E00A30" w:rsidRDefault="000D26E0" w:rsidP="000D26E0">
      <w:pPr>
        <w:keepNext/>
        <w:keepLines/>
        <w:tabs>
          <w:tab w:val="left" w:pos="284"/>
        </w:tabs>
        <w:jc w:val="both"/>
        <w:rPr>
          <w:rFonts w:ascii="Tahoma" w:hAnsi="Tahoma" w:cs="Tahoma"/>
          <w:b/>
        </w:rPr>
      </w:pPr>
      <w:r w:rsidRPr="00E00A30">
        <w:rPr>
          <w:rFonts w:ascii="Tahoma" w:hAnsi="Tahoma" w:cs="Tahoma"/>
          <w:b/>
        </w:rPr>
        <w:tab/>
      </w:r>
      <w:r w:rsidRPr="00E00A30">
        <w:rPr>
          <w:rFonts w:ascii="Tahoma" w:hAnsi="Tahoma" w:cs="Tahoma"/>
          <w:b/>
        </w:rPr>
        <w:tab/>
        <w:t xml:space="preserve"> </w:t>
      </w:r>
      <w:r w:rsidRPr="00E00A30">
        <w:rPr>
          <w:rFonts w:ascii="Tahoma" w:hAnsi="Tahoma" w:cs="Tahoma"/>
        </w:rPr>
        <w:t xml:space="preserve">Žig: </w:t>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t>Žig:</w:t>
      </w:r>
    </w:p>
    <w:p w14:paraId="33F35D28" w14:textId="77777777" w:rsidR="000D26E0" w:rsidRPr="00E00A30" w:rsidRDefault="000D26E0" w:rsidP="000D26E0">
      <w:pPr>
        <w:keepNext/>
        <w:keepLines/>
        <w:jc w:val="both"/>
        <w:rPr>
          <w:rFonts w:ascii="Tahoma" w:hAnsi="Tahoma" w:cs="Tahoma"/>
        </w:rPr>
      </w:pPr>
    </w:p>
    <w:p w14:paraId="1A4994C9" w14:textId="77777777" w:rsidR="000D26E0" w:rsidRPr="00E00A30" w:rsidRDefault="000D26E0" w:rsidP="000D26E0">
      <w:pPr>
        <w:keepNext/>
        <w:keepLines/>
        <w:jc w:val="both"/>
        <w:rPr>
          <w:rFonts w:ascii="Tahoma" w:hAnsi="Tahoma" w:cs="Tahoma"/>
        </w:rPr>
      </w:pPr>
    </w:p>
    <w:p w14:paraId="13DDA0EA" w14:textId="77777777" w:rsidR="000D26E0" w:rsidRPr="00E00A30" w:rsidRDefault="000D26E0" w:rsidP="000D26E0">
      <w:pPr>
        <w:keepNext/>
        <w:keepLines/>
        <w:tabs>
          <w:tab w:val="left" w:pos="567"/>
          <w:tab w:val="left" w:pos="851"/>
          <w:tab w:val="left" w:pos="993"/>
        </w:tabs>
        <w:suppressAutoHyphens/>
        <w:jc w:val="both"/>
        <w:rPr>
          <w:rFonts w:ascii="Tahoma" w:hAnsi="Tahoma" w:cs="Tahoma"/>
          <w:i/>
          <w:lang w:eastAsia="ar-SA"/>
        </w:rPr>
      </w:pPr>
      <w:r w:rsidRPr="00E00A30">
        <w:rPr>
          <w:rFonts w:ascii="Tahoma" w:hAnsi="Tahoma" w:cs="Tahoma"/>
          <w:b/>
          <w:i/>
          <w:lang w:eastAsia="ar-SA"/>
        </w:rPr>
        <w:t>Navodilo</w:t>
      </w:r>
      <w:r w:rsidRPr="00E00A30">
        <w:rPr>
          <w:rFonts w:ascii="Tahoma" w:hAnsi="Tahoma" w:cs="Tahoma"/>
          <w:i/>
          <w:lang w:eastAsia="ar-SA"/>
        </w:rPr>
        <w:t>: Obrazec se po potrebi kopira!</w:t>
      </w:r>
    </w:p>
    <w:p w14:paraId="3872E5D5" w14:textId="77777777" w:rsidR="000D26E0" w:rsidRPr="00E00A30" w:rsidRDefault="000D26E0" w:rsidP="000D26E0">
      <w:pPr>
        <w:keepNext/>
        <w:keepLines/>
        <w:rPr>
          <w:rFonts w:ascii="Tahoma" w:hAnsi="Tahoma" w:cs="Tahoma"/>
        </w:rPr>
      </w:pPr>
    </w:p>
    <w:p w14:paraId="2AE7F864" w14:textId="77777777" w:rsidR="000D26E0" w:rsidRPr="00E00A30" w:rsidRDefault="000D26E0" w:rsidP="000D26E0">
      <w:pPr>
        <w:keepNext/>
        <w:keepLines/>
        <w:jc w:val="both"/>
        <w:rPr>
          <w:rFonts w:ascii="Tahoma" w:hAnsi="Tahoma" w:cs="Tahoma"/>
          <w:i/>
          <w:sz w:val="18"/>
          <w:szCs w:val="18"/>
        </w:rPr>
      </w:pPr>
    </w:p>
    <w:p w14:paraId="2030F044" w14:textId="77777777" w:rsidR="000D26E0" w:rsidRPr="00E00A30" w:rsidRDefault="000D26E0" w:rsidP="000D26E0">
      <w:pPr>
        <w:keepNext/>
        <w:keepLines/>
        <w:rPr>
          <w:rFonts w:ascii="Tahoma" w:hAnsi="Tahoma" w:cs="Tahoma"/>
          <w:i/>
          <w:sz w:val="16"/>
        </w:rPr>
      </w:pPr>
      <w:r w:rsidRPr="00E00A30">
        <w:rPr>
          <w:rFonts w:ascii="Tahoma" w:hAnsi="Tahoma" w:cs="Tahoma"/>
          <w:i/>
          <w:sz w:val="16"/>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D26E0" w:rsidRPr="00E00A30" w14:paraId="5EFD401E" w14:textId="77777777" w:rsidTr="003C5C9B">
        <w:tc>
          <w:tcPr>
            <w:tcW w:w="8008" w:type="dxa"/>
            <w:tcBorders>
              <w:top w:val="single" w:sz="4" w:space="0" w:color="auto"/>
              <w:bottom w:val="single" w:sz="4" w:space="0" w:color="auto"/>
            </w:tcBorders>
          </w:tcPr>
          <w:p w14:paraId="107E35AD" w14:textId="77777777" w:rsidR="000D26E0" w:rsidRPr="00E00A30" w:rsidRDefault="000D26E0" w:rsidP="000D26E0">
            <w:pPr>
              <w:keepNext/>
              <w:keepLines/>
              <w:rPr>
                <w:rFonts w:ascii="Tahoma" w:hAnsi="Tahoma" w:cs="Tahoma"/>
              </w:rPr>
            </w:pPr>
            <w:r w:rsidRPr="00E00A30">
              <w:rPr>
                <w:rFonts w:ascii="Tahoma" w:hAnsi="Tahoma" w:cs="Tahoma"/>
              </w:rPr>
              <w:lastRenderedPageBreak/>
              <w:br w:type="page"/>
            </w:r>
            <w:r w:rsidRPr="00E00A30">
              <w:rPr>
                <w:rFonts w:ascii="Tahoma" w:hAnsi="Tahoma" w:cs="Tahoma"/>
              </w:rPr>
              <w:br w:type="page"/>
            </w:r>
            <w:r w:rsidRPr="00E00A30">
              <w:rPr>
                <w:rFonts w:ascii="Tahoma" w:hAnsi="Tahoma" w:cs="Tahoma"/>
              </w:rPr>
              <w:br w:type="page"/>
              <w:t>DOKAZILO O KADRIH</w:t>
            </w:r>
          </w:p>
        </w:tc>
        <w:tc>
          <w:tcPr>
            <w:tcW w:w="1418" w:type="dxa"/>
            <w:tcBorders>
              <w:top w:val="single" w:sz="4" w:space="0" w:color="auto"/>
              <w:bottom w:val="single" w:sz="4" w:space="0" w:color="auto"/>
            </w:tcBorders>
          </w:tcPr>
          <w:p w14:paraId="54DDE093" w14:textId="77777777" w:rsidR="000D26E0" w:rsidRPr="00E00A30" w:rsidRDefault="000D26E0" w:rsidP="000D26E0">
            <w:pPr>
              <w:keepNext/>
              <w:keepLines/>
              <w:rPr>
                <w:rFonts w:ascii="Tahoma" w:hAnsi="Tahoma" w:cs="Tahoma"/>
                <w:b/>
                <w:i/>
              </w:rPr>
            </w:pPr>
            <w:r w:rsidRPr="00E00A30">
              <w:rPr>
                <w:rFonts w:ascii="Tahoma" w:hAnsi="Tahoma" w:cs="Tahoma"/>
                <w:b/>
                <w:i/>
              </w:rPr>
              <w:t>Priloga 5</w:t>
            </w:r>
          </w:p>
        </w:tc>
      </w:tr>
    </w:tbl>
    <w:p w14:paraId="34919B23" w14:textId="77777777" w:rsidR="000D26E0" w:rsidRPr="00E00A30" w:rsidRDefault="000D26E0" w:rsidP="000D26E0">
      <w:pPr>
        <w:keepNext/>
        <w:keepLines/>
        <w:rPr>
          <w:rFonts w:ascii="Tahoma" w:hAnsi="Tahoma" w:cs="Tahoma"/>
          <w:b/>
          <w:noProof/>
        </w:rPr>
      </w:pPr>
    </w:p>
    <w:p w14:paraId="50F95831" w14:textId="005B929C" w:rsidR="000D26E0" w:rsidRPr="00E00A30" w:rsidRDefault="0010694C" w:rsidP="000D26E0">
      <w:pPr>
        <w:keepNext/>
        <w:keepLines/>
        <w:jc w:val="center"/>
        <w:rPr>
          <w:rFonts w:ascii="Tahoma" w:hAnsi="Tahoma" w:cs="Tahoma"/>
          <w:i/>
        </w:rPr>
      </w:pPr>
      <w:r w:rsidRPr="00E00A30">
        <w:rPr>
          <w:rFonts w:ascii="Tahoma" w:hAnsi="Tahoma" w:cs="Tahoma"/>
          <w:b/>
          <w:noProof/>
        </w:rPr>
        <w:t>VKS-177/23 - Dobava in vgradnja dveh transformatorjev v TP 135 na CČN</w:t>
      </w:r>
      <w:r w:rsidR="000D26E0" w:rsidRPr="00E00A30">
        <w:rPr>
          <w:rFonts w:ascii="Tahoma" w:hAnsi="Tahoma" w:cs="Tahoma"/>
          <w:b/>
          <w:color w:val="000000"/>
          <w:sz w:val="22"/>
          <w:szCs w:val="22"/>
        </w:rPr>
        <w:t>,</w:t>
      </w:r>
    </w:p>
    <w:p w14:paraId="08B93EC6" w14:textId="77777777" w:rsidR="000D26E0" w:rsidRPr="00E00A30" w:rsidRDefault="000D26E0" w:rsidP="000D26E0">
      <w:pPr>
        <w:keepNext/>
        <w:keepLines/>
        <w:jc w:val="right"/>
        <w:rPr>
          <w:rFonts w:ascii="Tahoma" w:hAnsi="Tahoma" w:cs="Tahoma"/>
          <w:i/>
        </w:rPr>
      </w:pPr>
    </w:p>
    <w:p w14:paraId="45A9E5C8" w14:textId="77777777" w:rsidR="000D26E0" w:rsidRPr="00E00A30" w:rsidRDefault="000D26E0" w:rsidP="000D26E0">
      <w:pPr>
        <w:keepNext/>
        <w:keepLines/>
        <w:jc w:val="right"/>
        <w:rPr>
          <w:rFonts w:ascii="Tahoma" w:hAnsi="Tahoma" w:cs="Tahoma"/>
          <w:i/>
        </w:rPr>
      </w:pPr>
      <w:r w:rsidRPr="00E00A30">
        <w:rPr>
          <w:rFonts w:ascii="Tahoma" w:hAnsi="Tahoma" w:cs="Tahoma"/>
          <w:i/>
        </w:rPr>
        <w:t>……/…… (št. izvoda / št. vseh izvodov)</w:t>
      </w:r>
    </w:p>
    <w:p w14:paraId="21E0F7CF" w14:textId="77777777" w:rsidR="000D26E0" w:rsidRPr="00E00A30" w:rsidRDefault="000D26E0" w:rsidP="000D26E0">
      <w:pPr>
        <w:keepNext/>
        <w:keepLines/>
        <w:rPr>
          <w:rFonts w:ascii="Tahoma" w:hAnsi="Tahoma" w:cs="Tahoma"/>
          <w:b/>
        </w:rPr>
      </w:pPr>
    </w:p>
    <w:p w14:paraId="4E8F84FC" w14:textId="77777777" w:rsidR="000D26E0" w:rsidRPr="00E00A30" w:rsidRDefault="000D26E0" w:rsidP="000D26E0">
      <w:pPr>
        <w:keepNext/>
        <w:keepLines/>
        <w:rPr>
          <w:rFonts w:ascii="Tahoma" w:hAnsi="Tahoma" w:cs="Tahoma"/>
          <w:b/>
        </w:rPr>
      </w:pPr>
      <w:r w:rsidRPr="00E00A30">
        <w:rPr>
          <w:rFonts w:ascii="Tahoma" w:hAnsi="Tahoma" w:cs="Tahoma"/>
          <w:b/>
        </w:rPr>
        <w:t>GOSPODARSKI SUBJEKT (naziv in naslov):</w:t>
      </w:r>
    </w:p>
    <w:tbl>
      <w:tblPr>
        <w:tblW w:w="0" w:type="auto"/>
        <w:tblBorders>
          <w:bottom w:val="single" w:sz="4" w:space="0" w:color="auto"/>
        </w:tblBorders>
        <w:tblLook w:val="04A0" w:firstRow="1" w:lastRow="0" w:firstColumn="1" w:lastColumn="0" w:noHBand="0" w:noVBand="1"/>
      </w:tblPr>
      <w:tblGrid>
        <w:gridCol w:w="4606"/>
        <w:gridCol w:w="4606"/>
      </w:tblGrid>
      <w:tr w:rsidR="000D26E0" w:rsidRPr="00E00A30" w14:paraId="5ECD04D1" w14:textId="77777777" w:rsidTr="003C5C9B">
        <w:tc>
          <w:tcPr>
            <w:tcW w:w="4606" w:type="dxa"/>
            <w:tcBorders>
              <w:bottom w:val="single" w:sz="4" w:space="0" w:color="auto"/>
            </w:tcBorders>
            <w:shd w:val="clear" w:color="auto" w:fill="auto"/>
          </w:tcPr>
          <w:p w14:paraId="72ED87A4" w14:textId="77777777" w:rsidR="000D26E0" w:rsidRPr="00E00A30" w:rsidRDefault="000D26E0" w:rsidP="000D26E0">
            <w:pPr>
              <w:keepNext/>
              <w:keepLines/>
              <w:tabs>
                <w:tab w:val="left" w:pos="7371"/>
              </w:tabs>
              <w:jc w:val="both"/>
              <w:rPr>
                <w:rFonts w:ascii="Tahoma" w:hAnsi="Tahoma" w:cs="Tahoma"/>
                <w:b/>
                <w:sz w:val="24"/>
                <w:szCs w:val="24"/>
              </w:rPr>
            </w:pPr>
            <w:r w:rsidRPr="00E00A30" w:rsidDel="008F7614">
              <w:rPr>
                <w:rFonts w:ascii="Tahoma" w:hAnsi="Tahoma" w:cs="Tahoma"/>
                <w:b/>
                <w:sz w:val="24"/>
                <w:szCs w:val="24"/>
              </w:rPr>
              <w:t xml:space="preserve"> </w:t>
            </w:r>
          </w:p>
        </w:tc>
        <w:tc>
          <w:tcPr>
            <w:tcW w:w="4606" w:type="dxa"/>
            <w:tcBorders>
              <w:bottom w:val="single" w:sz="4" w:space="0" w:color="auto"/>
            </w:tcBorders>
            <w:shd w:val="clear" w:color="auto" w:fill="auto"/>
          </w:tcPr>
          <w:p w14:paraId="1D79A574" w14:textId="77777777" w:rsidR="000D26E0" w:rsidRPr="00E00A30" w:rsidRDefault="000D26E0" w:rsidP="000D26E0">
            <w:pPr>
              <w:keepNext/>
              <w:keepLines/>
              <w:tabs>
                <w:tab w:val="left" w:pos="7371"/>
              </w:tabs>
              <w:jc w:val="both"/>
              <w:rPr>
                <w:rFonts w:ascii="Tahoma" w:hAnsi="Tahoma" w:cs="Tahoma"/>
                <w:b/>
                <w:sz w:val="24"/>
                <w:szCs w:val="24"/>
              </w:rPr>
            </w:pPr>
          </w:p>
        </w:tc>
      </w:tr>
      <w:tr w:rsidR="000D26E0" w:rsidRPr="00E00A30" w14:paraId="6A6C47E4" w14:textId="77777777" w:rsidTr="003C5C9B">
        <w:tc>
          <w:tcPr>
            <w:tcW w:w="4606" w:type="dxa"/>
            <w:tcBorders>
              <w:top w:val="single" w:sz="4" w:space="0" w:color="auto"/>
            </w:tcBorders>
            <w:shd w:val="clear" w:color="auto" w:fill="auto"/>
          </w:tcPr>
          <w:p w14:paraId="7A3EB02C" w14:textId="77777777" w:rsidR="000D26E0" w:rsidRPr="00E00A30" w:rsidRDefault="000D26E0" w:rsidP="000D26E0">
            <w:pPr>
              <w:keepNext/>
              <w:keepLines/>
              <w:tabs>
                <w:tab w:val="left" w:pos="7371"/>
              </w:tabs>
              <w:jc w:val="both"/>
              <w:rPr>
                <w:rFonts w:ascii="Tahoma" w:hAnsi="Tahoma" w:cs="Tahoma"/>
                <w:b/>
                <w:sz w:val="24"/>
                <w:szCs w:val="24"/>
              </w:rPr>
            </w:pPr>
          </w:p>
        </w:tc>
        <w:tc>
          <w:tcPr>
            <w:tcW w:w="4606" w:type="dxa"/>
            <w:tcBorders>
              <w:top w:val="single" w:sz="4" w:space="0" w:color="auto"/>
            </w:tcBorders>
            <w:shd w:val="clear" w:color="auto" w:fill="auto"/>
          </w:tcPr>
          <w:p w14:paraId="51F9778D" w14:textId="77777777" w:rsidR="000D26E0" w:rsidRPr="00E00A30" w:rsidRDefault="000D26E0" w:rsidP="000D26E0">
            <w:pPr>
              <w:keepNext/>
              <w:keepLines/>
              <w:tabs>
                <w:tab w:val="left" w:pos="7371"/>
              </w:tabs>
              <w:jc w:val="both"/>
              <w:rPr>
                <w:rFonts w:ascii="Tahoma" w:hAnsi="Tahoma" w:cs="Tahoma"/>
                <w:b/>
                <w:sz w:val="24"/>
                <w:szCs w:val="24"/>
              </w:rPr>
            </w:pPr>
          </w:p>
        </w:tc>
      </w:tr>
    </w:tbl>
    <w:p w14:paraId="570EF6B4" w14:textId="77777777" w:rsidR="000D26E0" w:rsidRPr="00E00A30" w:rsidRDefault="000D26E0" w:rsidP="000D26E0">
      <w:pPr>
        <w:keepNext/>
        <w:keepLines/>
        <w:rPr>
          <w:rFonts w:ascii="Tahoma" w:hAnsi="Tahoma" w:cs="Tahoma"/>
        </w:rPr>
      </w:pPr>
    </w:p>
    <w:p w14:paraId="741B4169" w14:textId="77777777" w:rsidR="000D26E0" w:rsidRPr="00E00A30" w:rsidRDefault="000D26E0" w:rsidP="000D26E0">
      <w:pPr>
        <w:keepNext/>
        <w:keepLines/>
        <w:jc w:val="both"/>
        <w:rPr>
          <w:rFonts w:ascii="Tahoma" w:hAnsi="Tahoma" w:cs="Tahoma"/>
        </w:rPr>
      </w:pPr>
      <w:r w:rsidRPr="00E00A30">
        <w:rPr>
          <w:rFonts w:ascii="Tahoma" w:hAnsi="Tahoma" w:cs="Tahoma"/>
        </w:rPr>
        <w:t>SEZNAM PRIJAVLJENIH DELAVCEV</w:t>
      </w:r>
    </w:p>
    <w:p w14:paraId="54A95A2C" w14:textId="77777777" w:rsidR="000D26E0" w:rsidRPr="00E00A30" w:rsidRDefault="000D26E0" w:rsidP="000D26E0">
      <w:pPr>
        <w:keepNext/>
        <w:keepLines/>
        <w:jc w:val="both"/>
        <w:rPr>
          <w:rFonts w:ascii="Tahoma" w:hAnsi="Tahoma" w:cs="Tahoma"/>
        </w:rPr>
      </w:pPr>
      <w:r w:rsidRPr="00E00A30">
        <w:rPr>
          <w:rFonts w:ascii="Tahoma" w:hAnsi="Tahoma" w:cs="Tahoma"/>
        </w:rPr>
        <w:t>Poimenski seznam ljudi, ki bodo delali na objektu:</w:t>
      </w:r>
    </w:p>
    <w:p w14:paraId="7FF51BBA" w14:textId="77777777" w:rsidR="000D26E0" w:rsidRPr="00E00A30" w:rsidRDefault="000D26E0" w:rsidP="000D26E0">
      <w:pPr>
        <w:keepNext/>
        <w:keepLines/>
        <w:jc w:val="both"/>
        <w:rPr>
          <w:rFonts w:ascii="Tahoma" w:hAnsi="Tahoma" w:cs="Tahoma"/>
        </w:rPr>
      </w:pPr>
    </w:p>
    <w:tbl>
      <w:tblPr>
        <w:tblW w:w="9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3"/>
        <w:gridCol w:w="3660"/>
        <w:gridCol w:w="2222"/>
        <w:gridCol w:w="2222"/>
      </w:tblGrid>
      <w:tr w:rsidR="000D26E0" w:rsidRPr="00E00A30" w14:paraId="2FC1E3BF" w14:textId="77777777" w:rsidTr="003C5C9B">
        <w:trPr>
          <w:trHeight w:val="514"/>
        </w:trPr>
        <w:tc>
          <w:tcPr>
            <w:tcW w:w="1043" w:type="dxa"/>
            <w:tcBorders>
              <w:top w:val="single" w:sz="4" w:space="0" w:color="auto"/>
              <w:left w:val="single" w:sz="4" w:space="0" w:color="auto"/>
              <w:bottom w:val="single" w:sz="4" w:space="0" w:color="auto"/>
              <w:right w:val="single" w:sz="4" w:space="0" w:color="auto"/>
            </w:tcBorders>
            <w:vAlign w:val="center"/>
            <w:hideMark/>
          </w:tcPr>
          <w:p w14:paraId="7935B54A" w14:textId="77777777" w:rsidR="000D26E0" w:rsidRPr="00E00A30" w:rsidRDefault="000D26E0" w:rsidP="000D26E0">
            <w:pPr>
              <w:keepNext/>
              <w:keepLines/>
              <w:jc w:val="center"/>
              <w:rPr>
                <w:rFonts w:ascii="Tahoma" w:hAnsi="Tahoma" w:cs="Tahoma"/>
              </w:rPr>
            </w:pPr>
            <w:r w:rsidRPr="00E00A30">
              <w:rPr>
                <w:rFonts w:ascii="Tahoma" w:hAnsi="Tahoma" w:cs="Tahoma"/>
              </w:rPr>
              <w:t>Zap. št.</w:t>
            </w:r>
          </w:p>
        </w:tc>
        <w:tc>
          <w:tcPr>
            <w:tcW w:w="3660" w:type="dxa"/>
            <w:tcBorders>
              <w:top w:val="single" w:sz="4" w:space="0" w:color="auto"/>
              <w:left w:val="single" w:sz="4" w:space="0" w:color="auto"/>
              <w:bottom w:val="single" w:sz="4" w:space="0" w:color="auto"/>
              <w:right w:val="single" w:sz="4" w:space="0" w:color="auto"/>
            </w:tcBorders>
            <w:vAlign w:val="center"/>
            <w:hideMark/>
          </w:tcPr>
          <w:p w14:paraId="1C78C881" w14:textId="77777777" w:rsidR="000D26E0" w:rsidRPr="00E00A30" w:rsidRDefault="000D26E0" w:rsidP="000D26E0">
            <w:pPr>
              <w:keepNext/>
              <w:keepLines/>
              <w:jc w:val="center"/>
              <w:rPr>
                <w:rFonts w:ascii="Tahoma" w:hAnsi="Tahoma" w:cs="Tahoma"/>
              </w:rPr>
            </w:pPr>
            <w:r w:rsidRPr="00E00A30">
              <w:rPr>
                <w:rFonts w:ascii="Tahoma" w:hAnsi="Tahoma" w:cs="Tahoma"/>
              </w:rPr>
              <w:t>Ime in priimek</w:t>
            </w:r>
          </w:p>
        </w:tc>
        <w:tc>
          <w:tcPr>
            <w:tcW w:w="2222" w:type="dxa"/>
            <w:tcBorders>
              <w:top w:val="single" w:sz="4" w:space="0" w:color="auto"/>
              <w:left w:val="single" w:sz="4" w:space="0" w:color="auto"/>
              <w:bottom w:val="single" w:sz="4" w:space="0" w:color="auto"/>
              <w:right w:val="single" w:sz="4" w:space="0" w:color="auto"/>
            </w:tcBorders>
            <w:vAlign w:val="center"/>
            <w:hideMark/>
          </w:tcPr>
          <w:p w14:paraId="60B0B0A3" w14:textId="77777777" w:rsidR="000D26E0" w:rsidRPr="00E00A30" w:rsidRDefault="000D26E0" w:rsidP="000D26E0">
            <w:pPr>
              <w:keepNext/>
              <w:keepLines/>
              <w:jc w:val="center"/>
              <w:rPr>
                <w:rFonts w:ascii="Tahoma" w:hAnsi="Tahoma" w:cs="Tahoma"/>
              </w:rPr>
            </w:pPr>
            <w:r w:rsidRPr="00E00A30">
              <w:rPr>
                <w:rFonts w:ascii="Tahoma" w:hAnsi="Tahoma" w:cs="Tahoma"/>
              </w:rPr>
              <w:t>Delodajalec</w:t>
            </w:r>
          </w:p>
        </w:tc>
        <w:tc>
          <w:tcPr>
            <w:tcW w:w="2222" w:type="dxa"/>
            <w:tcBorders>
              <w:top w:val="single" w:sz="4" w:space="0" w:color="auto"/>
              <w:left w:val="single" w:sz="4" w:space="0" w:color="auto"/>
              <w:bottom w:val="single" w:sz="4" w:space="0" w:color="auto"/>
              <w:right w:val="single" w:sz="4" w:space="0" w:color="auto"/>
            </w:tcBorders>
            <w:vAlign w:val="center"/>
          </w:tcPr>
          <w:p w14:paraId="75754AC2" w14:textId="77777777" w:rsidR="000D26E0" w:rsidRPr="00E00A30" w:rsidRDefault="000D26E0" w:rsidP="000D26E0">
            <w:pPr>
              <w:keepNext/>
              <w:keepLines/>
              <w:jc w:val="center"/>
              <w:rPr>
                <w:rFonts w:ascii="Tahoma" w:hAnsi="Tahoma" w:cs="Tahoma"/>
              </w:rPr>
            </w:pPr>
            <w:r w:rsidRPr="00E00A30">
              <w:rPr>
                <w:rFonts w:ascii="Tahoma" w:hAnsi="Tahoma" w:cs="Tahoma"/>
              </w:rPr>
              <w:t>Funkcija</w:t>
            </w:r>
          </w:p>
        </w:tc>
      </w:tr>
      <w:tr w:rsidR="000D26E0" w:rsidRPr="00E00A30" w14:paraId="530BED3C" w14:textId="77777777" w:rsidTr="003C5C9B">
        <w:trPr>
          <w:trHeight w:val="503"/>
        </w:trPr>
        <w:tc>
          <w:tcPr>
            <w:tcW w:w="1043" w:type="dxa"/>
            <w:tcBorders>
              <w:top w:val="single" w:sz="4" w:space="0" w:color="auto"/>
              <w:left w:val="single" w:sz="4" w:space="0" w:color="auto"/>
              <w:bottom w:val="single" w:sz="4" w:space="0" w:color="auto"/>
              <w:right w:val="single" w:sz="4" w:space="0" w:color="auto"/>
            </w:tcBorders>
            <w:vAlign w:val="center"/>
          </w:tcPr>
          <w:p w14:paraId="3C4AE630" w14:textId="77777777" w:rsidR="000D26E0" w:rsidRPr="00E00A30" w:rsidRDefault="000D26E0" w:rsidP="000D26E0">
            <w:pPr>
              <w:keepNext/>
              <w:keepLines/>
              <w:jc w:val="center"/>
              <w:rPr>
                <w:rFonts w:ascii="Tahoma" w:hAnsi="Tahoma" w:cs="Tahoma"/>
              </w:rPr>
            </w:pPr>
            <w:r w:rsidRPr="00E00A30">
              <w:rPr>
                <w:rFonts w:ascii="Tahoma" w:hAnsi="Tahoma" w:cs="Tahoma"/>
              </w:rPr>
              <w:t>1</w:t>
            </w:r>
          </w:p>
        </w:tc>
        <w:tc>
          <w:tcPr>
            <w:tcW w:w="3660" w:type="dxa"/>
            <w:tcBorders>
              <w:top w:val="single" w:sz="4" w:space="0" w:color="auto"/>
              <w:left w:val="single" w:sz="4" w:space="0" w:color="auto"/>
              <w:bottom w:val="single" w:sz="4" w:space="0" w:color="auto"/>
              <w:right w:val="single" w:sz="4" w:space="0" w:color="auto"/>
            </w:tcBorders>
          </w:tcPr>
          <w:p w14:paraId="206D8413" w14:textId="77777777" w:rsidR="000D26E0" w:rsidRPr="00E00A30" w:rsidRDefault="000D26E0" w:rsidP="000D26E0">
            <w:pPr>
              <w:keepNext/>
              <w:keepLines/>
              <w:jc w:val="both"/>
              <w:rPr>
                <w:rFonts w:ascii="Tahoma" w:hAnsi="Tahoma" w:cs="Tahoma"/>
              </w:rPr>
            </w:pPr>
          </w:p>
          <w:p w14:paraId="24708F11"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0D2D4191"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1C39089B" w14:textId="77777777" w:rsidR="000D26E0" w:rsidRPr="00E00A30" w:rsidRDefault="000D26E0" w:rsidP="000D26E0">
            <w:pPr>
              <w:keepNext/>
              <w:keepLines/>
              <w:rPr>
                <w:rFonts w:ascii="Tahoma" w:hAnsi="Tahoma" w:cs="Tahoma"/>
              </w:rPr>
            </w:pPr>
            <w:r w:rsidRPr="00E00A30">
              <w:rPr>
                <w:rFonts w:ascii="Tahoma" w:hAnsi="Tahoma" w:cs="Tahoma"/>
              </w:rPr>
              <w:t>Vodja del za</w:t>
            </w:r>
            <w:r w:rsidRPr="00E00A30">
              <w:rPr>
                <w:rFonts w:ascii="Tahoma" w:hAnsi="Tahoma" w:cs="Tahoma"/>
                <w:bCs/>
                <w:iCs/>
              </w:rPr>
              <w:t xml:space="preserve"> dobavo in montažo transformatorja</w:t>
            </w:r>
          </w:p>
        </w:tc>
      </w:tr>
      <w:tr w:rsidR="000D26E0" w:rsidRPr="00E00A30" w14:paraId="1F7A2939" w14:textId="77777777" w:rsidTr="003C5C9B">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0B990937" w14:textId="77777777" w:rsidR="000D26E0" w:rsidRPr="00E00A30" w:rsidRDefault="000D26E0" w:rsidP="000D26E0">
            <w:pPr>
              <w:keepNext/>
              <w:keepLines/>
              <w:jc w:val="center"/>
              <w:rPr>
                <w:rFonts w:ascii="Tahoma" w:hAnsi="Tahoma" w:cs="Tahoma"/>
              </w:rPr>
            </w:pPr>
            <w:r w:rsidRPr="00E00A30">
              <w:rPr>
                <w:rFonts w:ascii="Tahoma" w:hAnsi="Tahoma" w:cs="Tahoma"/>
              </w:rPr>
              <w:t>2</w:t>
            </w:r>
          </w:p>
        </w:tc>
        <w:tc>
          <w:tcPr>
            <w:tcW w:w="3660" w:type="dxa"/>
            <w:tcBorders>
              <w:top w:val="single" w:sz="4" w:space="0" w:color="auto"/>
              <w:left w:val="single" w:sz="4" w:space="0" w:color="auto"/>
              <w:bottom w:val="single" w:sz="4" w:space="0" w:color="auto"/>
              <w:right w:val="single" w:sz="4" w:space="0" w:color="auto"/>
            </w:tcBorders>
          </w:tcPr>
          <w:p w14:paraId="09034479" w14:textId="77777777" w:rsidR="000D26E0" w:rsidRPr="00E00A30" w:rsidRDefault="000D26E0" w:rsidP="000D26E0">
            <w:pPr>
              <w:keepNext/>
              <w:keepLines/>
              <w:jc w:val="both"/>
              <w:rPr>
                <w:rFonts w:ascii="Tahoma" w:hAnsi="Tahoma" w:cs="Tahoma"/>
              </w:rPr>
            </w:pPr>
          </w:p>
          <w:p w14:paraId="5D667FFE"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4049094B"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4CF649CD" w14:textId="77777777" w:rsidR="000D26E0" w:rsidRPr="00E00A30" w:rsidRDefault="000D26E0" w:rsidP="000D26E0">
            <w:pPr>
              <w:keepNext/>
              <w:keepLines/>
              <w:rPr>
                <w:rFonts w:ascii="Tahoma" w:hAnsi="Tahoma" w:cs="Tahoma"/>
              </w:rPr>
            </w:pPr>
            <w:r w:rsidRPr="00E00A30">
              <w:rPr>
                <w:rFonts w:ascii="Tahoma" w:hAnsi="Tahoma" w:cs="Tahoma"/>
              </w:rPr>
              <w:t xml:space="preserve">Vodja del </w:t>
            </w:r>
            <w:r w:rsidRPr="00E00A30">
              <w:rPr>
                <w:rFonts w:ascii="Tahoma" w:hAnsi="Tahoma" w:cs="Tahoma"/>
                <w:bCs/>
                <w:iCs/>
              </w:rPr>
              <w:t>za spuščanje v pogon transformatorja</w:t>
            </w:r>
          </w:p>
        </w:tc>
      </w:tr>
      <w:tr w:rsidR="000D26E0" w:rsidRPr="00E00A30" w14:paraId="369FB3F9" w14:textId="77777777" w:rsidTr="003C5C9B">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2C8C2AD4" w14:textId="77777777" w:rsidR="000D26E0" w:rsidRPr="00E00A30" w:rsidRDefault="000D26E0" w:rsidP="000D26E0">
            <w:pPr>
              <w:keepNext/>
              <w:keepLines/>
              <w:jc w:val="center"/>
              <w:rPr>
                <w:rFonts w:ascii="Tahoma" w:hAnsi="Tahoma" w:cs="Tahoma"/>
              </w:rPr>
            </w:pPr>
            <w:r w:rsidRPr="00E00A30">
              <w:rPr>
                <w:rFonts w:ascii="Tahoma" w:hAnsi="Tahoma" w:cs="Tahoma"/>
              </w:rPr>
              <w:t>3</w:t>
            </w:r>
          </w:p>
        </w:tc>
        <w:tc>
          <w:tcPr>
            <w:tcW w:w="3660" w:type="dxa"/>
            <w:tcBorders>
              <w:top w:val="single" w:sz="4" w:space="0" w:color="auto"/>
              <w:left w:val="single" w:sz="4" w:space="0" w:color="auto"/>
              <w:bottom w:val="single" w:sz="4" w:space="0" w:color="auto"/>
              <w:right w:val="single" w:sz="4" w:space="0" w:color="auto"/>
            </w:tcBorders>
          </w:tcPr>
          <w:p w14:paraId="1853C68F" w14:textId="77777777" w:rsidR="000D26E0" w:rsidRPr="00E00A30" w:rsidRDefault="000D26E0" w:rsidP="000D26E0">
            <w:pPr>
              <w:keepNext/>
              <w:keepLines/>
              <w:jc w:val="both"/>
              <w:rPr>
                <w:rFonts w:ascii="Tahoma" w:hAnsi="Tahoma" w:cs="Tahoma"/>
              </w:rPr>
            </w:pPr>
          </w:p>
          <w:p w14:paraId="60F5109F"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348B9834"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6A5AC0B4" w14:textId="77777777" w:rsidR="000D26E0" w:rsidRPr="00E00A30" w:rsidRDefault="000D26E0" w:rsidP="000D26E0">
            <w:pPr>
              <w:keepNext/>
              <w:keepLines/>
              <w:jc w:val="both"/>
              <w:rPr>
                <w:rFonts w:ascii="Tahoma" w:hAnsi="Tahoma" w:cs="Tahoma"/>
              </w:rPr>
            </w:pPr>
            <w:r w:rsidRPr="00E00A30">
              <w:rPr>
                <w:rFonts w:ascii="Tahoma" w:hAnsi="Tahoma" w:cs="Tahoma"/>
              </w:rPr>
              <w:t>Glavni monter</w:t>
            </w:r>
          </w:p>
        </w:tc>
      </w:tr>
      <w:tr w:rsidR="000D26E0" w:rsidRPr="00E00A30" w14:paraId="451B5C81" w14:textId="77777777" w:rsidTr="003C5C9B">
        <w:trPr>
          <w:trHeight w:val="514"/>
        </w:trPr>
        <w:tc>
          <w:tcPr>
            <w:tcW w:w="1043" w:type="dxa"/>
            <w:tcBorders>
              <w:top w:val="single" w:sz="4" w:space="0" w:color="auto"/>
              <w:left w:val="single" w:sz="4" w:space="0" w:color="auto"/>
              <w:bottom w:val="single" w:sz="4" w:space="0" w:color="auto"/>
              <w:right w:val="single" w:sz="4" w:space="0" w:color="auto"/>
            </w:tcBorders>
            <w:vAlign w:val="center"/>
          </w:tcPr>
          <w:p w14:paraId="27C83798" w14:textId="77777777" w:rsidR="000D26E0" w:rsidRPr="00E00A30" w:rsidRDefault="000D26E0" w:rsidP="000D26E0">
            <w:pPr>
              <w:keepNext/>
              <w:keepLines/>
              <w:jc w:val="center"/>
              <w:rPr>
                <w:rFonts w:ascii="Tahoma" w:hAnsi="Tahoma" w:cs="Tahoma"/>
              </w:rPr>
            </w:pPr>
            <w:r w:rsidRPr="00E00A30">
              <w:rPr>
                <w:rFonts w:ascii="Tahoma" w:hAnsi="Tahoma" w:cs="Tahoma"/>
              </w:rPr>
              <w:t>4</w:t>
            </w:r>
          </w:p>
        </w:tc>
        <w:tc>
          <w:tcPr>
            <w:tcW w:w="3660" w:type="dxa"/>
            <w:tcBorders>
              <w:top w:val="single" w:sz="4" w:space="0" w:color="auto"/>
              <w:left w:val="single" w:sz="4" w:space="0" w:color="auto"/>
              <w:bottom w:val="single" w:sz="4" w:space="0" w:color="auto"/>
              <w:right w:val="single" w:sz="4" w:space="0" w:color="auto"/>
            </w:tcBorders>
          </w:tcPr>
          <w:p w14:paraId="4709776B" w14:textId="77777777" w:rsidR="000D26E0" w:rsidRPr="00E00A30" w:rsidRDefault="000D26E0" w:rsidP="000D26E0">
            <w:pPr>
              <w:keepNext/>
              <w:keepLines/>
              <w:jc w:val="both"/>
              <w:rPr>
                <w:rFonts w:ascii="Tahoma" w:hAnsi="Tahoma" w:cs="Tahoma"/>
              </w:rPr>
            </w:pPr>
          </w:p>
          <w:p w14:paraId="51371C5C"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4A47E31E"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42E0CCBE" w14:textId="77777777" w:rsidR="000D26E0" w:rsidRPr="00E00A30" w:rsidRDefault="000D26E0" w:rsidP="000D26E0">
            <w:pPr>
              <w:keepNext/>
              <w:keepLines/>
              <w:jc w:val="both"/>
              <w:rPr>
                <w:rFonts w:ascii="Tahoma" w:hAnsi="Tahoma" w:cs="Tahoma"/>
              </w:rPr>
            </w:pPr>
            <w:r w:rsidRPr="00E00A30">
              <w:rPr>
                <w:rFonts w:ascii="Tahoma" w:hAnsi="Tahoma" w:cs="Tahoma"/>
              </w:rPr>
              <w:t>Glavni monter</w:t>
            </w:r>
          </w:p>
        </w:tc>
      </w:tr>
      <w:tr w:rsidR="000D26E0" w:rsidRPr="00E00A30" w14:paraId="1F8985FD" w14:textId="77777777" w:rsidTr="003C5C9B">
        <w:trPr>
          <w:trHeight w:val="503"/>
        </w:trPr>
        <w:tc>
          <w:tcPr>
            <w:tcW w:w="1043" w:type="dxa"/>
            <w:tcBorders>
              <w:top w:val="single" w:sz="4" w:space="0" w:color="auto"/>
              <w:left w:val="single" w:sz="4" w:space="0" w:color="auto"/>
              <w:bottom w:val="single" w:sz="4" w:space="0" w:color="auto"/>
              <w:right w:val="single" w:sz="4" w:space="0" w:color="auto"/>
            </w:tcBorders>
            <w:vAlign w:val="center"/>
          </w:tcPr>
          <w:p w14:paraId="45B8A5A4" w14:textId="77777777" w:rsidR="000D26E0" w:rsidRPr="00E00A30" w:rsidRDefault="000D26E0" w:rsidP="000D26E0">
            <w:pPr>
              <w:keepNext/>
              <w:keepLines/>
              <w:jc w:val="center"/>
              <w:rPr>
                <w:rFonts w:ascii="Tahoma" w:hAnsi="Tahoma" w:cs="Tahoma"/>
              </w:rPr>
            </w:pPr>
            <w:r w:rsidRPr="00E00A30">
              <w:rPr>
                <w:rFonts w:ascii="Tahoma" w:hAnsi="Tahoma" w:cs="Tahoma"/>
              </w:rPr>
              <w:t>5</w:t>
            </w:r>
          </w:p>
        </w:tc>
        <w:tc>
          <w:tcPr>
            <w:tcW w:w="3660" w:type="dxa"/>
            <w:tcBorders>
              <w:top w:val="single" w:sz="4" w:space="0" w:color="auto"/>
              <w:left w:val="single" w:sz="4" w:space="0" w:color="auto"/>
              <w:bottom w:val="single" w:sz="4" w:space="0" w:color="auto"/>
              <w:right w:val="single" w:sz="4" w:space="0" w:color="auto"/>
            </w:tcBorders>
          </w:tcPr>
          <w:p w14:paraId="57B76A2E" w14:textId="77777777" w:rsidR="000D26E0" w:rsidRPr="00E00A30" w:rsidRDefault="000D26E0" w:rsidP="000D26E0">
            <w:pPr>
              <w:keepNext/>
              <w:keepLines/>
              <w:jc w:val="both"/>
              <w:rPr>
                <w:rFonts w:ascii="Tahoma" w:hAnsi="Tahoma" w:cs="Tahoma"/>
              </w:rPr>
            </w:pPr>
          </w:p>
          <w:p w14:paraId="32714C3D"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3F869EB8"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2A83DB87" w14:textId="77777777" w:rsidR="000D26E0" w:rsidRPr="00E00A30" w:rsidRDefault="000D26E0" w:rsidP="000D26E0">
            <w:pPr>
              <w:keepNext/>
              <w:keepLines/>
              <w:jc w:val="both"/>
              <w:rPr>
                <w:rFonts w:ascii="Tahoma" w:hAnsi="Tahoma" w:cs="Tahoma"/>
              </w:rPr>
            </w:pPr>
          </w:p>
        </w:tc>
      </w:tr>
      <w:tr w:rsidR="000D26E0" w:rsidRPr="00E00A30" w14:paraId="6EE93158" w14:textId="77777777" w:rsidTr="003C5C9B">
        <w:trPr>
          <w:trHeight w:val="442"/>
        </w:trPr>
        <w:tc>
          <w:tcPr>
            <w:tcW w:w="1043" w:type="dxa"/>
            <w:tcBorders>
              <w:top w:val="single" w:sz="4" w:space="0" w:color="auto"/>
              <w:left w:val="single" w:sz="4" w:space="0" w:color="auto"/>
              <w:bottom w:val="single" w:sz="4" w:space="0" w:color="auto"/>
              <w:right w:val="single" w:sz="4" w:space="0" w:color="auto"/>
            </w:tcBorders>
            <w:vAlign w:val="center"/>
          </w:tcPr>
          <w:p w14:paraId="79E5FA5F" w14:textId="77777777" w:rsidR="000D26E0" w:rsidRPr="00E00A30" w:rsidRDefault="000D26E0" w:rsidP="000D26E0">
            <w:pPr>
              <w:keepNext/>
              <w:keepLines/>
              <w:jc w:val="center"/>
              <w:rPr>
                <w:rFonts w:ascii="Tahoma" w:hAnsi="Tahoma" w:cs="Tahoma"/>
              </w:rPr>
            </w:pPr>
            <w:r w:rsidRPr="00E00A30">
              <w:rPr>
                <w:rFonts w:ascii="Tahoma" w:hAnsi="Tahoma" w:cs="Tahoma"/>
              </w:rPr>
              <w:t>6</w:t>
            </w:r>
          </w:p>
        </w:tc>
        <w:tc>
          <w:tcPr>
            <w:tcW w:w="3660" w:type="dxa"/>
            <w:tcBorders>
              <w:top w:val="single" w:sz="4" w:space="0" w:color="auto"/>
              <w:left w:val="single" w:sz="4" w:space="0" w:color="auto"/>
              <w:bottom w:val="single" w:sz="4" w:space="0" w:color="auto"/>
              <w:right w:val="single" w:sz="4" w:space="0" w:color="auto"/>
            </w:tcBorders>
          </w:tcPr>
          <w:p w14:paraId="06C308F3"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033AFE44"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09391BB9" w14:textId="77777777" w:rsidR="000D26E0" w:rsidRPr="00E00A30" w:rsidRDefault="000D26E0" w:rsidP="000D26E0">
            <w:pPr>
              <w:keepNext/>
              <w:keepLines/>
              <w:jc w:val="both"/>
              <w:rPr>
                <w:rFonts w:ascii="Tahoma" w:hAnsi="Tahoma" w:cs="Tahoma"/>
              </w:rPr>
            </w:pPr>
          </w:p>
        </w:tc>
      </w:tr>
      <w:tr w:rsidR="000D26E0" w:rsidRPr="00E00A30" w14:paraId="737EFEB5" w14:textId="77777777" w:rsidTr="003C5C9B">
        <w:trPr>
          <w:trHeight w:val="531"/>
        </w:trPr>
        <w:tc>
          <w:tcPr>
            <w:tcW w:w="1043" w:type="dxa"/>
            <w:tcBorders>
              <w:top w:val="single" w:sz="4" w:space="0" w:color="auto"/>
              <w:left w:val="single" w:sz="4" w:space="0" w:color="auto"/>
              <w:bottom w:val="single" w:sz="4" w:space="0" w:color="auto"/>
              <w:right w:val="single" w:sz="4" w:space="0" w:color="auto"/>
            </w:tcBorders>
            <w:vAlign w:val="center"/>
          </w:tcPr>
          <w:p w14:paraId="0316E317" w14:textId="77777777" w:rsidR="000D26E0" w:rsidRPr="00E00A30" w:rsidRDefault="000D26E0" w:rsidP="000D26E0">
            <w:pPr>
              <w:keepNext/>
              <w:keepLines/>
              <w:jc w:val="center"/>
              <w:rPr>
                <w:rFonts w:ascii="Tahoma" w:hAnsi="Tahoma" w:cs="Tahoma"/>
              </w:rPr>
            </w:pPr>
            <w:r w:rsidRPr="00E00A30">
              <w:rPr>
                <w:rFonts w:ascii="Tahoma" w:hAnsi="Tahoma" w:cs="Tahoma"/>
              </w:rPr>
              <w:t>7</w:t>
            </w:r>
          </w:p>
        </w:tc>
        <w:tc>
          <w:tcPr>
            <w:tcW w:w="3660" w:type="dxa"/>
            <w:tcBorders>
              <w:top w:val="single" w:sz="4" w:space="0" w:color="auto"/>
              <w:left w:val="single" w:sz="4" w:space="0" w:color="auto"/>
              <w:bottom w:val="single" w:sz="4" w:space="0" w:color="auto"/>
              <w:right w:val="single" w:sz="4" w:space="0" w:color="auto"/>
            </w:tcBorders>
          </w:tcPr>
          <w:p w14:paraId="2012A3BA"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061FDD29"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0F74160F" w14:textId="77777777" w:rsidR="000D26E0" w:rsidRPr="00E00A30" w:rsidRDefault="000D26E0" w:rsidP="000D26E0">
            <w:pPr>
              <w:keepNext/>
              <w:keepLines/>
              <w:jc w:val="both"/>
              <w:rPr>
                <w:rFonts w:ascii="Tahoma" w:hAnsi="Tahoma" w:cs="Tahoma"/>
              </w:rPr>
            </w:pPr>
          </w:p>
        </w:tc>
      </w:tr>
      <w:tr w:rsidR="000D26E0" w:rsidRPr="00E00A30" w14:paraId="00FDC39C" w14:textId="77777777" w:rsidTr="003C5C9B">
        <w:trPr>
          <w:trHeight w:val="539"/>
        </w:trPr>
        <w:tc>
          <w:tcPr>
            <w:tcW w:w="1043" w:type="dxa"/>
            <w:tcBorders>
              <w:top w:val="single" w:sz="4" w:space="0" w:color="auto"/>
              <w:left w:val="single" w:sz="4" w:space="0" w:color="auto"/>
              <w:bottom w:val="single" w:sz="4" w:space="0" w:color="auto"/>
              <w:right w:val="single" w:sz="4" w:space="0" w:color="auto"/>
            </w:tcBorders>
            <w:vAlign w:val="center"/>
          </w:tcPr>
          <w:p w14:paraId="69FE6DF9" w14:textId="77777777" w:rsidR="000D26E0" w:rsidRPr="00E00A30" w:rsidRDefault="000D26E0" w:rsidP="000D26E0">
            <w:pPr>
              <w:keepNext/>
              <w:keepLines/>
              <w:jc w:val="center"/>
              <w:rPr>
                <w:rFonts w:ascii="Tahoma" w:hAnsi="Tahoma" w:cs="Tahoma"/>
              </w:rPr>
            </w:pPr>
            <w:r w:rsidRPr="00E00A30">
              <w:rPr>
                <w:rFonts w:ascii="Tahoma" w:hAnsi="Tahoma" w:cs="Tahoma"/>
              </w:rPr>
              <w:t>8</w:t>
            </w:r>
          </w:p>
        </w:tc>
        <w:tc>
          <w:tcPr>
            <w:tcW w:w="3660" w:type="dxa"/>
            <w:tcBorders>
              <w:top w:val="single" w:sz="4" w:space="0" w:color="auto"/>
              <w:left w:val="single" w:sz="4" w:space="0" w:color="auto"/>
              <w:bottom w:val="single" w:sz="4" w:space="0" w:color="auto"/>
              <w:right w:val="single" w:sz="4" w:space="0" w:color="auto"/>
            </w:tcBorders>
          </w:tcPr>
          <w:p w14:paraId="60CDCBFC"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52177D47" w14:textId="77777777" w:rsidR="000D26E0" w:rsidRPr="00E00A30" w:rsidRDefault="000D26E0" w:rsidP="000D26E0">
            <w:pPr>
              <w:keepNext/>
              <w:keepLines/>
              <w:jc w:val="both"/>
              <w:rPr>
                <w:rFonts w:ascii="Tahoma" w:hAnsi="Tahoma" w:cs="Tahoma"/>
              </w:rPr>
            </w:pPr>
          </w:p>
        </w:tc>
        <w:tc>
          <w:tcPr>
            <w:tcW w:w="2222" w:type="dxa"/>
            <w:tcBorders>
              <w:top w:val="single" w:sz="4" w:space="0" w:color="auto"/>
              <w:left w:val="single" w:sz="4" w:space="0" w:color="auto"/>
              <w:bottom w:val="single" w:sz="4" w:space="0" w:color="auto"/>
              <w:right w:val="single" w:sz="4" w:space="0" w:color="auto"/>
            </w:tcBorders>
          </w:tcPr>
          <w:p w14:paraId="6A2DFADC" w14:textId="77777777" w:rsidR="000D26E0" w:rsidRPr="00E00A30" w:rsidRDefault="000D26E0" w:rsidP="000D26E0">
            <w:pPr>
              <w:keepNext/>
              <w:keepLines/>
              <w:jc w:val="both"/>
              <w:rPr>
                <w:rFonts w:ascii="Tahoma" w:hAnsi="Tahoma" w:cs="Tahoma"/>
              </w:rPr>
            </w:pPr>
          </w:p>
        </w:tc>
      </w:tr>
    </w:tbl>
    <w:p w14:paraId="2245EA8D" w14:textId="77777777" w:rsidR="000D26E0" w:rsidRPr="00E00A30" w:rsidRDefault="000D26E0" w:rsidP="000D26E0">
      <w:pPr>
        <w:keepNext/>
        <w:keepLines/>
        <w:rPr>
          <w:rFonts w:ascii="Tahoma" w:hAnsi="Tahoma" w:cs="Tahoma"/>
        </w:rPr>
      </w:pPr>
    </w:p>
    <w:p w14:paraId="6F43E382" w14:textId="77777777" w:rsidR="000D26E0" w:rsidRPr="00E00A30" w:rsidRDefault="000D26E0" w:rsidP="000D26E0">
      <w:pPr>
        <w:keepNext/>
        <w:keepLines/>
        <w:jc w:val="both"/>
        <w:rPr>
          <w:rFonts w:ascii="Tahoma" w:hAnsi="Tahoma" w:cs="Tahoma"/>
          <w:bCs/>
        </w:rPr>
      </w:pPr>
      <w:r w:rsidRPr="00E00A30">
        <w:rPr>
          <w:rFonts w:ascii="Tahoma" w:hAnsi="Tahoma" w:cs="Tahoma"/>
          <w:bCs/>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1A7BF817" w14:textId="77777777" w:rsidR="000D26E0" w:rsidRPr="00E00A30" w:rsidRDefault="000D26E0" w:rsidP="000D26E0">
      <w:pPr>
        <w:keepNext/>
        <w:keepLines/>
        <w:rPr>
          <w:rFonts w:ascii="Tahoma" w:hAnsi="Tahoma" w:cs="Tahoma"/>
        </w:rPr>
      </w:pPr>
    </w:p>
    <w:p w14:paraId="20E93DFC" w14:textId="77777777" w:rsidR="000D26E0" w:rsidRPr="00E00A30" w:rsidRDefault="000D26E0" w:rsidP="000D26E0">
      <w:pPr>
        <w:keepNext/>
        <w:keepLines/>
        <w:jc w:val="both"/>
        <w:rPr>
          <w:rFonts w:ascii="Tahoma" w:hAnsi="Tahoma" w:cs="Tahoma"/>
        </w:rPr>
      </w:pPr>
      <w:r w:rsidRPr="00E00A30">
        <w:rPr>
          <w:rFonts w:ascii="Tahoma" w:hAnsi="Tahoma" w:cs="Tahoma"/>
        </w:rPr>
        <w:t>Ponudnik mora k prilogi 5 predložiti:</w:t>
      </w:r>
    </w:p>
    <w:p w14:paraId="2EFBA5CB" w14:textId="77777777" w:rsidR="000D26E0" w:rsidRPr="00E00A30" w:rsidRDefault="000D26E0" w:rsidP="000D26E0">
      <w:pPr>
        <w:keepNext/>
        <w:keepLines/>
        <w:jc w:val="both"/>
        <w:rPr>
          <w:rFonts w:ascii="Tahoma" w:hAnsi="Tahoma" w:cs="Tahoma"/>
        </w:rPr>
      </w:pPr>
    </w:p>
    <w:p w14:paraId="07142DE6" w14:textId="77777777" w:rsidR="000D26E0" w:rsidRPr="00E00A30" w:rsidRDefault="000D26E0" w:rsidP="000D26E0">
      <w:pPr>
        <w:keepNext/>
        <w:keepLines/>
        <w:numPr>
          <w:ilvl w:val="0"/>
          <w:numId w:val="3"/>
        </w:numPr>
        <w:tabs>
          <w:tab w:val="clear" w:pos="360"/>
          <w:tab w:val="num" w:pos="1070"/>
        </w:tabs>
        <w:ind w:left="1070"/>
        <w:rPr>
          <w:rFonts w:ascii="Tahoma" w:hAnsi="Tahoma" w:cs="Tahoma"/>
        </w:rPr>
      </w:pPr>
      <w:r w:rsidRPr="00E00A30">
        <w:rPr>
          <w:rFonts w:ascii="Tahoma" w:hAnsi="Tahoma" w:cs="Tahoma"/>
        </w:rPr>
        <w:t>za posameznega vodjo del 1 (eno) referenco za dobavo in montažo transformatorja (priloga 5/1) in</w:t>
      </w:r>
    </w:p>
    <w:p w14:paraId="2C31792B" w14:textId="77777777" w:rsidR="000D26E0" w:rsidRPr="00E00A30" w:rsidRDefault="000D26E0" w:rsidP="000D26E0">
      <w:pPr>
        <w:keepNext/>
        <w:keepLines/>
        <w:numPr>
          <w:ilvl w:val="0"/>
          <w:numId w:val="3"/>
        </w:numPr>
        <w:tabs>
          <w:tab w:val="clear" w:pos="360"/>
          <w:tab w:val="num" w:pos="1070"/>
        </w:tabs>
        <w:ind w:left="1070"/>
        <w:rPr>
          <w:rFonts w:ascii="Tahoma" w:hAnsi="Tahoma" w:cs="Tahoma"/>
        </w:rPr>
      </w:pPr>
      <w:r w:rsidRPr="00E00A30">
        <w:rPr>
          <w:rFonts w:ascii="Tahoma" w:hAnsi="Tahoma" w:cs="Tahoma"/>
        </w:rPr>
        <w:t>za posameznega vodjo del 1 (eno) referenco za spuščanje v pogon transformatorja (priloga 5/2).</w:t>
      </w:r>
    </w:p>
    <w:p w14:paraId="01022B56" w14:textId="77777777" w:rsidR="000D26E0" w:rsidRPr="00E00A30" w:rsidRDefault="000D26E0" w:rsidP="000D26E0">
      <w:pPr>
        <w:keepNext/>
        <w:keepLines/>
        <w:ind w:left="1070"/>
        <w:rPr>
          <w:rFonts w:ascii="Tahoma" w:hAnsi="Tahoma" w:cs="Tahoma"/>
        </w:rPr>
      </w:pPr>
    </w:p>
    <w:p w14:paraId="4B452502" w14:textId="77777777" w:rsidR="000D26E0" w:rsidRPr="00E00A30" w:rsidRDefault="000D26E0" w:rsidP="000D26E0">
      <w:pPr>
        <w:keepNext/>
        <w:keepLines/>
        <w:ind w:left="710"/>
        <w:rPr>
          <w:rFonts w:ascii="Tahoma" w:hAnsi="Tahoma" w:cs="Tahoma"/>
        </w:rPr>
      </w:pPr>
    </w:p>
    <w:p w14:paraId="36A9A25B" w14:textId="77777777" w:rsidR="000D26E0" w:rsidRPr="00E00A30" w:rsidRDefault="000D26E0" w:rsidP="000D26E0">
      <w:pPr>
        <w:keepNext/>
        <w:keepLines/>
        <w:rPr>
          <w:rFonts w:ascii="Tahoma" w:hAnsi="Tahoma" w:cs="Tahoma"/>
        </w:rPr>
      </w:pPr>
      <w:r w:rsidRPr="00E00A30">
        <w:rPr>
          <w:rFonts w:ascii="Tahoma" w:hAnsi="Tahoma" w:cs="Tahoma"/>
        </w:rPr>
        <w:t>Gospodarski subjekt mora razpolagati z ustreznimi kadri, ki so izkušeni, strokovno usposobljeni in sposobni izvesti predmet javnega naročila.</w:t>
      </w:r>
    </w:p>
    <w:p w14:paraId="24C66031" w14:textId="77777777" w:rsidR="000D26E0" w:rsidRPr="00E00A30" w:rsidRDefault="000D26E0" w:rsidP="000D26E0">
      <w:pPr>
        <w:keepNext/>
        <w:keepLines/>
        <w:jc w:val="both"/>
        <w:rPr>
          <w:rFonts w:ascii="Tahoma" w:hAnsi="Tahoma" w:cs="Tahoma"/>
          <w:b/>
          <w:bCs/>
        </w:rPr>
      </w:pPr>
      <w:r w:rsidRPr="00E00A30">
        <w:rPr>
          <w:rFonts w:ascii="Tahoma" w:hAnsi="Tahoma" w:cs="Tahoma"/>
          <w:b/>
          <w:bCs/>
        </w:rPr>
        <w:t xml:space="preserve">Gospodarski subjekt se z oddajo ponudbe zavezuje, da bo/sta vodja/i del, s katerimi referencami se prijavlja na predmetni razpis, tudi neposredno zadolžena za vodenje izvedbe storitev na predmetnem razpisu. </w:t>
      </w:r>
    </w:p>
    <w:p w14:paraId="6964F730" w14:textId="77777777" w:rsidR="000D26E0" w:rsidRPr="00E00A30" w:rsidRDefault="000D26E0" w:rsidP="000D26E0">
      <w:pPr>
        <w:keepNext/>
        <w:keepLines/>
        <w:rPr>
          <w:rFonts w:ascii="Tahoma" w:hAnsi="Tahoma" w:cs="Tahoma"/>
        </w:rPr>
      </w:pPr>
    </w:p>
    <w:p w14:paraId="616BDFE6" w14:textId="77777777" w:rsidR="000D26E0" w:rsidRPr="00E00A30" w:rsidRDefault="000D26E0" w:rsidP="000D26E0">
      <w:pPr>
        <w:keepNext/>
        <w:keepLines/>
        <w:jc w:val="both"/>
        <w:rPr>
          <w:rFonts w:ascii="Tahoma" w:hAnsi="Tahoma" w:cs="Tahoma"/>
          <w:b/>
        </w:rPr>
      </w:pPr>
      <w:r w:rsidRPr="00E00A30">
        <w:rPr>
          <w:rFonts w:ascii="Tahoma" w:hAnsi="Tahoma" w:cs="Tahoma"/>
          <w:b/>
        </w:rPr>
        <w:lastRenderedPageBreak/>
        <w:t>Ta pogoj lahko izpolni ponudnik sam ali skupina ponudnikov v okviru skupne ponudbe ali s prijavljenimi podizvajalci ali</w:t>
      </w:r>
      <w:r w:rsidRPr="00E00A30">
        <w:rPr>
          <w:rFonts w:ascii="Tahoma" w:hAnsi="Tahoma" w:cs="Tahoma"/>
          <w:b/>
          <w:bCs/>
        </w:rPr>
        <w:t xml:space="preserve"> s prijavljenimi subjekti, katerih zmogljivosti uporablja ponudnik</w:t>
      </w:r>
      <w:r w:rsidRPr="00E00A30">
        <w:rPr>
          <w:rFonts w:ascii="Tahoma" w:hAnsi="Tahoma" w:cs="Tahoma"/>
          <w:b/>
        </w:rPr>
        <w:t>.</w:t>
      </w:r>
    </w:p>
    <w:p w14:paraId="0279773D" w14:textId="77777777" w:rsidR="000D26E0" w:rsidRPr="00E00A30" w:rsidRDefault="000D26E0" w:rsidP="000D26E0">
      <w:pPr>
        <w:keepNext/>
        <w:keepLines/>
        <w:jc w:val="both"/>
        <w:rPr>
          <w:rFonts w:ascii="Tahoma" w:hAnsi="Tahoma" w:cs="Tahoma"/>
          <w:b/>
        </w:rPr>
      </w:pPr>
    </w:p>
    <w:p w14:paraId="08E01C3B" w14:textId="77777777" w:rsidR="000D26E0" w:rsidRPr="00E00A30" w:rsidRDefault="000D26E0" w:rsidP="000D26E0">
      <w:pPr>
        <w:keepNext/>
        <w:keepLines/>
        <w:jc w:val="both"/>
        <w:rPr>
          <w:rFonts w:ascii="Tahoma" w:hAnsi="Tahoma" w:cs="Tahoma"/>
          <w:b/>
          <w:bCs/>
        </w:rPr>
      </w:pPr>
      <w:r w:rsidRPr="00E00A30">
        <w:rPr>
          <w:rFonts w:ascii="Tahoma" w:hAnsi="Tahoma" w:cs="Tahoma"/>
          <w:b/>
          <w:bCs/>
        </w:rPr>
        <w:t>V primeru, da prijavljeni delavci niso zaposleni pri ponudniku, mora ponudnik predložiti pogodbo o medsebojnem sodelovanju in jih obvezno prijaviti kot podizvajalce.</w:t>
      </w:r>
    </w:p>
    <w:p w14:paraId="18A7B857" w14:textId="77777777" w:rsidR="000D26E0" w:rsidRPr="00E00A30" w:rsidRDefault="000D26E0" w:rsidP="000D26E0">
      <w:pPr>
        <w:keepNext/>
        <w:keepLines/>
        <w:jc w:val="both"/>
        <w:rPr>
          <w:rFonts w:ascii="Tahoma" w:hAnsi="Tahoma" w:cs="Tahoma"/>
          <w:b/>
        </w:rPr>
      </w:pPr>
    </w:p>
    <w:p w14:paraId="75578EDA" w14:textId="77777777" w:rsidR="000D26E0" w:rsidRPr="00E00A30" w:rsidRDefault="000D26E0" w:rsidP="000D26E0">
      <w:pPr>
        <w:keepNext/>
        <w:keepLines/>
        <w:rPr>
          <w:rFonts w:ascii="Tahoma" w:hAnsi="Tahoma" w:cs="Tahoma"/>
        </w:rPr>
      </w:pPr>
    </w:p>
    <w:p w14:paraId="3B102710" w14:textId="77777777" w:rsidR="000D26E0" w:rsidRPr="00E00A30" w:rsidRDefault="000D26E0" w:rsidP="000D26E0">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126"/>
        <w:gridCol w:w="4253"/>
      </w:tblGrid>
      <w:tr w:rsidR="000D26E0" w:rsidRPr="00E00A30" w14:paraId="7A782EDE" w14:textId="77777777" w:rsidTr="003C5C9B">
        <w:trPr>
          <w:trHeight w:val="235"/>
        </w:trPr>
        <w:tc>
          <w:tcPr>
            <w:tcW w:w="2977" w:type="dxa"/>
            <w:tcBorders>
              <w:bottom w:val="single" w:sz="4" w:space="0" w:color="auto"/>
            </w:tcBorders>
          </w:tcPr>
          <w:p w14:paraId="75B75538" w14:textId="77777777" w:rsidR="000D26E0" w:rsidRPr="00E00A30" w:rsidRDefault="000D26E0" w:rsidP="000D26E0">
            <w:pPr>
              <w:keepNext/>
              <w:keepLines/>
              <w:jc w:val="both"/>
              <w:rPr>
                <w:rFonts w:ascii="Tahoma" w:hAnsi="Tahoma" w:cs="Tahoma"/>
                <w:snapToGrid w:val="0"/>
                <w:color w:val="000000"/>
              </w:rPr>
            </w:pPr>
          </w:p>
        </w:tc>
        <w:tc>
          <w:tcPr>
            <w:tcW w:w="2126" w:type="dxa"/>
          </w:tcPr>
          <w:p w14:paraId="154D3F54" w14:textId="77777777" w:rsidR="000D26E0" w:rsidRPr="00E00A30" w:rsidRDefault="000D26E0" w:rsidP="000D26E0">
            <w:pPr>
              <w:keepNext/>
              <w:keepLines/>
              <w:jc w:val="center"/>
              <w:rPr>
                <w:rFonts w:ascii="Tahoma" w:hAnsi="Tahoma" w:cs="Tahoma"/>
                <w:snapToGrid w:val="0"/>
                <w:color w:val="000000"/>
              </w:rPr>
            </w:pPr>
          </w:p>
        </w:tc>
        <w:tc>
          <w:tcPr>
            <w:tcW w:w="4253" w:type="dxa"/>
            <w:tcBorders>
              <w:bottom w:val="single" w:sz="4" w:space="0" w:color="auto"/>
            </w:tcBorders>
          </w:tcPr>
          <w:p w14:paraId="4F834844"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412B8FDC" w14:textId="77777777" w:rsidTr="003C5C9B">
        <w:trPr>
          <w:trHeight w:val="235"/>
        </w:trPr>
        <w:tc>
          <w:tcPr>
            <w:tcW w:w="2977" w:type="dxa"/>
            <w:tcBorders>
              <w:top w:val="single" w:sz="4" w:space="0" w:color="auto"/>
            </w:tcBorders>
          </w:tcPr>
          <w:p w14:paraId="6FAAF681"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(kraj, datum)</w:t>
            </w:r>
          </w:p>
        </w:tc>
        <w:tc>
          <w:tcPr>
            <w:tcW w:w="2126" w:type="dxa"/>
          </w:tcPr>
          <w:p w14:paraId="0CBF9672"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4253" w:type="dxa"/>
            <w:tcBorders>
              <w:top w:val="single" w:sz="4" w:space="0" w:color="auto"/>
            </w:tcBorders>
          </w:tcPr>
          <w:p w14:paraId="2CFB5654"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(Podpis odgovorne osebe gospodarskega subjekta)</w:t>
            </w:r>
          </w:p>
        </w:tc>
      </w:tr>
    </w:tbl>
    <w:p w14:paraId="3F3ABF5E" w14:textId="77777777" w:rsidR="000D26E0" w:rsidRPr="00E00A30" w:rsidRDefault="000D26E0" w:rsidP="000D26E0">
      <w:pPr>
        <w:keepNext/>
        <w:keepLines/>
        <w:rPr>
          <w:rFonts w:ascii="Tahoma" w:hAnsi="Tahoma" w:cs="Tahoma"/>
          <w:b/>
        </w:rPr>
      </w:pPr>
    </w:p>
    <w:p w14:paraId="4BCC47D3" w14:textId="77777777" w:rsidR="000D26E0" w:rsidRPr="00E00A30" w:rsidRDefault="000D26E0" w:rsidP="000D26E0">
      <w:pPr>
        <w:keepNext/>
        <w:keepLines/>
        <w:rPr>
          <w:rFonts w:ascii="Tahoma" w:hAnsi="Tahoma" w:cs="Tahoma"/>
          <w:b/>
        </w:rPr>
      </w:pPr>
    </w:p>
    <w:p w14:paraId="76EC38D9" w14:textId="77777777" w:rsidR="000D26E0" w:rsidRPr="00E00A30" w:rsidRDefault="000D26E0" w:rsidP="000D26E0">
      <w:pPr>
        <w:keepNext/>
        <w:keepLines/>
        <w:tabs>
          <w:tab w:val="left" w:pos="567"/>
          <w:tab w:val="left" w:pos="851"/>
          <w:tab w:val="left" w:pos="993"/>
        </w:tabs>
        <w:suppressAutoHyphens/>
        <w:jc w:val="both"/>
        <w:rPr>
          <w:rFonts w:ascii="Tahoma" w:hAnsi="Tahoma" w:cs="Tahoma"/>
          <w:i/>
          <w:sz w:val="18"/>
          <w:szCs w:val="18"/>
          <w:lang w:eastAsia="ar-SA"/>
        </w:rPr>
      </w:pPr>
      <w:r w:rsidRPr="00E00A30">
        <w:rPr>
          <w:rFonts w:ascii="Tahoma" w:hAnsi="Tahoma" w:cs="Tahoma"/>
          <w:b/>
          <w:i/>
          <w:sz w:val="18"/>
          <w:szCs w:val="18"/>
          <w:lang w:eastAsia="ar-SA"/>
        </w:rPr>
        <w:t>Navodilo</w:t>
      </w:r>
      <w:r w:rsidRPr="00E00A30">
        <w:rPr>
          <w:rFonts w:ascii="Tahoma" w:hAnsi="Tahoma" w:cs="Tahoma"/>
          <w:i/>
          <w:sz w:val="18"/>
          <w:szCs w:val="18"/>
          <w:lang w:eastAsia="ar-SA"/>
        </w:rPr>
        <w:t>: Obrazec se po potrebi kopira!</w:t>
      </w:r>
    </w:p>
    <w:p w14:paraId="5F4DDCCF" w14:textId="77777777" w:rsidR="000D26E0" w:rsidRPr="00E00A30" w:rsidRDefault="000D26E0" w:rsidP="000D26E0">
      <w:pPr>
        <w:keepNext/>
        <w:keepLines/>
        <w:tabs>
          <w:tab w:val="left" w:pos="567"/>
          <w:tab w:val="left" w:pos="851"/>
          <w:tab w:val="left" w:pos="993"/>
        </w:tabs>
        <w:suppressAutoHyphens/>
        <w:jc w:val="both"/>
        <w:rPr>
          <w:rFonts w:ascii="Tahoma" w:hAnsi="Tahoma" w:cs="Tahoma"/>
          <w:i/>
          <w:sz w:val="18"/>
          <w:szCs w:val="18"/>
          <w:lang w:eastAsia="ar-SA"/>
        </w:rPr>
      </w:pPr>
    </w:p>
    <w:p w14:paraId="491CD454" w14:textId="77777777" w:rsidR="000D26E0" w:rsidRPr="00E00A30" w:rsidRDefault="000D26E0" w:rsidP="000D26E0">
      <w:pPr>
        <w:keepNext/>
        <w:keepLines/>
        <w:tabs>
          <w:tab w:val="left" w:pos="567"/>
          <w:tab w:val="left" w:pos="851"/>
          <w:tab w:val="left" w:pos="993"/>
        </w:tabs>
        <w:suppressAutoHyphens/>
        <w:jc w:val="both"/>
        <w:rPr>
          <w:rFonts w:ascii="Tahoma" w:hAnsi="Tahoma" w:cs="Tahoma"/>
          <w:i/>
          <w:sz w:val="18"/>
          <w:szCs w:val="18"/>
          <w:lang w:eastAsia="ar-SA"/>
        </w:rPr>
      </w:pPr>
    </w:p>
    <w:p w14:paraId="720A8044" w14:textId="77777777" w:rsidR="000D26E0" w:rsidRPr="00E00A30" w:rsidRDefault="000D26E0" w:rsidP="000D26E0">
      <w:pPr>
        <w:keepNext/>
        <w:keepLines/>
        <w:rPr>
          <w:rFonts w:ascii="Tahoma" w:hAnsi="Tahoma" w:cs="Tahoma"/>
        </w:rPr>
      </w:pPr>
      <w:r w:rsidRPr="00E00A30">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D26E0" w:rsidRPr="00E00A30" w14:paraId="72B2497C" w14:textId="77777777" w:rsidTr="003C5C9B">
        <w:tc>
          <w:tcPr>
            <w:tcW w:w="7867" w:type="dxa"/>
            <w:tcBorders>
              <w:top w:val="single" w:sz="4" w:space="0" w:color="auto"/>
              <w:bottom w:val="single" w:sz="4" w:space="0" w:color="auto"/>
            </w:tcBorders>
          </w:tcPr>
          <w:p w14:paraId="17E7A42C" w14:textId="77777777" w:rsidR="000D26E0" w:rsidRPr="00E00A30" w:rsidRDefault="000D26E0" w:rsidP="000D26E0">
            <w:pPr>
              <w:keepNext/>
              <w:keepLines/>
              <w:jc w:val="both"/>
              <w:rPr>
                <w:rFonts w:ascii="Tahoma" w:hAnsi="Tahoma" w:cs="Tahoma"/>
              </w:rPr>
            </w:pPr>
            <w:r w:rsidRPr="00E00A30">
              <w:rPr>
                <w:rFonts w:ascii="Tahoma" w:hAnsi="Tahoma" w:cs="Tahoma"/>
                <w:b/>
              </w:rPr>
              <w:lastRenderedPageBreak/>
              <w:br w:type="page"/>
            </w:r>
            <w:r w:rsidRPr="00E00A30">
              <w:rPr>
                <w:rFonts w:ascii="Tahoma" w:hAnsi="Tahoma" w:cs="Tahoma"/>
              </w:rPr>
              <w:br w:type="page"/>
            </w:r>
            <w:r w:rsidRPr="00E00A30">
              <w:rPr>
                <w:rFonts w:ascii="Tahoma" w:hAnsi="Tahoma" w:cs="Tahoma"/>
              </w:rPr>
              <w:br w:type="page"/>
            </w:r>
            <w:r w:rsidRPr="00E00A30">
              <w:rPr>
                <w:rFonts w:ascii="Tahoma" w:hAnsi="Tahoma" w:cs="Tahoma"/>
                <w:bCs/>
                <w:iCs/>
              </w:rPr>
              <w:t>OSEBNE REFERENCE ZA DOBAVO IN MONTAŽO TRANSFORMATORJA</w:t>
            </w:r>
          </w:p>
        </w:tc>
        <w:tc>
          <w:tcPr>
            <w:tcW w:w="1559" w:type="dxa"/>
            <w:tcBorders>
              <w:top w:val="single" w:sz="4" w:space="0" w:color="auto"/>
              <w:bottom w:val="single" w:sz="4" w:space="0" w:color="auto"/>
            </w:tcBorders>
          </w:tcPr>
          <w:p w14:paraId="2C91DC04" w14:textId="77777777" w:rsidR="000D26E0" w:rsidRPr="00E00A30" w:rsidRDefault="000D26E0" w:rsidP="000D26E0">
            <w:pPr>
              <w:keepNext/>
              <w:keepLines/>
              <w:rPr>
                <w:rFonts w:ascii="Tahoma" w:hAnsi="Tahoma" w:cs="Tahoma"/>
                <w:b/>
                <w:i/>
              </w:rPr>
            </w:pPr>
            <w:r w:rsidRPr="00E00A30">
              <w:rPr>
                <w:rFonts w:ascii="Tahoma" w:hAnsi="Tahoma" w:cs="Tahoma"/>
                <w:b/>
                <w:i/>
              </w:rPr>
              <w:t>Priloga 5/1</w:t>
            </w:r>
          </w:p>
        </w:tc>
      </w:tr>
    </w:tbl>
    <w:p w14:paraId="3CBA178D" w14:textId="77777777" w:rsidR="000D26E0" w:rsidRPr="00E00A30" w:rsidRDefault="000D26E0" w:rsidP="000D26E0">
      <w:pPr>
        <w:keepNext/>
        <w:keepLines/>
        <w:jc w:val="right"/>
        <w:rPr>
          <w:rFonts w:ascii="Tahoma" w:hAnsi="Tahoma" w:cs="Tahoma"/>
          <w:i/>
        </w:rPr>
      </w:pPr>
    </w:p>
    <w:p w14:paraId="4A265FA7" w14:textId="77777777" w:rsidR="000D26E0" w:rsidRPr="00E00A30" w:rsidRDefault="000D26E0" w:rsidP="000D26E0">
      <w:pPr>
        <w:keepNext/>
        <w:keepLines/>
        <w:jc w:val="right"/>
        <w:rPr>
          <w:rFonts w:ascii="Tahoma" w:hAnsi="Tahoma" w:cs="Tahoma"/>
          <w:i/>
        </w:rPr>
      </w:pPr>
      <w:r w:rsidRPr="00E00A30">
        <w:rPr>
          <w:rFonts w:ascii="Tahoma" w:hAnsi="Tahoma" w:cs="Tahoma"/>
          <w:i/>
        </w:rPr>
        <w:t>……/…… (št. izvoda / št. vseh izvodov)</w:t>
      </w:r>
    </w:p>
    <w:p w14:paraId="3D3064EE" w14:textId="77777777" w:rsidR="000D26E0" w:rsidRPr="00E00A30" w:rsidRDefault="000D26E0" w:rsidP="000D26E0">
      <w:pPr>
        <w:keepNext/>
        <w:keepLines/>
        <w:jc w:val="both"/>
        <w:rPr>
          <w:rFonts w:ascii="Tahoma" w:hAnsi="Tahoma" w:cs="Tahoma"/>
        </w:rPr>
      </w:pPr>
    </w:p>
    <w:p w14:paraId="049CE172" w14:textId="489D049B" w:rsidR="000D26E0" w:rsidRPr="00E00A30" w:rsidRDefault="0010694C" w:rsidP="000D26E0">
      <w:pPr>
        <w:keepNext/>
        <w:keepLines/>
        <w:rPr>
          <w:rFonts w:ascii="Tahoma" w:hAnsi="Tahoma" w:cs="Tahoma"/>
        </w:rPr>
      </w:pPr>
      <w:r w:rsidRPr="00E00A30">
        <w:rPr>
          <w:rFonts w:ascii="Tahoma" w:hAnsi="Tahoma" w:cs="Tahoma"/>
          <w:b/>
          <w:noProof/>
        </w:rPr>
        <w:t>VKS-177/23 - Dobava in vgradnja dveh transformatorjev v TP 135 na CČN</w:t>
      </w:r>
      <w:r w:rsidR="000D26E0" w:rsidRPr="00E00A30">
        <w:rPr>
          <w:rFonts w:ascii="Tahoma" w:hAnsi="Tahoma" w:cs="Tahoma"/>
          <w:b/>
          <w:color w:val="000000"/>
          <w:szCs w:val="22"/>
        </w:rPr>
        <w:t>,</w:t>
      </w:r>
    </w:p>
    <w:p w14:paraId="118183DF" w14:textId="3E12C45A" w:rsidR="000D26E0" w:rsidRPr="00E00A30" w:rsidRDefault="000D26E0" w:rsidP="000D26E0">
      <w:pPr>
        <w:keepNext/>
        <w:keepLines/>
        <w:jc w:val="both"/>
        <w:rPr>
          <w:rFonts w:ascii="Tahoma" w:hAnsi="Tahoma" w:cs="Tahoma"/>
        </w:rPr>
      </w:pPr>
      <w:r w:rsidRPr="00E00A30">
        <w:rPr>
          <w:rFonts w:ascii="Tahoma" w:hAnsi="Tahoma" w:cs="Tahoma"/>
        </w:rPr>
        <w:t>Pod kazensko in materialno odgovornostjo izjavljamo, da so spodaj navedeni podatki o referenčnih storitvah delavca resnični in da z njimi dokazujemo, da je v obdobju od 01.01.20</w:t>
      </w:r>
      <w:r w:rsidR="00ED5D28" w:rsidRPr="00E00A30">
        <w:rPr>
          <w:rFonts w:ascii="Tahoma" w:hAnsi="Tahoma" w:cs="Tahoma"/>
        </w:rPr>
        <w:t>20</w:t>
      </w:r>
      <w:r w:rsidRPr="00E00A30">
        <w:rPr>
          <w:rFonts w:ascii="Tahoma" w:hAnsi="Tahoma" w:cs="Tahoma"/>
        </w:rPr>
        <w:t xml:space="preserve"> do datuma oddane ponudbe nominirani vodja del za naročnika v Evropski Uniji (končni uporabnik opre</w:t>
      </w:r>
      <w:r w:rsidR="004A76CD">
        <w:rPr>
          <w:rFonts w:ascii="Tahoma" w:hAnsi="Tahoma" w:cs="Tahoma"/>
        </w:rPr>
        <w:t>me), skladno z določili GZ-1, uspešno izvedel</w:t>
      </w:r>
      <w:r w:rsidRPr="00E00A30">
        <w:rPr>
          <w:rFonts w:ascii="Tahoma" w:hAnsi="Tahoma" w:cs="Tahoma"/>
        </w:rPr>
        <w:t xml:space="preserve"> </w:t>
      </w:r>
      <w:r w:rsidRPr="00E00A30">
        <w:rPr>
          <w:rFonts w:ascii="Tahoma" w:hAnsi="Tahoma" w:cs="Tahoma"/>
          <w:b/>
        </w:rPr>
        <w:t>zamenjavo elektro energetskega transformatorja moči vsaj 1000 kVA</w:t>
      </w:r>
      <w:r w:rsidRPr="00E00A30">
        <w:rPr>
          <w:rFonts w:ascii="Tahoma" w:hAnsi="Tahoma" w:cs="Tahoma"/>
        </w:rPr>
        <w:t>, in sicer najmanj v obsegu demontaže starega transformatorja ter montaža drugega transformatorja z izvedbo vseh pripadajočih elektro montažnih del.</w:t>
      </w:r>
    </w:p>
    <w:p w14:paraId="30ACB0FE" w14:textId="77777777" w:rsidR="000D26E0" w:rsidRPr="00E00A30" w:rsidRDefault="000D26E0" w:rsidP="000D26E0">
      <w:pPr>
        <w:keepNext/>
        <w:keepLines/>
        <w:jc w:val="both"/>
        <w:rPr>
          <w:rFonts w:ascii="Tahoma" w:hAnsi="Tahoma" w:cs="Tahoma"/>
        </w:rPr>
      </w:pPr>
    </w:p>
    <w:p w14:paraId="6C0ED5D7" w14:textId="77777777" w:rsidR="000D26E0" w:rsidRPr="00E00A30" w:rsidRDefault="000D26E0" w:rsidP="000D26E0">
      <w:pPr>
        <w:keepNext/>
        <w:keepLines/>
        <w:jc w:val="both"/>
        <w:rPr>
          <w:rFonts w:ascii="Tahoma" w:hAnsi="Tahoma" w:cs="Tahoma"/>
        </w:rPr>
      </w:pPr>
      <w:r w:rsidRPr="00E00A30">
        <w:rPr>
          <w:rFonts w:ascii="Tahoma" w:hAnsi="Tahoma" w:cs="Tahoma"/>
          <w:b/>
        </w:rPr>
        <w:t>Potrebno je predložiti najmanj 1 (eno) osebno referenco.</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5"/>
        <w:gridCol w:w="5812"/>
      </w:tblGrid>
      <w:tr w:rsidR="000D26E0" w:rsidRPr="00E00A30" w14:paraId="50CC813B" w14:textId="77777777" w:rsidTr="003C5C9B">
        <w:trPr>
          <w:trHeight w:val="279"/>
        </w:trPr>
        <w:tc>
          <w:tcPr>
            <w:tcW w:w="3655" w:type="dxa"/>
            <w:vAlign w:val="center"/>
          </w:tcPr>
          <w:p w14:paraId="102E8395" w14:textId="77777777" w:rsidR="000D26E0" w:rsidRPr="00E00A30" w:rsidRDefault="000D26E0" w:rsidP="000D26E0">
            <w:pPr>
              <w:keepNext/>
              <w:keepLines/>
              <w:jc w:val="both"/>
              <w:rPr>
                <w:rFonts w:ascii="Tahoma" w:hAnsi="Tahoma" w:cs="Tahoma"/>
                <w:b/>
              </w:rPr>
            </w:pPr>
            <w:r w:rsidRPr="00E00A30">
              <w:rPr>
                <w:rFonts w:ascii="Tahoma" w:hAnsi="Tahoma" w:cs="Tahoma"/>
              </w:rPr>
              <w:t>Naročnik:</w:t>
            </w:r>
          </w:p>
        </w:tc>
        <w:tc>
          <w:tcPr>
            <w:tcW w:w="5812" w:type="dxa"/>
          </w:tcPr>
          <w:p w14:paraId="637AA2F3" w14:textId="77777777" w:rsidR="000D26E0" w:rsidRPr="00E00A30" w:rsidRDefault="000D26E0" w:rsidP="000D26E0">
            <w:pPr>
              <w:keepNext/>
              <w:keepLines/>
              <w:jc w:val="both"/>
              <w:rPr>
                <w:rFonts w:ascii="Tahoma" w:hAnsi="Tahoma" w:cs="Tahoma"/>
                <w:b/>
              </w:rPr>
            </w:pPr>
          </w:p>
          <w:p w14:paraId="72CA2A7A" w14:textId="77777777" w:rsidR="000D26E0" w:rsidRPr="00E00A30" w:rsidRDefault="000D26E0" w:rsidP="000D26E0">
            <w:pPr>
              <w:keepNext/>
              <w:keepLines/>
              <w:jc w:val="both"/>
              <w:rPr>
                <w:rFonts w:ascii="Tahoma" w:hAnsi="Tahoma" w:cs="Tahoma"/>
                <w:b/>
              </w:rPr>
            </w:pPr>
          </w:p>
        </w:tc>
      </w:tr>
      <w:tr w:rsidR="000D26E0" w:rsidRPr="00E00A30" w14:paraId="54314E8B" w14:textId="77777777" w:rsidTr="003C5C9B">
        <w:trPr>
          <w:trHeight w:val="300"/>
        </w:trPr>
        <w:tc>
          <w:tcPr>
            <w:tcW w:w="3655" w:type="dxa"/>
            <w:vAlign w:val="center"/>
          </w:tcPr>
          <w:p w14:paraId="50869876" w14:textId="77777777" w:rsidR="000D26E0" w:rsidRPr="00E00A30" w:rsidRDefault="000D26E0" w:rsidP="000D26E0">
            <w:pPr>
              <w:keepNext/>
              <w:keepLines/>
              <w:jc w:val="both"/>
              <w:rPr>
                <w:rFonts w:ascii="Tahoma" w:hAnsi="Tahoma" w:cs="Tahoma"/>
              </w:rPr>
            </w:pPr>
            <w:r w:rsidRPr="00E00A30">
              <w:rPr>
                <w:rFonts w:ascii="Tahoma" w:hAnsi="Tahoma" w:cs="Tahoma"/>
              </w:rPr>
              <w:t>Kontaktna oseba naročnika:</w:t>
            </w:r>
          </w:p>
        </w:tc>
        <w:tc>
          <w:tcPr>
            <w:tcW w:w="5812" w:type="dxa"/>
          </w:tcPr>
          <w:p w14:paraId="5693D383" w14:textId="77777777" w:rsidR="000D26E0" w:rsidRPr="00E00A30" w:rsidRDefault="000D26E0" w:rsidP="000D26E0">
            <w:pPr>
              <w:keepNext/>
              <w:keepLines/>
              <w:jc w:val="both"/>
              <w:rPr>
                <w:rFonts w:ascii="Tahoma" w:hAnsi="Tahoma" w:cs="Tahoma"/>
                <w:b/>
              </w:rPr>
            </w:pPr>
          </w:p>
          <w:p w14:paraId="002630F8" w14:textId="77777777" w:rsidR="000D26E0" w:rsidRPr="00E00A30" w:rsidRDefault="000D26E0" w:rsidP="000D26E0">
            <w:pPr>
              <w:keepNext/>
              <w:keepLines/>
              <w:jc w:val="both"/>
              <w:rPr>
                <w:rFonts w:ascii="Tahoma" w:hAnsi="Tahoma" w:cs="Tahoma"/>
                <w:b/>
              </w:rPr>
            </w:pPr>
          </w:p>
        </w:tc>
      </w:tr>
      <w:tr w:rsidR="000D26E0" w:rsidRPr="00E00A30" w14:paraId="741BC942" w14:textId="77777777" w:rsidTr="003C5C9B">
        <w:trPr>
          <w:trHeight w:val="350"/>
        </w:trPr>
        <w:tc>
          <w:tcPr>
            <w:tcW w:w="3655" w:type="dxa"/>
            <w:vAlign w:val="center"/>
          </w:tcPr>
          <w:p w14:paraId="029F0A09" w14:textId="77777777" w:rsidR="000D26E0" w:rsidRPr="00E00A30" w:rsidRDefault="000D26E0" w:rsidP="000D26E0">
            <w:pPr>
              <w:keepNext/>
              <w:keepLines/>
              <w:jc w:val="both"/>
              <w:rPr>
                <w:rFonts w:ascii="Tahoma" w:hAnsi="Tahoma" w:cs="Tahoma"/>
              </w:rPr>
            </w:pPr>
            <w:r w:rsidRPr="00E00A30">
              <w:rPr>
                <w:rFonts w:ascii="Tahoma" w:hAnsi="Tahoma" w:cs="Tahoma"/>
              </w:rPr>
              <w:t>Telefonska številka:</w:t>
            </w:r>
          </w:p>
        </w:tc>
        <w:tc>
          <w:tcPr>
            <w:tcW w:w="5812" w:type="dxa"/>
          </w:tcPr>
          <w:p w14:paraId="2A50AD79" w14:textId="77777777" w:rsidR="000D26E0" w:rsidRPr="00E00A30" w:rsidRDefault="000D26E0" w:rsidP="000D26E0">
            <w:pPr>
              <w:keepNext/>
              <w:keepLines/>
              <w:jc w:val="both"/>
              <w:rPr>
                <w:rFonts w:ascii="Tahoma" w:hAnsi="Tahoma" w:cs="Tahoma"/>
              </w:rPr>
            </w:pPr>
          </w:p>
        </w:tc>
      </w:tr>
      <w:tr w:rsidR="000D26E0" w:rsidRPr="00E00A30" w14:paraId="0FA760AB" w14:textId="77777777" w:rsidTr="003C5C9B">
        <w:trPr>
          <w:trHeight w:val="461"/>
        </w:trPr>
        <w:tc>
          <w:tcPr>
            <w:tcW w:w="3655" w:type="dxa"/>
            <w:vAlign w:val="center"/>
          </w:tcPr>
          <w:p w14:paraId="6904D2B3" w14:textId="77777777" w:rsidR="000D26E0" w:rsidRPr="00E00A30" w:rsidRDefault="000D26E0" w:rsidP="000D26E0">
            <w:pPr>
              <w:keepNext/>
              <w:keepLines/>
              <w:jc w:val="both"/>
              <w:rPr>
                <w:rFonts w:ascii="Tahoma" w:hAnsi="Tahoma" w:cs="Tahoma"/>
              </w:rPr>
            </w:pPr>
            <w:r w:rsidRPr="00E00A30">
              <w:rPr>
                <w:rFonts w:ascii="Tahoma" w:hAnsi="Tahoma" w:cs="Tahoma"/>
              </w:rPr>
              <w:t>Vodja del:</w:t>
            </w:r>
          </w:p>
        </w:tc>
        <w:tc>
          <w:tcPr>
            <w:tcW w:w="5812" w:type="dxa"/>
          </w:tcPr>
          <w:p w14:paraId="79140241" w14:textId="77777777" w:rsidR="000D26E0" w:rsidRPr="00E00A30" w:rsidRDefault="000D26E0" w:rsidP="000D26E0">
            <w:pPr>
              <w:keepNext/>
              <w:keepLines/>
              <w:jc w:val="both"/>
              <w:rPr>
                <w:rFonts w:ascii="Tahoma" w:hAnsi="Tahoma" w:cs="Tahoma"/>
              </w:rPr>
            </w:pPr>
          </w:p>
        </w:tc>
      </w:tr>
      <w:tr w:rsidR="000D26E0" w:rsidRPr="00E00A30" w14:paraId="68C0DFCE" w14:textId="77777777" w:rsidTr="003C5C9B">
        <w:trPr>
          <w:trHeight w:val="392"/>
        </w:trPr>
        <w:tc>
          <w:tcPr>
            <w:tcW w:w="3655" w:type="dxa"/>
            <w:vAlign w:val="center"/>
          </w:tcPr>
          <w:p w14:paraId="233426B6" w14:textId="77777777" w:rsidR="000D26E0" w:rsidRPr="00E00A30" w:rsidRDefault="000D26E0" w:rsidP="000D26E0">
            <w:pPr>
              <w:keepNext/>
              <w:keepLines/>
              <w:jc w:val="both"/>
              <w:rPr>
                <w:rFonts w:ascii="Tahoma" w:hAnsi="Tahoma" w:cs="Tahoma"/>
              </w:rPr>
            </w:pPr>
            <w:r w:rsidRPr="00E00A30">
              <w:rPr>
                <w:rFonts w:ascii="Tahoma" w:hAnsi="Tahoma" w:cs="Tahoma"/>
              </w:rPr>
              <w:t>Naziv objekta:</w:t>
            </w:r>
          </w:p>
        </w:tc>
        <w:tc>
          <w:tcPr>
            <w:tcW w:w="5812" w:type="dxa"/>
          </w:tcPr>
          <w:p w14:paraId="22BDDC80" w14:textId="77777777" w:rsidR="000D26E0" w:rsidRPr="00E00A30" w:rsidRDefault="000D26E0" w:rsidP="000D26E0">
            <w:pPr>
              <w:keepNext/>
              <w:keepLines/>
              <w:jc w:val="both"/>
              <w:rPr>
                <w:rFonts w:ascii="Tahoma" w:hAnsi="Tahoma" w:cs="Tahoma"/>
              </w:rPr>
            </w:pPr>
          </w:p>
        </w:tc>
      </w:tr>
      <w:tr w:rsidR="000D26E0" w:rsidRPr="00E00A30" w14:paraId="10DD21BF" w14:textId="77777777" w:rsidTr="003C5C9B">
        <w:trPr>
          <w:cantSplit/>
          <w:trHeight w:val="461"/>
        </w:trPr>
        <w:tc>
          <w:tcPr>
            <w:tcW w:w="3655" w:type="dxa"/>
            <w:vAlign w:val="center"/>
          </w:tcPr>
          <w:p w14:paraId="4A56E2B6" w14:textId="77777777" w:rsidR="000D26E0" w:rsidRPr="00E00A30" w:rsidRDefault="000D26E0" w:rsidP="000D26E0">
            <w:pPr>
              <w:keepNext/>
              <w:keepLines/>
              <w:jc w:val="both"/>
              <w:rPr>
                <w:rFonts w:ascii="Tahoma" w:hAnsi="Tahoma" w:cs="Tahoma"/>
              </w:rPr>
            </w:pPr>
            <w:r w:rsidRPr="00E00A30">
              <w:rPr>
                <w:rFonts w:ascii="Tahoma" w:hAnsi="Tahoma" w:cs="Tahoma"/>
              </w:rPr>
              <w:t>Datum izvedbe:</w:t>
            </w:r>
          </w:p>
        </w:tc>
        <w:tc>
          <w:tcPr>
            <w:tcW w:w="5812" w:type="dxa"/>
            <w:vAlign w:val="bottom"/>
          </w:tcPr>
          <w:p w14:paraId="02444A25" w14:textId="77777777" w:rsidR="000D26E0" w:rsidRPr="00E00A30" w:rsidRDefault="000D26E0" w:rsidP="000D26E0">
            <w:pPr>
              <w:keepNext/>
              <w:keepLines/>
              <w:jc w:val="both"/>
              <w:rPr>
                <w:rFonts w:ascii="Tahoma" w:hAnsi="Tahoma" w:cs="Tahoma"/>
              </w:rPr>
            </w:pPr>
          </w:p>
        </w:tc>
      </w:tr>
      <w:tr w:rsidR="000D26E0" w:rsidRPr="00E00A30" w14:paraId="7F54F90B" w14:textId="77777777" w:rsidTr="003C5C9B">
        <w:trPr>
          <w:cantSplit/>
          <w:trHeight w:val="461"/>
        </w:trPr>
        <w:tc>
          <w:tcPr>
            <w:tcW w:w="3655" w:type="dxa"/>
            <w:vAlign w:val="center"/>
          </w:tcPr>
          <w:p w14:paraId="0E6447A0" w14:textId="77777777" w:rsidR="000D26E0" w:rsidRPr="00E00A30" w:rsidRDefault="000D26E0" w:rsidP="000D26E0">
            <w:pPr>
              <w:keepNext/>
              <w:keepLines/>
              <w:jc w:val="both"/>
              <w:rPr>
                <w:rFonts w:ascii="Tahoma" w:hAnsi="Tahoma" w:cs="Tahoma"/>
              </w:rPr>
            </w:pPr>
            <w:r w:rsidRPr="00E00A30">
              <w:rPr>
                <w:rFonts w:ascii="Tahoma" w:hAnsi="Tahoma" w:cs="Tahoma"/>
              </w:rPr>
              <w:t xml:space="preserve">Številka (oznaka) in datum </w:t>
            </w:r>
          </w:p>
          <w:p w14:paraId="381C8830" w14:textId="77777777" w:rsidR="000D26E0" w:rsidRPr="00E00A30" w:rsidRDefault="000D26E0" w:rsidP="000D26E0">
            <w:pPr>
              <w:keepNext/>
              <w:keepLines/>
              <w:jc w:val="both"/>
              <w:rPr>
                <w:rFonts w:ascii="Tahoma" w:hAnsi="Tahoma" w:cs="Tahoma"/>
              </w:rPr>
            </w:pPr>
            <w:r w:rsidRPr="00E00A30">
              <w:rPr>
                <w:rFonts w:ascii="Tahoma" w:hAnsi="Tahoma" w:cs="Tahoma"/>
              </w:rPr>
              <w:t>pogodbe /naročilnice:</w:t>
            </w:r>
          </w:p>
        </w:tc>
        <w:tc>
          <w:tcPr>
            <w:tcW w:w="5812" w:type="dxa"/>
            <w:vAlign w:val="bottom"/>
          </w:tcPr>
          <w:p w14:paraId="39A162B8" w14:textId="77777777" w:rsidR="000D26E0" w:rsidRPr="00E00A30" w:rsidRDefault="000D26E0" w:rsidP="000D26E0">
            <w:pPr>
              <w:keepNext/>
              <w:keepLines/>
              <w:jc w:val="both"/>
              <w:rPr>
                <w:rFonts w:ascii="Tahoma" w:hAnsi="Tahoma" w:cs="Tahoma"/>
              </w:rPr>
            </w:pPr>
          </w:p>
        </w:tc>
      </w:tr>
      <w:tr w:rsidR="000D26E0" w:rsidRPr="00E00A30" w14:paraId="2005936E" w14:textId="77777777" w:rsidTr="003C5C9B">
        <w:trPr>
          <w:trHeight w:val="836"/>
        </w:trPr>
        <w:tc>
          <w:tcPr>
            <w:tcW w:w="3655" w:type="dxa"/>
            <w:tcBorders>
              <w:right w:val="single" w:sz="4" w:space="0" w:color="auto"/>
            </w:tcBorders>
          </w:tcPr>
          <w:p w14:paraId="79E310C8" w14:textId="77777777" w:rsidR="000D26E0" w:rsidRPr="00E00A30" w:rsidRDefault="000D26E0" w:rsidP="000D26E0">
            <w:pPr>
              <w:keepNext/>
              <w:keepLines/>
              <w:rPr>
                <w:rFonts w:ascii="Tahoma" w:hAnsi="Tahoma" w:cs="Tahoma"/>
              </w:rPr>
            </w:pPr>
            <w:r w:rsidRPr="00E00A30">
              <w:rPr>
                <w:rFonts w:ascii="Tahoma" w:hAnsi="Tahoma" w:cs="Tahoma"/>
              </w:rPr>
              <w:t>Opis izvedene dobave/storitve:</w:t>
            </w:r>
          </w:p>
          <w:p w14:paraId="1707B72E" w14:textId="77777777" w:rsidR="000D26E0" w:rsidRPr="00E00A30" w:rsidRDefault="000D26E0" w:rsidP="000D26E0">
            <w:pPr>
              <w:keepNext/>
              <w:keepLines/>
              <w:jc w:val="both"/>
              <w:rPr>
                <w:rFonts w:ascii="Tahoma" w:hAnsi="Tahoma" w:cs="Tahoma"/>
              </w:rPr>
            </w:pPr>
          </w:p>
        </w:tc>
        <w:tc>
          <w:tcPr>
            <w:tcW w:w="5812" w:type="dxa"/>
            <w:tcBorders>
              <w:top w:val="single" w:sz="4" w:space="0" w:color="auto"/>
              <w:left w:val="single" w:sz="4" w:space="0" w:color="auto"/>
              <w:bottom w:val="single" w:sz="4" w:space="0" w:color="auto"/>
              <w:right w:val="single" w:sz="4" w:space="0" w:color="auto"/>
            </w:tcBorders>
            <w:vAlign w:val="center"/>
          </w:tcPr>
          <w:p w14:paraId="1E0B1031" w14:textId="77777777" w:rsidR="000D26E0" w:rsidRPr="00E00A30" w:rsidRDefault="000D26E0" w:rsidP="000D26E0">
            <w:pPr>
              <w:keepNext/>
              <w:keepLines/>
              <w:jc w:val="both"/>
              <w:rPr>
                <w:rFonts w:ascii="Tahoma" w:hAnsi="Tahoma" w:cs="Tahoma"/>
              </w:rPr>
            </w:pPr>
          </w:p>
          <w:p w14:paraId="2978EF49" w14:textId="77777777" w:rsidR="000D26E0" w:rsidRPr="00E00A30" w:rsidRDefault="000D26E0" w:rsidP="000D26E0">
            <w:pPr>
              <w:keepNext/>
              <w:keepLines/>
              <w:jc w:val="both"/>
              <w:rPr>
                <w:rFonts w:ascii="Tahoma" w:hAnsi="Tahoma" w:cs="Tahoma"/>
              </w:rPr>
            </w:pPr>
          </w:p>
          <w:p w14:paraId="1F8081F0" w14:textId="77777777" w:rsidR="000D26E0" w:rsidRPr="00E00A30" w:rsidRDefault="000D26E0" w:rsidP="000D26E0">
            <w:pPr>
              <w:keepNext/>
              <w:keepLines/>
              <w:jc w:val="both"/>
              <w:rPr>
                <w:rFonts w:ascii="Tahoma" w:hAnsi="Tahoma" w:cs="Tahoma"/>
              </w:rPr>
            </w:pPr>
          </w:p>
        </w:tc>
      </w:tr>
      <w:tr w:rsidR="000D26E0" w:rsidRPr="00E00A30" w14:paraId="1730E1C2" w14:textId="77777777" w:rsidTr="003C5C9B">
        <w:trPr>
          <w:trHeight w:val="457"/>
        </w:trPr>
        <w:tc>
          <w:tcPr>
            <w:tcW w:w="3655" w:type="dxa"/>
            <w:tcBorders>
              <w:right w:val="single" w:sz="4" w:space="0" w:color="auto"/>
            </w:tcBorders>
          </w:tcPr>
          <w:p w14:paraId="10F5A221" w14:textId="77777777" w:rsidR="000D26E0" w:rsidRPr="00E00A30" w:rsidRDefault="000D26E0" w:rsidP="000D26E0">
            <w:pPr>
              <w:keepNext/>
              <w:keepLines/>
              <w:rPr>
                <w:rFonts w:ascii="Tahoma" w:hAnsi="Tahoma" w:cs="Tahoma"/>
              </w:rPr>
            </w:pPr>
            <w:r w:rsidRPr="00E00A30">
              <w:rPr>
                <w:rFonts w:ascii="Tahoma" w:hAnsi="Tahoma" w:cs="Tahoma"/>
              </w:rPr>
              <w:t>Moč transformatorja (kVA):</w:t>
            </w:r>
          </w:p>
        </w:tc>
        <w:tc>
          <w:tcPr>
            <w:tcW w:w="5812" w:type="dxa"/>
            <w:tcBorders>
              <w:top w:val="single" w:sz="4" w:space="0" w:color="auto"/>
              <w:left w:val="single" w:sz="4" w:space="0" w:color="auto"/>
              <w:bottom w:val="single" w:sz="4" w:space="0" w:color="auto"/>
              <w:right w:val="single" w:sz="4" w:space="0" w:color="auto"/>
            </w:tcBorders>
            <w:vAlign w:val="center"/>
          </w:tcPr>
          <w:p w14:paraId="3A59842F" w14:textId="77777777" w:rsidR="000D26E0" w:rsidRPr="00E00A30" w:rsidRDefault="000D26E0" w:rsidP="000D26E0">
            <w:pPr>
              <w:keepNext/>
              <w:keepLines/>
              <w:jc w:val="both"/>
              <w:rPr>
                <w:rFonts w:ascii="Tahoma" w:hAnsi="Tahoma" w:cs="Tahoma"/>
              </w:rPr>
            </w:pPr>
          </w:p>
        </w:tc>
      </w:tr>
    </w:tbl>
    <w:p w14:paraId="49518B6B" w14:textId="77777777" w:rsidR="000D26E0" w:rsidRPr="00E00A30" w:rsidRDefault="000D26E0" w:rsidP="000D26E0">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694"/>
        <w:gridCol w:w="2693"/>
        <w:gridCol w:w="3969"/>
      </w:tblGrid>
      <w:tr w:rsidR="000D26E0" w:rsidRPr="00E00A30" w14:paraId="6D0F7498" w14:textId="77777777" w:rsidTr="003C5C9B">
        <w:trPr>
          <w:trHeight w:val="235"/>
        </w:trPr>
        <w:tc>
          <w:tcPr>
            <w:tcW w:w="2694" w:type="dxa"/>
            <w:tcBorders>
              <w:top w:val="single" w:sz="4" w:space="0" w:color="auto"/>
            </w:tcBorders>
          </w:tcPr>
          <w:p w14:paraId="585E6DB3"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(kraj, datum)</w:t>
            </w:r>
          </w:p>
        </w:tc>
        <w:tc>
          <w:tcPr>
            <w:tcW w:w="2693" w:type="dxa"/>
          </w:tcPr>
          <w:p w14:paraId="39A34019" w14:textId="77777777" w:rsidR="000D26E0" w:rsidRPr="00E00A30" w:rsidRDefault="000D26E0" w:rsidP="000D26E0">
            <w:pPr>
              <w:keepNext/>
              <w:keepLines/>
              <w:jc w:val="both"/>
              <w:rPr>
                <w:rFonts w:ascii="Tahoma" w:hAnsi="Tahoma" w:cs="Tahoma"/>
                <w:snapToGrid w:val="0"/>
              </w:rPr>
            </w:pPr>
          </w:p>
        </w:tc>
        <w:tc>
          <w:tcPr>
            <w:tcW w:w="3969" w:type="dxa"/>
            <w:tcBorders>
              <w:top w:val="single" w:sz="4" w:space="0" w:color="auto"/>
            </w:tcBorders>
          </w:tcPr>
          <w:p w14:paraId="46DED147"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(ime in priimek ter podpis vodje del)</w:t>
            </w:r>
          </w:p>
        </w:tc>
      </w:tr>
    </w:tbl>
    <w:p w14:paraId="04F8E954" w14:textId="77777777" w:rsidR="000D26E0" w:rsidRPr="00E00A30" w:rsidRDefault="000D26E0" w:rsidP="000D26E0">
      <w:pPr>
        <w:keepNext/>
        <w:keepLines/>
        <w:pBdr>
          <w:bottom w:val="single" w:sz="12" w:space="1" w:color="auto"/>
        </w:pBdr>
        <w:jc w:val="both"/>
        <w:rPr>
          <w:rFonts w:ascii="Tahoma" w:hAnsi="Tahoma" w:cs="Tahoma"/>
          <w:b/>
        </w:rPr>
      </w:pPr>
    </w:p>
    <w:p w14:paraId="5C1BE39A" w14:textId="77777777" w:rsidR="000D26E0" w:rsidRPr="00E00A30" w:rsidRDefault="000D26E0" w:rsidP="000D26E0">
      <w:pPr>
        <w:keepNext/>
        <w:keepLines/>
        <w:jc w:val="both"/>
        <w:rPr>
          <w:rFonts w:ascii="Tahoma" w:hAnsi="Tahoma" w:cs="Tahoma"/>
        </w:rPr>
      </w:pPr>
      <w:r w:rsidRPr="00E00A30">
        <w:rPr>
          <w:rFonts w:ascii="Tahoma" w:hAnsi="Tahoma" w:cs="Tahoma"/>
        </w:rPr>
        <w:t>IZPOLNI NAROČNIK OBJEKTA (Izdajatelj reference)!!!</w:t>
      </w:r>
    </w:p>
    <w:p w14:paraId="34F76B9B" w14:textId="77777777" w:rsidR="000D26E0" w:rsidRPr="00E00A30" w:rsidRDefault="000D26E0" w:rsidP="000D26E0">
      <w:pPr>
        <w:keepNext/>
        <w:keepLines/>
        <w:jc w:val="both"/>
        <w:rPr>
          <w:rFonts w:ascii="Tahoma" w:hAnsi="Tahoma" w:cs="Tahoma"/>
        </w:rPr>
      </w:pPr>
    </w:p>
    <w:p w14:paraId="12E7D8ED" w14:textId="77777777" w:rsidR="000D26E0" w:rsidRPr="00E00A30" w:rsidRDefault="000D26E0" w:rsidP="000D26E0">
      <w:pPr>
        <w:keepNext/>
        <w:keepLines/>
        <w:jc w:val="both"/>
        <w:rPr>
          <w:rFonts w:ascii="Tahoma" w:hAnsi="Tahoma" w:cs="Tahoma"/>
        </w:rPr>
      </w:pPr>
      <w:r w:rsidRPr="00E00A30">
        <w:rPr>
          <w:rFonts w:ascii="Tahoma" w:hAnsi="Tahoma" w:cs="Tahoma"/>
        </w:rPr>
        <w:t>Potrjujemo, da nam je na podlagi našega naročila, zgoraj navedeni delavec opravil navedeno storitev v skladu s sklenjeno pogodbo oziroma v roku, količini, kvaliteti in po ceni, navedeni v izvajalčevi ponudbi.</w:t>
      </w:r>
    </w:p>
    <w:p w14:paraId="6379B7BD" w14:textId="77777777" w:rsidR="000D26E0" w:rsidRPr="00E00A30" w:rsidRDefault="000D26E0" w:rsidP="000D26E0">
      <w:pPr>
        <w:keepNext/>
        <w:keepLines/>
        <w:jc w:val="both"/>
        <w:rPr>
          <w:rFonts w:ascii="Tahoma" w:hAnsi="Tahoma" w:cs="Tahoma"/>
        </w:rPr>
      </w:pPr>
      <w:r w:rsidRPr="00E00A30">
        <w:rPr>
          <w:rFonts w:ascii="Tahoma" w:hAnsi="Tahoma" w:cs="Tahoma"/>
        </w:rPr>
        <w:t>Potrdilo izdajamo na prošnjo delavca in velja izključno za potrebe pri njegovi oddaji ponudbe za pridobitev predmetnega javnega naročila.</w:t>
      </w:r>
    </w:p>
    <w:p w14:paraId="4F8ABDFA" w14:textId="77777777" w:rsidR="000D26E0" w:rsidRPr="00E00A30" w:rsidRDefault="000D26E0" w:rsidP="000D26E0">
      <w:pPr>
        <w:keepNext/>
        <w:keepLines/>
        <w:jc w:val="both"/>
        <w:rPr>
          <w:rFonts w:ascii="Tahoma" w:hAnsi="Tahoma" w:cs="Tahoma"/>
        </w:rPr>
      </w:pPr>
      <w:r w:rsidRPr="00E00A30">
        <w:rPr>
          <w:rFonts w:ascii="Tahoma" w:hAnsi="Tahoma" w:cs="Tahoma"/>
        </w:rPr>
        <w:tab/>
        <w:t xml:space="preserve"> </w:t>
      </w:r>
    </w:p>
    <w:p w14:paraId="18A70460" w14:textId="77777777" w:rsidR="000D26E0" w:rsidRPr="00E00A30" w:rsidRDefault="000D26E0" w:rsidP="000D26E0">
      <w:pPr>
        <w:keepNext/>
        <w:keepLines/>
        <w:jc w:val="center"/>
        <w:rPr>
          <w:rFonts w:ascii="Tahoma" w:hAnsi="Tahoma" w:cs="Tahoma"/>
        </w:rPr>
      </w:pPr>
      <w:r w:rsidRPr="00E00A30">
        <w:rPr>
          <w:rFonts w:ascii="Tahoma" w:hAnsi="Tahoma" w:cs="Tahoma"/>
        </w:rPr>
        <w:t xml:space="preserve">Izjavljamo, da smo   </w:t>
      </w:r>
      <w:r w:rsidRPr="00E00A30">
        <w:rPr>
          <w:rFonts w:ascii="Tahoma" w:hAnsi="Tahoma" w:cs="Tahoma"/>
          <w:b/>
          <w:i/>
        </w:rPr>
        <w:t>javni  /  zasebni</w:t>
      </w:r>
      <w:r w:rsidRPr="00E00A30">
        <w:rPr>
          <w:rFonts w:ascii="Tahoma" w:hAnsi="Tahoma" w:cs="Tahoma"/>
        </w:rPr>
        <w:t xml:space="preserve">   naročnik. (Ustrezno obkrožite)</w:t>
      </w:r>
    </w:p>
    <w:p w14:paraId="5A5FA792" w14:textId="77777777" w:rsidR="000D26E0" w:rsidRPr="00E00A30" w:rsidRDefault="000D26E0" w:rsidP="000D26E0">
      <w:pPr>
        <w:keepNext/>
        <w:keepLines/>
        <w:jc w:val="both"/>
        <w:rPr>
          <w:rFonts w:ascii="Tahoma" w:hAnsi="Tahoma" w:cs="Tahoma"/>
        </w:rPr>
      </w:pPr>
    </w:p>
    <w:p w14:paraId="22AC7DEF" w14:textId="77777777" w:rsidR="000D26E0" w:rsidRPr="00E00A30" w:rsidRDefault="000D26E0" w:rsidP="000D26E0">
      <w:pPr>
        <w:keepNext/>
        <w:keepLines/>
        <w:jc w:val="both"/>
        <w:rPr>
          <w:rFonts w:ascii="Tahoma" w:hAnsi="Tahoma" w:cs="Tahoma"/>
        </w:rPr>
      </w:pPr>
      <w:r w:rsidRPr="00E00A30">
        <w:rPr>
          <w:rFonts w:ascii="Tahoma" w:hAnsi="Tahoma" w:cs="Tahoma"/>
        </w:rPr>
        <w:t>Izdajatelj reference</w:t>
      </w:r>
    </w:p>
    <w:p w14:paraId="4E67F0E5" w14:textId="77777777" w:rsidR="000D26E0" w:rsidRPr="00E00A30" w:rsidRDefault="000D26E0" w:rsidP="000D26E0">
      <w:pPr>
        <w:keepNext/>
        <w:keepLines/>
        <w:jc w:val="both"/>
        <w:rPr>
          <w:rFonts w:ascii="Tahoma" w:hAnsi="Tahoma" w:cs="Tahoma"/>
        </w:rPr>
      </w:pPr>
    </w:p>
    <w:p w14:paraId="04916E71" w14:textId="77777777" w:rsidR="000D26E0" w:rsidRPr="00E00A30" w:rsidRDefault="000D26E0" w:rsidP="000D26E0">
      <w:pPr>
        <w:keepNext/>
        <w:keepLines/>
        <w:jc w:val="both"/>
        <w:rPr>
          <w:rFonts w:ascii="Tahoma" w:hAnsi="Tahoma" w:cs="Tahoma"/>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0D26E0" w:rsidRPr="00E00A30" w14:paraId="7DACCC2D" w14:textId="77777777" w:rsidTr="003C5C9B">
        <w:trPr>
          <w:trHeight w:val="235"/>
        </w:trPr>
        <w:tc>
          <w:tcPr>
            <w:tcW w:w="3402" w:type="dxa"/>
            <w:tcBorders>
              <w:bottom w:val="single" w:sz="4" w:space="0" w:color="auto"/>
            </w:tcBorders>
          </w:tcPr>
          <w:p w14:paraId="5A469215" w14:textId="77777777" w:rsidR="000D26E0" w:rsidRPr="00E00A30" w:rsidRDefault="000D26E0" w:rsidP="000D26E0">
            <w:pPr>
              <w:keepNext/>
              <w:keepLines/>
              <w:jc w:val="both"/>
              <w:rPr>
                <w:rFonts w:ascii="Tahoma" w:hAnsi="Tahoma" w:cs="Tahoma"/>
                <w:snapToGrid w:val="0"/>
              </w:rPr>
            </w:pPr>
          </w:p>
          <w:p w14:paraId="605F0FD6" w14:textId="77777777" w:rsidR="000D26E0" w:rsidRPr="00E00A30" w:rsidRDefault="000D26E0" w:rsidP="000D26E0">
            <w:pPr>
              <w:keepNext/>
              <w:keepLines/>
              <w:jc w:val="both"/>
              <w:rPr>
                <w:rFonts w:ascii="Tahoma" w:hAnsi="Tahoma" w:cs="Tahoma"/>
                <w:snapToGrid w:val="0"/>
              </w:rPr>
            </w:pPr>
          </w:p>
        </w:tc>
        <w:tc>
          <w:tcPr>
            <w:tcW w:w="2977" w:type="dxa"/>
          </w:tcPr>
          <w:p w14:paraId="39EF6746" w14:textId="77777777" w:rsidR="000D26E0" w:rsidRPr="00E00A30" w:rsidRDefault="000D26E0" w:rsidP="000D26E0">
            <w:pPr>
              <w:keepNext/>
              <w:keepLines/>
              <w:jc w:val="both"/>
              <w:rPr>
                <w:rFonts w:ascii="Tahoma" w:hAnsi="Tahoma" w:cs="Tahoma"/>
                <w:snapToGrid w:val="0"/>
              </w:rPr>
            </w:pPr>
          </w:p>
        </w:tc>
        <w:tc>
          <w:tcPr>
            <w:tcW w:w="3119" w:type="dxa"/>
            <w:tcBorders>
              <w:bottom w:val="single" w:sz="4" w:space="0" w:color="auto"/>
            </w:tcBorders>
          </w:tcPr>
          <w:p w14:paraId="3059BCCD" w14:textId="77777777" w:rsidR="000D26E0" w:rsidRPr="00E00A30" w:rsidRDefault="000D26E0" w:rsidP="000D26E0">
            <w:pPr>
              <w:keepNext/>
              <w:keepLines/>
              <w:tabs>
                <w:tab w:val="left" w:pos="567"/>
                <w:tab w:val="num" w:pos="851"/>
                <w:tab w:val="left" w:pos="993"/>
              </w:tabs>
              <w:jc w:val="both"/>
              <w:rPr>
                <w:rFonts w:ascii="Tahoma" w:hAnsi="Tahoma" w:cs="Tahoma"/>
                <w:snapToGrid w:val="0"/>
              </w:rPr>
            </w:pPr>
          </w:p>
        </w:tc>
      </w:tr>
      <w:tr w:rsidR="000D26E0" w:rsidRPr="00E00A30" w14:paraId="75DC66B6" w14:textId="77777777" w:rsidTr="003C5C9B">
        <w:trPr>
          <w:trHeight w:val="235"/>
        </w:trPr>
        <w:tc>
          <w:tcPr>
            <w:tcW w:w="3402" w:type="dxa"/>
            <w:tcBorders>
              <w:top w:val="single" w:sz="4" w:space="0" w:color="auto"/>
            </w:tcBorders>
          </w:tcPr>
          <w:p w14:paraId="6921D407"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(kraj, datum)</w:t>
            </w:r>
          </w:p>
        </w:tc>
        <w:tc>
          <w:tcPr>
            <w:tcW w:w="2977" w:type="dxa"/>
          </w:tcPr>
          <w:p w14:paraId="51D01025"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žig</w:t>
            </w:r>
          </w:p>
        </w:tc>
        <w:tc>
          <w:tcPr>
            <w:tcW w:w="3119" w:type="dxa"/>
            <w:tcBorders>
              <w:top w:val="single" w:sz="4" w:space="0" w:color="auto"/>
            </w:tcBorders>
          </w:tcPr>
          <w:p w14:paraId="36084218"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(podpis odgovorne osebe naročnika objekta)</w:t>
            </w:r>
          </w:p>
        </w:tc>
      </w:tr>
    </w:tbl>
    <w:p w14:paraId="235D45B6" w14:textId="77777777" w:rsidR="000D26E0" w:rsidRPr="00E00A30" w:rsidRDefault="000D26E0" w:rsidP="000D26E0">
      <w:pPr>
        <w:keepNext/>
        <w:keepLines/>
        <w:tabs>
          <w:tab w:val="left" w:pos="567"/>
          <w:tab w:val="num" w:pos="851"/>
          <w:tab w:val="left" w:pos="993"/>
        </w:tabs>
        <w:jc w:val="both"/>
        <w:rPr>
          <w:rFonts w:ascii="Tahoma" w:hAnsi="Tahoma" w:cs="Tahoma"/>
          <w:i/>
          <w:sz w:val="16"/>
        </w:rPr>
      </w:pPr>
      <w:r w:rsidRPr="00E00A30">
        <w:rPr>
          <w:rFonts w:ascii="Tahoma" w:hAnsi="Tahoma" w:cs="Tahoma"/>
          <w:b/>
          <w:i/>
          <w:sz w:val="16"/>
        </w:rPr>
        <w:t xml:space="preserve">Navodilo: </w:t>
      </w:r>
      <w:r w:rsidRPr="00E00A30">
        <w:rPr>
          <w:rFonts w:ascii="Tahoma" w:hAnsi="Tahoma" w:cs="Tahoma"/>
          <w:i/>
          <w:sz w:val="16"/>
        </w:rPr>
        <w:t>Obrazec se po potrebi kopira!</w:t>
      </w:r>
    </w:p>
    <w:p w14:paraId="4C4818AE" w14:textId="77777777" w:rsidR="000D26E0" w:rsidRPr="00E00A30" w:rsidRDefault="000D26E0" w:rsidP="000D26E0">
      <w:pPr>
        <w:keepNext/>
        <w:keepLines/>
        <w:rPr>
          <w:rFonts w:ascii="Tahoma" w:hAnsi="Tahoma" w:cs="Tahoma"/>
        </w:rPr>
      </w:pPr>
      <w:r w:rsidRPr="00E00A30">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D26E0" w:rsidRPr="00E00A30" w14:paraId="632F16B0" w14:textId="77777777" w:rsidTr="003C5C9B">
        <w:tc>
          <w:tcPr>
            <w:tcW w:w="7867" w:type="dxa"/>
            <w:tcBorders>
              <w:top w:val="single" w:sz="4" w:space="0" w:color="auto"/>
              <w:bottom w:val="single" w:sz="4" w:space="0" w:color="auto"/>
            </w:tcBorders>
          </w:tcPr>
          <w:p w14:paraId="04E7A295" w14:textId="77777777" w:rsidR="000D26E0" w:rsidRPr="00E00A30" w:rsidRDefault="000D26E0" w:rsidP="000D26E0">
            <w:pPr>
              <w:keepNext/>
              <w:keepLines/>
              <w:jc w:val="both"/>
              <w:rPr>
                <w:rFonts w:ascii="Tahoma" w:hAnsi="Tahoma" w:cs="Tahoma"/>
              </w:rPr>
            </w:pPr>
            <w:r w:rsidRPr="00E00A30">
              <w:rPr>
                <w:rFonts w:ascii="Tahoma" w:hAnsi="Tahoma" w:cs="Tahoma"/>
                <w:b/>
              </w:rPr>
              <w:lastRenderedPageBreak/>
              <w:br w:type="page"/>
            </w:r>
            <w:r w:rsidRPr="00E00A30">
              <w:rPr>
                <w:rFonts w:ascii="Tahoma" w:hAnsi="Tahoma" w:cs="Tahoma"/>
              </w:rPr>
              <w:br w:type="page"/>
            </w:r>
            <w:r w:rsidRPr="00E00A30">
              <w:rPr>
                <w:rFonts w:ascii="Tahoma" w:hAnsi="Tahoma" w:cs="Tahoma"/>
              </w:rPr>
              <w:br w:type="page"/>
            </w:r>
            <w:r w:rsidRPr="00E00A30">
              <w:rPr>
                <w:rFonts w:ascii="Tahoma" w:hAnsi="Tahoma" w:cs="Tahoma"/>
                <w:bCs/>
                <w:iCs/>
              </w:rPr>
              <w:t>OSEBNE REFERENCE ZA SPUŠČANJE V POGON TRANSFORMATORJA</w:t>
            </w:r>
          </w:p>
        </w:tc>
        <w:tc>
          <w:tcPr>
            <w:tcW w:w="1559" w:type="dxa"/>
            <w:tcBorders>
              <w:top w:val="single" w:sz="4" w:space="0" w:color="auto"/>
              <w:bottom w:val="single" w:sz="4" w:space="0" w:color="auto"/>
            </w:tcBorders>
          </w:tcPr>
          <w:p w14:paraId="4554D9AA" w14:textId="77777777" w:rsidR="000D26E0" w:rsidRPr="00E00A30" w:rsidRDefault="000D26E0" w:rsidP="000D26E0">
            <w:pPr>
              <w:keepNext/>
              <w:keepLines/>
              <w:rPr>
                <w:rFonts w:ascii="Tahoma" w:hAnsi="Tahoma" w:cs="Tahoma"/>
                <w:b/>
                <w:i/>
              </w:rPr>
            </w:pPr>
            <w:r w:rsidRPr="00E00A30">
              <w:rPr>
                <w:rFonts w:ascii="Tahoma" w:hAnsi="Tahoma" w:cs="Tahoma"/>
                <w:b/>
                <w:i/>
              </w:rPr>
              <w:t>Priloga 5/2</w:t>
            </w:r>
          </w:p>
        </w:tc>
      </w:tr>
    </w:tbl>
    <w:p w14:paraId="2086462A" w14:textId="77777777" w:rsidR="000D26E0" w:rsidRPr="00E00A30" w:rsidRDefault="000D26E0" w:rsidP="000D26E0">
      <w:pPr>
        <w:keepNext/>
        <w:keepLines/>
        <w:jc w:val="right"/>
        <w:rPr>
          <w:rFonts w:ascii="Tahoma" w:hAnsi="Tahoma" w:cs="Tahoma"/>
          <w:i/>
        </w:rPr>
      </w:pPr>
      <w:r w:rsidRPr="00E00A30">
        <w:rPr>
          <w:rFonts w:ascii="Tahoma" w:hAnsi="Tahoma" w:cs="Tahoma"/>
          <w:i/>
        </w:rPr>
        <w:t>……/…… (št. izvoda / št. vseh izvodov)</w:t>
      </w:r>
    </w:p>
    <w:p w14:paraId="5A3E8622" w14:textId="77777777" w:rsidR="000D26E0" w:rsidRPr="00E00A30" w:rsidRDefault="000D26E0" w:rsidP="000D26E0">
      <w:pPr>
        <w:keepNext/>
        <w:keepLines/>
        <w:jc w:val="center"/>
        <w:rPr>
          <w:rFonts w:ascii="Tahoma" w:hAnsi="Tahoma" w:cs="Tahoma"/>
          <w:b/>
          <w:noProof/>
        </w:rPr>
      </w:pPr>
    </w:p>
    <w:p w14:paraId="2BACAE21" w14:textId="22AAD659" w:rsidR="000D26E0" w:rsidRPr="00E00A30" w:rsidRDefault="0010694C" w:rsidP="000D26E0">
      <w:pPr>
        <w:keepNext/>
        <w:keepLines/>
        <w:jc w:val="center"/>
        <w:rPr>
          <w:rFonts w:ascii="Tahoma" w:hAnsi="Tahoma" w:cs="Tahoma"/>
        </w:rPr>
      </w:pPr>
      <w:r w:rsidRPr="00E00A30">
        <w:rPr>
          <w:rFonts w:ascii="Tahoma" w:hAnsi="Tahoma" w:cs="Tahoma"/>
          <w:b/>
          <w:noProof/>
        </w:rPr>
        <w:t>VKS-177/23 - Dobava in vgradnja dveh transformatorjev v TP 135 na CČN</w:t>
      </w:r>
      <w:r w:rsidR="000D26E0" w:rsidRPr="00E00A30">
        <w:rPr>
          <w:rFonts w:ascii="Tahoma" w:hAnsi="Tahoma" w:cs="Tahoma"/>
          <w:b/>
          <w:color w:val="000000"/>
          <w:szCs w:val="22"/>
        </w:rPr>
        <w:t>,</w:t>
      </w:r>
    </w:p>
    <w:p w14:paraId="1AA0F16C" w14:textId="77777777" w:rsidR="000D26E0" w:rsidRPr="00E00A30" w:rsidRDefault="000D26E0" w:rsidP="000D26E0">
      <w:pPr>
        <w:keepNext/>
        <w:keepLines/>
        <w:jc w:val="both"/>
        <w:rPr>
          <w:rFonts w:ascii="Tahoma" w:hAnsi="Tahoma" w:cs="Tahoma"/>
        </w:rPr>
      </w:pPr>
    </w:p>
    <w:p w14:paraId="2B5A7003" w14:textId="433B1806" w:rsidR="000D26E0" w:rsidRPr="00E00A30" w:rsidRDefault="000D26E0" w:rsidP="00D744AA">
      <w:pPr>
        <w:keepNext/>
        <w:keepLines/>
        <w:jc w:val="both"/>
        <w:rPr>
          <w:rFonts w:ascii="Tahoma" w:hAnsi="Tahoma" w:cs="Tahoma"/>
        </w:rPr>
      </w:pPr>
      <w:r w:rsidRPr="00E00A30">
        <w:rPr>
          <w:rFonts w:ascii="Tahoma" w:hAnsi="Tahoma" w:cs="Tahoma"/>
        </w:rPr>
        <w:t>Pod kazensko in materialno odgovornostjo izjavljamo, da so spodaj navedeni podatki o referenčnih storitvah vodje del resnični in da z njimi dokazujemo, da je v obdobju od 01.01.20</w:t>
      </w:r>
      <w:r w:rsidR="00ED5D28" w:rsidRPr="00E00A30">
        <w:rPr>
          <w:rFonts w:ascii="Tahoma" w:hAnsi="Tahoma" w:cs="Tahoma"/>
        </w:rPr>
        <w:t>20</w:t>
      </w:r>
      <w:r w:rsidRPr="00E00A30">
        <w:rPr>
          <w:rFonts w:ascii="Tahoma" w:hAnsi="Tahoma" w:cs="Tahoma"/>
        </w:rPr>
        <w:t xml:space="preserve"> do datuma oddane ponudbe nominirani vodja del za naročnika v Evropski Uniji (končni uporabnik opreme), skladno z določili GZ-1, </w:t>
      </w:r>
      <w:r w:rsidR="0033292C">
        <w:rPr>
          <w:rFonts w:ascii="Tahoma" w:hAnsi="Tahoma" w:cs="Tahoma"/>
        </w:rPr>
        <w:t>uspešno izvedel</w:t>
      </w:r>
      <w:bookmarkStart w:id="21" w:name="_GoBack"/>
      <w:bookmarkEnd w:id="21"/>
      <w:r w:rsidRPr="00E00A30">
        <w:rPr>
          <w:rFonts w:ascii="Tahoma" w:hAnsi="Tahoma" w:cs="Tahoma"/>
        </w:rPr>
        <w:t xml:space="preserve"> </w:t>
      </w:r>
      <w:r w:rsidRPr="00E00A30">
        <w:rPr>
          <w:rFonts w:ascii="Tahoma" w:hAnsi="Tahoma" w:cs="Tahoma"/>
          <w:b/>
        </w:rPr>
        <w:t>vodenje izvedbe preizkušanja, testiranje zaščit ter spuščanje v pogon elektro energetskega  transformatorja moči vsaj 1000 kVA</w:t>
      </w:r>
      <w:r w:rsidRPr="00E00A30">
        <w:rPr>
          <w:rFonts w:ascii="Tahoma" w:hAnsi="Tahoma" w:cs="Tahoma"/>
        </w:rPr>
        <w:t>.</w:t>
      </w:r>
    </w:p>
    <w:p w14:paraId="4787EA46" w14:textId="77777777" w:rsidR="000D26E0" w:rsidRPr="00E00A30" w:rsidRDefault="000D26E0" w:rsidP="000D26E0">
      <w:pPr>
        <w:keepNext/>
        <w:keepLines/>
        <w:rPr>
          <w:rFonts w:ascii="Tahoma" w:hAnsi="Tahoma" w:cs="Tahoma"/>
          <w:highlight w:val="yellow"/>
        </w:rPr>
      </w:pPr>
    </w:p>
    <w:p w14:paraId="44334856" w14:textId="77777777" w:rsidR="000D26E0" w:rsidRPr="00E00A30" w:rsidRDefault="000D26E0" w:rsidP="000D26E0">
      <w:pPr>
        <w:keepNext/>
        <w:keepLines/>
        <w:jc w:val="both"/>
        <w:rPr>
          <w:rFonts w:ascii="Tahoma" w:hAnsi="Tahoma" w:cs="Tahoma"/>
        </w:rPr>
      </w:pPr>
      <w:r w:rsidRPr="00E00A30">
        <w:rPr>
          <w:rFonts w:ascii="Tahoma" w:hAnsi="Tahoma" w:cs="Tahoma"/>
          <w:b/>
        </w:rPr>
        <w:t>Potrebno je predložiti najmanj 1 (eno) osebno referenco.</w:t>
      </w:r>
    </w:p>
    <w:tbl>
      <w:tblPr>
        <w:tblW w:w="9467"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655"/>
        <w:gridCol w:w="5812"/>
      </w:tblGrid>
      <w:tr w:rsidR="000D26E0" w:rsidRPr="00E00A30" w14:paraId="604FB181" w14:textId="77777777" w:rsidTr="003C5C9B">
        <w:trPr>
          <w:trHeight w:val="279"/>
        </w:trPr>
        <w:tc>
          <w:tcPr>
            <w:tcW w:w="3655" w:type="dxa"/>
            <w:vAlign w:val="center"/>
          </w:tcPr>
          <w:p w14:paraId="7E6ADAF6" w14:textId="77777777" w:rsidR="000D26E0" w:rsidRPr="00E00A30" w:rsidRDefault="000D26E0" w:rsidP="000D26E0">
            <w:pPr>
              <w:keepNext/>
              <w:keepLines/>
              <w:jc w:val="both"/>
              <w:rPr>
                <w:rFonts w:ascii="Tahoma" w:hAnsi="Tahoma" w:cs="Tahoma"/>
                <w:b/>
              </w:rPr>
            </w:pPr>
            <w:r w:rsidRPr="00E00A30">
              <w:rPr>
                <w:rFonts w:ascii="Tahoma" w:hAnsi="Tahoma" w:cs="Tahoma"/>
              </w:rPr>
              <w:t>Naročnik:</w:t>
            </w:r>
          </w:p>
        </w:tc>
        <w:tc>
          <w:tcPr>
            <w:tcW w:w="5812" w:type="dxa"/>
          </w:tcPr>
          <w:p w14:paraId="645F19C2" w14:textId="77777777" w:rsidR="000D26E0" w:rsidRPr="00E00A30" w:rsidRDefault="000D26E0" w:rsidP="000D26E0">
            <w:pPr>
              <w:keepNext/>
              <w:keepLines/>
              <w:jc w:val="both"/>
              <w:rPr>
                <w:rFonts w:ascii="Tahoma" w:hAnsi="Tahoma" w:cs="Tahoma"/>
                <w:b/>
              </w:rPr>
            </w:pPr>
          </w:p>
          <w:p w14:paraId="2F6C1433" w14:textId="77777777" w:rsidR="000D26E0" w:rsidRPr="00E00A30" w:rsidRDefault="000D26E0" w:rsidP="000D26E0">
            <w:pPr>
              <w:keepNext/>
              <w:keepLines/>
              <w:jc w:val="both"/>
              <w:rPr>
                <w:rFonts w:ascii="Tahoma" w:hAnsi="Tahoma" w:cs="Tahoma"/>
                <w:b/>
              </w:rPr>
            </w:pPr>
          </w:p>
        </w:tc>
      </w:tr>
      <w:tr w:rsidR="000D26E0" w:rsidRPr="00E00A30" w14:paraId="5008856A" w14:textId="77777777" w:rsidTr="003C5C9B">
        <w:trPr>
          <w:trHeight w:val="300"/>
        </w:trPr>
        <w:tc>
          <w:tcPr>
            <w:tcW w:w="3655" w:type="dxa"/>
            <w:vAlign w:val="center"/>
          </w:tcPr>
          <w:p w14:paraId="6C599EEB" w14:textId="77777777" w:rsidR="000D26E0" w:rsidRPr="00E00A30" w:rsidRDefault="000D26E0" w:rsidP="000D26E0">
            <w:pPr>
              <w:keepNext/>
              <w:keepLines/>
              <w:jc w:val="both"/>
              <w:rPr>
                <w:rFonts w:ascii="Tahoma" w:hAnsi="Tahoma" w:cs="Tahoma"/>
              </w:rPr>
            </w:pPr>
            <w:r w:rsidRPr="00E00A30">
              <w:rPr>
                <w:rFonts w:ascii="Tahoma" w:hAnsi="Tahoma" w:cs="Tahoma"/>
              </w:rPr>
              <w:t>Kontaktna oseba naročnika:</w:t>
            </w:r>
          </w:p>
        </w:tc>
        <w:tc>
          <w:tcPr>
            <w:tcW w:w="5812" w:type="dxa"/>
          </w:tcPr>
          <w:p w14:paraId="45327D48" w14:textId="77777777" w:rsidR="000D26E0" w:rsidRPr="00E00A30" w:rsidRDefault="000D26E0" w:rsidP="000D26E0">
            <w:pPr>
              <w:keepNext/>
              <w:keepLines/>
              <w:jc w:val="both"/>
              <w:rPr>
                <w:rFonts w:ascii="Tahoma" w:hAnsi="Tahoma" w:cs="Tahoma"/>
                <w:b/>
              </w:rPr>
            </w:pPr>
          </w:p>
          <w:p w14:paraId="3CFCF9D0" w14:textId="77777777" w:rsidR="000D26E0" w:rsidRPr="00E00A30" w:rsidRDefault="000D26E0" w:rsidP="000D26E0">
            <w:pPr>
              <w:keepNext/>
              <w:keepLines/>
              <w:jc w:val="both"/>
              <w:rPr>
                <w:rFonts w:ascii="Tahoma" w:hAnsi="Tahoma" w:cs="Tahoma"/>
                <w:b/>
              </w:rPr>
            </w:pPr>
          </w:p>
        </w:tc>
      </w:tr>
      <w:tr w:rsidR="000D26E0" w:rsidRPr="00E00A30" w14:paraId="21AF256C" w14:textId="77777777" w:rsidTr="003C5C9B">
        <w:trPr>
          <w:trHeight w:val="350"/>
        </w:trPr>
        <w:tc>
          <w:tcPr>
            <w:tcW w:w="3655" w:type="dxa"/>
            <w:vAlign w:val="center"/>
          </w:tcPr>
          <w:p w14:paraId="71F32014" w14:textId="77777777" w:rsidR="000D26E0" w:rsidRPr="00E00A30" w:rsidRDefault="000D26E0" w:rsidP="000D26E0">
            <w:pPr>
              <w:keepNext/>
              <w:keepLines/>
              <w:jc w:val="both"/>
              <w:rPr>
                <w:rFonts w:ascii="Tahoma" w:hAnsi="Tahoma" w:cs="Tahoma"/>
              </w:rPr>
            </w:pPr>
            <w:r w:rsidRPr="00E00A30">
              <w:rPr>
                <w:rFonts w:ascii="Tahoma" w:hAnsi="Tahoma" w:cs="Tahoma"/>
              </w:rPr>
              <w:t>Telefonska številka:</w:t>
            </w:r>
          </w:p>
        </w:tc>
        <w:tc>
          <w:tcPr>
            <w:tcW w:w="5812" w:type="dxa"/>
          </w:tcPr>
          <w:p w14:paraId="172280AD" w14:textId="77777777" w:rsidR="000D26E0" w:rsidRPr="00E00A30" w:rsidRDefault="000D26E0" w:rsidP="000D26E0">
            <w:pPr>
              <w:keepNext/>
              <w:keepLines/>
              <w:jc w:val="both"/>
              <w:rPr>
                <w:rFonts w:ascii="Tahoma" w:hAnsi="Tahoma" w:cs="Tahoma"/>
              </w:rPr>
            </w:pPr>
          </w:p>
        </w:tc>
      </w:tr>
      <w:tr w:rsidR="000D26E0" w:rsidRPr="00E00A30" w14:paraId="38880303" w14:textId="77777777" w:rsidTr="003C5C9B">
        <w:trPr>
          <w:trHeight w:val="461"/>
        </w:trPr>
        <w:tc>
          <w:tcPr>
            <w:tcW w:w="3655" w:type="dxa"/>
            <w:vAlign w:val="center"/>
          </w:tcPr>
          <w:p w14:paraId="573B5907" w14:textId="77777777" w:rsidR="000D26E0" w:rsidRPr="00E00A30" w:rsidRDefault="000D26E0" w:rsidP="000D26E0">
            <w:pPr>
              <w:keepNext/>
              <w:keepLines/>
              <w:jc w:val="both"/>
              <w:rPr>
                <w:rFonts w:ascii="Tahoma" w:hAnsi="Tahoma" w:cs="Tahoma"/>
              </w:rPr>
            </w:pPr>
            <w:r w:rsidRPr="00E00A30">
              <w:rPr>
                <w:rFonts w:ascii="Tahoma" w:hAnsi="Tahoma" w:cs="Tahoma"/>
              </w:rPr>
              <w:t>Vodja del:</w:t>
            </w:r>
          </w:p>
        </w:tc>
        <w:tc>
          <w:tcPr>
            <w:tcW w:w="5812" w:type="dxa"/>
          </w:tcPr>
          <w:p w14:paraId="1AD3559C" w14:textId="77777777" w:rsidR="000D26E0" w:rsidRPr="00E00A30" w:rsidRDefault="000D26E0" w:rsidP="000D26E0">
            <w:pPr>
              <w:keepNext/>
              <w:keepLines/>
              <w:jc w:val="both"/>
              <w:rPr>
                <w:rFonts w:ascii="Tahoma" w:hAnsi="Tahoma" w:cs="Tahoma"/>
              </w:rPr>
            </w:pPr>
          </w:p>
        </w:tc>
      </w:tr>
      <w:tr w:rsidR="000D26E0" w:rsidRPr="00E00A30" w14:paraId="60D2AADA" w14:textId="77777777" w:rsidTr="003C5C9B">
        <w:trPr>
          <w:trHeight w:val="392"/>
        </w:trPr>
        <w:tc>
          <w:tcPr>
            <w:tcW w:w="3655" w:type="dxa"/>
            <w:vAlign w:val="center"/>
          </w:tcPr>
          <w:p w14:paraId="54E84C8D" w14:textId="77777777" w:rsidR="000D26E0" w:rsidRPr="00E00A30" w:rsidRDefault="000D26E0" w:rsidP="000D26E0">
            <w:pPr>
              <w:keepNext/>
              <w:keepLines/>
              <w:jc w:val="both"/>
              <w:rPr>
                <w:rFonts w:ascii="Tahoma" w:hAnsi="Tahoma" w:cs="Tahoma"/>
              </w:rPr>
            </w:pPr>
            <w:r w:rsidRPr="00E00A30">
              <w:rPr>
                <w:rFonts w:ascii="Tahoma" w:hAnsi="Tahoma" w:cs="Tahoma"/>
              </w:rPr>
              <w:t>Naziv objekta:</w:t>
            </w:r>
          </w:p>
        </w:tc>
        <w:tc>
          <w:tcPr>
            <w:tcW w:w="5812" w:type="dxa"/>
          </w:tcPr>
          <w:p w14:paraId="6ECD9B7B" w14:textId="77777777" w:rsidR="000D26E0" w:rsidRPr="00E00A30" w:rsidRDefault="000D26E0" w:rsidP="000D26E0">
            <w:pPr>
              <w:keepNext/>
              <w:keepLines/>
              <w:jc w:val="both"/>
              <w:rPr>
                <w:rFonts w:ascii="Tahoma" w:hAnsi="Tahoma" w:cs="Tahoma"/>
              </w:rPr>
            </w:pPr>
          </w:p>
        </w:tc>
      </w:tr>
      <w:tr w:rsidR="000D26E0" w:rsidRPr="00E00A30" w14:paraId="2D4C1F6C" w14:textId="77777777" w:rsidTr="003C5C9B">
        <w:trPr>
          <w:cantSplit/>
          <w:trHeight w:val="461"/>
        </w:trPr>
        <w:tc>
          <w:tcPr>
            <w:tcW w:w="3655" w:type="dxa"/>
            <w:vAlign w:val="center"/>
          </w:tcPr>
          <w:p w14:paraId="0CF16010" w14:textId="77777777" w:rsidR="000D26E0" w:rsidRPr="00E00A30" w:rsidRDefault="000D26E0" w:rsidP="000D26E0">
            <w:pPr>
              <w:keepNext/>
              <w:keepLines/>
              <w:jc w:val="both"/>
              <w:rPr>
                <w:rFonts w:ascii="Tahoma" w:hAnsi="Tahoma" w:cs="Tahoma"/>
              </w:rPr>
            </w:pPr>
            <w:r w:rsidRPr="00E00A30">
              <w:rPr>
                <w:rFonts w:ascii="Tahoma" w:hAnsi="Tahoma" w:cs="Tahoma"/>
              </w:rPr>
              <w:t>Datum izvedbe:</w:t>
            </w:r>
          </w:p>
        </w:tc>
        <w:tc>
          <w:tcPr>
            <w:tcW w:w="5812" w:type="dxa"/>
            <w:vAlign w:val="bottom"/>
          </w:tcPr>
          <w:p w14:paraId="22FF0AC0" w14:textId="77777777" w:rsidR="000D26E0" w:rsidRPr="00E00A30" w:rsidRDefault="000D26E0" w:rsidP="000D26E0">
            <w:pPr>
              <w:keepNext/>
              <w:keepLines/>
              <w:jc w:val="both"/>
              <w:rPr>
                <w:rFonts w:ascii="Tahoma" w:hAnsi="Tahoma" w:cs="Tahoma"/>
              </w:rPr>
            </w:pPr>
          </w:p>
        </w:tc>
      </w:tr>
      <w:tr w:rsidR="000D26E0" w:rsidRPr="00E00A30" w14:paraId="21D9FBB7" w14:textId="77777777" w:rsidTr="003C5C9B">
        <w:trPr>
          <w:cantSplit/>
          <w:trHeight w:val="461"/>
        </w:trPr>
        <w:tc>
          <w:tcPr>
            <w:tcW w:w="3655" w:type="dxa"/>
            <w:vAlign w:val="center"/>
          </w:tcPr>
          <w:p w14:paraId="5C5E4A80" w14:textId="77777777" w:rsidR="000D26E0" w:rsidRPr="00E00A30" w:rsidRDefault="000D26E0" w:rsidP="000D26E0">
            <w:pPr>
              <w:keepNext/>
              <w:keepLines/>
              <w:jc w:val="both"/>
              <w:rPr>
                <w:rFonts w:ascii="Tahoma" w:hAnsi="Tahoma" w:cs="Tahoma"/>
              </w:rPr>
            </w:pPr>
            <w:r w:rsidRPr="00E00A30">
              <w:rPr>
                <w:rFonts w:ascii="Tahoma" w:hAnsi="Tahoma" w:cs="Tahoma"/>
              </w:rPr>
              <w:t xml:space="preserve">Številka (oznaka) in datum </w:t>
            </w:r>
          </w:p>
          <w:p w14:paraId="285CE94B" w14:textId="77777777" w:rsidR="000D26E0" w:rsidRPr="00E00A30" w:rsidRDefault="000D26E0" w:rsidP="000D26E0">
            <w:pPr>
              <w:keepNext/>
              <w:keepLines/>
              <w:jc w:val="both"/>
              <w:rPr>
                <w:rFonts w:ascii="Tahoma" w:hAnsi="Tahoma" w:cs="Tahoma"/>
              </w:rPr>
            </w:pPr>
            <w:r w:rsidRPr="00E00A30">
              <w:rPr>
                <w:rFonts w:ascii="Tahoma" w:hAnsi="Tahoma" w:cs="Tahoma"/>
              </w:rPr>
              <w:t>pogodbe /naročilnice:</w:t>
            </w:r>
          </w:p>
        </w:tc>
        <w:tc>
          <w:tcPr>
            <w:tcW w:w="5812" w:type="dxa"/>
            <w:vAlign w:val="bottom"/>
          </w:tcPr>
          <w:p w14:paraId="0F6E9F17" w14:textId="77777777" w:rsidR="000D26E0" w:rsidRPr="00E00A30" w:rsidRDefault="000D26E0" w:rsidP="000D26E0">
            <w:pPr>
              <w:keepNext/>
              <w:keepLines/>
              <w:jc w:val="both"/>
              <w:rPr>
                <w:rFonts w:ascii="Tahoma" w:hAnsi="Tahoma" w:cs="Tahoma"/>
              </w:rPr>
            </w:pPr>
          </w:p>
        </w:tc>
      </w:tr>
      <w:tr w:rsidR="000D26E0" w:rsidRPr="00E00A30" w14:paraId="625DFC1E" w14:textId="77777777" w:rsidTr="003C5C9B">
        <w:trPr>
          <w:trHeight w:val="836"/>
        </w:trPr>
        <w:tc>
          <w:tcPr>
            <w:tcW w:w="3655" w:type="dxa"/>
            <w:tcBorders>
              <w:right w:val="single" w:sz="4" w:space="0" w:color="auto"/>
            </w:tcBorders>
          </w:tcPr>
          <w:p w14:paraId="429A6476" w14:textId="77777777" w:rsidR="000D26E0" w:rsidRPr="00E00A30" w:rsidRDefault="000D26E0" w:rsidP="000D26E0">
            <w:pPr>
              <w:keepNext/>
              <w:keepLines/>
              <w:rPr>
                <w:rFonts w:ascii="Tahoma" w:hAnsi="Tahoma" w:cs="Tahoma"/>
              </w:rPr>
            </w:pPr>
            <w:r w:rsidRPr="00E00A30">
              <w:rPr>
                <w:rFonts w:ascii="Tahoma" w:hAnsi="Tahoma" w:cs="Tahoma"/>
              </w:rPr>
              <w:t>Opis izvedene dobave/storitve:</w:t>
            </w:r>
          </w:p>
          <w:p w14:paraId="380CD98F" w14:textId="77777777" w:rsidR="000D26E0" w:rsidRPr="00E00A30" w:rsidRDefault="000D26E0" w:rsidP="000D26E0">
            <w:pPr>
              <w:keepNext/>
              <w:keepLines/>
              <w:jc w:val="both"/>
              <w:rPr>
                <w:rFonts w:ascii="Tahoma" w:hAnsi="Tahoma" w:cs="Tahoma"/>
              </w:rPr>
            </w:pPr>
          </w:p>
        </w:tc>
        <w:tc>
          <w:tcPr>
            <w:tcW w:w="5812" w:type="dxa"/>
            <w:tcBorders>
              <w:top w:val="single" w:sz="4" w:space="0" w:color="auto"/>
              <w:left w:val="single" w:sz="4" w:space="0" w:color="auto"/>
              <w:bottom w:val="single" w:sz="4" w:space="0" w:color="auto"/>
              <w:right w:val="single" w:sz="4" w:space="0" w:color="auto"/>
            </w:tcBorders>
            <w:vAlign w:val="center"/>
          </w:tcPr>
          <w:p w14:paraId="600322DB" w14:textId="77777777" w:rsidR="000D26E0" w:rsidRPr="00E00A30" w:rsidRDefault="000D26E0" w:rsidP="000D26E0">
            <w:pPr>
              <w:keepNext/>
              <w:keepLines/>
              <w:jc w:val="both"/>
              <w:rPr>
                <w:rFonts w:ascii="Tahoma" w:hAnsi="Tahoma" w:cs="Tahoma"/>
              </w:rPr>
            </w:pPr>
          </w:p>
          <w:p w14:paraId="735D1894" w14:textId="77777777" w:rsidR="000D26E0" w:rsidRPr="00E00A30" w:rsidRDefault="000D26E0" w:rsidP="000D26E0">
            <w:pPr>
              <w:keepNext/>
              <w:keepLines/>
              <w:jc w:val="both"/>
              <w:rPr>
                <w:rFonts w:ascii="Tahoma" w:hAnsi="Tahoma" w:cs="Tahoma"/>
              </w:rPr>
            </w:pPr>
          </w:p>
          <w:p w14:paraId="5584CA9E" w14:textId="77777777" w:rsidR="000D26E0" w:rsidRPr="00E00A30" w:rsidRDefault="000D26E0" w:rsidP="000D26E0">
            <w:pPr>
              <w:keepNext/>
              <w:keepLines/>
              <w:jc w:val="both"/>
              <w:rPr>
                <w:rFonts w:ascii="Tahoma" w:hAnsi="Tahoma" w:cs="Tahoma"/>
              </w:rPr>
            </w:pPr>
          </w:p>
        </w:tc>
      </w:tr>
      <w:tr w:rsidR="000D26E0" w:rsidRPr="00E00A30" w14:paraId="78A064E3" w14:textId="77777777" w:rsidTr="003C5C9B">
        <w:trPr>
          <w:trHeight w:val="403"/>
        </w:trPr>
        <w:tc>
          <w:tcPr>
            <w:tcW w:w="3655" w:type="dxa"/>
            <w:tcBorders>
              <w:right w:val="single" w:sz="4" w:space="0" w:color="auto"/>
            </w:tcBorders>
          </w:tcPr>
          <w:p w14:paraId="4A9DFA3E" w14:textId="77777777" w:rsidR="000D26E0" w:rsidRPr="00E00A30" w:rsidRDefault="000D26E0" w:rsidP="000D26E0">
            <w:pPr>
              <w:keepNext/>
              <w:keepLines/>
              <w:rPr>
                <w:rFonts w:ascii="Tahoma" w:hAnsi="Tahoma" w:cs="Tahoma"/>
              </w:rPr>
            </w:pPr>
            <w:r w:rsidRPr="00E00A30">
              <w:rPr>
                <w:rFonts w:ascii="Tahoma" w:hAnsi="Tahoma" w:cs="Tahoma"/>
              </w:rPr>
              <w:t>Moč transformatorja (kVA):</w:t>
            </w:r>
          </w:p>
        </w:tc>
        <w:tc>
          <w:tcPr>
            <w:tcW w:w="5812" w:type="dxa"/>
            <w:tcBorders>
              <w:top w:val="single" w:sz="4" w:space="0" w:color="auto"/>
              <w:left w:val="single" w:sz="4" w:space="0" w:color="auto"/>
              <w:bottom w:val="single" w:sz="4" w:space="0" w:color="auto"/>
              <w:right w:val="single" w:sz="4" w:space="0" w:color="auto"/>
            </w:tcBorders>
            <w:vAlign w:val="center"/>
          </w:tcPr>
          <w:p w14:paraId="2995F338" w14:textId="77777777" w:rsidR="000D26E0" w:rsidRPr="00E00A30" w:rsidRDefault="000D26E0" w:rsidP="000D26E0">
            <w:pPr>
              <w:keepNext/>
              <w:keepLines/>
              <w:jc w:val="both"/>
              <w:rPr>
                <w:rFonts w:ascii="Tahoma" w:hAnsi="Tahoma" w:cs="Tahoma"/>
              </w:rPr>
            </w:pPr>
          </w:p>
        </w:tc>
      </w:tr>
    </w:tbl>
    <w:p w14:paraId="3C4B457C" w14:textId="77777777" w:rsidR="000D26E0" w:rsidRPr="00E00A30" w:rsidRDefault="000D26E0" w:rsidP="000D26E0">
      <w:pPr>
        <w:keepNext/>
        <w:keepLines/>
        <w:rPr>
          <w:rFonts w:ascii="Tahoma" w:hAnsi="Tahoma" w:cs="Tahoma"/>
        </w:rPr>
      </w:pPr>
    </w:p>
    <w:p w14:paraId="2EB58AFA" w14:textId="77777777" w:rsidR="000D26E0" w:rsidRPr="00E00A30" w:rsidRDefault="000D26E0" w:rsidP="000D26E0">
      <w:pPr>
        <w:keepNext/>
        <w:keepLines/>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2694"/>
        <w:gridCol w:w="2693"/>
        <w:gridCol w:w="3969"/>
      </w:tblGrid>
      <w:tr w:rsidR="000D26E0" w:rsidRPr="00E00A30" w14:paraId="53D28EA2" w14:textId="77777777" w:rsidTr="003C5C9B">
        <w:trPr>
          <w:trHeight w:val="235"/>
        </w:trPr>
        <w:tc>
          <w:tcPr>
            <w:tcW w:w="2694" w:type="dxa"/>
            <w:tcBorders>
              <w:top w:val="single" w:sz="4" w:space="0" w:color="auto"/>
            </w:tcBorders>
          </w:tcPr>
          <w:p w14:paraId="05A16600"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(kraj, datum)</w:t>
            </w:r>
          </w:p>
        </w:tc>
        <w:tc>
          <w:tcPr>
            <w:tcW w:w="2693" w:type="dxa"/>
          </w:tcPr>
          <w:p w14:paraId="1BD2C4ED" w14:textId="77777777" w:rsidR="000D26E0" w:rsidRPr="00E00A30" w:rsidRDefault="000D26E0" w:rsidP="000D26E0">
            <w:pPr>
              <w:keepNext/>
              <w:keepLines/>
              <w:jc w:val="both"/>
              <w:rPr>
                <w:rFonts w:ascii="Tahoma" w:hAnsi="Tahoma" w:cs="Tahoma"/>
                <w:snapToGrid w:val="0"/>
              </w:rPr>
            </w:pPr>
          </w:p>
        </w:tc>
        <w:tc>
          <w:tcPr>
            <w:tcW w:w="3969" w:type="dxa"/>
            <w:tcBorders>
              <w:top w:val="single" w:sz="4" w:space="0" w:color="auto"/>
            </w:tcBorders>
          </w:tcPr>
          <w:p w14:paraId="7FD9710A"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(ime in priimek ter podpis vodje del)</w:t>
            </w:r>
          </w:p>
        </w:tc>
      </w:tr>
    </w:tbl>
    <w:p w14:paraId="4FB6BC62" w14:textId="77777777" w:rsidR="000D26E0" w:rsidRPr="00E00A30" w:rsidRDefault="000D26E0" w:rsidP="000D26E0">
      <w:pPr>
        <w:keepNext/>
        <w:keepLines/>
        <w:pBdr>
          <w:bottom w:val="single" w:sz="12" w:space="1" w:color="auto"/>
        </w:pBdr>
        <w:jc w:val="both"/>
        <w:rPr>
          <w:rFonts w:ascii="Tahoma" w:hAnsi="Tahoma" w:cs="Tahoma"/>
          <w:b/>
        </w:rPr>
      </w:pPr>
    </w:p>
    <w:p w14:paraId="3065EC25" w14:textId="77777777" w:rsidR="000D26E0" w:rsidRPr="00E00A30" w:rsidRDefault="000D26E0" w:rsidP="000D26E0">
      <w:pPr>
        <w:keepNext/>
        <w:keepLines/>
        <w:jc w:val="both"/>
        <w:rPr>
          <w:rFonts w:ascii="Tahoma" w:hAnsi="Tahoma" w:cs="Tahoma"/>
        </w:rPr>
      </w:pPr>
      <w:r w:rsidRPr="00E00A30">
        <w:rPr>
          <w:rFonts w:ascii="Tahoma" w:hAnsi="Tahoma" w:cs="Tahoma"/>
        </w:rPr>
        <w:t>IZPOLNI NAROČNIK OBJEKTA (Izdajatelj reference)!!!</w:t>
      </w:r>
    </w:p>
    <w:p w14:paraId="51211A89" w14:textId="77777777" w:rsidR="000D26E0" w:rsidRPr="00E00A30" w:rsidRDefault="000D26E0" w:rsidP="000D26E0">
      <w:pPr>
        <w:keepNext/>
        <w:keepLines/>
        <w:jc w:val="both"/>
        <w:rPr>
          <w:rFonts w:ascii="Tahoma" w:hAnsi="Tahoma" w:cs="Tahoma"/>
        </w:rPr>
      </w:pPr>
    </w:p>
    <w:p w14:paraId="7E03E477" w14:textId="77777777" w:rsidR="000D26E0" w:rsidRPr="00E00A30" w:rsidRDefault="000D26E0" w:rsidP="000D26E0">
      <w:pPr>
        <w:keepNext/>
        <w:keepLines/>
        <w:jc w:val="both"/>
        <w:rPr>
          <w:rFonts w:ascii="Tahoma" w:hAnsi="Tahoma" w:cs="Tahoma"/>
        </w:rPr>
      </w:pPr>
      <w:r w:rsidRPr="00E00A30">
        <w:rPr>
          <w:rFonts w:ascii="Tahoma" w:hAnsi="Tahoma" w:cs="Tahoma"/>
        </w:rPr>
        <w:t>Potrjujemo, da nam je na podlagi našega naročila, zgoraj navedeni delavec opravil navedeno storitev v skladu s sklenjeno pogodbo oziroma v roku, količini, kvaliteti in po ceni, navedeni v izvajalčevi ponudbi.</w:t>
      </w:r>
    </w:p>
    <w:p w14:paraId="76609C3E" w14:textId="77777777" w:rsidR="000D26E0" w:rsidRPr="00E00A30" w:rsidRDefault="000D26E0" w:rsidP="000D26E0">
      <w:pPr>
        <w:keepNext/>
        <w:keepLines/>
        <w:jc w:val="both"/>
        <w:rPr>
          <w:rFonts w:ascii="Tahoma" w:hAnsi="Tahoma" w:cs="Tahoma"/>
        </w:rPr>
      </w:pPr>
      <w:r w:rsidRPr="00E00A30">
        <w:rPr>
          <w:rFonts w:ascii="Tahoma" w:hAnsi="Tahoma" w:cs="Tahoma"/>
        </w:rPr>
        <w:t>Potrdilo izdajamo na prošnjo delavca in velja izključno za potrebe pri njegovi oddaji ponudbe za pridobitev predmetnega javnega naročila.</w:t>
      </w:r>
    </w:p>
    <w:p w14:paraId="7356EFD4" w14:textId="77777777" w:rsidR="000D26E0" w:rsidRPr="00E00A30" w:rsidRDefault="000D26E0" w:rsidP="000D26E0">
      <w:pPr>
        <w:keepNext/>
        <w:keepLines/>
        <w:jc w:val="both"/>
        <w:rPr>
          <w:rFonts w:ascii="Tahoma" w:hAnsi="Tahoma" w:cs="Tahoma"/>
        </w:rPr>
      </w:pPr>
      <w:r w:rsidRPr="00E00A30">
        <w:rPr>
          <w:rFonts w:ascii="Tahoma" w:hAnsi="Tahoma" w:cs="Tahoma"/>
        </w:rPr>
        <w:tab/>
        <w:t xml:space="preserve"> </w:t>
      </w:r>
    </w:p>
    <w:p w14:paraId="693B9B36" w14:textId="77777777" w:rsidR="000D26E0" w:rsidRPr="00E00A30" w:rsidRDefault="000D26E0" w:rsidP="000D26E0">
      <w:pPr>
        <w:keepNext/>
        <w:keepLines/>
        <w:jc w:val="center"/>
        <w:rPr>
          <w:rFonts w:ascii="Tahoma" w:hAnsi="Tahoma" w:cs="Tahoma"/>
        </w:rPr>
      </w:pPr>
      <w:r w:rsidRPr="00E00A30">
        <w:rPr>
          <w:rFonts w:ascii="Tahoma" w:hAnsi="Tahoma" w:cs="Tahoma"/>
        </w:rPr>
        <w:t xml:space="preserve">Izjavljamo, da smo   </w:t>
      </w:r>
      <w:r w:rsidRPr="00E00A30">
        <w:rPr>
          <w:rFonts w:ascii="Tahoma" w:hAnsi="Tahoma" w:cs="Tahoma"/>
          <w:b/>
          <w:i/>
        </w:rPr>
        <w:t>javni  /  zasebni</w:t>
      </w:r>
      <w:r w:rsidRPr="00E00A30">
        <w:rPr>
          <w:rFonts w:ascii="Tahoma" w:hAnsi="Tahoma" w:cs="Tahoma"/>
        </w:rPr>
        <w:t xml:space="preserve">   naročnik. (Ustrezno obkrožite)</w:t>
      </w:r>
    </w:p>
    <w:p w14:paraId="2EBE68EB" w14:textId="77777777" w:rsidR="000D26E0" w:rsidRPr="00E00A30" w:rsidRDefault="000D26E0" w:rsidP="000D26E0">
      <w:pPr>
        <w:keepNext/>
        <w:keepLines/>
        <w:jc w:val="both"/>
        <w:rPr>
          <w:rFonts w:ascii="Tahoma" w:hAnsi="Tahoma" w:cs="Tahoma"/>
        </w:rPr>
      </w:pPr>
    </w:p>
    <w:p w14:paraId="59CBD457" w14:textId="77777777" w:rsidR="000D26E0" w:rsidRPr="00E00A30" w:rsidRDefault="000D26E0" w:rsidP="000D26E0">
      <w:pPr>
        <w:keepNext/>
        <w:keepLines/>
        <w:jc w:val="both"/>
        <w:rPr>
          <w:rFonts w:ascii="Tahoma" w:hAnsi="Tahoma" w:cs="Tahoma"/>
        </w:rPr>
      </w:pPr>
      <w:r w:rsidRPr="00E00A30">
        <w:rPr>
          <w:rFonts w:ascii="Tahoma" w:hAnsi="Tahoma" w:cs="Tahoma"/>
        </w:rPr>
        <w:t>Izdajatelj reference</w:t>
      </w:r>
    </w:p>
    <w:p w14:paraId="7B9DE6B1" w14:textId="77777777" w:rsidR="000D26E0" w:rsidRPr="00E00A30" w:rsidRDefault="000D26E0" w:rsidP="000D26E0">
      <w:pPr>
        <w:keepNext/>
        <w:keepLines/>
        <w:jc w:val="both"/>
        <w:rPr>
          <w:rFonts w:ascii="Tahoma" w:hAnsi="Tahoma" w:cs="Tahoma"/>
        </w:rPr>
      </w:pPr>
    </w:p>
    <w:p w14:paraId="73A81360" w14:textId="77777777" w:rsidR="000D26E0" w:rsidRPr="00E00A30" w:rsidRDefault="000D26E0" w:rsidP="000D26E0">
      <w:pPr>
        <w:keepNext/>
        <w:keepLines/>
        <w:jc w:val="both"/>
        <w:rPr>
          <w:rFonts w:ascii="Tahoma" w:hAnsi="Tahoma" w:cs="Tahoma"/>
        </w:rPr>
      </w:pPr>
    </w:p>
    <w:p w14:paraId="11FC4C7A" w14:textId="77777777" w:rsidR="000D26E0" w:rsidRPr="00E00A30" w:rsidRDefault="000D26E0" w:rsidP="000D26E0">
      <w:pPr>
        <w:keepNext/>
        <w:keepLines/>
        <w:jc w:val="both"/>
        <w:rPr>
          <w:rFonts w:ascii="Tahoma" w:hAnsi="Tahoma" w:cs="Tahoma"/>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0D26E0" w:rsidRPr="00E00A30" w14:paraId="55021109" w14:textId="77777777" w:rsidTr="003C5C9B">
        <w:trPr>
          <w:trHeight w:val="235"/>
        </w:trPr>
        <w:tc>
          <w:tcPr>
            <w:tcW w:w="3402" w:type="dxa"/>
            <w:tcBorders>
              <w:bottom w:val="single" w:sz="4" w:space="0" w:color="auto"/>
            </w:tcBorders>
          </w:tcPr>
          <w:p w14:paraId="170EAEE0" w14:textId="77777777" w:rsidR="000D26E0" w:rsidRPr="00E00A30" w:rsidRDefault="000D26E0" w:rsidP="000D26E0">
            <w:pPr>
              <w:keepNext/>
              <w:keepLines/>
              <w:jc w:val="both"/>
              <w:rPr>
                <w:rFonts w:ascii="Tahoma" w:hAnsi="Tahoma" w:cs="Tahoma"/>
                <w:snapToGrid w:val="0"/>
              </w:rPr>
            </w:pPr>
          </w:p>
        </w:tc>
        <w:tc>
          <w:tcPr>
            <w:tcW w:w="2977" w:type="dxa"/>
          </w:tcPr>
          <w:p w14:paraId="295796F3" w14:textId="77777777" w:rsidR="000D26E0" w:rsidRPr="00E00A30" w:rsidRDefault="000D26E0" w:rsidP="000D26E0">
            <w:pPr>
              <w:keepNext/>
              <w:keepLines/>
              <w:jc w:val="both"/>
              <w:rPr>
                <w:rFonts w:ascii="Tahoma" w:hAnsi="Tahoma" w:cs="Tahoma"/>
                <w:snapToGrid w:val="0"/>
              </w:rPr>
            </w:pPr>
          </w:p>
        </w:tc>
        <w:tc>
          <w:tcPr>
            <w:tcW w:w="3119" w:type="dxa"/>
            <w:tcBorders>
              <w:bottom w:val="single" w:sz="4" w:space="0" w:color="auto"/>
            </w:tcBorders>
          </w:tcPr>
          <w:p w14:paraId="2046BE5F" w14:textId="77777777" w:rsidR="000D26E0" w:rsidRPr="00E00A30" w:rsidRDefault="000D26E0" w:rsidP="000D26E0">
            <w:pPr>
              <w:keepNext/>
              <w:keepLines/>
              <w:tabs>
                <w:tab w:val="left" w:pos="567"/>
                <w:tab w:val="num" w:pos="851"/>
                <w:tab w:val="left" w:pos="993"/>
              </w:tabs>
              <w:jc w:val="both"/>
              <w:rPr>
                <w:rFonts w:ascii="Tahoma" w:hAnsi="Tahoma" w:cs="Tahoma"/>
                <w:snapToGrid w:val="0"/>
              </w:rPr>
            </w:pPr>
          </w:p>
        </w:tc>
      </w:tr>
      <w:tr w:rsidR="000D26E0" w:rsidRPr="00E00A30" w14:paraId="1FD6A176" w14:textId="77777777" w:rsidTr="003C5C9B">
        <w:trPr>
          <w:trHeight w:val="235"/>
        </w:trPr>
        <w:tc>
          <w:tcPr>
            <w:tcW w:w="3402" w:type="dxa"/>
            <w:tcBorders>
              <w:top w:val="single" w:sz="4" w:space="0" w:color="auto"/>
            </w:tcBorders>
          </w:tcPr>
          <w:p w14:paraId="4B546DE5"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(kraj, datum)</w:t>
            </w:r>
          </w:p>
        </w:tc>
        <w:tc>
          <w:tcPr>
            <w:tcW w:w="2977" w:type="dxa"/>
          </w:tcPr>
          <w:p w14:paraId="0108CC0D"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žig</w:t>
            </w:r>
          </w:p>
        </w:tc>
        <w:tc>
          <w:tcPr>
            <w:tcW w:w="3119" w:type="dxa"/>
            <w:tcBorders>
              <w:top w:val="single" w:sz="4" w:space="0" w:color="auto"/>
            </w:tcBorders>
          </w:tcPr>
          <w:p w14:paraId="4988CABD"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(podpis odgovorne osebe naročnika objekta)</w:t>
            </w:r>
          </w:p>
        </w:tc>
      </w:tr>
    </w:tbl>
    <w:p w14:paraId="07FCE0EC" w14:textId="77777777" w:rsidR="000D26E0" w:rsidRPr="00E00A30" w:rsidRDefault="000D26E0" w:rsidP="000D26E0">
      <w:pPr>
        <w:keepNext/>
        <w:keepLines/>
        <w:tabs>
          <w:tab w:val="left" w:pos="567"/>
          <w:tab w:val="num" w:pos="851"/>
          <w:tab w:val="left" w:pos="993"/>
        </w:tabs>
        <w:jc w:val="both"/>
        <w:rPr>
          <w:rFonts w:ascii="Tahoma" w:hAnsi="Tahoma" w:cs="Tahoma"/>
          <w:i/>
          <w:sz w:val="16"/>
        </w:rPr>
      </w:pPr>
      <w:r w:rsidRPr="00E00A30">
        <w:rPr>
          <w:rFonts w:ascii="Tahoma" w:hAnsi="Tahoma" w:cs="Tahoma"/>
          <w:b/>
          <w:i/>
          <w:sz w:val="16"/>
        </w:rPr>
        <w:t xml:space="preserve">Navodilo: </w:t>
      </w:r>
      <w:r w:rsidRPr="00E00A30">
        <w:rPr>
          <w:rFonts w:ascii="Tahoma" w:hAnsi="Tahoma" w:cs="Tahoma"/>
          <w:i/>
          <w:sz w:val="16"/>
        </w:rPr>
        <w:t>Obrazec se po potrebi kopira!</w:t>
      </w:r>
    </w:p>
    <w:p w14:paraId="0B4D61EE" w14:textId="77777777" w:rsidR="000D26E0" w:rsidRPr="00E00A30" w:rsidRDefault="000D26E0" w:rsidP="000D26E0">
      <w:pPr>
        <w:keepNext/>
        <w:keepLines/>
        <w:rPr>
          <w:rFonts w:ascii="Tahoma" w:hAnsi="Tahoma" w:cs="Tahoma"/>
        </w:rPr>
      </w:pPr>
      <w:r w:rsidRPr="00E00A30">
        <w:rPr>
          <w:rFonts w:ascii="Tahoma" w:hAnsi="Tahoma" w:cs="Tahoma"/>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D26E0" w:rsidRPr="00E00A30" w14:paraId="45D4B84A" w14:textId="77777777" w:rsidTr="003C5C9B">
        <w:tc>
          <w:tcPr>
            <w:tcW w:w="8150" w:type="dxa"/>
            <w:tcBorders>
              <w:top w:val="single" w:sz="4" w:space="0" w:color="auto"/>
              <w:bottom w:val="single" w:sz="4" w:space="0" w:color="auto"/>
            </w:tcBorders>
          </w:tcPr>
          <w:p w14:paraId="32B290AC" w14:textId="77777777" w:rsidR="000D26E0" w:rsidRPr="00E00A30" w:rsidRDefault="000D26E0" w:rsidP="000D26E0">
            <w:pPr>
              <w:keepNext/>
              <w:keepLines/>
              <w:rPr>
                <w:rFonts w:ascii="Tahoma" w:hAnsi="Tahoma" w:cs="Tahoma"/>
              </w:rPr>
            </w:pPr>
            <w:r w:rsidRPr="00E00A30">
              <w:rPr>
                <w:rFonts w:ascii="Tahoma" w:hAnsi="Tahoma" w:cs="Tahoma"/>
              </w:rPr>
              <w:lastRenderedPageBreak/>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t>TEHNIČNA IN STROKOVNA SPOSOBNOST</w:t>
            </w:r>
          </w:p>
        </w:tc>
        <w:tc>
          <w:tcPr>
            <w:tcW w:w="1559" w:type="dxa"/>
            <w:tcBorders>
              <w:top w:val="single" w:sz="4" w:space="0" w:color="auto"/>
              <w:bottom w:val="single" w:sz="4" w:space="0" w:color="auto"/>
            </w:tcBorders>
          </w:tcPr>
          <w:p w14:paraId="0764EC95" w14:textId="77777777" w:rsidR="000D26E0" w:rsidRPr="00E00A30" w:rsidRDefault="000D26E0" w:rsidP="000D26E0">
            <w:pPr>
              <w:keepNext/>
              <w:keepLines/>
              <w:rPr>
                <w:rFonts w:ascii="Tahoma" w:hAnsi="Tahoma" w:cs="Tahoma"/>
                <w:b/>
                <w:i/>
              </w:rPr>
            </w:pPr>
            <w:r w:rsidRPr="00E00A30">
              <w:rPr>
                <w:rFonts w:ascii="Tahoma" w:hAnsi="Tahoma" w:cs="Tahoma"/>
                <w:b/>
                <w:i/>
              </w:rPr>
              <w:t>priloga 6</w:t>
            </w:r>
          </w:p>
        </w:tc>
      </w:tr>
    </w:tbl>
    <w:p w14:paraId="0CAED683" w14:textId="77777777" w:rsidR="000D26E0" w:rsidRPr="00E00A30" w:rsidRDefault="000D26E0" w:rsidP="000D26E0">
      <w:pPr>
        <w:keepNext/>
        <w:keepLines/>
        <w:tabs>
          <w:tab w:val="left" w:pos="567"/>
          <w:tab w:val="num" w:pos="851"/>
          <w:tab w:val="left" w:pos="993"/>
        </w:tabs>
        <w:jc w:val="both"/>
        <w:rPr>
          <w:rFonts w:ascii="Tahoma" w:hAnsi="Tahoma" w:cs="Tahoma"/>
          <w:lang w:val="x-none"/>
        </w:rPr>
      </w:pPr>
    </w:p>
    <w:p w14:paraId="2A681B16" w14:textId="77777777" w:rsidR="000D26E0" w:rsidRPr="00E00A30" w:rsidRDefault="000D26E0" w:rsidP="000D26E0">
      <w:pPr>
        <w:keepNext/>
        <w:keepLines/>
        <w:jc w:val="both"/>
        <w:rPr>
          <w:rFonts w:ascii="Tahoma" w:hAnsi="Tahoma" w:cs="Tahoma"/>
        </w:rPr>
      </w:pPr>
      <w:r w:rsidRPr="00E00A30">
        <w:rPr>
          <w:rFonts w:ascii="Tahoma" w:hAnsi="Tahoma" w:cs="Tahoma"/>
        </w:rPr>
        <w:t>Kot ponudnik: _________________________________________________________________ za izbiro izvajalca za javno naročilo:</w:t>
      </w:r>
    </w:p>
    <w:p w14:paraId="76E3D702" w14:textId="77777777" w:rsidR="000D26E0" w:rsidRPr="00E00A30" w:rsidRDefault="000D26E0" w:rsidP="000D26E0">
      <w:pPr>
        <w:keepNext/>
        <w:keepLines/>
        <w:rPr>
          <w:rFonts w:ascii="Tahoma" w:hAnsi="Tahoma" w:cs="Tahoma"/>
        </w:rPr>
      </w:pPr>
    </w:p>
    <w:p w14:paraId="5D0368A0" w14:textId="0C81394F" w:rsidR="000D26E0" w:rsidRPr="00E00A30" w:rsidRDefault="0001748F" w:rsidP="000D26E0">
      <w:pPr>
        <w:keepNext/>
        <w:keepLines/>
        <w:jc w:val="both"/>
        <w:rPr>
          <w:rFonts w:ascii="Tahoma" w:hAnsi="Tahoma" w:cs="Tahoma"/>
        </w:rPr>
      </w:pPr>
      <w:r w:rsidRPr="00E00A30">
        <w:rPr>
          <w:rFonts w:ascii="Tahoma" w:hAnsi="Tahoma" w:cs="Tahoma"/>
          <w:b/>
          <w:noProof/>
        </w:rPr>
        <w:t>VKS-177/23 - Dobava in vgradnja dveh transformatorjev v TP 135 na CČN</w:t>
      </w:r>
    </w:p>
    <w:p w14:paraId="66D1BB0F" w14:textId="77777777" w:rsidR="000D26E0" w:rsidRPr="00E00A30" w:rsidRDefault="000D26E0" w:rsidP="000D26E0">
      <w:pPr>
        <w:keepNext/>
        <w:keepLines/>
        <w:jc w:val="both"/>
        <w:rPr>
          <w:rFonts w:ascii="Tahoma" w:hAnsi="Tahoma" w:cs="Tahoma"/>
        </w:rPr>
      </w:pPr>
    </w:p>
    <w:p w14:paraId="17020EBC" w14:textId="77777777" w:rsidR="000D26E0" w:rsidRPr="00E00A30" w:rsidRDefault="000D26E0" w:rsidP="000D26E0">
      <w:pPr>
        <w:keepNext/>
        <w:keepLines/>
        <w:tabs>
          <w:tab w:val="left" w:pos="360"/>
        </w:tabs>
        <w:rPr>
          <w:rFonts w:ascii="Tahoma" w:hAnsi="Tahoma" w:cs="Tahoma"/>
        </w:rPr>
      </w:pPr>
    </w:p>
    <w:tbl>
      <w:tblPr>
        <w:tblStyle w:val="Tabelamrea"/>
        <w:tblW w:w="9351" w:type="dxa"/>
        <w:tblLook w:val="04A0" w:firstRow="1" w:lastRow="0" w:firstColumn="1" w:lastColumn="0" w:noHBand="0" w:noVBand="1"/>
      </w:tblPr>
      <w:tblGrid>
        <w:gridCol w:w="523"/>
        <w:gridCol w:w="6135"/>
        <w:gridCol w:w="2686"/>
        <w:gridCol w:w="7"/>
      </w:tblGrid>
      <w:tr w:rsidR="000D26E0" w:rsidRPr="00E00A30" w14:paraId="129B32D9" w14:textId="77777777" w:rsidTr="003C5C9B">
        <w:tc>
          <w:tcPr>
            <w:tcW w:w="6658" w:type="dxa"/>
            <w:gridSpan w:val="2"/>
          </w:tcPr>
          <w:p w14:paraId="44FC056F" w14:textId="77777777" w:rsidR="000D26E0" w:rsidRPr="00E00A30" w:rsidRDefault="000D26E0" w:rsidP="000D26E0">
            <w:pPr>
              <w:keepNext/>
              <w:keepLines/>
              <w:tabs>
                <w:tab w:val="left" w:pos="360"/>
              </w:tabs>
              <w:rPr>
                <w:rFonts w:ascii="Tahoma" w:hAnsi="Tahoma" w:cs="Tahoma"/>
              </w:rPr>
            </w:pPr>
            <w:r w:rsidRPr="00E00A30">
              <w:rPr>
                <w:rFonts w:ascii="Tahoma" w:hAnsi="Tahoma" w:cs="Tahoma"/>
              </w:rPr>
              <w:t>Za to stranjo prilagamo specifikacijo ponudbe (ustrezne certifikate in izjave o atestih  proizvajalca):</w:t>
            </w:r>
          </w:p>
        </w:tc>
        <w:tc>
          <w:tcPr>
            <w:tcW w:w="2693" w:type="dxa"/>
            <w:gridSpan w:val="2"/>
          </w:tcPr>
          <w:p w14:paraId="13694393"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Priloženo</w:t>
            </w:r>
          </w:p>
          <w:p w14:paraId="4852267C"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(Ustrezno obkroži):</w:t>
            </w:r>
          </w:p>
        </w:tc>
      </w:tr>
      <w:tr w:rsidR="000D26E0" w:rsidRPr="00E00A30" w14:paraId="4AC1B555" w14:textId="77777777" w:rsidTr="003C5C9B">
        <w:trPr>
          <w:trHeight w:val="354"/>
        </w:trPr>
        <w:tc>
          <w:tcPr>
            <w:tcW w:w="523" w:type="dxa"/>
          </w:tcPr>
          <w:p w14:paraId="66FA7377" w14:textId="77777777" w:rsidR="000D26E0" w:rsidRPr="00E00A30" w:rsidRDefault="000D26E0" w:rsidP="000D26E0">
            <w:pPr>
              <w:keepNext/>
              <w:keepLines/>
              <w:tabs>
                <w:tab w:val="left" w:pos="360"/>
              </w:tabs>
              <w:rPr>
                <w:rFonts w:ascii="Tahoma" w:hAnsi="Tahoma" w:cs="Tahoma"/>
              </w:rPr>
            </w:pPr>
            <w:r w:rsidRPr="00E00A30">
              <w:rPr>
                <w:rFonts w:ascii="Tahoma" w:hAnsi="Tahoma" w:cs="Tahoma"/>
              </w:rPr>
              <w:t>1.</w:t>
            </w:r>
          </w:p>
        </w:tc>
        <w:tc>
          <w:tcPr>
            <w:tcW w:w="6135" w:type="dxa"/>
          </w:tcPr>
          <w:p w14:paraId="312C84C2" w14:textId="77777777" w:rsidR="000D26E0" w:rsidRPr="00E00A30" w:rsidRDefault="000D26E0" w:rsidP="000D26E0">
            <w:pPr>
              <w:keepNext/>
              <w:keepLines/>
              <w:tabs>
                <w:tab w:val="left" w:pos="360"/>
              </w:tabs>
              <w:jc w:val="both"/>
              <w:rPr>
                <w:rFonts w:ascii="Tahoma" w:hAnsi="Tahoma" w:cs="Tahoma"/>
              </w:rPr>
            </w:pPr>
          </w:p>
          <w:p w14:paraId="13EDC8DE" w14:textId="77777777" w:rsidR="000D26E0" w:rsidRPr="00E00A30" w:rsidRDefault="000D26E0" w:rsidP="000D26E0">
            <w:pPr>
              <w:keepNext/>
              <w:keepLines/>
              <w:tabs>
                <w:tab w:val="left" w:pos="360"/>
              </w:tabs>
              <w:jc w:val="both"/>
              <w:rPr>
                <w:rFonts w:ascii="Tahoma" w:hAnsi="Tahoma" w:cs="Tahoma"/>
              </w:rPr>
            </w:pPr>
            <w:r w:rsidRPr="00E00A30">
              <w:rPr>
                <w:rFonts w:ascii="Tahoma" w:hAnsi="Tahoma" w:cs="Tahoma"/>
              </w:rPr>
              <w:t xml:space="preserve">Izjavo o ustreznih Atestih-zrakotesnosti proizvodnih prostorov </w:t>
            </w:r>
          </w:p>
        </w:tc>
        <w:tc>
          <w:tcPr>
            <w:tcW w:w="2693" w:type="dxa"/>
            <w:gridSpan w:val="2"/>
            <w:vAlign w:val="center"/>
          </w:tcPr>
          <w:p w14:paraId="243F9D94" w14:textId="77777777" w:rsidR="000D26E0" w:rsidRPr="00E00A30" w:rsidRDefault="000D26E0" w:rsidP="000D26E0">
            <w:pPr>
              <w:keepNext/>
              <w:keepLines/>
              <w:tabs>
                <w:tab w:val="left" w:pos="360"/>
              </w:tabs>
              <w:jc w:val="center"/>
              <w:rPr>
                <w:rFonts w:ascii="Tahoma" w:hAnsi="Tahoma" w:cs="Tahoma"/>
              </w:rPr>
            </w:pPr>
          </w:p>
          <w:p w14:paraId="378D01B2"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DA      /      NE</w:t>
            </w:r>
          </w:p>
          <w:p w14:paraId="3786D5B8" w14:textId="77777777" w:rsidR="000D26E0" w:rsidRPr="00E00A30" w:rsidRDefault="000D26E0" w:rsidP="000D26E0">
            <w:pPr>
              <w:keepNext/>
              <w:keepLines/>
              <w:tabs>
                <w:tab w:val="left" w:pos="360"/>
              </w:tabs>
              <w:jc w:val="center"/>
              <w:rPr>
                <w:rFonts w:ascii="Tahoma" w:hAnsi="Tahoma" w:cs="Tahoma"/>
              </w:rPr>
            </w:pPr>
          </w:p>
        </w:tc>
      </w:tr>
      <w:tr w:rsidR="000D26E0" w:rsidRPr="00E00A30" w14:paraId="2D7D38B9" w14:textId="77777777" w:rsidTr="003C5C9B">
        <w:tc>
          <w:tcPr>
            <w:tcW w:w="523" w:type="dxa"/>
          </w:tcPr>
          <w:p w14:paraId="04564E48" w14:textId="77777777" w:rsidR="000D26E0" w:rsidRPr="00E00A30" w:rsidRDefault="000D26E0" w:rsidP="000D26E0">
            <w:pPr>
              <w:keepNext/>
              <w:keepLines/>
              <w:tabs>
                <w:tab w:val="left" w:pos="360"/>
              </w:tabs>
              <w:rPr>
                <w:rFonts w:ascii="Tahoma" w:hAnsi="Tahoma" w:cs="Tahoma"/>
              </w:rPr>
            </w:pPr>
            <w:r w:rsidRPr="00E00A30">
              <w:rPr>
                <w:rFonts w:ascii="Tahoma" w:hAnsi="Tahoma" w:cs="Tahoma"/>
              </w:rPr>
              <w:t>2.</w:t>
            </w:r>
          </w:p>
        </w:tc>
        <w:tc>
          <w:tcPr>
            <w:tcW w:w="6135" w:type="dxa"/>
          </w:tcPr>
          <w:p w14:paraId="7E05CFCF" w14:textId="77777777" w:rsidR="000D26E0" w:rsidRPr="00E00A30" w:rsidRDefault="000D26E0" w:rsidP="000D26E0">
            <w:pPr>
              <w:keepNext/>
              <w:keepLines/>
              <w:tabs>
                <w:tab w:val="left" w:pos="360"/>
              </w:tabs>
              <w:jc w:val="both"/>
              <w:rPr>
                <w:rFonts w:ascii="Tahoma" w:hAnsi="Tahoma" w:cs="Tahoma"/>
              </w:rPr>
            </w:pPr>
            <w:r w:rsidRPr="00E00A30">
              <w:rPr>
                <w:rFonts w:ascii="Tahoma" w:hAnsi="Tahoma" w:cs="Tahoma"/>
              </w:rPr>
              <w:t xml:space="preserve">Izjava o ustreznih Atestih-meritev temperature in relativne vlažnosti proizvodnega prostora </w:t>
            </w:r>
          </w:p>
        </w:tc>
        <w:tc>
          <w:tcPr>
            <w:tcW w:w="2693" w:type="dxa"/>
            <w:gridSpan w:val="2"/>
            <w:vAlign w:val="center"/>
          </w:tcPr>
          <w:p w14:paraId="4002261F"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DA      /      NE</w:t>
            </w:r>
          </w:p>
        </w:tc>
      </w:tr>
      <w:tr w:rsidR="000D26E0" w:rsidRPr="00E00A30" w14:paraId="1E292910" w14:textId="77777777" w:rsidTr="003C5C9B">
        <w:trPr>
          <w:gridAfter w:val="1"/>
          <w:wAfter w:w="7" w:type="dxa"/>
          <w:trHeight w:val="459"/>
        </w:trPr>
        <w:tc>
          <w:tcPr>
            <w:tcW w:w="523" w:type="dxa"/>
          </w:tcPr>
          <w:p w14:paraId="37F5D34B" w14:textId="77777777" w:rsidR="000D26E0" w:rsidRPr="00E00A30" w:rsidRDefault="000D26E0" w:rsidP="000D26E0">
            <w:pPr>
              <w:keepNext/>
              <w:keepLines/>
              <w:tabs>
                <w:tab w:val="left" w:pos="360"/>
              </w:tabs>
              <w:rPr>
                <w:rFonts w:ascii="Tahoma" w:hAnsi="Tahoma" w:cs="Tahoma"/>
              </w:rPr>
            </w:pPr>
            <w:r w:rsidRPr="00E00A30">
              <w:rPr>
                <w:rFonts w:ascii="Tahoma" w:hAnsi="Tahoma" w:cs="Tahoma"/>
              </w:rPr>
              <w:t>3.</w:t>
            </w:r>
          </w:p>
        </w:tc>
        <w:tc>
          <w:tcPr>
            <w:tcW w:w="6135" w:type="dxa"/>
          </w:tcPr>
          <w:p w14:paraId="6CB7C606" w14:textId="77777777" w:rsidR="000D26E0" w:rsidRPr="00E00A30" w:rsidRDefault="000D26E0" w:rsidP="000D26E0">
            <w:pPr>
              <w:jc w:val="both"/>
              <w:rPr>
                <w:rFonts w:ascii="Tahoma" w:hAnsi="Tahoma" w:cs="Tahoma"/>
              </w:rPr>
            </w:pPr>
          </w:p>
          <w:p w14:paraId="6134D5F4" w14:textId="77777777" w:rsidR="000D26E0" w:rsidRPr="00E00A30" w:rsidRDefault="000D26E0" w:rsidP="000D26E0">
            <w:pPr>
              <w:jc w:val="both"/>
              <w:rPr>
                <w:rFonts w:ascii="Tahoma" w:hAnsi="Tahoma" w:cs="Tahoma"/>
              </w:rPr>
            </w:pPr>
            <w:r w:rsidRPr="00E00A30">
              <w:rPr>
                <w:rFonts w:ascii="Tahoma" w:hAnsi="Tahoma" w:cs="Tahoma"/>
              </w:rPr>
              <w:t xml:space="preserve">Certifikat-izvajalec mora zagotavljati in dokazati sistemsko obvladovanje kakovosti organizacije, skladno s standardom </w:t>
            </w:r>
          </w:p>
          <w:p w14:paraId="4300E28F" w14:textId="77777777" w:rsidR="000D26E0" w:rsidRPr="00E00A30" w:rsidRDefault="000D26E0" w:rsidP="000D26E0">
            <w:pPr>
              <w:jc w:val="both"/>
              <w:rPr>
                <w:rFonts w:ascii="Tahoma" w:hAnsi="Tahoma" w:cs="Tahoma"/>
              </w:rPr>
            </w:pPr>
            <w:r w:rsidRPr="00E00A30">
              <w:rPr>
                <w:rFonts w:ascii="Tahoma" w:hAnsi="Tahoma" w:cs="Tahoma"/>
                <w:b/>
              </w:rPr>
              <w:t>ISO 9001</w:t>
            </w:r>
          </w:p>
          <w:p w14:paraId="14005787" w14:textId="77777777" w:rsidR="000D26E0" w:rsidRPr="00E00A30" w:rsidRDefault="000D26E0" w:rsidP="000D26E0">
            <w:pPr>
              <w:keepNext/>
              <w:keepLines/>
              <w:tabs>
                <w:tab w:val="left" w:pos="360"/>
              </w:tabs>
              <w:rPr>
                <w:rFonts w:ascii="Tahoma" w:hAnsi="Tahoma" w:cs="Tahoma"/>
              </w:rPr>
            </w:pPr>
          </w:p>
        </w:tc>
        <w:tc>
          <w:tcPr>
            <w:tcW w:w="2686" w:type="dxa"/>
          </w:tcPr>
          <w:p w14:paraId="6C2A85C5" w14:textId="77777777" w:rsidR="000D26E0" w:rsidRPr="00E00A30" w:rsidRDefault="000D26E0" w:rsidP="000D26E0">
            <w:pPr>
              <w:keepNext/>
              <w:keepLines/>
              <w:tabs>
                <w:tab w:val="left" w:pos="360"/>
              </w:tabs>
              <w:jc w:val="center"/>
              <w:rPr>
                <w:rFonts w:ascii="Tahoma" w:hAnsi="Tahoma" w:cs="Tahoma"/>
              </w:rPr>
            </w:pPr>
          </w:p>
          <w:p w14:paraId="365ACB75" w14:textId="77777777" w:rsidR="000D26E0" w:rsidRPr="00E00A30" w:rsidRDefault="000D26E0" w:rsidP="000D26E0">
            <w:pPr>
              <w:keepNext/>
              <w:keepLines/>
              <w:tabs>
                <w:tab w:val="left" w:pos="360"/>
              </w:tabs>
              <w:jc w:val="center"/>
              <w:rPr>
                <w:rFonts w:ascii="Tahoma" w:hAnsi="Tahoma" w:cs="Tahoma"/>
              </w:rPr>
            </w:pPr>
          </w:p>
          <w:p w14:paraId="543C08C4"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DA      /      NE</w:t>
            </w:r>
          </w:p>
        </w:tc>
      </w:tr>
      <w:tr w:rsidR="000D26E0" w:rsidRPr="00E00A30" w14:paraId="691382D8" w14:textId="77777777" w:rsidTr="003C5C9B">
        <w:trPr>
          <w:gridAfter w:val="1"/>
          <w:wAfter w:w="7" w:type="dxa"/>
          <w:trHeight w:val="491"/>
        </w:trPr>
        <w:tc>
          <w:tcPr>
            <w:tcW w:w="523" w:type="dxa"/>
          </w:tcPr>
          <w:p w14:paraId="2C1906D5" w14:textId="77777777" w:rsidR="000D26E0" w:rsidRPr="00E00A30" w:rsidRDefault="000D26E0" w:rsidP="000D26E0">
            <w:pPr>
              <w:keepNext/>
              <w:keepLines/>
              <w:tabs>
                <w:tab w:val="left" w:pos="360"/>
              </w:tabs>
              <w:rPr>
                <w:rFonts w:ascii="Tahoma" w:hAnsi="Tahoma" w:cs="Tahoma"/>
              </w:rPr>
            </w:pPr>
            <w:r w:rsidRPr="00E00A30">
              <w:rPr>
                <w:rFonts w:ascii="Tahoma" w:hAnsi="Tahoma" w:cs="Tahoma"/>
              </w:rPr>
              <w:t>4.</w:t>
            </w:r>
          </w:p>
        </w:tc>
        <w:tc>
          <w:tcPr>
            <w:tcW w:w="6135" w:type="dxa"/>
          </w:tcPr>
          <w:p w14:paraId="5727DFCF" w14:textId="77777777" w:rsidR="000D26E0" w:rsidRPr="00E00A30" w:rsidRDefault="000D26E0" w:rsidP="000D26E0">
            <w:pPr>
              <w:jc w:val="both"/>
              <w:rPr>
                <w:rFonts w:ascii="Tahoma" w:hAnsi="Tahoma" w:cs="Tahoma"/>
              </w:rPr>
            </w:pPr>
            <w:r w:rsidRPr="00E00A30">
              <w:rPr>
                <w:rFonts w:ascii="Tahoma" w:hAnsi="Tahoma" w:cs="Tahoma"/>
              </w:rPr>
              <w:t xml:space="preserve">Certifikat-izvajalec mora zagotavljati in dokazati transparentno obvladovanje okolijskih zahtev, skladno s standardom </w:t>
            </w:r>
            <w:r w:rsidRPr="00E00A30">
              <w:rPr>
                <w:rFonts w:ascii="Tahoma" w:hAnsi="Tahoma" w:cs="Tahoma"/>
                <w:b/>
              </w:rPr>
              <w:t>ISO 14001</w:t>
            </w:r>
          </w:p>
          <w:p w14:paraId="2FC1FE83" w14:textId="77777777" w:rsidR="000D26E0" w:rsidRPr="00E00A30" w:rsidRDefault="000D26E0" w:rsidP="000D26E0">
            <w:pPr>
              <w:keepNext/>
              <w:keepLines/>
              <w:tabs>
                <w:tab w:val="left" w:pos="360"/>
              </w:tabs>
              <w:rPr>
                <w:rFonts w:ascii="Tahoma" w:hAnsi="Tahoma" w:cs="Tahoma"/>
              </w:rPr>
            </w:pPr>
          </w:p>
        </w:tc>
        <w:tc>
          <w:tcPr>
            <w:tcW w:w="2686" w:type="dxa"/>
          </w:tcPr>
          <w:p w14:paraId="404DBA29" w14:textId="77777777" w:rsidR="000D26E0" w:rsidRPr="00E00A30" w:rsidRDefault="000D26E0" w:rsidP="000D26E0">
            <w:pPr>
              <w:keepNext/>
              <w:keepLines/>
              <w:tabs>
                <w:tab w:val="left" w:pos="360"/>
              </w:tabs>
              <w:ind w:left="360"/>
              <w:jc w:val="center"/>
              <w:rPr>
                <w:rFonts w:ascii="Tahoma" w:hAnsi="Tahoma" w:cs="Tahoma"/>
              </w:rPr>
            </w:pPr>
          </w:p>
          <w:p w14:paraId="00EB972E"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DA      /      NE</w:t>
            </w:r>
          </w:p>
        </w:tc>
      </w:tr>
    </w:tbl>
    <w:p w14:paraId="2C8F8F15" w14:textId="77777777" w:rsidR="000D26E0" w:rsidRPr="00E00A30" w:rsidRDefault="000D26E0" w:rsidP="000D26E0">
      <w:pPr>
        <w:keepNext/>
        <w:keepLines/>
        <w:tabs>
          <w:tab w:val="left" w:pos="360"/>
        </w:tabs>
        <w:rPr>
          <w:rFonts w:ascii="Tahoma" w:hAnsi="Tahoma" w:cs="Tahoma"/>
        </w:rPr>
      </w:pPr>
    </w:p>
    <w:p w14:paraId="1A70EC2D" w14:textId="77777777" w:rsidR="000D26E0" w:rsidRPr="00E00A30" w:rsidRDefault="000D26E0" w:rsidP="000D26E0">
      <w:pPr>
        <w:keepNext/>
        <w:keepLines/>
        <w:tabs>
          <w:tab w:val="left" w:pos="360"/>
        </w:tabs>
        <w:rPr>
          <w:rFonts w:ascii="Tahoma" w:hAnsi="Tahoma" w:cs="Tahoma"/>
        </w:rPr>
      </w:pPr>
    </w:p>
    <w:p w14:paraId="79214220" w14:textId="77777777" w:rsidR="000D26E0" w:rsidRPr="00E00A30" w:rsidRDefault="000D26E0" w:rsidP="000D26E0">
      <w:pPr>
        <w:keepNext/>
        <w:keepLines/>
        <w:jc w:val="both"/>
        <w:rPr>
          <w:rFonts w:ascii="Tahoma" w:hAnsi="Tahoma" w:cs="Tahoma"/>
          <w:b/>
        </w:rPr>
      </w:pPr>
    </w:p>
    <w:p w14:paraId="0BF2C648" w14:textId="77777777" w:rsidR="000D26E0" w:rsidRPr="00E00A30" w:rsidRDefault="000D26E0" w:rsidP="000D26E0">
      <w:pPr>
        <w:keepNext/>
        <w:keepLines/>
        <w:jc w:val="both"/>
        <w:rPr>
          <w:rFonts w:ascii="Tahoma" w:hAnsi="Tahoma" w:cs="Tahoma"/>
          <w:b/>
        </w:rPr>
      </w:pPr>
    </w:p>
    <w:p w14:paraId="7BAD66FC" w14:textId="77777777" w:rsidR="000D26E0" w:rsidRPr="00E00A30" w:rsidRDefault="000D26E0" w:rsidP="000D26E0">
      <w:pPr>
        <w:keepNext/>
        <w:keepLines/>
        <w:jc w:val="both"/>
        <w:rPr>
          <w:rFonts w:ascii="Tahoma" w:hAnsi="Tahoma" w:cs="Tahoma"/>
          <w:b/>
        </w:rPr>
      </w:pPr>
    </w:p>
    <w:p w14:paraId="3C4503D9" w14:textId="77777777" w:rsidR="000D26E0" w:rsidRPr="00E00A30" w:rsidRDefault="000D26E0" w:rsidP="000D26E0">
      <w:pPr>
        <w:keepNext/>
        <w:keepLines/>
        <w:jc w:val="both"/>
        <w:rPr>
          <w:rFonts w:ascii="Tahoma" w:hAnsi="Tahoma" w:cs="Tahoma"/>
          <w:b/>
        </w:rPr>
      </w:pPr>
    </w:p>
    <w:p w14:paraId="3EB17931" w14:textId="77777777" w:rsidR="000D26E0" w:rsidRPr="00E00A30" w:rsidRDefault="000D26E0" w:rsidP="000D26E0">
      <w:pPr>
        <w:keepNext/>
        <w:keepLines/>
        <w:jc w:val="both"/>
        <w:rPr>
          <w:rFonts w:ascii="Tahoma" w:hAnsi="Tahoma" w:cs="Tahoma"/>
          <w:b/>
        </w:rPr>
      </w:pPr>
    </w:p>
    <w:p w14:paraId="39833314" w14:textId="77777777" w:rsidR="000D26E0" w:rsidRPr="00E00A30" w:rsidRDefault="000D26E0" w:rsidP="000D26E0">
      <w:pPr>
        <w:keepNext/>
        <w:keepLines/>
        <w:jc w:val="both"/>
        <w:rPr>
          <w:rFonts w:ascii="Tahoma" w:hAnsi="Tahoma" w:cs="Tahoma"/>
          <w:b/>
        </w:rPr>
      </w:pPr>
    </w:p>
    <w:p w14:paraId="794B5DC7" w14:textId="77777777" w:rsidR="000D26E0" w:rsidRPr="00E00A30" w:rsidRDefault="000D26E0" w:rsidP="000D26E0">
      <w:pPr>
        <w:keepNext/>
        <w:keepLines/>
        <w:jc w:val="both"/>
        <w:rPr>
          <w:rFonts w:ascii="Tahoma" w:hAnsi="Tahoma" w:cs="Tahoma"/>
          <w:b/>
        </w:rPr>
      </w:pPr>
    </w:p>
    <w:p w14:paraId="5B59A17D" w14:textId="77777777" w:rsidR="000D26E0" w:rsidRPr="00E00A30" w:rsidRDefault="000D26E0" w:rsidP="000D26E0">
      <w:pPr>
        <w:keepNext/>
        <w:keepLines/>
        <w:jc w:val="both"/>
        <w:rPr>
          <w:rFonts w:ascii="Tahoma" w:hAnsi="Tahoma" w:cs="Tahoma"/>
          <w:b/>
        </w:rPr>
      </w:pPr>
    </w:p>
    <w:p w14:paraId="18951E8A" w14:textId="77777777" w:rsidR="000D26E0" w:rsidRPr="00E00A30" w:rsidRDefault="000D26E0" w:rsidP="000D26E0">
      <w:pPr>
        <w:keepNext/>
        <w:keepLines/>
        <w:jc w:val="both"/>
        <w:rPr>
          <w:rFonts w:ascii="Tahoma" w:hAnsi="Tahoma" w:cs="Tahoma"/>
          <w:b/>
        </w:rPr>
      </w:pPr>
    </w:p>
    <w:p w14:paraId="2BC15DB7" w14:textId="77777777" w:rsidR="000D26E0" w:rsidRPr="00E00A30" w:rsidRDefault="000D26E0" w:rsidP="000D26E0">
      <w:pPr>
        <w:keepNext/>
        <w:keepLines/>
        <w:jc w:val="both"/>
        <w:rPr>
          <w:rFonts w:ascii="Tahoma" w:hAnsi="Tahoma" w:cs="Tahoma"/>
          <w:b/>
        </w:rPr>
      </w:pPr>
    </w:p>
    <w:p w14:paraId="3434F732" w14:textId="77777777" w:rsidR="000D26E0" w:rsidRPr="00E00A30" w:rsidRDefault="000D26E0" w:rsidP="000D26E0">
      <w:pPr>
        <w:keepNext/>
        <w:keepLines/>
        <w:jc w:val="both"/>
        <w:rPr>
          <w:rFonts w:ascii="Tahoma" w:hAnsi="Tahoma" w:cs="Tahoma"/>
          <w:b/>
        </w:rPr>
      </w:pPr>
    </w:p>
    <w:p w14:paraId="6EFBF81A" w14:textId="77777777" w:rsidR="000D26E0" w:rsidRPr="00E00A30" w:rsidRDefault="000D26E0" w:rsidP="000D26E0">
      <w:pPr>
        <w:keepNext/>
        <w:keepLines/>
        <w:jc w:val="both"/>
        <w:rPr>
          <w:rFonts w:ascii="Tahoma" w:hAnsi="Tahoma" w:cs="Tahoma"/>
          <w:b/>
        </w:rPr>
      </w:pPr>
    </w:p>
    <w:p w14:paraId="5369ED76" w14:textId="77777777" w:rsidR="000D26E0" w:rsidRPr="00E00A30" w:rsidRDefault="000D26E0" w:rsidP="000D26E0">
      <w:pPr>
        <w:keepNext/>
        <w:keepLines/>
        <w:jc w:val="both"/>
        <w:rPr>
          <w:rFonts w:ascii="Tahoma" w:hAnsi="Tahoma" w:cs="Tahoma"/>
          <w:b/>
        </w:rPr>
      </w:pPr>
    </w:p>
    <w:p w14:paraId="21C7B6FD" w14:textId="77777777" w:rsidR="000D26E0" w:rsidRPr="00E00A30" w:rsidRDefault="000D26E0" w:rsidP="000D26E0">
      <w:pPr>
        <w:keepNext/>
        <w:keepLines/>
        <w:jc w:val="both"/>
        <w:rPr>
          <w:rFonts w:ascii="Tahoma" w:hAnsi="Tahoma" w:cs="Tahoma"/>
          <w:b/>
        </w:rPr>
      </w:pPr>
    </w:p>
    <w:p w14:paraId="05C3C9B3" w14:textId="77777777" w:rsidR="000D26E0" w:rsidRPr="00E00A30" w:rsidRDefault="000D26E0" w:rsidP="000D26E0">
      <w:pPr>
        <w:keepNext/>
        <w:keepLines/>
        <w:jc w:val="both"/>
        <w:rPr>
          <w:rFonts w:ascii="Tahoma" w:hAnsi="Tahoma" w:cs="Tahoma"/>
          <w:sz w:val="28"/>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0D26E0" w:rsidRPr="00E00A30" w14:paraId="6D65CEFF" w14:textId="77777777" w:rsidTr="003C5C9B">
        <w:trPr>
          <w:trHeight w:val="235"/>
        </w:trPr>
        <w:tc>
          <w:tcPr>
            <w:tcW w:w="2977" w:type="dxa"/>
            <w:tcBorders>
              <w:bottom w:val="single" w:sz="4" w:space="0" w:color="auto"/>
            </w:tcBorders>
          </w:tcPr>
          <w:p w14:paraId="431D9DF0" w14:textId="77777777" w:rsidR="000D26E0" w:rsidRPr="00E00A30" w:rsidRDefault="000D26E0" w:rsidP="000D26E0">
            <w:pPr>
              <w:keepNext/>
              <w:keepLines/>
              <w:jc w:val="both"/>
              <w:rPr>
                <w:rFonts w:ascii="Tahoma" w:hAnsi="Tahoma" w:cs="Tahoma"/>
                <w:snapToGrid w:val="0"/>
                <w:color w:val="000000"/>
              </w:rPr>
            </w:pPr>
          </w:p>
        </w:tc>
        <w:tc>
          <w:tcPr>
            <w:tcW w:w="2552" w:type="dxa"/>
          </w:tcPr>
          <w:p w14:paraId="6240C5B8" w14:textId="77777777" w:rsidR="000D26E0" w:rsidRPr="00E00A30" w:rsidRDefault="000D26E0" w:rsidP="000D26E0">
            <w:pPr>
              <w:keepNext/>
              <w:keepLines/>
              <w:jc w:val="both"/>
              <w:rPr>
                <w:rFonts w:ascii="Tahoma" w:hAnsi="Tahoma" w:cs="Tahoma"/>
                <w:snapToGrid w:val="0"/>
                <w:color w:val="000000"/>
              </w:rPr>
            </w:pPr>
          </w:p>
        </w:tc>
        <w:tc>
          <w:tcPr>
            <w:tcW w:w="3827" w:type="dxa"/>
            <w:tcBorders>
              <w:bottom w:val="single" w:sz="4" w:space="0" w:color="auto"/>
            </w:tcBorders>
          </w:tcPr>
          <w:p w14:paraId="69EE1343"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7242E2D4" w14:textId="77777777" w:rsidTr="003C5C9B">
        <w:trPr>
          <w:trHeight w:val="235"/>
        </w:trPr>
        <w:tc>
          <w:tcPr>
            <w:tcW w:w="2977" w:type="dxa"/>
            <w:tcBorders>
              <w:top w:val="single" w:sz="4" w:space="0" w:color="auto"/>
            </w:tcBorders>
          </w:tcPr>
          <w:p w14:paraId="75C30EC9"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(kraj, datum)</w:t>
            </w:r>
          </w:p>
        </w:tc>
        <w:tc>
          <w:tcPr>
            <w:tcW w:w="2552" w:type="dxa"/>
          </w:tcPr>
          <w:p w14:paraId="571B227D"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827" w:type="dxa"/>
            <w:tcBorders>
              <w:top w:val="single" w:sz="4" w:space="0" w:color="auto"/>
            </w:tcBorders>
          </w:tcPr>
          <w:p w14:paraId="4706FDC9"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(ime in priimek ter podpis odgovorne osebe gospodarskega subjekta)</w:t>
            </w:r>
          </w:p>
        </w:tc>
      </w:tr>
    </w:tbl>
    <w:p w14:paraId="0B04E4EB" w14:textId="77777777" w:rsidR="000D26E0" w:rsidRPr="00E00A30" w:rsidRDefault="000D26E0" w:rsidP="000D26E0">
      <w:pPr>
        <w:keepNext/>
        <w:keepLines/>
        <w:ind w:right="-468"/>
        <w:jc w:val="center"/>
        <w:rPr>
          <w:rFonts w:ascii="Tahoma" w:hAnsi="Tahoma" w:cs="Tahoma"/>
        </w:rPr>
      </w:pPr>
    </w:p>
    <w:p w14:paraId="55CEAF43" w14:textId="77777777" w:rsidR="000D26E0" w:rsidRPr="00E00A30" w:rsidRDefault="000D26E0" w:rsidP="000D26E0">
      <w:pPr>
        <w:keepNext/>
        <w:keepLines/>
        <w:jc w:val="both"/>
        <w:rPr>
          <w:rFonts w:ascii="Tahoma" w:hAnsi="Tahoma" w:cs="Tahoma"/>
          <w:sz w:val="24"/>
        </w:rPr>
      </w:pPr>
    </w:p>
    <w:p w14:paraId="75267767" w14:textId="77777777" w:rsidR="000D26E0" w:rsidRPr="00E00A30" w:rsidRDefault="000D26E0" w:rsidP="000D26E0">
      <w:pPr>
        <w:keepNext/>
        <w:keepLines/>
        <w:jc w:val="both"/>
        <w:rPr>
          <w:rFonts w:ascii="Tahoma" w:hAnsi="Tahoma" w:cs="Tahoma"/>
          <w:sz w:val="24"/>
        </w:rPr>
      </w:pPr>
    </w:p>
    <w:p w14:paraId="5FBF90FE" w14:textId="77777777" w:rsidR="000D26E0" w:rsidRPr="00E00A30" w:rsidRDefault="000D26E0" w:rsidP="000D26E0">
      <w:pPr>
        <w:keepNext/>
        <w:keepLines/>
        <w:jc w:val="both"/>
        <w:rPr>
          <w:rFonts w:ascii="Tahoma" w:hAnsi="Tahoma" w:cs="Tahoma"/>
          <w:sz w:val="24"/>
        </w:rPr>
      </w:pPr>
    </w:p>
    <w:p w14:paraId="532A53BD" w14:textId="6CB53B73" w:rsidR="000D26E0" w:rsidRPr="00E00A30" w:rsidRDefault="000D26E0" w:rsidP="000D26E0">
      <w:pPr>
        <w:keepNext/>
        <w:keepLines/>
        <w:jc w:val="both"/>
        <w:rPr>
          <w:rFonts w:ascii="Tahoma" w:hAnsi="Tahoma" w:cs="Tahoma"/>
          <w:sz w:val="24"/>
        </w:rPr>
      </w:pPr>
    </w:p>
    <w:p w14:paraId="7FB69579" w14:textId="0F890976" w:rsidR="0001748F" w:rsidRPr="00E00A30" w:rsidRDefault="0001748F" w:rsidP="000D26E0">
      <w:pPr>
        <w:keepNext/>
        <w:keepLines/>
        <w:jc w:val="both"/>
        <w:rPr>
          <w:rFonts w:ascii="Tahoma" w:hAnsi="Tahoma" w:cs="Tahoma"/>
          <w:sz w:val="24"/>
        </w:rPr>
      </w:pPr>
    </w:p>
    <w:p w14:paraId="173C9D9B" w14:textId="4983C30E" w:rsidR="0001748F" w:rsidRPr="00E00A30" w:rsidRDefault="0001748F" w:rsidP="000D26E0">
      <w:pPr>
        <w:keepNext/>
        <w:keepLines/>
        <w:jc w:val="both"/>
        <w:rPr>
          <w:rFonts w:ascii="Tahoma" w:hAnsi="Tahoma" w:cs="Tahoma"/>
          <w:sz w:val="24"/>
        </w:rPr>
      </w:pPr>
    </w:p>
    <w:p w14:paraId="5EDEBC23" w14:textId="77777777" w:rsidR="0001748F" w:rsidRPr="00E00A30" w:rsidRDefault="0001748F" w:rsidP="000D26E0">
      <w:pPr>
        <w:keepNext/>
        <w:keepLines/>
        <w:jc w:val="both"/>
        <w:rPr>
          <w:rFonts w:ascii="Tahoma" w:hAnsi="Tahoma" w:cs="Tahoma"/>
          <w:sz w:val="24"/>
        </w:rPr>
      </w:pPr>
    </w:p>
    <w:p w14:paraId="19DB4FFB" w14:textId="77777777" w:rsidR="000D26E0" w:rsidRPr="00E00A30" w:rsidRDefault="000D26E0" w:rsidP="000D26E0">
      <w:pPr>
        <w:keepNext/>
        <w:keepLines/>
        <w:jc w:val="both"/>
        <w:rPr>
          <w:rFonts w:ascii="Tahoma" w:hAnsi="Tahoma" w:cs="Tahoma"/>
          <w:sz w:val="24"/>
        </w:rPr>
      </w:pPr>
    </w:p>
    <w:p w14:paraId="0D980D41" w14:textId="77777777" w:rsidR="000D26E0" w:rsidRPr="00E00A30" w:rsidRDefault="000D26E0" w:rsidP="000D26E0">
      <w:pPr>
        <w:keepNext/>
        <w:keepLines/>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D26E0" w:rsidRPr="00E00A30" w14:paraId="73746FDA" w14:textId="77777777" w:rsidTr="003C5C9B">
        <w:tc>
          <w:tcPr>
            <w:tcW w:w="8008" w:type="dxa"/>
            <w:tcBorders>
              <w:top w:val="single" w:sz="4" w:space="0" w:color="auto"/>
              <w:bottom w:val="single" w:sz="4" w:space="0" w:color="auto"/>
            </w:tcBorders>
          </w:tcPr>
          <w:p w14:paraId="1D412B84" w14:textId="77777777" w:rsidR="000D26E0" w:rsidRPr="00E00A30" w:rsidRDefault="000D26E0" w:rsidP="000D26E0">
            <w:pPr>
              <w:keepNext/>
              <w:keepLines/>
              <w:rPr>
                <w:rFonts w:ascii="Tahoma" w:hAnsi="Tahoma" w:cs="Tahoma"/>
              </w:rPr>
            </w:pPr>
            <w:r w:rsidRPr="00E00A30">
              <w:rPr>
                <w:rFonts w:ascii="Tahoma" w:hAnsi="Tahoma" w:cs="Tahoma"/>
              </w:rPr>
              <w:lastRenderedPageBreak/>
              <w:br w:type="page"/>
            </w:r>
            <w:r w:rsidRPr="00E00A30">
              <w:rPr>
                <w:rFonts w:ascii="Tahoma" w:hAnsi="Tahoma" w:cs="Tahoma"/>
              </w:rPr>
              <w:br w:type="page"/>
            </w:r>
            <w:r w:rsidRPr="00E00A30">
              <w:rPr>
                <w:rFonts w:ascii="Tahoma" w:hAnsi="Tahoma" w:cs="Tahoma"/>
              </w:rPr>
              <w:br w:type="page"/>
              <w:t>REFERENCE ZA DOBAVO IN MONTAŽO TRANSFORMATORJA</w:t>
            </w:r>
          </w:p>
        </w:tc>
        <w:tc>
          <w:tcPr>
            <w:tcW w:w="1418" w:type="dxa"/>
            <w:tcBorders>
              <w:top w:val="single" w:sz="4" w:space="0" w:color="auto"/>
              <w:bottom w:val="single" w:sz="4" w:space="0" w:color="auto"/>
            </w:tcBorders>
          </w:tcPr>
          <w:p w14:paraId="682F2391" w14:textId="18C81FA0" w:rsidR="000D26E0" w:rsidRPr="00E00A30" w:rsidRDefault="000D26E0" w:rsidP="000D26E0">
            <w:pPr>
              <w:keepNext/>
              <w:keepLines/>
              <w:rPr>
                <w:rFonts w:ascii="Tahoma" w:hAnsi="Tahoma" w:cs="Tahoma"/>
                <w:b/>
                <w:i/>
              </w:rPr>
            </w:pPr>
            <w:r w:rsidRPr="00E00A30">
              <w:rPr>
                <w:rFonts w:ascii="Tahoma" w:hAnsi="Tahoma" w:cs="Tahoma"/>
                <w:b/>
                <w:i/>
              </w:rPr>
              <w:t>Priloga 6</w:t>
            </w:r>
            <w:r w:rsidR="003D74B5" w:rsidRPr="00E00A30">
              <w:rPr>
                <w:rFonts w:ascii="Tahoma" w:hAnsi="Tahoma" w:cs="Tahoma"/>
                <w:b/>
                <w:i/>
              </w:rPr>
              <w:t>a</w:t>
            </w:r>
            <w:r w:rsidRPr="00E00A30">
              <w:rPr>
                <w:rFonts w:ascii="Tahoma" w:hAnsi="Tahoma" w:cs="Tahoma"/>
                <w:b/>
                <w:i/>
              </w:rPr>
              <w:t>/1</w:t>
            </w:r>
          </w:p>
        </w:tc>
      </w:tr>
    </w:tbl>
    <w:p w14:paraId="54F3F9E7" w14:textId="77777777" w:rsidR="000D26E0" w:rsidRPr="00E00A30" w:rsidRDefault="000D26E0" w:rsidP="000D26E0">
      <w:pPr>
        <w:keepNext/>
        <w:keepLines/>
        <w:tabs>
          <w:tab w:val="left" w:pos="7371"/>
        </w:tabs>
        <w:jc w:val="both"/>
        <w:rPr>
          <w:rFonts w:ascii="Tahoma" w:hAnsi="Tahoma" w:cs="Tahoma"/>
          <w:b/>
          <w:lang w:val="en-GB"/>
        </w:rPr>
      </w:pPr>
    </w:p>
    <w:p w14:paraId="2EC6E890" w14:textId="54D27490" w:rsidR="000D26E0" w:rsidRPr="00E00A30" w:rsidRDefault="0001748F" w:rsidP="000D26E0">
      <w:pPr>
        <w:keepNext/>
        <w:keepLines/>
        <w:jc w:val="center"/>
        <w:rPr>
          <w:rFonts w:ascii="Tahoma" w:hAnsi="Tahoma" w:cs="Tahoma"/>
        </w:rPr>
      </w:pPr>
      <w:r w:rsidRPr="00E00A30">
        <w:rPr>
          <w:rFonts w:ascii="Tahoma" w:hAnsi="Tahoma" w:cs="Tahoma"/>
          <w:b/>
          <w:noProof/>
        </w:rPr>
        <w:t>VKS-177/23 - Dobava in vgradnja dveh transformatorjev v TP 135 na CČN</w:t>
      </w:r>
      <w:r w:rsidR="000D26E0" w:rsidRPr="00E00A30">
        <w:rPr>
          <w:rFonts w:ascii="Tahoma" w:hAnsi="Tahoma" w:cs="Tahoma"/>
          <w:b/>
          <w:color w:val="000000"/>
          <w:szCs w:val="22"/>
        </w:rPr>
        <w:t>,</w:t>
      </w:r>
    </w:p>
    <w:p w14:paraId="1FD4A765" w14:textId="77777777" w:rsidR="000D26E0" w:rsidRPr="00E00A30" w:rsidRDefault="000D26E0" w:rsidP="000D26E0">
      <w:pPr>
        <w:keepNext/>
        <w:keepLines/>
        <w:jc w:val="center"/>
        <w:rPr>
          <w:rFonts w:ascii="Tahoma" w:hAnsi="Tahoma" w:cs="Tahoma"/>
          <w:i/>
          <w:sz w:val="18"/>
        </w:rPr>
      </w:pPr>
    </w:p>
    <w:p w14:paraId="3C268151" w14:textId="77777777" w:rsidR="000D26E0" w:rsidRPr="00E00A30" w:rsidRDefault="000D26E0" w:rsidP="000D26E0">
      <w:pPr>
        <w:keepNext/>
        <w:keepLines/>
        <w:jc w:val="right"/>
        <w:rPr>
          <w:rFonts w:ascii="Tahoma" w:hAnsi="Tahoma" w:cs="Tahoma"/>
          <w:b/>
        </w:rPr>
      </w:pPr>
      <w:r w:rsidRPr="00E00A30">
        <w:rPr>
          <w:rFonts w:ascii="Tahoma" w:hAnsi="Tahoma" w:cs="Tahoma"/>
          <w:i/>
          <w:sz w:val="18"/>
        </w:rPr>
        <w:t>……/…… (št. izvoda / št. vseh izvodov)</w:t>
      </w:r>
    </w:p>
    <w:p w14:paraId="2C3BE009" w14:textId="64591703" w:rsidR="000D26E0" w:rsidRPr="00E00A30" w:rsidRDefault="000D26E0" w:rsidP="000D26E0">
      <w:pPr>
        <w:keepNext/>
        <w:keepLines/>
        <w:jc w:val="both"/>
        <w:rPr>
          <w:rFonts w:ascii="Tahoma" w:hAnsi="Tahoma" w:cs="Tahoma"/>
        </w:rPr>
      </w:pPr>
      <w:r w:rsidRPr="00E00A30">
        <w:rPr>
          <w:rFonts w:ascii="Tahoma" w:hAnsi="Tahoma" w:cs="Tahoma"/>
        </w:rPr>
        <w:t xml:space="preserve">Pod kazensko in materialno odgovornostjo izjavljamo, da so spodaj navedeni podatki o referenčnih delih resnični. Kot reference se upoštevajo reference </w:t>
      </w:r>
      <w:r w:rsidR="00AC1BF0">
        <w:rPr>
          <w:rFonts w:ascii="Tahoma" w:hAnsi="Tahoma" w:cs="Tahoma"/>
        </w:rPr>
        <w:t>(</w:t>
      </w:r>
      <w:r w:rsidRPr="00E00A30">
        <w:rPr>
          <w:rFonts w:ascii="Tahoma" w:hAnsi="Tahoma" w:cs="Tahoma"/>
        </w:rPr>
        <w:t>gospodarskega</w:t>
      </w:r>
      <w:r w:rsidR="00AC1BF0">
        <w:rPr>
          <w:rFonts w:ascii="Tahoma" w:hAnsi="Tahoma" w:cs="Tahoma"/>
        </w:rPr>
        <w:t xml:space="preserve"> subjekta)</w:t>
      </w:r>
      <w:r w:rsidRPr="00E00A30">
        <w:rPr>
          <w:rFonts w:ascii="Tahoma" w:hAnsi="Tahoma" w:cs="Tahoma"/>
        </w:rPr>
        <w:t xml:space="preserve"> ponudnika</w:t>
      </w:r>
      <w:r w:rsidR="00AC1BF0">
        <w:rPr>
          <w:rFonts w:ascii="Tahoma" w:hAnsi="Tahoma" w:cs="Tahoma"/>
        </w:rPr>
        <w:t xml:space="preserve">, s katerimi ta dokaže, </w:t>
      </w:r>
      <w:r w:rsidR="00AC1BF0" w:rsidRPr="00AC1BF0">
        <w:rPr>
          <w:rFonts w:ascii="Tahoma" w:hAnsi="Tahoma" w:cs="Tahoma"/>
        </w:rPr>
        <w:t xml:space="preserve">da je v obdobju od 01.01.2020 do roka za oddajo ponudb  uspešno dobavil vsaj 5 distribucijskih transformatorjev moči 1000 kVA, ki morajo biti od istega proizvajalca kot ga ponuja v svoji ponudbi, </w:t>
      </w:r>
      <w:r w:rsidR="00041934">
        <w:rPr>
          <w:rFonts w:ascii="Tahoma" w:hAnsi="Tahoma" w:cs="Tahoma"/>
        </w:rPr>
        <w:t>gospodarskim družbam</w:t>
      </w:r>
      <w:r w:rsidR="00AC1BF0" w:rsidRPr="00AC1BF0">
        <w:rPr>
          <w:rFonts w:ascii="Tahoma" w:hAnsi="Tahoma" w:cs="Tahoma"/>
        </w:rPr>
        <w:t xml:space="preserve"> s sedežem v državah članicah Evropske unije (EU) oz. državah članicah Evropskega združenja za prosto trgovino (EFTA). Reference podizvajalcev ponudnika ne štejejo kot ustrezno dokazilo za izpolnjevanje tega pogoja.</w:t>
      </w:r>
    </w:p>
    <w:p w14:paraId="100E8A6C" w14:textId="77777777" w:rsidR="000D26E0" w:rsidRPr="00E00A30" w:rsidRDefault="000D26E0" w:rsidP="000D26E0">
      <w:pPr>
        <w:keepNext/>
        <w:keepLines/>
        <w:jc w:val="both"/>
        <w:rPr>
          <w:rFonts w:ascii="Tahoma" w:hAnsi="Tahoma" w:cs="Tahoma"/>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55"/>
        <w:gridCol w:w="5694"/>
      </w:tblGrid>
      <w:tr w:rsidR="000D26E0" w:rsidRPr="00E00A30" w14:paraId="2A0915C1"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18E0F9D9" w14:textId="77777777" w:rsidR="000D26E0" w:rsidRPr="00E00A30" w:rsidRDefault="000D26E0" w:rsidP="000D26E0">
            <w:pPr>
              <w:keepNext/>
              <w:keepLines/>
              <w:rPr>
                <w:rFonts w:ascii="Tahoma" w:hAnsi="Tahoma" w:cs="Tahoma"/>
                <w:b/>
              </w:rPr>
            </w:pPr>
            <w:r w:rsidRPr="00E00A30">
              <w:rPr>
                <w:rFonts w:ascii="Tahoma" w:hAnsi="Tahoma" w:cs="Tahoma"/>
                <w:b/>
              </w:rPr>
              <w:t>Naročnik:</w:t>
            </w:r>
          </w:p>
        </w:tc>
        <w:tc>
          <w:tcPr>
            <w:tcW w:w="5694" w:type="dxa"/>
            <w:tcBorders>
              <w:top w:val="single" w:sz="4" w:space="0" w:color="auto"/>
              <w:left w:val="single" w:sz="4" w:space="0" w:color="auto"/>
              <w:bottom w:val="single" w:sz="4" w:space="0" w:color="auto"/>
              <w:right w:val="single" w:sz="4" w:space="0" w:color="auto"/>
            </w:tcBorders>
            <w:vAlign w:val="center"/>
          </w:tcPr>
          <w:p w14:paraId="09DDBE8B" w14:textId="77777777" w:rsidR="000D26E0" w:rsidRPr="00E00A30" w:rsidRDefault="000D26E0" w:rsidP="000D26E0">
            <w:pPr>
              <w:keepNext/>
              <w:keepLines/>
              <w:jc w:val="both"/>
              <w:rPr>
                <w:rFonts w:ascii="Tahoma" w:hAnsi="Tahoma" w:cs="Tahoma"/>
              </w:rPr>
            </w:pPr>
          </w:p>
          <w:p w14:paraId="1AE3A3A1" w14:textId="77777777" w:rsidR="000D26E0" w:rsidRPr="00E00A30" w:rsidRDefault="000D26E0" w:rsidP="000D26E0">
            <w:pPr>
              <w:keepNext/>
              <w:keepLines/>
              <w:jc w:val="both"/>
              <w:rPr>
                <w:rFonts w:ascii="Tahoma" w:hAnsi="Tahoma" w:cs="Tahoma"/>
              </w:rPr>
            </w:pPr>
          </w:p>
        </w:tc>
      </w:tr>
      <w:tr w:rsidR="000D26E0" w:rsidRPr="00E00A30" w14:paraId="51F8C87C"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399464C8" w14:textId="77777777" w:rsidR="000D26E0" w:rsidRPr="00E00A30" w:rsidRDefault="000D26E0" w:rsidP="000D26E0">
            <w:pPr>
              <w:keepNext/>
              <w:keepLines/>
              <w:rPr>
                <w:rFonts w:ascii="Tahoma" w:hAnsi="Tahoma" w:cs="Tahoma"/>
              </w:rPr>
            </w:pPr>
            <w:r w:rsidRPr="00E00A30">
              <w:rPr>
                <w:rFonts w:ascii="Tahoma" w:hAnsi="Tahoma" w:cs="Tahoma"/>
              </w:rPr>
              <w:t>Naslov:</w:t>
            </w:r>
          </w:p>
        </w:tc>
        <w:tc>
          <w:tcPr>
            <w:tcW w:w="5694" w:type="dxa"/>
            <w:tcBorders>
              <w:top w:val="single" w:sz="4" w:space="0" w:color="auto"/>
              <w:left w:val="single" w:sz="4" w:space="0" w:color="auto"/>
              <w:bottom w:val="single" w:sz="4" w:space="0" w:color="auto"/>
              <w:right w:val="single" w:sz="4" w:space="0" w:color="auto"/>
            </w:tcBorders>
            <w:vAlign w:val="center"/>
          </w:tcPr>
          <w:p w14:paraId="0CEB1411" w14:textId="77777777" w:rsidR="000D26E0" w:rsidRPr="00E00A30" w:rsidRDefault="000D26E0" w:rsidP="000D26E0">
            <w:pPr>
              <w:keepNext/>
              <w:keepLines/>
              <w:jc w:val="both"/>
              <w:rPr>
                <w:rFonts w:ascii="Tahoma" w:hAnsi="Tahoma" w:cs="Tahoma"/>
              </w:rPr>
            </w:pPr>
          </w:p>
          <w:p w14:paraId="316D87A0" w14:textId="77777777" w:rsidR="000D26E0" w:rsidRPr="00E00A30" w:rsidRDefault="000D26E0" w:rsidP="000D26E0">
            <w:pPr>
              <w:keepNext/>
              <w:keepLines/>
              <w:jc w:val="both"/>
              <w:rPr>
                <w:rFonts w:ascii="Tahoma" w:hAnsi="Tahoma" w:cs="Tahoma"/>
              </w:rPr>
            </w:pPr>
          </w:p>
        </w:tc>
      </w:tr>
      <w:tr w:rsidR="000D26E0" w:rsidRPr="00E00A30" w14:paraId="5A619198"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50302233" w14:textId="77777777" w:rsidR="000D26E0" w:rsidRPr="00E00A30" w:rsidRDefault="000D26E0" w:rsidP="000D26E0">
            <w:pPr>
              <w:keepNext/>
              <w:keepLines/>
              <w:rPr>
                <w:rFonts w:ascii="Tahoma" w:hAnsi="Tahoma" w:cs="Tahoma"/>
              </w:rPr>
            </w:pPr>
            <w:r w:rsidRPr="00E00A30">
              <w:rPr>
                <w:rFonts w:ascii="Tahoma" w:hAnsi="Tahoma" w:cs="Tahoma"/>
              </w:rPr>
              <w:t>Kontaktna oseba naročnika:</w:t>
            </w:r>
          </w:p>
        </w:tc>
        <w:tc>
          <w:tcPr>
            <w:tcW w:w="5694" w:type="dxa"/>
            <w:tcBorders>
              <w:top w:val="single" w:sz="4" w:space="0" w:color="auto"/>
              <w:left w:val="single" w:sz="4" w:space="0" w:color="auto"/>
              <w:bottom w:val="single" w:sz="4" w:space="0" w:color="auto"/>
              <w:right w:val="single" w:sz="4" w:space="0" w:color="auto"/>
            </w:tcBorders>
            <w:vAlign w:val="center"/>
          </w:tcPr>
          <w:p w14:paraId="619CE09B" w14:textId="77777777" w:rsidR="000D26E0" w:rsidRPr="00E00A30" w:rsidRDefault="000D26E0" w:rsidP="000D26E0">
            <w:pPr>
              <w:keepNext/>
              <w:keepLines/>
              <w:jc w:val="both"/>
              <w:rPr>
                <w:rFonts w:ascii="Tahoma" w:hAnsi="Tahoma" w:cs="Tahoma"/>
              </w:rPr>
            </w:pPr>
          </w:p>
        </w:tc>
      </w:tr>
      <w:tr w:rsidR="000D26E0" w:rsidRPr="00E00A30" w14:paraId="504B502E"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6C1B54A6" w14:textId="77777777" w:rsidR="000D26E0" w:rsidRPr="00E00A30" w:rsidRDefault="000D26E0" w:rsidP="000D26E0">
            <w:pPr>
              <w:keepNext/>
              <w:keepLines/>
              <w:rPr>
                <w:rFonts w:ascii="Tahoma" w:hAnsi="Tahoma" w:cs="Tahoma"/>
              </w:rPr>
            </w:pPr>
            <w:r w:rsidRPr="00E00A30">
              <w:rPr>
                <w:rFonts w:ascii="Tahoma" w:hAnsi="Tahoma" w:cs="Tahoma"/>
              </w:rPr>
              <w:t>Telefonska številka:</w:t>
            </w:r>
          </w:p>
        </w:tc>
        <w:tc>
          <w:tcPr>
            <w:tcW w:w="5694" w:type="dxa"/>
            <w:tcBorders>
              <w:top w:val="single" w:sz="4" w:space="0" w:color="auto"/>
              <w:left w:val="single" w:sz="4" w:space="0" w:color="auto"/>
              <w:bottom w:val="single" w:sz="4" w:space="0" w:color="auto"/>
              <w:right w:val="single" w:sz="4" w:space="0" w:color="auto"/>
            </w:tcBorders>
            <w:vAlign w:val="center"/>
          </w:tcPr>
          <w:p w14:paraId="6F8B5BBD" w14:textId="77777777" w:rsidR="000D26E0" w:rsidRPr="00E00A30" w:rsidRDefault="000D26E0" w:rsidP="000D26E0">
            <w:pPr>
              <w:keepNext/>
              <w:keepLines/>
              <w:jc w:val="both"/>
              <w:rPr>
                <w:rFonts w:ascii="Tahoma" w:hAnsi="Tahoma" w:cs="Tahoma"/>
              </w:rPr>
            </w:pPr>
          </w:p>
        </w:tc>
      </w:tr>
      <w:tr w:rsidR="000D26E0" w:rsidRPr="00E00A30" w14:paraId="352E471B"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744FCB8D" w14:textId="77777777" w:rsidR="000D26E0" w:rsidRPr="00E00A30" w:rsidRDefault="000D26E0" w:rsidP="000D26E0">
            <w:pPr>
              <w:keepNext/>
              <w:keepLines/>
              <w:rPr>
                <w:rFonts w:ascii="Tahoma" w:hAnsi="Tahoma" w:cs="Tahoma"/>
              </w:rPr>
            </w:pPr>
            <w:r w:rsidRPr="00E00A30">
              <w:rPr>
                <w:rFonts w:ascii="Tahoma" w:hAnsi="Tahoma" w:cs="Tahoma"/>
              </w:rPr>
              <w:t>Izvajalec:</w:t>
            </w:r>
          </w:p>
        </w:tc>
        <w:tc>
          <w:tcPr>
            <w:tcW w:w="5694" w:type="dxa"/>
            <w:tcBorders>
              <w:top w:val="single" w:sz="4" w:space="0" w:color="auto"/>
              <w:left w:val="single" w:sz="4" w:space="0" w:color="auto"/>
              <w:bottom w:val="single" w:sz="4" w:space="0" w:color="auto"/>
              <w:right w:val="single" w:sz="4" w:space="0" w:color="auto"/>
            </w:tcBorders>
            <w:vAlign w:val="center"/>
          </w:tcPr>
          <w:p w14:paraId="3440CE12" w14:textId="77777777" w:rsidR="000D26E0" w:rsidRPr="00E00A30" w:rsidRDefault="000D26E0" w:rsidP="000D26E0">
            <w:pPr>
              <w:keepNext/>
              <w:keepLines/>
              <w:jc w:val="both"/>
              <w:rPr>
                <w:rFonts w:ascii="Tahoma" w:hAnsi="Tahoma" w:cs="Tahoma"/>
              </w:rPr>
            </w:pPr>
          </w:p>
        </w:tc>
      </w:tr>
      <w:tr w:rsidR="000D26E0" w:rsidRPr="00E00A30" w14:paraId="0E61E5B1"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4B6AA3FC" w14:textId="77777777" w:rsidR="000D26E0" w:rsidRPr="00E00A30" w:rsidRDefault="000D26E0" w:rsidP="000D26E0">
            <w:pPr>
              <w:keepNext/>
              <w:keepLines/>
              <w:rPr>
                <w:rFonts w:ascii="Tahoma" w:hAnsi="Tahoma" w:cs="Tahoma"/>
              </w:rPr>
            </w:pPr>
            <w:r w:rsidRPr="00E00A30">
              <w:rPr>
                <w:rFonts w:ascii="Tahoma" w:hAnsi="Tahoma" w:cs="Tahoma"/>
              </w:rPr>
              <w:t>Naziv objekta:</w:t>
            </w:r>
          </w:p>
        </w:tc>
        <w:tc>
          <w:tcPr>
            <w:tcW w:w="5694" w:type="dxa"/>
            <w:tcBorders>
              <w:top w:val="single" w:sz="4" w:space="0" w:color="auto"/>
              <w:left w:val="single" w:sz="4" w:space="0" w:color="auto"/>
              <w:bottom w:val="single" w:sz="4" w:space="0" w:color="auto"/>
              <w:right w:val="single" w:sz="4" w:space="0" w:color="auto"/>
            </w:tcBorders>
            <w:vAlign w:val="center"/>
          </w:tcPr>
          <w:p w14:paraId="5521D7D5" w14:textId="77777777" w:rsidR="000D26E0" w:rsidRPr="00E00A30" w:rsidRDefault="000D26E0" w:rsidP="000D26E0">
            <w:pPr>
              <w:keepNext/>
              <w:keepLines/>
              <w:jc w:val="both"/>
              <w:rPr>
                <w:rFonts w:ascii="Tahoma" w:hAnsi="Tahoma" w:cs="Tahoma"/>
              </w:rPr>
            </w:pPr>
          </w:p>
        </w:tc>
      </w:tr>
      <w:tr w:rsidR="000D26E0" w:rsidRPr="00E00A30" w14:paraId="742D3B7E"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5CB56C93" w14:textId="77777777" w:rsidR="000D26E0" w:rsidRPr="00E00A30" w:rsidRDefault="000D26E0" w:rsidP="000D26E0">
            <w:pPr>
              <w:keepNext/>
              <w:keepLines/>
              <w:rPr>
                <w:rFonts w:ascii="Tahoma" w:hAnsi="Tahoma" w:cs="Tahoma"/>
              </w:rPr>
            </w:pPr>
            <w:r w:rsidRPr="00E00A30">
              <w:rPr>
                <w:rFonts w:ascii="Tahoma" w:hAnsi="Tahoma" w:cs="Tahoma"/>
              </w:rPr>
              <w:t>Leto zaključka in kraj izvedbe:</w:t>
            </w:r>
          </w:p>
        </w:tc>
        <w:tc>
          <w:tcPr>
            <w:tcW w:w="5694" w:type="dxa"/>
            <w:tcBorders>
              <w:top w:val="single" w:sz="4" w:space="0" w:color="auto"/>
              <w:left w:val="single" w:sz="4" w:space="0" w:color="auto"/>
              <w:bottom w:val="single" w:sz="4" w:space="0" w:color="auto"/>
              <w:right w:val="single" w:sz="4" w:space="0" w:color="auto"/>
            </w:tcBorders>
            <w:vAlign w:val="center"/>
          </w:tcPr>
          <w:p w14:paraId="371322DD" w14:textId="77777777" w:rsidR="000D26E0" w:rsidRPr="00E00A30" w:rsidRDefault="000D26E0" w:rsidP="000D26E0">
            <w:pPr>
              <w:keepNext/>
              <w:keepLines/>
              <w:jc w:val="both"/>
              <w:rPr>
                <w:rFonts w:ascii="Tahoma" w:hAnsi="Tahoma" w:cs="Tahoma"/>
              </w:rPr>
            </w:pPr>
          </w:p>
        </w:tc>
      </w:tr>
      <w:tr w:rsidR="000D26E0" w:rsidRPr="00E00A30" w14:paraId="37A12963"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06504E5B" w14:textId="77777777" w:rsidR="000D26E0" w:rsidRPr="00E00A30" w:rsidRDefault="000D26E0" w:rsidP="000D26E0">
            <w:pPr>
              <w:keepNext/>
              <w:keepLines/>
              <w:rPr>
                <w:rFonts w:ascii="Tahoma" w:hAnsi="Tahoma" w:cs="Tahoma"/>
              </w:rPr>
            </w:pPr>
            <w:r w:rsidRPr="00E00A30">
              <w:rPr>
                <w:rFonts w:ascii="Tahoma" w:hAnsi="Tahoma" w:cs="Tahoma"/>
              </w:rPr>
              <w:t>Številka (oznaka) in datum pogodbe / naročilnice:</w:t>
            </w:r>
          </w:p>
        </w:tc>
        <w:tc>
          <w:tcPr>
            <w:tcW w:w="5694" w:type="dxa"/>
            <w:tcBorders>
              <w:top w:val="single" w:sz="4" w:space="0" w:color="auto"/>
              <w:left w:val="single" w:sz="4" w:space="0" w:color="auto"/>
              <w:bottom w:val="single" w:sz="4" w:space="0" w:color="auto"/>
              <w:right w:val="single" w:sz="4" w:space="0" w:color="auto"/>
            </w:tcBorders>
            <w:vAlign w:val="center"/>
          </w:tcPr>
          <w:p w14:paraId="51DABD05" w14:textId="77777777" w:rsidR="000D26E0" w:rsidRPr="00E00A30" w:rsidRDefault="000D26E0" w:rsidP="000D26E0">
            <w:pPr>
              <w:keepNext/>
              <w:keepLines/>
              <w:jc w:val="both"/>
              <w:rPr>
                <w:rFonts w:ascii="Tahoma" w:hAnsi="Tahoma" w:cs="Tahoma"/>
              </w:rPr>
            </w:pPr>
          </w:p>
          <w:p w14:paraId="4F9238FD" w14:textId="77777777" w:rsidR="000D26E0" w:rsidRPr="00E00A30" w:rsidRDefault="000D26E0" w:rsidP="000D26E0">
            <w:pPr>
              <w:keepNext/>
              <w:keepLines/>
              <w:jc w:val="both"/>
              <w:rPr>
                <w:rFonts w:ascii="Tahoma" w:hAnsi="Tahoma" w:cs="Tahoma"/>
              </w:rPr>
            </w:pPr>
          </w:p>
        </w:tc>
      </w:tr>
      <w:tr w:rsidR="000D26E0" w:rsidRPr="00E00A30" w14:paraId="6B5F539A"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3CBD8EE3" w14:textId="77777777" w:rsidR="000D26E0" w:rsidRPr="00E00A30" w:rsidRDefault="000D26E0" w:rsidP="000D26E0">
            <w:pPr>
              <w:keepNext/>
              <w:keepLines/>
              <w:rPr>
                <w:rFonts w:ascii="Tahoma" w:hAnsi="Tahoma" w:cs="Tahoma"/>
              </w:rPr>
            </w:pPr>
            <w:r w:rsidRPr="00E00A30">
              <w:rPr>
                <w:rFonts w:ascii="Tahoma" w:hAnsi="Tahoma" w:cs="Tahoma"/>
              </w:rPr>
              <w:t>Kratek opis predmeta naročila:</w:t>
            </w:r>
          </w:p>
          <w:p w14:paraId="4F1F5EB9" w14:textId="77777777" w:rsidR="000D26E0" w:rsidRPr="00E00A30" w:rsidRDefault="000D26E0" w:rsidP="000D26E0">
            <w:pPr>
              <w:keepNext/>
              <w:keepLines/>
              <w:rPr>
                <w:rFonts w:ascii="Tahoma" w:hAnsi="Tahoma" w:cs="Tahoma"/>
              </w:rPr>
            </w:pPr>
          </w:p>
        </w:tc>
        <w:tc>
          <w:tcPr>
            <w:tcW w:w="5694" w:type="dxa"/>
            <w:tcBorders>
              <w:top w:val="single" w:sz="4" w:space="0" w:color="auto"/>
              <w:left w:val="single" w:sz="4" w:space="0" w:color="auto"/>
              <w:bottom w:val="single" w:sz="4" w:space="0" w:color="auto"/>
              <w:right w:val="single" w:sz="4" w:space="0" w:color="auto"/>
            </w:tcBorders>
            <w:vAlign w:val="center"/>
          </w:tcPr>
          <w:p w14:paraId="0181CB42" w14:textId="77777777" w:rsidR="000D26E0" w:rsidRPr="00E00A30" w:rsidRDefault="000D26E0" w:rsidP="000D26E0">
            <w:pPr>
              <w:keepNext/>
              <w:keepLines/>
              <w:jc w:val="both"/>
              <w:rPr>
                <w:rFonts w:ascii="Tahoma" w:hAnsi="Tahoma" w:cs="Tahoma"/>
              </w:rPr>
            </w:pPr>
          </w:p>
        </w:tc>
      </w:tr>
      <w:tr w:rsidR="000D26E0" w:rsidRPr="00E00A30" w14:paraId="2097503F" w14:textId="77777777" w:rsidTr="003C5C9B">
        <w:trPr>
          <w:trHeight w:val="403"/>
        </w:trPr>
        <w:tc>
          <w:tcPr>
            <w:tcW w:w="3655" w:type="dxa"/>
            <w:tcBorders>
              <w:right w:val="single" w:sz="4" w:space="0" w:color="auto"/>
            </w:tcBorders>
          </w:tcPr>
          <w:p w14:paraId="431736BA" w14:textId="77777777" w:rsidR="000D26E0" w:rsidRPr="00E00A30" w:rsidRDefault="000D26E0" w:rsidP="000D26E0">
            <w:pPr>
              <w:keepNext/>
              <w:keepLines/>
              <w:rPr>
                <w:rFonts w:ascii="Tahoma" w:hAnsi="Tahoma" w:cs="Tahoma"/>
              </w:rPr>
            </w:pPr>
            <w:r w:rsidRPr="00E00A30">
              <w:rPr>
                <w:rFonts w:ascii="Tahoma" w:hAnsi="Tahoma" w:cs="Tahoma"/>
              </w:rPr>
              <w:t>Moč transformatorja (kVA):</w:t>
            </w:r>
          </w:p>
        </w:tc>
        <w:tc>
          <w:tcPr>
            <w:tcW w:w="5694" w:type="dxa"/>
            <w:tcBorders>
              <w:top w:val="single" w:sz="4" w:space="0" w:color="auto"/>
              <w:left w:val="single" w:sz="4" w:space="0" w:color="auto"/>
              <w:bottom w:val="single" w:sz="4" w:space="0" w:color="auto"/>
              <w:right w:val="single" w:sz="4" w:space="0" w:color="auto"/>
            </w:tcBorders>
            <w:vAlign w:val="center"/>
          </w:tcPr>
          <w:p w14:paraId="6C9B65A5" w14:textId="77777777" w:rsidR="000D26E0" w:rsidRPr="00E00A30" w:rsidRDefault="000D26E0" w:rsidP="000D26E0">
            <w:pPr>
              <w:keepNext/>
              <w:keepLines/>
              <w:jc w:val="both"/>
              <w:rPr>
                <w:rFonts w:ascii="Tahoma" w:hAnsi="Tahoma" w:cs="Tahoma"/>
              </w:rPr>
            </w:pPr>
          </w:p>
        </w:tc>
      </w:tr>
    </w:tbl>
    <w:p w14:paraId="67EE4A8A" w14:textId="77777777" w:rsidR="000D26E0" w:rsidRPr="00E00A30" w:rsidRDefault="000D26E0" w:rsidP="000D26E0">
      <w:pPr>
        <w:keepNext/>
        <w:keepLines/>
        <w:jc w:val="both"/>
        <w:rPr>
          <w:rFonts w:ascii="Tahoma" w:hAnsi="Tahoma" w:cs="Tahoma"/>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0D26E0" w:rsidRPr="00E00A30" w14:paraId="6CF77ED8" w14:textId="77777777" w:rsidTr="003C5C9B">
        <w:trPr>
          <w:trHeight w:val="235"/>
        </w:trPr>
        <w:tc>
          <w:tcPr>
            <w:tcW w:w="3402" w:type="dxa"/>
            <w:tcBorders>
              <w:bottom w:val="single" w:sz="4" w:space="0" w:color="auto"/>
            </w:tcBorders>
          </w:tcPr>
          <w:p w14:paraId="3BAE7F2D" w14:textId="77777777" w:rsidR="000D26E0" w:rsidRPr="00E00A30" w:rsidRDefault="000D26E0" w:rsidP="000D26E0">
            <w:pPr>
              <w:keepNext/>
              <w:keepLines/>
              <w:jc w:val="both"/>
              <w:rPr>
                <w:rFonts w:ascii="Tahoma" w:hAnsi="Tahoma" w:cs="Tahoma"/>
                <w:snapToGrid w:val="0"/>
              </w:rPr>
            </w:pPr>
          </w:p>
        </w:tc>
        <w:tc>
          <w:tcPr>
            <w:tcW w:w="2977" w:type="dxa"/>
          </w:tcPr>
          <w:p w14:paraId="3051C288" w14:textId="77777777" w:rsidR="000D26E0" w:rsidRPr="00E00A30" w:rsidRDefault="000D26E0" w:rsidP="000D26E0">
            <w:pPr>
              <w:keepNext/>
              <w:keepLines/>
              <w:jc w:val="both"/>
              <w:rPr>
                <w:rFonts w:ascii="Tahoma" w:hAnsi="Tahoma" w:cs="Tahoma"/>
                <w:snapToGrid w:val="0"/>
              </w:rPr>
            </w:pPr>
          </w:p>
        </w:tc>
        <w:tc>
          <w:tcPr>
            <w:tcW w:w="3119" w:type="dxa"/>
            <w:tcBorders>
              <w:bottom w:val="single" w:sz="4" w:space="0" w:color="auto"/>
            </w:tcBorders>
          </w:tcPr>
          <w:p w14:paraId="4BA0A56F" w14:textId="77777777" w:rsidR="000D26E0" w:rsidRPr="00E00A30" w:rsidRDefault="000D26E0" w:rsidP="000D26E0">
            <w:pPr>
              <w:keepNext/>
              <w:keepLines/>
              <w:tabs>
                <w:tab w:val="left" w:pos="567"/>
                <w:tab w:val="num" w:pos="851"/>
                <w:tab w:val="left" w:pos="993"/>
              </w:tabs>
              <w:jc w:val="both"/>
              <w:rPr>
                <w:rFonts w:ascii="Tahoma" w:hAnsi="Tahoma" w:cs="Tahoma"/>
                <w:snapToGrid w:val="0"/>
              </w:rPr>
            </w:pPr>
          </w:p>
        </w:tc>
      </w:tr>
      <w:tr w:rsidR="000D26E0" w:rsidRPr="00E00A30" w14:paraId="465692CC" w14:textId="77777777" w:rsidTr="003C5C9B">
        <w:trPr>
          <w:trHeight w:val="235"/>
        </w:trPr>
        <w:tc>
          <w:tcPr>
            <w:tcW w:w="3402" w:type="dxa"/>
            <w:tcBorders>
              <w:top w:val="single" w:sz="4" w:space="0" w:color="auto"/>
            </w:tcBorders>
          </w:tcPr>
          <w:p w14:paraId="6DCA1768"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 xml:space="preserve">       (kraj, datum)   </w:t>
            </w:r>
          </w:p>
        </w:tc>
        <w:tc>
          <w:tcPr>
            <w:tcW w:w="2977" w:type="dxa"/>
          </w:tcPr>
          <w:p w14:paraId="7CF0E332"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 xml:space="preserve">                  žig</w:t>
            </w:r>
          </w:p>
        </w:tc>
        <w:tc>
          <w:tcPr>
            <w:tcW w:w="3119" w:type="dxa"/>
            <w:tcBorders>
              <w:top w:val="single" w:sz="4" w:space="0" w:color="auto"/>
            </w:tcBorders>
          </w:tcPr>
          <w:p w14:paraId="4048DD17"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(podpis odgovorne osebe gospodarskega subjekta)</w:t>
            </w:r>
          </w:p>
        </w:tc>
      </w:tr>
    </w:tbl>
    <w:p w14:paraId="024A74FA" w14:textId="77777777" w:rsidR="000D26E0" w:rsidRPr="00E00A30" w:rsidRDefault="000D26E0" w:rsidP="000D26E0">
      <w:pPr>
        <w:keepNext/>
        <w:keepLines/>
        <w:pBdr>
          <w:bottom w:val="single" w:sz="12" w:space="1" w:color="auto"/>
        </w:pBdr>
        <w:rPr>
          <w:rFonts w:ascii="Tahoma" w:hAnsi="Tahoma" w:cs="Tahoma"/>
          <w:b/>
          <w:sz w:val="18"/>
        </w:rPr>
      </w:pPr>
    </w:p>
    <w:p w14:paraId="7D765EA1" w14:textId="77777777" w:rsidR="000D26E0" w:rsidRPr="00E00A30" w:rsidRDefault="000D26E0" w:rsidP="000D26E0">
      <w:pPr>
        <w:keepNext/>
        <w:keepLines/>
        <w:jc w:val="both"/>
        <w:rPr>
          <w:rFonts w:ascii="Tahoma" w:hAnsi="Tahoma" w:cs="Tahoma"/>
        </w:rPr>
      </w:pPr>
      <w:r w:rsidRPr="00E00A30">
        <w:rPr>
          <w:rFonts w:ascii="Tahoma" w:hAnsi="Tahoma" w:cs="Tahoma"/>
        </w:rPr>
        <w:t>IZPOLNI NAROČNIK OBJEKTA (Izdajatelj reference)!!!</w:t>
      </w:r>
    </w:p>
    <w:p w14:paraId="41192F17" w14:textId="77777777" w:rsidR="000D26E0" w:rsidRPr="00E00A30" w:rsidRDefault="000D26E0" w:rsidP="000D26E0">
      <w:pPr>
        <w:keepNext/>
        <w:keepLines/>
        <w:jc w:val="both"/>
        <w:rPr>
          <w:rFonts w:ascii="Tahoma" w:hAnsi="Tahoma" w:cs="Tahoma"/>
        </w:rPr>
      </w:pPr>
    </w:p>
    <w:p w14:paraId="7E3065C9" w14:textId="77777777" w:rsidR="000D26E0" w:rsidRPr="00E00A30" w:rsidRDefault="000D26E0" w:rsidP="000D26E0">
      <w:pPr>
        <w:keepNext/>
        <w:keepLines/>
        <w:jc w:val="both"/>
        <w:rPr>
          <w:rFonts w:ascii="Tahoma" w:hAnsi="Tahoma" w:cs="Tahoma"/>
        </w:rPr>
      </w:pPr>
      <w:r w:rsidRPr="00E00A30">
        <w:rPr>
          <w:rFonts w:ascii="Tahoma" w:hAnsi="Tahoma" w:cs="Tahoma"/>
        </w:rPr>
        <w:t>Potrjujemo, da nam je na podlagi našega naročila, zgoraj navedeni izvajalec opravil navedena dela v skladu s sklenjeno pogodbo/okvirnem sporazumom oziroma v roku, količini, kvaliteti in po ceni, navedeni v izvajalčevi ponudbi.</w:t>
      </w:r>
    </w:p>
    <w:p w14:paraId="21BDC775" w14:textId="77777777" w:rsidR="000D26E0" w:rsidRPr="00E00A30" w:rsidRDefault="000D26E0" w:rsidP="000D26E0">
      <w:pPr>
        <w:keepNext/>
        <w:keepLines/>
        <w:jc w:val="both"/>
        <w:rPr>
          <w:rFonts w:ascii="Tahoma" w:hAnsi="Tahoma" w:cs="Tahoma"/>
        </w:rPr>
      </w:pPr>
    </w:p>
    <w:p w14:paraId="08999BAA" w14:textId="77777777" w:rsidR="000D26E0" w:rsidRPr="00E00A30" w:rsidRDefault="000D26E0" w:rsidP="000D26E0">
      <w:pPr>
        <w:keepNext/>
        <w:keepLines/>
        <w:jc w:val="both"/>
        <w:rPr>
          <w:rFonts w:ascii="Tahoma" w:hAnsi="Tahoma" w:cs="Tahoma"/>
        </w:rPr>
      </w:pPr>
      <w:r w:rsidRPr="00E00A30">
        <w:rPr>
          <w:rFonts w:ascii="Tahoma" w:hAnsi="Tahoma" w:cs="Tahoma"/>
        </w:rPr>
        <w:t>Potrdilo izdajamo na prošnjo izvajalca in velja izključno za potrebe pri njegovi oddaji ponudbe za pridobitev predmetnega javnega naročila.</w:t>
      </w:r>
    </w:p>
    <w:p w14:paraId="07F5792A" w14:textId="77777777" w:rsidR="000D26E0" w:rsidRPr="00E00A30" w:rsidRDefault="000D26E0" w:rsidP="000D26E0">
      <w:pPr>
        <w:keepNext/>
        <w:keepLines/>
        <w:rPr>
          <w:rFonts w:ascii="Tahoma" w:hAnsi="Tahoma" w:cs="Tahoma"/>
        </w:rPr>
      </w:pPr>
      <w:r w:rsidRPr="00E00A30">
        <w:rPr>
          <w:rFonts w:ascii="Tahoma" w:hAnsi="Tahoma" w:cs="Tahoma"/>
        </w:rPr>
        <w:tab/>
        <w:t xml:space="preserve"> </w:t>
      </w:r>
    </w:p>
    <w:p w14:paraId="6F3600C5" w14:textId="77777777" w:rsidR="000D26E0" w:rsidRPr="00E00A30" w:rsidRDefault="000D26E0" w:rsidP="000D26E0">
      <w:pPr>
        <w:keepNext/>
        <w:keepLines/>
        <w:jc w:val="center"/>
        <w:rPr>
          <w:rFonts w:ascii="Tahoma" w:hAnsi="Tahoma" w:cs="Tahoma"/>
        </w:rPr>
      </w:pPr>
      <w:r w:rsidRPr="00E00A30">
        <w:rPr>
          <w:rFonts w:ascii="Tahoma" w:hAnsi="Tahoma" w:cs="Tahoma"/>
        </w:rPr>
        <w:t xml:space="preserve">Izjavljamo, da smo   </w:t>
      </w:r>
      <w:r w:rsidRPr="00E00A30">
        <w:rPr>
          <w:rFonts w:ascii="Tahoma" w:hAnsi="Tahoma" w:cs="Tahoma"/>
          <w:b/>
          <w:i/>
        </w:rPr>
        <w:t>javni  /  zasebni</w:t>
      </w:r>
      <w:r w:rsidRPr="00E00A30">
        <w:rPr>
          <w:rFonts w:ascii="Tahoma" w:hAnsi="Tahoma" w:cs="Tahoma"/>
        </w:rPr>
        <w:t xml:space="preserve">   naročnik. (Ustrezno obkrožite)</w:t>
      </w:r>
    </w:p>
    <w:p w14:paraId="05C86E78" w14:textId="77777777" w:rsidR="000D26E0" w:rsidRPr="00E00A30" w:rsidRDefault="000D26E0" w:rsidP="000D26E0">
      <w:pPr>
        <w:keepNext/>
        <w:keepLines/>
        <w:rPr>
          <w:rFonts w:ascii="Tahoma" w:hAnsi="Tahoma" w:cs="Tahoma"/>
        </w:rPr>
      </w:pPr>
    </w:p>
    <w:p w14:paraId="7542B075" w14:textId="77777777" w:rsidR="000D26E0" w:rsidRPr="00E00A30" w:rsidRDefault="000D26E0" w:rsidP="000D26E0">
      <w:pPr>
        <w:keepNext/>
        <w:keepLines/>
        <w:rPr>
          <w:rFonts w:ascii="Tahoma" w:hAnsi="Tahoma" w:cs="Tahoma"/>
        </w:rPr>
      </w:pPr>
      <w:r w:rsidRPr="00E00A30">
        <w:rPr>
          <w:rFonts w:ascii="Tahoma" w:hAnsi="Tahoma" w:cs="Tahoma"/>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0D26E0" w:rsidRPr="00E00A30" w14:paraId="53740443" w14:textId="77777777" w:rsidTr="003C5C9B">
        <w:trPr>
          <w:trHeight w:val="235"/>
        </w:trPr>
        <w:tc>
          <w:tcPr>
            <w:tcW w:w="3402" w:type="dxa"/>
            <w:tcBorders>
              <w:bottom w:val="single" w:sz="4" w:space="0" w:color="auto"/>
            </w:tcBorders>
          </w:tcPr>
          <w:p w14:paraId="1A78618E" w14:textId="77777777" w:rsidR="000D26E0" w:rsidRPr="00E00A30" w:rsidRDefault="000D26E0" w:rsidP="000D26E0">
            <w:pPr>
              <w:keepNext/>
              <w:keepLines/>
              <w:jc w:val="both"/>
              <w:rPr>
                <w:rFonts w:ascii="Tahoma" w:hAnsi="Tahoma" w:cs="Tahoma"/>
                <w:snapToGrid w:val="0"/>
              </w:rPr>
            </w:pPr>
          </w:p>
        </w:tc>
        <w:tc>
          <w:tcPr>
            <w:tcW w:w="2977" w:type="dxa"/>
          </w:tcPr>
          <w:p w14:paraId="1743518A" w14:textId="77777777" w:rsidR="000D26E0" w:rsidRPr="00E00A30" w:rsidRDefault="000D26E0" w:rsidP="000D26E0">
            <w:pPr>
              <w:keepNext/>
              <w:keepLines/>
              <w:jc w:val="center"/>
              <w:rPr>
                <w:rFonts w:ascii="Tahoma" w:hAnsi="Tahoma" w:cs="Tahoma"/>
                <w:snapToGrid w:val="0"/>
              </w:rPr>
            </w:pPr>
          </w:p>
        </w:tc>
        <w:tc>
          <w:tcPr>
            <w:tcW w:w="3119" w:type="dxa"/>
            <w:tcBorders>
              <w:bottom w:val="single" w:sz="4" w:space="0" w:color="auto"/>
            </w:tcBorders>
          </w:tcPr>
          <w:p w14:paraId="0C9BE384" w14:textId="77777777" w:rsidR="000D26E0" w:rsidRPr="00E00A30" w:rsidRDefault="000D26E0" w:rsidP="000D26E0">
            <w:pPr>
              <w:keepNext/>
              <w:keepLines/>
              <w:tabs>
                <w:tab w:val="left" w:pos="567"/>
                <w:tab w:val="num" w:pos="851"/>
                <w:tab w:val="left" w:pos="993"/>
              </w:tabs>
              <w:jc w:val="both"/>
              <w:rPr>
                <w:rFonts w:ascii="Tahoma" w:hAnsi="Tahoma" w:cs="Tahoma"/>
                <w:snapToGrid w:val="0"/>
              </w:rPr>
            </w:pPr>
          </w:p>
        </w:tc>
      </w:tr>
      <w:tr w:rsidR="000D26E0" w:rsidRPr="00E00A30" w14:paraId="66CFB653" w14:textId="77777777" w:rsidTr="003C5C9B">
        <w:trPr>
          <w:trHeight w:val="235"/>
        </w:trPr>
        <w:tc>
          <w:tcPr>
            <w:tcW w:w="3402" w:type="dxa"/>
            <w:tcBorders>
              <w:top w:val="single" w:sz="4" w:space="0" w:color="auto"/>
            </w:tcBorders>
          </w:tcPr>
          <w:p w14:paraId="24D458DB"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(kraj, datum)</w:t>
            </w:r>
          </w:p>
        </w:tc>
        <w:tc>
          <w:tcPr>
            <w:tcW w:w="2977" w:type="dxa"/>
          </w:tcPr>
          <w:p w14:paraId="01618D39"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žig</w:t>
            </w:r>
          </w:p>
        </w:tc>
        <w:tc>
          <w:tcPr>
            <w:tcW w:w="3119" w:type="dxa"/>
            <w:tcBorders>
              <w:top w:val="single" w:sz="4" w:space="0" w:color="auto"/>
            </w:tcBorders>
          </w:tcPr>
          <w:p w14:paraId="16737803"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w:t>
            </w:r>
            <w:r w:rsidRPr="00E00A30">
              <w:rPr>
                <w:rFonts w:ascii="Tahoma" w:hAnsi="Tahoma" w:cs="Tahoma"/>
                <w:snapToGrid w:val="0"/>
                <w:color w:val="000000"/>
              </w:rPr>
              <w:t>ime in priimek ter podpis odgovorne osebe naročnika</w:t>
            </w:r>
            <w:r w:rsidRPr="00E00A30">
              <w:rPr>
                <w:rFonts w:ascii="Tahoma" w:hAnsi="Tahoma" w:cs="Tahoma"/>
                <w:snapToGrid w:val="0"/>
              </w:rPr>
              <w:t>)</w:t>
            </w:r>
          </w:p>
        </w:tc>
      </w:tr>
    </w:tbl>
    <w:p w14:paraId="49926C13" w14:textId="77777777" w:rsidR="000D26E0" w:rsidRPr="00E00A30" w:rsidRDefault="000D26E0" w:rsidP="000D26E0">
      <w:pPr>
        <w:keepNext/>
        <w:keepLines/>
        <w:tabs>
          <w:tab w:val="left" w:pos="567"/>
          <w:tab w:val="left" w:pos="851"/>
          <w:tab w:val="left" w:pos="993"/>
        </w:tabs>
        <w:suppressAutoHyphens/>
        <w:jc w:val="both"/>
        <w:rPr>
          <w:rFonts w:ascii="Tahoma" w:hAnsi="Tahoma" w:cs="Tahoma"/>
          <w:b/>
          <w:i/>
          <w:sz w:val="18"/>
          <w:szCs w:val="18"/>
          <w:lang w:eastAsia="ar-SA"/>
        </w:rPr>
      </w:pPr>
    </w:p>
    <w:p w14:paraId="1148F5DD" w14:textId="77777777" w:rsidR="000D26E0" w:rsidRPr="00E00A30" w:rsidRDefault="000D26E0" w:rsidP="000D26E0">
      <w:pPr>
        <w:keepNext/>
        <w:keepLines/>
        <w:tabs>
          <w:tab w:val="left" w:pos="567"/>
          <w:tab w:val="left" w:pos="851"/>
          <w:tab w:val="left" w:pos="993"/>
        </w:tabs>
        <w:suppressAutoHyphens/>
        <w:jc w:val="both"/>
        <w:rPr>
          <w:rFonts w:ascii="Tahoma" w:hAnsi="Tahoma" w:cs="Tahoma"/>
          <w:i/>
          <w:sz w:val="18"/>
          <w:szCs w:val="18"/>
          <w:lang w:eastAsia="ar-SA"/>
        </w:rPr>
      </w:pPr>
      <w:r w:rsidRPr="00E00A30">
        <w:rPr>
          <w:rFonts w:ascii="Tahoma" w:hAnsi="Tahoma" w:cs="Tahoma"/>
          <w:b/>
          <w:i/>
          <w:sz w:val="18"/>
          <w:szCs w:val="18"/>
          <w:lang w:eastAsia="ar-SA"/>
        </w:rPr>
        <w:t>Navodilo</w:t>
      </w:r>
      <w:r w:rsidRPr="00E00A30">
        <w:rPr>
          <w:rFonts w:ascii="Tahoma" w:hAnsi="Tahoma" w:cs="Tahoma"/>
          <w:i/>
          <w:sz w:val="18"/>
          <w:szCs w:val="18"/>
          <w:lang w:eastAsia="ar-SA"/>
        </w:rPr>
        <w:t>: Obrazec se po potrebi kopira.</w:t>
      </w:r>
    </w:p>
    <w:p w14:paraId="370CD469" w14:textId="77777777" w:rsidR="000D26E0" w:rsidRPr="00E00A30" w:rsidRDefault="000D26E0" w:rsidP="000D26E0">
      <w:pPr>
        <w:keepNext/>
        <w:keepLines/>
        <w:tabs>
          <w:tab w:val="left" w:pos="567"/>
          <w:tab w:val="left" w:pos="851"/>
          <w:tab w:val="left" w:pos="993"/>
        </w:tabs>
        <w:suppressAutoHyphens/>
        <w:jc w:val="both"/>
        <w:rPr>
          <w:rFonts w:ascii="Tahoma" w:hAnsi="Tahoma" w:cs="Tahoma"/>
          <w:i/>
          <w:sz w:val="18"/>
          <w:szCs w:val="18"/>
          <w:lang w:eastAsia="ar-SA"/>
        </w:rPr>
      </w:pPr>
    </w:p>
    <w:p w14:paraId="023D91AC" w14:textId="24A083C4" w:rsidR="003D74B5" w:rsidRPr="00E00A30" w:rsidRDefault="003D74B5" w:rsidP="000D26E0">
      <w:pPr>
        <w:keepNext/>
        <w:keepLines/>
        <w:tabs>
          <w:tab w:val="left" w:pos="567"/>
          <w:tab w:val="left" w:pos="851"/>
          <w:tab w:val="left" w:pos="993"/>
        </w:tabs>
        <w:suppressAutoHyphens/>
        <w:jc w:val="both"/>
        <w:rPr>
          <w:rFonts w:ascii="Tahoma" w:hAnsi="Tahoma" w:cs="Tahoma"/>
          <w:i/>
          <w:sz w:val="18"/>
          <w:szCs w:val="18"/>
          <w:lang w:eastAsia="ar-SA"/>
        </w:rPr>
      </w:pPr>
    </w:p>
    <w:p w14:paraId="72494F42" w14:textId="77777777" w:rsidR="003D74B5" w:rsidRPr="00E00A30" w:rsidRDefault="003D74B5" w:rsidP="003D74B5">
      <w:pPr>
        <w:keepNext/>
        <w:keepLines/>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3D74B5" w:rsidRPr="00E00A30" w14:paraId="57BCE75B" w14:textId="77777777" w:rsidTr="003D74B5">
        <w:tc>
          <w:tcPr>
            <w:tcW w:w="8008" w:type="dxa"/>
            <w:tcBorders>
              <w:top w:val="single" w:sz="4" w:space="0" w:color="auto"/>
              <w:bottom w:val="single" w:sz="4" w:space="0" w:color="auto"/>
            </w:tcBorders>
          </w:tcPr>
          <w:p w14:paraId="01728B32" w14:textId="4EE8B6E3" w:rsidR="003D74B5" w:rsidRPr="00E00A30" w:rsidRDefault="003D74B5" w:rsidP="00CE4A88">
            <w:pPr>
              <w:keepNext/>
              <w:keepLines/>
              <w:rPr>
                <w:rFonts w:ascii="Tahoma" w:hAnsi="Tahoma" w:cs="Tahoma"/>
              </w:rPr>
            </w:pPr>
            <w:r w:rsidRPr="00E00A30">
              <w:rPr>
                <w:rFonts w:ascii="Tahoma" w:hAnsi="Tahoma" w:cs="Tahoma"/>
              </w:rPr>
              <w:lastRenderedPageBreak/>
              <w:br w:type="page"/>
            </w:r>
            <w:r w:rsidRPr="00E00A30">
              <w:rPr>
                <w:rFonts w:ascii="Tahoma" w:hAnsi="Tahoma" w:cs="Tahoma"/>
              </w:rPr>
              <w:br w:type="page"/>
            </w:r>
            <w:r w:rsidRPr="00E00A30">
              <w:rPr>
                <w:rFonts w:ascii="Tahoma" w:hAnsi="Tahoma" w:cs="Tahoma"/>
              </w:rPr>
              <w:br w:type="page"/>
              <w:t>REFERENCE</w:t>
            </w:r>
            <w:r w:rsidR="00CE4A88" w:rsidRPr="00E00A30">
              <w:rPr>
                <w:rFonts w:ascii="Tahoma" w:hAnsi="Tahoma" w:cs="Tahoma"/>
              </w:rPr>
              <w:t xml:space="preserve"> PROIZVAJALCA </w:t>
            </w:r>
            <w:r w:rsidRPr="00E00A30">
              <w:rPr>
                <w:rFonts w:ascii="Tahoma" w:hAnsi="Tahoma" w:cs="Tahoma"/>
              </w:rPr>
              <w:t>TRANSFORMATORJA</w:t>
            </w:r>
          </w:p>
        </w:tc>
        <w:tc>
          <w:tcPr>
            <w:tcW w:w="1418" w:type="dxa"/>
            <w:tcBorders>
              <w:top w:val="single" w:sz="4" w:space="0" w:color="auto"/>
              <w:bottom w:val="single" w:sz="4" w:space="0" w:color="auto"/>
            </w:tcBorders>
          </w:tcPr>
          <w:p w14:paraId="2252A627" w14:textId="0310946F" w:rsidR="003D74B5" w:rsidRPr="00E00A30" w:rsidRDefault="003D74B5" w:rsidP="003D74B5">
            <w:pPr>
              <w:keepNext/>
              <w:keepLines/>
              <w:rPr>
                <w:rFonts w:ascii="Tahoma" w:hAnsi="Tahoma" w:cs="Tahoma"/>
                <w:b/>
                <w:i/>
              </w:rPr>
            </w:pPr>
            <w:r w:rsidRPr="00E00A30">
              <w:rPr>
                <w:rFonts w:ascii="Tahoma" w:hAnsi="Tahoma" w:cs="Tahoma"/>
                <w:b/>
                <w:i/>
              </w:rPr>
              <w:t>Priloga 6b/1</w:t>
            </w:r>
          </w:p>
        </w:tc>
      </w:tr>
    </w:tbl>
    <w:p w14:paraId="05047474" w14:textId="77777777" w:rsidR="003D74B5" w:rsidRPr="00E00A30" w:rsidRDefault="003D74B5" w:rsidP="003D74B5">
      <w:pPr>
        <w:keepNext/>
        <w:keepLines/>
        <w:tabs>
          <w:tab w:val="left" w:pos="7371"/>
        </w:tabs>
        <w:jc w:val="both"/>
        <w:rPr>
          <w:rFonts w:ascii="Tahoma" w:hAnsi="Tahoma" w:cs="Tahoma"/>
          <w:b/>
          <w:lang w:val="en-GB"/>
        </w:rPr>
      </w:pPr>
    </w:p>
    <w:p w14:paraId="16F42E9B" w14:textId="77777777" w:rsidR="003D74B5" w:rsidRPr="00E00A30" w:rsidRDefault="003D74B5" w:rsidP="003D74B5">
      <w:pPr>
        <w:keepNext/>
        <w:keepLines/>
        <w:jc w:val="center"/>
        <w:rPr>
          <w:rFonts w:ascii="Tahoma" w:hAnsi="Tahoma" w:cs="Tahoma"/>
        </w:rPr>
      </w:pPr>
      <w:r w:rsidRPr="00E00A30">
        <w:rPr>
          <w:rFonts w:ascii="Tahoma" w:hAnsi="Tahoma" w:cs="Tahoma"/>
          <w:b/>
          <w:noProof/>
        </w:rPr>
        <w:t>VKS-177/23 - Dobava in vgradnja dveh transformatorjev v TP 135 na CČN</w:t>
      </w:r>
      <w:r w:rsidRPr="00E00A30">
        <w:rPr>
          <w:rFonts w:ascii="Tahoma" w:hAnsi="Tahoma" w:cs="Tahoma"/>
          <w:b/>
          <w:color w:val="000000"/>
          <w:szCs w:val="22"/>
        </w:rPr>
        <w:t>,</w:t>
      </w:r>
    </w:p>
    <w:p w14:paraId="30ACA715" w14:textId="77777777" w:rsidR="003D74B5" w:rsidRPr="00E00A30" w:rsidRDefault="003D74B5" w:rsidP="003D74B5">
      <w:pPr>
        <w:keepNext/>
        <w:keepLines/>
        <w:jc w:val="center"/>
        <w:rPr>
          <w:rFonts w:ascii="Tahoma" w:hAnsi="Tahoma" w:cs="Tahoma"/>
          <w:i/>
          <w:sz w:val="18"/>
        </w:rPr>
      </w:pPr>
    </w:p>
    <w:p w14:paraId="6A92A200" w14:textId="77777777" w:rsidR="003D74B5" w:rsidRPr="00E00A30" w:rsidRDefault="003D74B5" w:rsidP="003D74B5">
      <w:pPr>
        <w:keepNext/>
        <w:keepLines/>
        <w:jc w:val="right"/>
        <w:rPr>
          <w:rFonts w:ascii="Tahoma" w:hAnsi="Tahoma" w:cs="Tahoma"/>
          <w:b/>
        </w:rPr>
      </w:pPr>
      <w:r w:rsidRPr="00E00A30">
        <w:rPr>
          <w:rFonts w:ascii="Tahoma" w:hAnsi="Tahoma" w:cs="Tahoma"/>
          <w:i/>
          <w:sz w:val="18"/>
        </w:rPr>
        <w:t>……/…… (št. izvoda / št. vseh izvodov)</w:t>
      </w:r>
    </w:p>
    <w:p w14:paraId="4E85D24E" w14:textId="386A47C6" w:rsidR="009E0ACE" w:rsidRDefault="003D74B5" w:rsidP="003D74B5">
      <w:pPr>
        <w:keepNext/>
        <w:keepLines/>
        <w:jc w:val="both"/>
        <w:rPr>
          <w:rFonts w:ascii="Tahoma" w:hAnsi="Tahoma" w:cs="Tahoma"/>
        </w:rPr>
      </w:pPr>
      <w:r w:rsidRPr="00E00A30">
        <w:rPr>
          <w:rFonts w:ascii="Tahoma" w:hAnsi="Tahoma" w:cs="Tahoma"/>
        </w:rPr>
        <w:t xml:space="preserve">Pod kazensko in materialno odgovornostjo izjavljamo, da so spodaj navedeni podatki o referenčnih delih resnični. Kot reference se upoštevajo reference </w:t>
      </w:r>
      <w:r w:rsidR="00256C2D">
        <w:rPr>
          <w:rFonts w:ascii="Tahoma" w:hAnsi="Tahoma" w:cs="Tahoma"/>
        </w:rPr>
        <w:t>(</w:t>
      </w:r>
      <w:r w:rsidRPr="00E00A30">
        <w:rPr>
          <w:rFonts w:ascii="Tahoma" w:hAnsi="Tahoma" w:cs="Tahoma"/>
        </w:rPr>
        <w:t xml:space="preserve">gospodarskega </w:t>
      </w:r>
      <w:r w:rsidR="00256C2D">
        <w:rPr>
          <w:rFonts w:ascii="Tahoma" w:hAnsi="Tahoma" w:cs="Tahoma"/>
        </w:rPr>
        <w:t>subjekta)</w:t>
      </w:r>
      <w:r w:rsidR="009E0ACE">
        <w:rPr>
          <w:rFonts w:ascii="Tahoma" w:hAnsi="Tahoma" w:cs="Tahoma"/>
        </w:rPr>
        <w:t xml:space="preserve"> proizvajalca, s katerimi ponudnik dokaže, </w:t>
      </w:r>
      <w:r w:rsidR="00256C2D">
        <w:rPr>
          <w:rFonts w:ascii="Tahoma" w:hAnsi="Tahoma" w:cs="Tahoma"/>
        </w:rPr>
        <w:t xml:space="preserve"> </w:t>
      </w:r>
      <w:r w:rsidR="009E0ACE" w:rsidRPr="009E0ACE">
        <w:rPr>
          <w:rFonts w:ascii="Tahoma" w:hAnsi="Tahoma" w:cs="Tahoma"/>
        </w:rPr>
        <w:t xml:space="preserve">da je proizvajalec ponujenih transformatorjev v obdobju od  01.01.2020 do roka za oddajo ponudb uspešno dobavil (neposredno ali po posredniku) vsaj </w:t>
      </w:r>
      <w:r w:rsidR="00DA4B2B">
        <w:rPr>
          <w:rFonts w:ascii="Tahoma" w:hAnsi="Tahoma" w:cs="Tahoma"/>
        </w:rPr>
        <w:t>pet (</w:t>
      </w:r>
      <w:r w:rsidR="009E0ACE" w:rsidRPr="009E0ACE">
        <w:rPr>
          <w:rFonts w:ascii="Tahoma" w:hAnsi="Tahoma" w:cs="Tahoma"/>
        </w:rPr>
        <w:t>5</w:t>
      </w:r>
      <w:r w:rsidR="00DA4B2B">
        <w:rPr>
          <w:rFonts w:ascii="Tahoma" w:hAnsi="Tahoma" w:cs="Tahoma"/>
        </w:rPr>
        <w:t>)</w:t>
      </w:r>
      <w:r w:rsidR="009E0ACE" w:rsidRPr="009E0ACE">
        <w:rPr>
          <w:rFonts w:ascii="Tahoma" w:hAnsi="Tahoma" w:cs="Tahoma"/>
        </w:rPr>
        <w:t xml:space="preserve">  distribucijskih  transformatorjev  moči 1000 kVA ali več,  elektrodistribucijskim  podjetjem  s sedežem v državah članicah Evropske unije (EU) oz. državah članicah Evropskega združenja za prosto trgovino (EFTA). (Obrazec-priloga 6b/1 razpisne dokumentacije).</w:t>
      </w:r>
    </w:p>
    <w:p w14:paraId="254A3F73" w14:textId="77777777" w:rsidR="003D74B5" w:rsidRPr="00E00A30" w:rsidRDefault="003D74B5" w:rsidP="003D74B5">
      <w:pPr>
        <w:keepNext/>
        <w:keepLines/>
        <w:jc w:val="both"/>
        <w:rPr>
          <w:rFonts w:ascii="Tahoma" w:hAnsi="Tahoma" w:cs="Tahoma"/>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55"/>
        <w:gridCol w:w="5694"/>
      </w:tblGrid>
      <w:tr w:rsidR="003D74B5" w:rsidRPr="00E00A30" w14:paraId="1AD65C84" w14:textId="77777777" w:rsidTr="003D74B5">
        <w:trPr>
          <w:trHeight w:val="403"/>
        </w:trPr>
        <w:tc>
          <w:tcPr>
            <w:tcW w:w="3655" w:type="dxa"/>
            <w:tcBorders>
              <w:top w:val="single" w:sz="2" w:space="0" w:color="auto"/>
              <w:left w:val="single" w:sz="2" w:space="0" w:color="auto"/>
              <w:bottom w:val="single" w:sz="2" w:space="0" w:color="auto"/>
              <w:right w:val="single" w:sz="4" w:space="0" w:color="auto"/>
            </w:tcBorders>
          </w:tcPr>
          <w:p w14:paraId="2C70E908" w14:textId="77777777" w:rsidR="003D74B5" w:rsidRPr="00E00A30" w:rsidRDefault="003D74B5" w:rsidP="003D74B5">
            <w:pPr>
              <w:keepNext/>
              <w:keepLines/>
              <w:rPr>
                <w:rFonts w:ascii="Tahoma" w:hAnsi="Tahoma" w:cs="Tahoma"/>
                <w:b/>
              </w:rPr>
            </w:pPr>
            <w:r w:rsidRPr="00E00A30">
              <w:rPr>
                <w:rFonts w:ascii="Tahoma" w:hAnsi="Tahoma" w:cs="Tahoma"/>
                <w:b/>
              </w:rPr>
              <w:t>Naročnik:</w:t>
            </w:r>
          </w:p>
        </w:tc>
        <w:tc>
          <w:tcPr>
            <w:tcW w:w="5694" w:type="dxa"/>
            <w:tcBorders>
              <w:top w:val="single" w:sz="4" w:space="0" w:color="auto"/>
              <w:left w:val="single" w:sz="4" w:space="0" w:color="auto"/>
              <w:bottom w:val="single" w:sz="4" w:space="0" w:color="auto"/>
              <w:right w:val="single" w:sz="4" w:space="0" w:color="auto"/>
            </w:tcBorders>
            <w:vAlign w:val="center"/>
          </w:tcPr>
          <w:p w14:paraId="02A8B1F9" w14:textId="77777777" w:rsidR="003D74B5" w:rsidRPr="00E00A30" w:rsidRDefault="003D74B5" w:rsidP="003D74B5">
            <w:pPr>
              <w:keepNext/>
              <w:keepLines/>
              <w:jc w:val="both"/>
              <w:rPr>
                <w:rFonts w:ascii="Tahoma" w:hAnsi="Tahoma" w:cs="Tahoma"/>
              </w:rPr>
            </w:pPr>
          </w:p>
          <w:p w14:paraId="1CC05DAC" w14:textId="77777777" w:rsidR="003D74B5" w:rsidRPr="00E00A30" w:rsidRDefault="003D74B5" w:rsidP="003D74B5">
            <w:pPr>
              <w:keepNext/>
              <w:keepLines/>
              <w:jc w:val="both"/>
              <w:rPr>
                <w:rFonts w:ascii="Tahoma" w:hAnsi="Tahoma" w:cs="Tahoma"/>
              </w:rPr>
            </w:pPr>
          </w:p>
        </w:tc>
      </w:tr>
      <w:tr w:rsidR="003D74B5" w:rsidRPr="00E00A30" w14:paraId="70B5029C" w14:textId="77777777" w:rsidTr="003D74B5">
        <w:trPr>
          <w:trHeight w:val="403"/>
        </w:trPr>
        <w:tc>
          <w:tcPr>
            <w:tcW w:w="3655" w:type="dxa"/>
            <w:tcBorders>
              <w:top w:val="single" w:sz="2" w:space="0" w:color="auto"/>
              <w:left w:val="single" w:sz="2" w:space="0" w:color="auto"/>
              <w:bottom w:val="single" w:sz="2" w:space="0" w:color="auto"/>
              <w:right w:val="single" w:sz="4" w:space="0" w:color="auto"/>
            </w:tcBorders>
          </w:tcPr>
          <w:p w14:paraId="2CA7F3F2" w14:textId="77777777" w:rsidR="003D74B5" w:rsidRPr="00E00A30" w:rsidRDefault="003D74B5" w:rsidP="003D74B5">
            <w:pPr>
              <w:keepNext/>
              <w:keepLines/>
              <w:rPr>
                <w:rFonts w:ascii="Tahoma" w:hAnsi="Tahoma" w:cs="Tahoma"/>
              </w:rPr>
            </w:pPr>
            <w:r w:rsidRPr="00E00A30">
              <w:rPr>
                <w:rFonts w:ascii="Tahoma" w:hAnsi="Tahoma" w:cs="Tahoma"/>
              </w:rPr>
              <w:t>Naslov:</w:t>
            </w:r>
          </w:p>
        </w:tc>
        <w:tc>
          <w:tcPr>
            <w:tcW w:w="5694" w:type="dxa"/>
            <w:tcBorders>
              <w:top w:val="single" w:sz="4" w:space="0" w:color="auto"/>
              <w:left w:val="single" w:sz="4" w:space="0" w:color="auto"/>
              <w:bottom w:val="single" w:sz="4" w:space="0" w:color="auto"/>
              <w:right w:val="single" w:sz="4" w:space="0" w:color="auto"/>
            </w:tcBorders>
            <w:vAlign w:val="center"/>
          </w:tcPr>
          <w:p w14:paraId="42464309" w14:textId="77777777" w:rsidR="003D74B5" w:rsidRPr="00E00A30" w:rsidRDefault="003D74B5" w:rsidP="003D74B5">
            <w:pPr>
              <w:keepNext/>
              <w:keepLines/>
              <w:jc w:val="both"/>
              <w:rPr>
                <w:rFonts w:ascii="Tahoma" w:hAnsi="Tahoma" w:cs="Tahoma"/>
              </w:rPr>
            </w:pPr>
          </w:p>
          <w:p w14:paraId="1C868BFC" w14:textId="77777777" w:rsidR="003D74B5" w:rsidRPr="00E00A30" w:rsidRDefault="003D74B5" w:rsidP="003D74B5">
            <w:pPr>
              <w:keepNext/>
              <w:keepLines/>
              <w:jc w:val="both"/>
              <w:rPr>
                <w:rFonts w:ascii="Tahoma" w:hAnsi="Tahoma" w:cs="Tahoma"/>
              </w:rPr>
            </w:pPr>
          </w:p>
        </w:tc>
      </w:tr>
      <w:tr w:rsidR="003D74B5" w:rsidRPr="00E00A30" w14:paraId="22F71B9A" w14:textId="77777777" w:rsidTr="003D74B5">
        <w:trPr>
          <w:trHeight w:val="403"/>
        </w:trPr>
        <w:tc>
          <w:tcPr>
            <w:tcW w:w="3655" w:type="dxa"/>
            <w:tcBorders>
              <w:top w:val="single" w:sz="2" w:space="0" w:color="auto"/>
              <w:left w:val="single" w:sz="2" w:space="0" w:color="auto"/>
              <w:bottom w:val="single" w:sz="2" w:space="0" w:color="auto"/>
              <w:right w:val="single" w:sz="4" w:space="0" w:color="auto"/>
            </w:tcBorders>
          </w:tcPr>
          <w:p w14:paraId="6B32001F" w14:textId="77777777" w:rsidR="003D74B5" w:rsidRPr="00E00A30" w:rsidRDefault="003D74B5" w:rsidP="003D74B5">
            <w:pPr>
              <w:keepNext/>
              <w:keepLines/>
              <w:rPr>
                <w:rFonts w:ascii="Tahoma" w:hAnsi="Tahoma" w:cs="Tahoma"/>
              </w:rPr>
            </w:pPr>
            <w:r w:rsidRPr="00E00A30">
              <w:rPr>
                <w:rFonts w:ascii="Tahoma" w:hAnsi="Tahoma" w:cs="Tahoma"/>
              </w:rPr>
              <w:t>Kontaktna oseba naročnika:</w:t>
            </w:r>
          </w:p>
        </w:tc>
        <w:tc>
          <w:tcPr>
            <w:tcW w:w="5694" w:type="dxa"/>
            <w:tcBorders>
              <w:top w:val="single" w:sz="4" w:space="0" w:color="auto"/>
              <w:left w:val="single" w:sz="4" w:space="0" w:color="auto"/>
              <w:bottom w:val="single" w:sz="4" w:space="0" w:color="auto"/>
              <w:right w:val="single" w:sz="4" w:space="0" w:color="auto"/>
            </w:tcBorders>
            <w:vAlign w:val="center"/>
          </w:tcPr>
          <w:p w14:paraId="783BA35D" w14:textId="77777777" w:rsidR="003D74B5" w:rsidRPr="00E00A30" w:rsidRDefault="003D74B5" w:rsidP="003D74B5">
            <w:pPr>
              <w:keepNext/>
              <w:keepLines/>
              <w:jc w:val="both"/>
              <w:rPr>
                <w:rFonts w:ascii="Tahoma" w:hAnsi="Tahoma" w:cs="Tahoma"/>
              </w:rPr>
            </w:pPr>
          </w:p>
        </w:tc>
      </w:tr>
      <w:tr w:rsidR="003D74B5" w:rsidRPr="00E00A30" w14:paraId="12F471C4" w14:textId="77777777" w:rsidTr="003D74B5">
        <w:trPr>
          <w:trHeight w:val="403"/>
        </w:trPr>
        <w:tc>
          <w:tcPr>
            <w:tcW w:w="3655" w:type="dxa"/>
            <w:tcBorders>
              <w:top w:val="single" w:sz="2" w:space="0" w:color="auto"/>
              <w:left w:val="single" w:sz="2" w:space="0" w:color="auto"/>
              <w:bottom w:val="single" w:sz="2" w:space="0" w:color="auto"/>
              <w:right w:val="single" w:sz="4" w:space="0" w:color="auto"/>
            </w:tcBorders>
          </w:tcPr>
          <w:p w14:paraId="7CEA9D50" w14:textId="77777777" w:rsidR="003D74B5" w:rsidRPr="00E00A30" w:rsidRDefault="003D74B5" w:rsidP="003D74B5">
            <w:pPr>
              <w:keepNext/>
              <w:keepLines/>
              <w:rPr>
                <w:rFonts w:ascii="Tahoma" w:hAnsi="Tahoma" w:cs="Tahoma"/>
              </w:rPr>
            </w:pPr>
            <w:r w:rsidRPr="00E00A30">
              <w:rPr>
                <w:rFonts w:ascii="Tahoma" w:hAnsi="Tahoma" w:cs="Tahoma"/>
              </w:rPr>
              <w:t>Telefonska številka:</w:t>
            </w:r>
          </w:p>
        </w:tc>
        <w:tc>
          <w:tcPr>
            <w:tcW w:w="5694" w:type="dxa"/>
            <w:tcBorders>
              <w:top w:val="single" w:sz="4" w:space="0" w:color="auto"/>
              <w:left w:val="single" w:sz="4" w:space="0" w:color="auto"/>
              <w:bottom w:val="single" w:sz="4" w:space="0" w:color="auto"/>
              <w:right w:val="single" w:sz="4" w:space="0" w:color="auto"/>
            </w:tcBorders>
            <w:vAlign w:val="center"/>
          </w:tcPr>
          <w:p w14:paraId="4FA1F302" w14:textId="77777777" w:rsidR="003D74B5" w:rsidRPr="00E00A30" w:rsidRDefault="003D74B5" w:rsidP="003D74B5">
            <w:pPr>
              <w:keepNext/>
              <w:keepLines/>
              <w:jc w:val="both"/>
              <w:rPr>
                <w:rFonts w:ascii="Tahoma" w:hAnsi="Tahoma" w:cs="Tahoma"/>
              </w:rPr>
            </w:pPr>
          </w:p>
        </w:tc>
      </w:tr>
      <w:tr w:rsidR="003D74B5" w:rsidRPr="00E00A30" w14:paraId="7DC132C9" w14:textId="77777777" w:rsidTr="003D74B5">
        <w:trPr>
          <w:trHeight w:val="403"/>
        </w:trPr>
        <w:tc>
          <w:tcPr>
            <w:tcW w:w="3655" w:type="dxa"/>
            <w:tcBorders>
              <w:top w:val="single" w:sz="2" w:space="0" w:color="auto"/>
              <w:left w:val="single" w:sz="2" w:space="0" w:color="auto"/>
              <w:bottom w:val="single" w:sz="2" w:space="0" w:color="auto"/>
              <w:right w:val="single" w:sz="4" w:space="0" w:color="auto"/>
            </w:tcBorders>
          </w:tcPr>
          <w:p w14:paraId="46BD1E1B" w14:textId="77777777" w:rsidR="003D74B5" w:rsidRPr="00E00A30" w:rsidRDefault="003D74B5" w:rsidP="003D74B5">
            <w:pPr>
              <w:keepNext/>
              <w:keepLines/>
              <w:rPr>
                <w:rFonts w:ascii="Tahoma" w:hAnsi="Tahoma" w:cs="Tahoma"/>
              </w:rPr>
            </w:pPr>
            <w:r w:rsidRPr="00E00A30">
              <w:rPr>
                <w:rFonts w:ascii="Tahoma" w:hAnsi="Tahoma" w:cs="Tahoma"/>
              </w:rPr>
              <w:t>Izvajalec:</w:t>
            </w:r>
          </w:p>
        </w:tc>
        <w:tc>
          <w:tcPr>
            <w:tcW w:w="5694" w:type="dxa"/>
            <w:tcBorders>
              <w:top w:val="single" w:sz="4" w:space="0" w:color="auto"/>
              <w:left w:val="single" w:sz="4" w:space="0" w:color="auto"/>
              <w:bottom w:val="single" w:sz="4" w:space="0" w:color="auto"/>
              <w:right w:val="single" w:sz="4" w:space="0" w:color="auto"/>
            </w:tcBorders>
            <w:vAlign w:val="center"/>
          </w:tcPr>
          <w:p w14:paraId="6038CA99" w14:textId="77777777" w:rsidR="003D74B5" w:rsidRPr="00E00A30" w:rsidRDefault="003D74B5" w:rsidP="003D74B5">
            <w:pPr>
              <w:keepNext/>
              <w:keepLines/>
              <w:jc w:val="both"/>
              <w:rPr>
                <w:rFonts w:ascii="Tahoma" w:hAnsi="Tahoma" w:cs="Tahoma"/>
              </w:rPr>
            </w:pPr>
          </w:p>
        </w:tc>
      </w:tr>
      <w:tr w:rsidR="003D74B5" w:rsidRPr="00E00A30" w14:paraId="03997401" w14:textId="77777777" w:rsidTr="003D74B5">
        <w:trPr>
          <w:trHeight w:val="403"/>
        </w:trPr>
        <w:tc>
          <w:tcPr>
            <w:tcW w:w="3655" w:type="dxa"/>
            <w:tcBorders>
              <w:top w:val="single" w:sz="2" w:space="0" w:color="auto"/>
              <w:left w:val="single" w:sz="2" w:space="0" w:color="auto"/>
              <w:bottom w:val="single" w:sz="2" w:space="0" w:color="auto"/>
              <w:right w:val="single" w:sz="4" w:space="0" w:color="auto"/>
            </w:tcBorders>
          </w:tcPr>
          <w:p w14:paraId="77C635BD" w14:textId="77777777" w:rsidR="003D74B5" w:rsidRPr="00E00A30" w:rsidRDefault="003D74B5" w:rsidP="003D74B5">
            <w:pPr>
              <w:keepNext/>
              <w:keepLines/>
              <w:rPr>
                <w:rFonts w:ascii="Tahoma" w:hAnsi="Tahoma" w:cs="Tahoma"/>
              </w:rPr>
            </w:pPr>
            <w:r w:rsidRPr="00E00A30">
              <w:rPr>
                <w:rFonts w:ascii="Tahoma" w:hAnsi="Tahoma" w:cs="Tahoma"/>
              </w:rPr>
              <w:t>Naziv objekta:</w:t>
            </w:r>
          </w:p>
        </w:tc>
        <w:tc>
          <w:tcPr>
            <w:tcW w:w="5694" w:type="dxa"/>
            <w:tcBorders>
              <w:top w:val="single" w:sz="4" w:space="0" w:color="auto"/>
              <w:left w:val="single" w:sz="4" w:space="0" w:color="auto"/>
              <w:bottom w:val="single" w:sz="4" w:space="0" w:color="auto"/>
              <w:right w:val="single" w:sz="4" w:space="0" w:color="auto"/>
            </w:tcBorders>
            <w:vAlign w:val="center"/>
          </w:tcPr>
          <w:p w14:paraId="0A088315" w14:textId="77777777" w:rsidR="003D74B5" w:rsidRPr="00E00A30" w:rsidRDefault="003D74B5" w:rsidP="003D74B5">
            <w:pPr>
              <w:keepNext/>
              <w:keepLines/>
              <w:jc w:val="both"/>
              <w:rPr>
                <w:rFonts w:ascii="Tahoma" w:hAnsi="Tahoma" w:cs="Tahoma"/>
              </w:rPr>
            </w:pPr>
          </w:p>
        </w:tc>
      </w:tr>
      <w:tr w:rsidR="003D74B5" w:rsidRPr="00E00A30" w14:paraId="1D82CEAC" w14:textId="77777777" w:rsidTr="003D74B5">
        <w:trPr>
          <w:trHeight w:val="403"/>
        </w:trPr>
        <w:tc>
          <w:tcPr>
            <w:tcW w:w="3655" w:type="dxa"/>
            <w:tcBorders>
              <w:top w:val="single" w:sz="2" w:space="0" w:color="auto"/>
              <w:left w:val="single" w:sz="2" w:space="0" w:color="auto"/>
              <w:bottom w:val="single" w:sz="2" w:space="0" w:color="auto"/>
              <w:right w:val="single" w:sz="4" w:space="0" w:color="auto"/>
            </w:tcBorders>
          </w:tcPr>
          <w:p w14:paraId="310406C2" w14:textId="77777777" w:rsidR="003D74B5" w:rsidRPr="00E00A30" w:rsidRDefault="003D74B5" w:rsidP="003D74B5">
            <w:pPr>
              <w:keepNext/>
              <w:keepLines/>
              <w:rPr>
                <w:rFonts w:ascii="Tahoma" w:hAnsi="Tahoma" w:cs="Tahoma"/>
              </w:rPr>
            </w:pPr>
            <w:r w:rsidRPr="00E00A30">
              <w:rPr>
                <w:rFonts w:ascii="Tahoma" w:hAnsi="Tahoma" w:cs="Tahoma"/>
              </w:rPr>
              <w:t>Leto zaključka in kraj izvedbe:</w:t>
            </w:r>
          </w:p>
        </w:tc>
        <w:tc>
          <w:tcPr>
            <w:tcW w:w="5694" w:type="dxa"/>
            <w:tcBorders>
              <w:top w:val="single" w:sz="4" w:space="0" w:color="auto"/>
              <w:left w:val="single" w:sz="4" w:space="0" w:color="auto"/>
              <w:bottom w:val="single" w:sz="4" w:space="0" w:color="auto"/>
              <w:right w:val="single" w:sz="4" w:space="0" w:color="auto"/>
            </w:tcBorders>
            <w:vAlign w:val="center"/>
          </w:tcPr>
          <w:p w14:paraId="02840364" w14:textId="77777777" w:rsidR="003D74B5" w:rsidRPr="00E00A30" w:rsidRDefault="003D74B5" w:rsidP="003D74B5">
            <w:pPr>
              <w:keepNext/>
              <w:keepLines/>
              <w:jc w:val="both"/>
              <w:rPr>
                <w:rFonts w:ascii="Tahoma" w:hAnsi="Tahoma" w:cs="Tahoma"/>
              </w:rPr>
            </w:pPr>
          </w:p>
        </w:tc>
      </w:tr>
      <w:tr w:rsidR="003D74B5" w:rsidRPr="00E00A30" w14:paraId="5D3ED10E" w14:textId="77777777" w:rsidTr="003D74B5">
        <w:trPr>
          <w:trHeight w:val="403"/>
        </w:trPr>
        <w:tc>
          <w:tcPr>
            <w:tcW w:w="3655" w:type="dxa"/>
            <w:tcBorders>
              <w:top w:val="single" w:sz="2" w:space="0" w:color="auto"/>
              <w:left w:val="single" w:sz="2" w:space="0" w:color="auto"/>
              <w:bottom w:val="single" w:sz="2" w:space="0" w:color="auto"/>
              <w:right w:val="single" w:sz="4" w:space="0" w:color="auto"/>
            </w:tcBorders>
          </w:tcPr>
          <w:p w14:paraId="3E3F70EE" w14:textId="77777777" w:rsidR="003D74B5" w:rsidRPr="00E00A30" w:rsidRDefault="003D74B5" w:rsidP="003D74B5">
            <w:pPr>
              <w:keepNext/>
              <w:keepLines/>
              <w:rPr>
                <w:rFonts w:ascii="Tahoma" w:hAnsi="Tahoma" w:cs="Tahoma"/>
              </w:rPr>
            </w:pPr>
            <w:r w:rsidRPr="00E00A30">
              <w:rPr>
                <w:rFonts w:ascii="Tahoma" w:hAnsi="Tahoma" w:cs="Tahoma"/>
              </w:rPr>
              <w:t>Številka (oznaka) in datum pogodbe / naročilnice:</w:t>
            </w:r>
          </w:p>
        </w:tc>
        <w:tc>
          <w:tcPr>
            <w:tcW w:w="5694" w:type="dxa"/>
            <w:tcBorders>
              <w:top w:val="single" w:sz="4" w:space="0" w:color="auto"/>
              <w:left w:val="single" w:sz="4" w:space="0" w:color="auto"/>
              <w:bottom w:val="single" w:sz="4" w:space="0" w:color="auto"/>
              <w:right w:val="single" w:sz="4" w:space="0" w:color="auto"/>
            </w:tcBorders>
            <w:vAlign w:val="center"/>
          </w:tcPr>
          <w:p w14:paraId="22DC4024" w14:textId="77777777" w:rsidR="003D74B5" w:rsidRPr="00E00A30" w:rsidRDefault="003D74B5" w:rsidP="003D74B5">
            <w:pPr>
              <w:keepNext/>
              <w:keepLines/>
              <w:jc w:val="both"/>
              <w:rPr>
                <w:rFonts w:ascii="Tahoma" w:hAnsi="Tahoma" w:cs="Tahoma"/>
              </w:rPr>
            </w:pPr>
          </w:p>
          <w:p w14:paraId="76956B35" w14:textId="77777777" w:rsidR="003D74B5" w:rsidRPr="00E00A30" w:rsidRDefault="003D74B5" w:rsidP="003D74B5">
            <w:pPr>
              <w:keepNext/>
              <w:keepLines/>
              <w:jc w:val="both"/>
              <w:rPr>
                <w:rFonts w:ascii="Tahoma" w:hAnsi="Tahoma" w:cs="Tahoma"/>
              </w:rPr>
            </w:pPr>
          </w:p>
        </w:tc>
      </w:tr>
      <w:tr w:rsidR="003D74B5" w:rsidRPr="00E00A30" w14:paraId="7FEE9C5E" w14:textId="77777777" w:rsidTr="003D74B5">
        <w:trPr>
          <w:trHeight w:val="403"/>
        </w:trPr>
        <w:tc>
          <w:tcPr>
            <w:tcW w:w="3655" w:type="dxa"/>
            <w:tcBorders>
              <w:top w:val="single" w:sz="2" w:space="0" w:color="auto"/>
              <w:left w:val="single" w:sz="2" w:space="0" w:color="auto"/>
              <w:bottom w:val="single" w:sz="2" w:space="0" w:color="auto"/>
              <w:right w:val="single" w:sz="4" w:space="0" w:color="auto"/>
            </w:tcBorders>
          </w:tcPr>
          <w:p w14:paraId="4DE6E937" w14:textId="77777777" w:rsidR="003D74B5" w:rsidRPr="00E00A30" w:rsidRDefault="003D74B5" w:rsidP="003D74B5">
            <w:pPr>
              <w:keepNext/>
              <w:keepLines/>
              <w:rPr>
                <w:rFonts w:ascii="Tahoma" w:hAnsi="Tahoma" w:cs="Tahoma"/>
              </w:rPr>
            </w:pPr>
            <w:r w:rsidRPr="00E00A30">
              <w:rPr>
                <w:rFonts w:ascii="Tahoma" w:hAnsi="Tahoma" w:cs="Tahoma"/>
              </w:rPr>
              <w:t>Kratek opis predmeta naročila:</w:t>
            </w:r>
          </w:p>
          <w:p w14:paraId="2E8DC8BC" w14:textId="77777777" w:rsidR="003D74B5" w:rsidRPr="00E00A30" w:rsidRDefault="003D74B5" w:rsidP="003D74B5">
            <w:pPr>
              <w:keepNext/>
              <w:keepLines/>
              <w:rPr>
                <w:rFonts w:ascii="Tahoma" w:hAnsi="Tahoma" w:cs="Tahoma"/>
              </w:rPr>
            </w:pPr>
          </w:p>
        </w:tc>
        <w:tc>
          <w:tcPr>
            <w:tcW w:w="5694" w:type="dxa"/>
            <w:tcBorders>
              <w:top w:val="single" w:sz="4" w:space="0" w:color="auto"/>
              <w:left w:val="single" w:sz="4" w:space="0" w:color="auto"/>
              <w:bottom w:val="single" w:sz="4" w:space="0" w:color="auto"/>
              <w:right w:val="single" w:sz="4" w:space="0" w:color="auto"/>
            </w:tcBorders>
            <w:vAlign w:val="center"/>
          </w:tcPr>
          <w:p w14:paraId="105AA167" w14:textId="77777777" w:rsidR="003D74B5" w:rsidRPr="00E00A30" w:rsidRDefault="003D74B5" w:rsidP="003D74B5">
            <w:pPr>
              <w:keepNext/>
              <w:keepLines/>
              <w:jc w:val="both"/>
              <w:rPr>
                <w:rFonts w:ascii="Tahoma" w:hAnsi="Tahoma" w:cs="Tahoma"/>
              </w:rPr>
            </w:pPr>
          </w:p>
        </w:tc>
      </w:tr>
      <w:tr w:rsidR="003D74B5" w:rsidRPr="00E00A30" w14:paraId="2D80697D" w14:textId="77777777" w:rsidTr="003D74B5">
        <w:trPr>
          <w:trHeight w:val="403"/>
        </w:trPr>
        <w:tc>
          <w:tcPr>
            <w:tcW w:w="3655" w:type="dxa"/>
            <w:tcBorders>
              <w:right w:val="single" w:sz="4" w:space="0" w:color="auto"/>
            </w:tcBorders>
          </w:tcPr>
          <w:p w14:paraId="7FF1CBF0" w14:textId="77777777" w:rsidR="003D74B5" w:rsidRPr="00E00A30" w:rsidRDefault="003D74B5" w:rsidP="003D74B5">
            <w:pPr>
              <w:keepNext/>
              <w:keepLines/>
              <w:rPr>
                <w:rFonts w:ascii="Tahoma" w:hAnsi="Tahoma" w:cs="Tahoma"/>
              </w:rPr>
            </w:pPr>
            <w:r w:rsidRPr="00E00A30">
              <w:rPr>
                <w:rFonts w:ascii="Tahoma" w:hAnsi="Tahoma" w:cs="Tahoma"/>
              </w:rPr>
              <w:t>Moč transformatorja (kVA):</w:t>
            </w:r>
          </w:p>
        </w:tc>
        <w:tc>
          <w:tcPr>
            <w:tcW w:w="5694" w:type="dxa"/>
            <w:tcBorders>
              <w:top w:val="single" w:sz="4" w:space="0" w:color="auto"/>
              <w:left w:val="single" w:sz="4" w:space="0" w:color="auto"/>
              <w:bottom w:val="single" w:sz="4" w:space="0" w:color="auto"/>
              <w:right w:val="single" w:sz="4" w:space="0" w:color="auto"/>
            </w:tcBorders>
            <w:vAlign w:val="center"/>
          </w:tcPr>
          <w:p w14:paraId="7A29B7E3" w14:textId="77777777" w:rsidR="003D74B5" w:rsidRPr="00E00A30" w:rsidRDefault="003D74B5" w:rsidP="003D74B5">
            <w:pPr>
              <w:keepNext/>
              <w:keepLines/>
              <w:jc w:val="both"/>
              <w:rPr>
                <w:rFonts w:ascii="Tahoma" w:hAnsi="Tahoma" w:cs="Tahoma"/>
              </w:rPr>
            </w:pPr>
          </w:p>
        </w:tc>
      </w:tr>
    </w:tbl>
    <w:p w14:paraId="325BBB26" w14:textId="77777777" w:rsidR="003D74B5" w:rsidRPr="00E00A30" w:rsidRDefault="003D74B5" w:rsidP="003D74B5">
      <w:pPr>
        <w:keepNext/>
        <w:keepLines/>
        <w:jc w:val="both"/>
        <w:rPr>
          <w:rFonts w:ascii="Tahoma" w:hAnsi="Tahoma" w:cs="Tahoma"/>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D74B5" w:rsidRPr="00E00A30" w14:paraId="5CB13560" w14:textId="77777777" w:rsidTr="003D74B5">
        <w:trPr>
          <w:trHeight w:val="235"/>
        </w:trPr>
        <w:tc>
          <w:tcPr>
            <w:tcW w:w="3402" w:type="dxa"/>
            <w:tcBorders>
              <w:bottom w:val="single" w:sz="4" w:space="0" w:color="auto"/>
            </w:tcBorders>
          </w:tcPr>
          <w:p w14:paraId="04277960" w14:textId="77777777" w:rsidR="003D74B5" w:rsidRPr="00E00A30" w:rsidRDefault="003D74B5" w:rsidP="003D74B5">
            <w:pPr>
              <w:keepNext/>
              <w:keepLines/>
              <w:jc w:val="both"/>
              <w:rPr>
                <w:rFonts w:ascii="Tahoma" w:hAnsi="Tahoma" w:cs="Tahoma"/>
                <w:snapToGrid w:val="0"/>
              </w:rPr>
            </w:pPr>
          </w:p>
        </w:tc>
        <w:tc>
          <w:tcPr>
            <w:tcW w:w="2977" w:type="dxa"/>
          </w:tcPr>
          <w:p w14:paraId="7967FFCF" w14:textId="77777777" w:rsidR="003D74B5" w:rsidRPr="00E00A30" w:rsidRDefault="003D74B5" w:rsidP="003D74B5">
            <w:pPr>
              <w:keepNext/>
              <w:keepLines/>
              <w:jc w:val="both"/>
              <w:rPr>
                <w:rFonts w:ascii="Tahoma" w:hAnsi="Tahoma" w:cs="Tahoma"/>
                <w:snapToGrid w:val="0"/>
              </w:rPr>
            </w:pPr>
          </w:p>
        </w:tc>
        <w:tc>
          <w:tcPr>
            <w:tcW w:w="3119" w:type="dxa"/>
            <w:tcBorders>
              <w:bottom w:val="single" w:sz="4" w:space="0" w:color="auto"/>
            </w:tcBorders>
          </w:tcPr>
          <w:p w14:paraId="25CDA149" w14:textId="77777777" w:rsidR="003D74B5" w:rsidRPr="00E00A30" w:rsidRDefault="003D74B5" w:rsidP="003D74B5">
            <w:pPr>
              <w:keepNext/>
              <w:keepLines/>
              <w:tabs>
                <w:tab w:val="left" w:pos="567"/>
                <w:tab w:val="num" w:pos="851"/>
                <w:tab w:val="left" w:pos="993"/>
              </w:tabs>
              <w:jc w:val="both"/>
              <w:rPr>
                <w:rFonts w:ascii="Tahoma" w:hAnsi="Tahoma" w:cs="Tahoma"/>
                <w:snapToGrid w:val="0"/>
              </w:rPr>
            </w:pPr>
          </w:p>
        </w:tc>
      </w:tr>
      <w:tr w:rsidR="003D74B5" w:rsidRPr="00E00A30" w14:paraId="237BAC40" w14:textId="77777777" w:rsidTr="003D74B5">
        <w:trPr>
          <w:trHeight w:val="235"/>
        </w:trPr>
        <w:tc>
          <w:tcPr>
            <w:tcW w:w="3402" w:type="dxa"/>
            <w:tcBorders>
              <w:top w:val="single" w:sz="4" w:space="0" w:color="auto"/>
            </w:tcBorders>
          </w:tcPr>
          <w:p w14:paraId="15598523" w14:textId="77777777" w:rsidR="003D74B5" w:rsidRPr="00E00A30" w:rsidRDefault="003D74B5" w:rsidP="003D74B5">
            <w:pPr>
              <w:keepNext/>
              <w:keepLines/>
              <w:jc w:val="both"/>
              <w:rPr>
                <w:rFonts w:ascii="Tahoma" w:hAnsi="Tahoma" w:cs="Tahoma"/>
                <w:snapToGrid w:val="0"/>
              </w:rPr>
            </w:pPr>
            <w:r w:rsidRPr="00E00A30">
              <w:rPr>
                <w:rFonts w:ascii="Tahoma" w:hAnsi="Tahoma" w:cs="Tahoma"/>
                <w:snapToGrid w:val="0"/>
              </w:rPr>
              <w:t xml:space="preserve">       (kraj, datum)   </w:t>
            </w:r>
          </w:p>
        </w:tc>
        <w:tc>
          <w:tcPr>
            <w:tcW w:w="2977" w:type="dxa"/>
          </w:tcPr>
          <w:p w14:paraId="26553A5A" w14:textId="77777777" w:rsidR="003D74B5" w:rsidRPr="00E00A30" w:rsidRDefault="003D74B5" w:rsidP="003D74B5">
            <w:pPr>
              <w:keepNext/>
              <w:keepLines/>
              <w:jc w:val="both"/>
              <w:rPr>
                <w:rFonts w:ascii="Tahoma" w:hAnsi="Tahoma" w:cs="Tahoma"/>
                <w:snapToGrid w:val="0"/>
              </w:rPr>
            </w:pPr>
            <w:r w:rsidRPr="00E00A30">
              <w:rPr>
                <w:rFonts w:ascii="Tahoma" w:hAnsi="Tahoma" w:cs="Tahoma"/>
                <w:snapToGrid w:val="0"/>
              </w:rPr>
              <w:t xml:space="preserve">                  žig</w:t>
            </w:r>
          </w:p>
        </w:tc>
        <w:tc>
          <w:tcPr>
            <w:tcW w:w="3119" w:type="dxa"/>
            <w:tcBorders>
              <w:top w:val="single" w:sz="4" w:space="0" w:color="auto"/>
            </w:tcBorders>
          </w:tcPr>
          <w:p w14:paraId="2EAC4FBC" w14:textId="77777777" w:rsidR="003D74B5" w:rsidRPr="00E00A30" w:rsidRDefault="003D74B5" w:rsidP="003D74B5">
            <w:pPr>
              <w:keepNext/>
              <w:keepLines/>
              <w:jc w:val="both"/>
              <w:rPr>
                <w:rFonts w:ascii="Tahoma" w:hAnsi="Tahoma" w:cs="Tahoma"/>
                <w:snapToGrid w:val="0"/>
              </w:rPr>
            </w:pPr>
            <w:r w:rsidRPr="00E00A30">
              <w:rPr>
                <w:rFonts w:ascii="Tahoma" w:hAnsi="Tahoma" w:cs="Tahoma"/>
                <w:snapToGrid w:val="0"/>
              </w:rPr>
              <w:t>(podpis odgovorne osebe gospodarskega subjekta)</w:t>
            </w:r>
          </w:p>
        </w:tc>
      </w:tr>
    </w:tbl>
    <w:p w14:paraId="5A8BDBA1" w14:textId="77777777" w:rsidR="003D74B5" w:rsidRPr="00E00A30" w:rsidRDefault="003D74B5" w:rsidP="003D74B5">
      <w:pPr>
        <w:keepNext/>
        <w:keepLines/>
        <w:pBdr>
          <w:bottom w:val="single" w:sz="12" w:space="1" w:color="auto"/>
        </w:pBdr>
        <w:rPr>
          <w:rFonts w:ascii="Tahoma" w:hAnsi="Tahoma" w:cs="Tahoma"/>
          <w:b/>
          <w:sz w:val="18"/>
        </w:rPr>
      </w:pPr>
    </w:p>
    <w:p w14:paraId="42759B29" w14:textId="77777777" w:rsidR="003D74B5" w:rsidRPr="00E00A30" w:rsidRDefault="003D74B5" w:rsidP="003D74B5">
      <w:pPr>
        <w:keepNext/>
        <w:keepLines/>
        <w:jc w:val="both"/>
        <w:rPr>
          <w:rFonts w:ascii="Tahoma" w:hAnsi="Tahoma" w:cs="Tahoma"/>
        </w:rPr>
      </w:pPr>
      <w:r w:rsidRPr="00E00A30">
        <w:rPr>
          <w:rFonts w:ascii="Tahoma" w:hAnsi="Tahoma" w:cs="Tahoma"/>
        </w:rPr>
        <w:t>IZPOLNI NAROČNIK OBJEKTA (Izdajatelj reference)!!!</w:t>
      </w:r>
    </w:p>
    <w:p w14:paraId="34CE4E69" w14:textId="77777777" w:rsidR="003D74B5" w:rsidRPr="00E00A30" w:rsidRDefault="003D74B5" w:rsidP="003D74B5">
      <w:pPr>
        <w:keepNext/>
        <w:keepLines/>
        <w:jc w:val="both"/>
        <w:rPr>
          <w:rFonts w:ascii="Tahoma" w:hAnsi="Tahoma" w:cs="Tahoma"/>
        </w:rPr>
      </w:pPr>
    </w:p>
    <w:p w14:paraId="69A2D5CD" w14:textId="77777777" w:rsidR="003D74B5" w:rsidRPr="00E00A30" w:rsidRDefault="003D74B5" w:rsidP="003D74B5">
      <w:pPr>
        <w:keepNext/>
        <w:keepLines/>
        <w:jc w:val="both"/>
        <w:rPr>
          <w:rFonts w:ascii="Tahoma" w:hAnsi="Tahoma" w:cs="Tahoma"/>
        </w:rPr>
      </w:pPr>
      <w:r w:rsidRPr="00E00A30">
        <w:rPr>
          <w:rFonts w:ascii="Tahoma" w:hAnsi="Tahoma" w:cs="Tahoma"/>
        </w:rPr>
        <w:t>Potrjujemo, da nam je na podlagi našega naročila, zgoraj navedeni izvajalec opravil navedena dela v skladu s sklenjeno pogodbo/okvirnem sporazumom oziroma v roku, količini, kvaliteti in po ceni, navedeni v izvajalčevi ponudbi.</w:t>
      </w:r>
    </w:p>
    <w:p w14:paraId="26F11A80" w14:textId="77777777" w:rsidR="003D74B5" w:rsidRPr="00E00A30" w:rsidRDefault="003D74B5" w:rsidP="003D74B5">
      <w:pPr>
        <w:keepNext/>
        <w:keepLines/>
        <w:jc w:val="both"/>
        <w:rPr>
          <w:rFonts w:ascii="Tahoma" w:hAnsi="Tahoma" w:cs="Tahoma"/>
        </w:rPr>
      </w:pPr>
    </w:p>
    <w:p w14:paraId="0A92721A" w14:textId="77777777" w:rsidR="003D74B5" w:rsidRPr="00E00A30" w:rsidRDefault="003D74B5" w:rsidP="003D74B5">
      <w:pPr>
        <w:keepNext/>
        <w:keepLines/>
        <w:jc w:val="both"/>
        <w:rPr>
          <w:rFonts w:ascii="Tahoma" w:hAnsi="Tahoma" w:cs="Tahoma"/>
        </w:rPr>
      </w:pPr>
      <w:r w:rsidRPr="00E00A30">
        <w:rPr>
          <w:rFonts w:ascii="Tahoma" w:hAnsi="Tahoma" w:cs="Tahoma"/>
        </w:rPr>
        <w:t>Potrdilo izdajamo na prošnjo izvajalca in velja izključno za potrebe pri njegovi oddaji ponudbe za pridobitev predmetnega javnega naročila.</w:t>
      </w:r>
    </w:p>
    <w:p w14:paraId="2F2FFB81" w14:textId="77777777" w:rsidR="003D74B5" w:rsidRPr="00E00A30" w:rsidRDefault="003D74B5" w:rsidP="003D74B5">
      <w:pPr>
        <w:keepNext/>
        <w:keepLines/>
        <w:rPr>
          <w:rFonts w:ascii="Tahoma" w:hAnsi="Tahoma" w:cs="Tahoma"/>
        </w:rPr>
      </w:pPr>
      <w:r w:rsidRPr="00E00A30">
        <w:rPr>
          <w:rFonts w:ascii="Tahoma" w:hAnsi="Tahoma" w:cs="Tahoma"/>
        </w:rPr>
        <w:tab/>
        <w:t xml:space="preserve"> </w:t>
      </w:r>
    </w:p>
    <w:p w14:paraId="5ED05635" w14:textId="77777777" w:rsidR="003D74B5" w:rsidRPr="00E00A30" w:rsidRDefault="003D74B5" w:rsidP="003D74B5">
      <w:pPr>
        <w:keepNext/>
        <w:keepLines/>
        <w:jc w:val="center"/>
        <w:rPr>
          <w:rFonts w:ascii="Tahoma" w:hAnsi="Tahoma" w:cs="Tahoma"/>
        </w:rPr>
      </w:pPr>
      <w:r w:rsidRPr="00E00A30">
        <w:rPr>
          <w:rFonts w:ascii="Tahoma" w:hAnsi="Tahoma" w:cs="Tahoma"/>
        </w:rPr>
        <w:t xml:space="preserve">Izjavljamo, da smo   </w:t>
      </w:r>
      <w:r w:rsidRPr="00E00A30">
        <w:rPr>
          <w:rFonts w:ascii="Tahoma" w:hAnsi="Tahoma" w:cs="Tahoma"/>
          <w:b/>
          <w:i/>
        </w:rPr>
        <w:t>javni  /  zasebni</w:t>
      </w:r>
      <w:r w:rsidRPr="00E00A30">
        <w:rPr>
          <w:rFonts w:ascii="Tahoma" w:hAnsi="Tahoma" w:cs="Tahoma"/>
        </w:rPr>
        <w:t xml:space="preserve">   naročnik. (Ustrezno obkrožite)</w:t>
      </w:r>
    </w:p>
    <w:p w14:paraId="798820FE" w14:textId="77777777" w:rsidR="003D74B5" w:rsidRPr="00E00A30" w:rsidRDefault="003D74B5" w:rsidP="003D74B5">
      <w:pPr>
        <w:keepNext/>
        <w:keepLines/>
        <w:rPr>
          <w:rFonts w:ascii="Tahoma" w:hAnsi="Tahoma" w:cs="Tahoma"/>
        </w:rPr>
      </w:pPr>
    </w:p>
    <w:p w14:paraId="7666A622" w14:textId="77777777" w:rsidR="003D74B5" w:rsidRPr="00E00A30" w:rsidRDefault="003D74B5" w:rsidP="003D74B5">
      <w:pPr>
        <w:keepNext/>
        <w:keepLines/>
        <w:rPr>
          <w:rFonts w:ascii="Tahoma" w:hAnsi="Tahoma" w:cs="Tahoma"/>
        </w:rPr>
      </w:pPr>
      <w:r w:rsidRPr="00E00A30">
        <w:rPr>
          <w:rFonts w:ascii="Tahoma" w:hAnsi="Tahoma" w:cs="Tahoma"/>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3D74B5" w:rsidRPr="00E00A30" w14:paraId="364A1979" w14:textId="77777777" w:rsidTr="003D74B5">
        <w:trPr>
          <w:trHeight w:val="235"/>
        </w:trPr>
        <w:tc>
          <w:tcPr>
            <w:tcW w:w="3402" w:type="dxa"/>
            <w:tcBorders>
              <w:bottom w:val="single" w:sz="4" w:space="0" w:color="auto"/>
            </w:tcBorders>
          </w:tcPr>
          <w:p w14:paraId="5B005BEA" w14:textId="77777777" w:rsidR="003D74B5" w:rsidRPr="00E00A30" w:rsidRDefault="003D74B5" w:rsidP="003D74B5">
            <w:pPr>
              <w:keepNext/>
              <w:keepLines/>
              <w:jc w:val="both"/>
              <w:rPr>
                <w:rFonts w:ascii="Tahoma" w:hAnsi="Tahoma" w:cs="Tahoma"/>
                <w:snapToGrid w:val="0"/>
              </w:rPr>
            </w:pPr>
          </w:p>
        </w:tc>
        <w:tc>
          <w:tcPr>
            <w:tcW w:w="2977" w:type="dxa"/>
          </w:tcPr>
          <w:p w14:paraId="37D2F9B3" w14:textId="77777777" w:rsidR="003D74B5" w:rsidRPr="00E00A30" w:rsidRDefault="003D74B5" w:rsidP="003D74B5">
            <w:pPr>
              <w:keepNext/>
              <w:keepLines/>
              <w:jc w:val="center"/>
              <w:rPr>
                <w:rFonts w:ascii="Tahoma" w:hAnsi="Tahoma" w:cs="Tahoma"/>
                <w:snapToGrid w:val="0"/>
              </w:rPr>
            </w:pPr>
          </w:p>
        </w:tc>
        <w:tc>
          <w:tcPr>
            <w:tcW w:w="3119" w:type="dxa"/>
            <w:tcBorders>
              <w:bottom w:val="single" w:sz="4" w:space="0" w:color="auto"/>
            </w:tcBorders>
          </w:tcPr>
          <w:p w14:paraId="33C20BC3" w14:textId="77777777" w:rsidR="003D74B5" w:rsidRPr="00E00A30" w:rsidRDefault="003D74B5" w:rsidP="003D74B5">
            <w:pPr>
              <w:keepNext/>
              <w:keepLines/>
              <w:tabs>
                <w:tab w:val="left" w:pos="567"/>
                <w:tab w:val="num" w:pos="851"/>
                <w:tab w:val="left" w:pos="993"/>
              </w:tabs>
              <w:jc w:val="both"/>
              <w:rPr>
                <w:rFonts w:ascii="Tahoma" w:hAnsi="Tahoma" w:cs="Tahoma"/>
                <w:snapToGrid w:val="0"/>
              </w:rPr>
            </w:pPr>
          </w:p>
        </w:tc>
      </w:tr>
      <w:tr w:rsidR="003D74B5" w:rsidRPr="00E00A30" w14:paraId="4E013E21" w14:textId="77777777" w:rsidTr="003D74B5">
        <w:trPr>
          <w:trHeight w:val="235"/>
        </w:trPr>
        <w:tc>
          <w:tcPr>
            <w:tcW w:w="3402" w:type="dxa"/>
            <w:tcBorders>
              <w:top w:val="single" w:sz="4" w:space="0" w:color="auto"/>
            </w:tcBorders>
          </w:tcPr>
          <w:p w14:paraId="53C0046F" w14:textId="77777777" w:rsidR="003D74B5" w:rsidRPr="00E00A30" w:rsidRDefault="003D74B5" w:rsidP="003D74B5">
            <w:pPr>
              <w:keepNext/>
              <w:keepLines/>
              <w:jc w:val="center"/>
              <w:rPr>
                <w:rFonts w:ascii="Tahoma" w:hAnsi="Tahoma" w:cs="Tahoma"/>
                <w:snapToGrid w:val="0"/>
              </w:rPr>
            </w:pPr>
            <w:r w:rsidRPr="00E00A30">
              <w:rPr>
                <w:rFonts w:ascii="Tahoma" w:hAnsi="Tahoma" w:cs="Tahoma"/>
                <w:snapToGrid w:val="0"/>
              </w:rPr>
              <w:t>(kraj, datum)</w:t>
            </w:r>
          </w:p>
        </w:tc>
        <w:tc>
          <w:tcPr>
            <w:tcW w:w="2977" w:type="dxa"/>
          </w:tcPr>
          <w:p w14:paraId="0876E920" w14:textId="77777777" w:rsidR="003D74B5" w:rsidRPr="00E00A30" w:rsidRDefault="003D74B5" w:rsidP="003D74B5">
            <w:pPr>
              <w:keepNext/>
              <w:keepLines/>
              <w:jc w:val="center"/>
              <w:rPr>
                <w:rFonts w:ascii="Tahoma" w:hAnsi="Tahoma" w:cs="Tahoma"/>
                <w:snapToGrid w:val="0"/>
              </w:rPr>
            </w:pPr>
            <w:r w:rsidRPr="00E00A30">
              <w:rPr>
                <w:rFonts w:ascii="Tahoma" w:hAnsi="Tahoma" w:cs="Tahoma"/>
                <w:snapToGrid w:val="0"/>
              </w:rPr>
              <w:t>žig</w:t>
            </w:r>
          </w:p>
        </w:tc>
        <w:tc>
          <w:tcPr>
            <w:tcW w:w="3119" w:type="dxa"/>
            <w:tcBorders>
              <w:top w:val="single" w:sz="4" w:space="0" w:color="auto"/>
            </w:tcBorders>
          </w:tcPr>
          <w:p w14:paraId="54DA1916" w14:textId="77777777" w:rsidR="003D74B5" w:rsidRPr="00E00A30" w:rsidRDefault="003D74B5" w:rsidP="003D74B5">
            <w:pPr>
              <w:keepNext/>
              <w:keepLines/>
              <w:jc w:val="center"/>
              <w:rPr>
                <w:rFonts w:ascii="Tahoma" w:hAnsi="Tahoma" w:cs="Tahoma"/>
                <w:snapToGrid w:val="0"/>
              </w:rPr>
            </w:pPr>
            <w:r w:rsidRPr="00E00A30">
              <w:rPr>
                <w:rFonts w:ascii="Tahoma" w:hAnsi="Tahoma" w:cs="Tahoma"/>
                <w:snapToGrid w:val="0"/>
              </w:rPr>
              <w:t>(</w:t>
            </w:r>
            <w:r w:rsidRPr="00E00A30">
              <w:rPr>
                <w:rFonts w:ascii="Tahoma" w:hAnsi="Tahoma" w:cs="Tahoma"/>
                <w:snapToGrid w:val="0"/>
                <w:color w:val="000000"/>
              </w:rPr>
              <w:t>ime in priimek ter podpis odgovorne osebe naročnika</w:t>
            </w:r>
            <w:r w:rsidRPr="00E00A30">
              <w:rPr>
                <w:rFonts w:ascii="Tahoma" w:hAnsi="Tahoma" w:cs="Tahoma"/>
                <w:snapToGrid w:val="0"/>
              </w:rPr>
              <w:t>)</w:t>
            </w:r>
          </w:p>
        </w:tc>
      </w:tr>
    </w:tbl>
    <w:p w14:paraId="20B9495D" w14:textId="77777777" w:rsidR="003D74B5" w:rsidRPr="00E00A30" w:rsidRDefault="003D74B5" w:rsidP="003D74B5">
      <w:pPr>
        <w:keepNext/>
        <w:keepLines/>
        <w:tabs>
          <w:tab w:val="left" w:pos="567"/>
          <w:tab w:val="left" w:pos="851"/>
          <w:tab w:val="left" w:pos="993"/>
        </w:tabs>
        <w:suppressAutoHyphens/>
        <w:jc w:val="both"/>
        <w:rPr>
          <w:rFonts w:ascii="Tahoma" w:hAnsi="Tahoma" w:cs="Tahoma"/>
          <w:b/>
          <w:i/>
          <w:sz w:val="18"/>
          <w:szCs w:val="18"/>
          <w:lang w:eastAsia="ar-SA"/>
        </w:rPr>
      </w:pPr>
    </w:p>
    <w:p w14:paraId="7F40324C" w14:textId="77777777" w:rsidR="003D74B5" w:rsidRPr="00E00A30" w:rsidRDefault="003D74B5" w:rsidP="003D74B5">
      <w:pPr>
        <w:keepNext/>
        <w:keepLines/>
        <w:tabs>
          <w:tab w:val="left" w:pos="567"/>
          <w:tab w:val="left" w:pos="851"/>
          <w:tab w:val="left" w:pos="993"/>
        </w:tabs>
        <w:suppressAutoHyphens/>
        <w:jc w:val="both"/>
        <w:rPr>
          <w:rFonts w:ascii="Tahoma" w:hAnsi="Tahoma" w:cs="Tahoma"/>
          <w:i/>
          <w:sz w:val="18"/>
          <w:szCs w:val="18"/>
          <w:lang w:eastAsia="ar-SA"/>
        </w:rPr>
      </w:pPr>
      <w:r w:rsidRPr="00E00A30">
        <w:rPr>
          <w:rFonts w:ascii="Tahoma" w:hAnsi="Tahoma" w:cs="Tahoma"/>
          <w:b/>
          <w:i/>
          <w:sz w:val="18"/>
          <w:szCs w:val="18"/>
          <w:lang w:eastAsia="ar-SA"/>
        </w:rPr>
        <w:t>Navodilo</w:t>
      </w:r>
      <w:r w:rsidRPr="00E00A30">
        <w:rPr>
          <w:rFonts w:ascii="Tahoma" w:hAnsi="Tahoma" w:cs="Tahoma"/>
          <w:i/>
          <w:sz w:val="18"/>
          <w:szCs w:val="18"/>
          <w:lang w:eastAsia="ar-SA"/>
        </w:rPr>
        <w:t>: Obrazec se po potrebi kopira.</w:t>
      </w:r>
    </w:p>
    <w:p w14:paraId="5CD692AE" w14:textId="77777777" w:rsidR="003D74B5" w:rsidRPr="00E00A30" w:rsidRDefault="003D74B5" w:rsidP="003D74B5">
      <w:pPr>
        <w:keepNext/>
        <w:keepLines/>
        <w:tabs>
          <w:tab w:val="left" w:pos="567"/>
          <w:tab w:val="left" w:pos="851"/>
          <w:tab w:val="left" w:pos="993"/>
        </w:tabs>
        <w:suppressAutoHyphens/>
        <w:jc w:val="both"/>
        <w:rPr>
          <w:rFonts w:ascii="Tahoma" w:hAnsi="Tahoma" w:cs="Tahoma"/>
          <w:i/>
          <w:sz w:val="18"/>
          <w:szCs w:val="18"/>
          <w:lang w:eastAsia="ar-SA"/>
        </w:rPr>
      </w:pPr>
    </w:p>
    <w:p w14:paraId="3CEBBFDC" w14:textId="00E8CCD7" w:rsidR="003D74B5" w:rsidRPr="00E00A30" w:rsidRDefault="003D74B5">
      <w:pPr>
        <w:rPr>
          <w:rFonts w:ascii="Tahoma" w:hAnsi="Tahoma" w:cs="Tahoma"/>
          <w:i/>
          <w:sz w:val="18"/>
          <w:szCs w:val="18"/>
          <w:lang w:eastAsia="ar-SA"/>
        </w:rPr>
      </w:pPr>
      <w:r w:rsidRPr="00E00A30">
        <w:rPr>
          <w:rFonts w:ascii="Tahoma" w:hAnsi="Tahoma" w:cs="Tahoma"/>
          <w:i/>
          <w:sz w:val="18"/>
          <w:szCs w:val="18"/>
          <w:lang w:eastAsia="ar-SA"/>
        </w:rPr>
        <w:br w:type="page"/>
      </w:r>
    </w:p>
    <w:p w14:paraId="7E9E93FE" w14:textId="77777777" w:rsidR="000D26E0" w:rsidRPr="00E00A30" w:rsidRDefault="000D26E0" w:rsidP="000D26E0">
      <w:pPr>
        <w:keepNext/>
        <w:keepLines/>
        <w:tabs>
          <w:tab w:val="left" w:pos="567"/>
          <w:tab w:val="left" w:pos="851"/>
          <w:tab w:val="left" w:pos="993"/>
        </w:tabs>
        <w:suppressAutoHyphens/>
        <w:jc w:val="both"/>
        <w:rPr>
          <w:rFonts w:ascii="Tahoma" w:hAnsi="Tahoma" w:cs="Tahoma"/>
          <w:i/>
          <w:sz w:val="18"/>
          <w:szCs w:val="18"/>
          <w:lang w:eastAsia="ar-S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D26E0" w:rsidRPr="00E00A30" w14:paraId="4E4B6E04" w14:textId="77777777" w:rsidTr="003C5C9B">
        <w:tc>
          <w:tcPr>
            <w:tcW w:w="8008" w:type="dxa"/>
            <w:tcBorders>
              <w:top w:val="single" w:sz="4" w:space="0" w:color="auto"/>
              <w:bottom w:val="single" w:sz="4" w:space="0" w:color="auto"/>
            </w:tcBorders>
          </w:tcPr>
          <w:p w14:paraId="0F0A1894" w14:textId="77777777" w:rsidR="000D26E0" w:rsidRPr="00E00A30" w:rsidRDefault="000D26E0" w:rsidP="000D26E0">
            <w:pPr>
              <w:keepNext/>
              <w:keepLines/>
              <w:rPr>
                <w:rFonts w:ascii="Tahoma" w:hAnsi="Tahoma" w:cs="Tahoma"/>
              </w:rPr>
            </w:pPr>
            <w:r w:rsidRPr="00E00A30">
              <w:rPr>
                <w:rFonts w:ascii="Tahoma" w:hAnsi="Tahoma" w:cs="Tahoma"/>
              </w:rPr>
              <w:br w:type="page"/>
            </w:r>
            <w:r w:rsidRPr="00E00A30">
              <w:rPr>
                <w:rFonts w:ascii="Tahoma" w:hAnsi="Tahoma" w:cs="Tahoma"/>
              </w:rPr>
              <w:br w:type="page"/>
            </w:r>
            <w:r w:rsidRPr="00E00A30">
              <w:rPr>
                <w:rFonts w:ascii="Tahoma" w:hAnsi="Tahoma" w:cs="Tahoma"/>
              </w:rPr>
              <w:br w:type="page"/>
              <w:t>REFERENCE ZA SPUŠČANJE V POGON TRANSFORMATORJA</w:t>
            </w:r>
          </w:p>
        </w:tc>
        <w:tc>
          <w:tcPr>
            <w:tcW w:w="1418" w:type="dxa"/>
            <w:tcBorders>
              <w:top w:val="single" w:sz="4" w:space="0" w:color="auto"/>
              <w:bottom w:val="single" w:sz="4" w:space="0" w:color="auto"/>
            </w:tcBorders>
          </w:tcPr>
          <w:p w14:paraId="115D95E0" w14:textId="77777777" w:rsidR="000D26E0" w:rsidRPr="00E00A30" w:rsidRDefault="000D26E0" w:rsidP="000D26E0">
            <w:pPr>
              <w:keepNext/>
              <w:keepLines/>
              <w:rPr>
                <w:rFonts w:ascii="Tahoma" w:hAnsi="Tahoma" w:cs="Tahoma"/>
                <w:b/>
                <w:i/>
              </w:rPr>
            </w:pPr>
            <w:r w:rsidRPr="00E00A30">
              <w:rPr>
                <w:rFonts w:ascii="Tahoma" w:hAnsi="Tahoma" w:cs="Tahoma"/>
                <w:b/>
                <w:i/>
              </w:rPr>
              <w:t>Priloga 6/2</w:t>
            </w:r>
          </w:p>
        </w:tc>
      </w:tr>
    </w:tbl>
    <w:p w14:paraId="3EC87FC5" w14:textId="77777777" w:rsidR="000D26E0" w:rsidRPr="00E00A30" w:rsidRDefault="000D26E0" w:rsidP="000D26E0">
      <w:pPr>
        <w:keepNext/>
        <w:keepLines/>
        <w:tabs>
          <w:tab w:val="left" w:pos="7371"/>
        </w:tabs>
        <w:jc w:val="both"/>
        <w:rPr>
          <w:rFonts w:ascii="Tahoma" w:hAnsi="Tahoma" w:cs="Tahoma"/>
          <w:b/>
          <w:lang w:val="en-GB"/>
        </w:rPr>
      </w:pPr>
    </w:p>
    <w:p w14:paraId="5764AEF5" w14:textId="7864C1FA" w:rsidR="000D26E0" w:rsidRPr="00E00A30" w:rsidRDefault="00C5006E" w:rsidP="000D26E0">
      <w:pPr>
        <w:keepNext/>
        <w:keepLines/>
        <w:jc w:val="right"/>
        <w:rPr>
          <w:rFonts w:ascii="Tahoma" w:hAnsi="Tahoma" w:cs="Tahoma"/>
          <w:b/>
        </w:rPr>
      </w:pPr>
      <w:r w:rsidRPr="00E00A30">
        <w:rPr>
          <w:rFonts w:ascii="Tahoma" w:hAnsi="Tahoma" w:cs="Tahoma"/>
          <w:b/>
        </w:rPr>
        <w:t>VKS-177/23 -</w:t>
      </w:r>
      <w:r w:rsidRPr="00E00A30">
        <w:rPr>
          <w:rFonts w:ascii="Tahoma" w:hAnsi="Tahoma" w:cs="Tahoma"/>
        </w:rPr>
        <w:t xml:space="preserve"> </w:t>
      </w:r>
      <w:r w:rsidRPr="00E00A30">
        <w:rPr>
          <w:rFonts w:ascii="Tahoma" w:hAnsi="Tahoma" w:cs="Tahoma"/>
          <w:b/>
        </w:rPr>
        <w:t>Dobava in vgradnja dveh transformatorjev v TP 135 na CČN</w:t>
      </w:r>
    </w:p>
    <w:p w14:paraId="4C729958" w14:textId="77777777" w:rsidR="00C5006E" w:rsidRPr="00E00A30" w:rsidRDefault="00C5006E" w:rsidP="000D26E0">
      <w:pPr>
        <w:keepNext/>
        <w:keepLines/>
        <w:jc w:val="right"/>
        <w:rPr>
          <w:rFonts w:ascii="Tahoma" w:hAnsi="Tahoma" w:cs="Tahoma"/>
          <w:i/>
          <w:sz w:val="18"/>
        </w:rPr>
      </w:pPr>
    </w:p>
    <w:p w14:paraId="4C98DEE5" w14:textId="5043618A" w:rsidR="000D26E0" w:rsidRPr="00E00A30" w:rsidRDefault="000D26E0" w:rsidP="000D26E0">
      <w:pPr>
        <w:keepNext/>
        <w:keepLines/>
        <w:jc w:val="right"/>
        <w:rPr>
          <w:rFonts w:ascii="Tahoma" w:hAnsi="Tahoma" w:cs="Tahoma"/>
          <w:i/>
          <w:sz w:val="18"/>
        </w:rPr>
      </w:pPr>
      <w:r w:rsidRPr="00E00A30">
        <w:rPr>
          <w:rFonts w:ascii="Tahoma" w:hAnsi="Tahoma" w:cs="Tahoma"/>
          <w:i/>
          <w:sz w:val="18"/>
        </w:rPr>
        <w:t>……/…… (št. izvoda / št. vseh izvodov)</w:t>
      </w:r>
    </w:p>
    <w:p w14:paraId="4401D89A" w14:textId="77777777" w:rsidR="00C5006E" w:rsidRPr="00E00A30" w:rsidRDefault="00C5006E" w:rsidP="000D26E0">
      <w:pPr>
        <w:keepNext/>
        <w:keepLines/>
        <w:jc w:val="right"/>
        <w:rPr>
          <w:rFonts w:ascii="Tahoma" w:hAnsi="Tahoma" w:cs="Tahoma"/>
          <w:b/>
        </w:rPr>
      </w:pPr>
    </w:p>
    <w:p w14:paraId="1FABD4A1" w14:textId="046D18C0" w:rsidR="000D26E0" w:rsidRPr="00E00A30" w:rsidRDefault="000D26E0" w:rsidP="000D26E0">
      <w:pPr>
        <w:keepNext/>
        <w:keepLines/>
        <w:jc w:val="both"/>
        <w:rPr>
          <w:rFonts w:ascii="Tahoma" w:hAnsi="Tahoma" w:cs="Tahoma"/>
          <w:b/>
        </w:rPr>
      </w:pPr>
      <w:r w:rsidRPr="00E00A30">
        <w:rPr>
          <w:rFonts w:ascii="Tahoma" w:hAnsi="Tahoma" w:cs="Tahoma"/>
        </w:rPr>
        <w:t xml:space="preserve">Pod kazensko in materialno odgovornostjo izjavljamo, da so spodaj navedeni podatki o referenčnih delih resnični. Kot reference se upoštevajo reference </w:t>
      </w:r>
      <w:r w:rsidR="00007EB0" w:rsidRPr="00E00A30">
        <w:rPr>
          <w:rFonts w:ascii="Tahoma" w:hAnsi="Tahoma" w:cs="Tahoma"/>
        </w:rPr>
        <w:t>(</w:t>
      </w:r>
      <w:r w:rsidRPr="00E00A30">
        <w:rPr>
          <w:rFonts w:ascii="Tahoma" w:hAnsi="Tahoma" w:cs="Tahoma"/>
        </w:rPr>
        <w:t xml:space="preserve">gospodarskega </w:t>
      </w:r>
      <w:r w:rsidR="00007EB0" w:rsidRPr="00E00A30">
        <w:rPr>
          <w:rFonts w:ascii="Tahoma" w:hAnsi="Tahoma" w:cs="Tahoma"/>
        </w:rPr>
        <w:t xml:space="preserve">subjekta) </w:t>
      </w:r>
      <w:r w:rsidRPr="00E00A30">
        <w:rPr>
          <w:rFonts w:ascii="Tahoma" w:hAnsi="Tahoma" w:cs="Tahoma"/>
        </w:rPr>
        <w:t>ponudnika od vključno leta 20</w:t>
      </w:r>
      <w:r w:rsidR="00ED5D28" w:rsidRPr="00E00A30">
        <w:rPr>
          <w:rFonts w:ascii="Tahoma" w:hAnsi="Tahoma" w:cs="Tahoma"/>
        </w:rPr>
        <w:t>20</w:t>
      </w:r>
      <w:r w:rsidRPr="00E00A30">
        <w:rPr>
          <w:rFonts w:ascii="Tahoma" w:hAnsi="Tahoma" w:cs="Tahoma"/>
        </w:rPr>
        <w:t xml:space="preserve"> do datuma oddaje ponudbe. Zadostujeta </w:t>
      </w:r>
      <w:r w:rsidRPr="00E00A30">
        <w:rPr>
          <w:rFonts w:ascii="Tahoma" w:hAnsi="Tahoma" w:cs="Tahoma"/>
          <w:b/>
        </w:rPr>
        <w:t>najmanj 2 (dve)</w:t>
      </w:r>
      <w:r w:rsidRPr="00E00A30">
        <w:rPr>
          <w:rFonts w:ascii="Tahoma" w:hAnsi="Tahoma" w:cs="Tahoma"/>
        </w:rPr>
        <w:t xml:space="preserve"> referenci, s katerima ponudnik dokazuje, da je v obdobju od 01.01.20</w:t>
      </w:r>
      <w:r w:rsidR="00ED5D28" w:rsidRPr="00E00A30">
        <w:rPr>
          <w:rFonts w:ascii="Tahoma" w:hAnsi="Tahoma" w:cs="Tahoma"/>
        </w:rPr>
        <w:t>20</w:t>
      </w:r>
      <w:r w:rsidRPr="00E00A30">
        <w:rPr>
          <w:rFonts w:ascii="Tahoma" w:hAnsi="Tahoma" w:cs="Tahoma"/>
        </w:rPr>
        <w:t xml:space="preserve"> do datuma oddane ponudbe za naročnika v Evropski Uniji (končni uporabnik opreme) </w:t>
      </w:r>
      <w:r w:rsidRPr="00E00A30">
        <w:rPr>
          <w:rFonts w:ascii="Tahoma" w:hAnsi="Tahoma" w:cs="Tahoma"/>
          <w:b/>
        </w:rPr>
        <w:t>izvedel preizkušanje, testiranje zaščit ter spuščanje v pogon elektro energetskega  transformatorja moči vsaj 1000 kVA.</w:t>
      </w:r>
    </w:p>
    <w:p w14:paraId="1E08EB5F" w14:textId="77777777" w:rsidR="000D26E0" w:rsidRPr="00E00A30" w:rsidRDefault="000D26E0" w:rsidP="000D26E0">
      <w:pPr>
        <w:keepNext/>
        <w:keepLines/>
        <w:jc w:val="both"/>
        <w:rPr>
          <w:rFonts w:ascii="Tahoma" w:hAnsi="Tahoma" w:cs="Tahoma"/>
        </w:rPr>
      </w:pPr>
    </w:p>
    <w:tbl>
      <w:tblPr>
        <w:tblW w:w="9349"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000" w:firstRow="0" w:lastRow="0" w:firstColumn="0" w:lastColumn="0" w:noHBand="0" w:noVBand="0"/>
      </w:tblPr>
      <w:tblGrid>
        <w:gridCol w:w="3655"/>
        <w:gridCol w:w="5694"/>
      </w:tblGrid>
      <w:tr w:rsidR="000D26E0" w:rsidRPr="00E00A30" w14:paraId="0B8AE500"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573A6EE8" w14:textId="77777777" w:rsidR="000D26E0" w:rsidRPr="00E00A30" w:rsidRDefault="000D26E0" w:rsidP="000D26E0">
            <w:pPr>
              <w:keepNext/>
              <w:keepLines/>
              <w:rPr>
                <w:rFonts w:ascii="Tahoma" w:hAnsi="Tahoma" w:cs="Tahoma"/>
                <w:b/>
              </w:rPr>
            </w:pPr>
            <w:r w:rsidRPr="00E00A30">
              <w:rPr>
                <w:rFonts w:ascii="Tahoma" w:hAnsi="Tahoma" w:cs="Tahoma"/>
                <w:b/>
              </w:rPr>
              <w:t>Naročnik:</w:t>
            </w:r>
          </w:p>
        </w:tc>
        <w:tc>
          <w:tcPr>
            <w:tcW w:w="5694" w:type="dxa"/>
            <w:tcBorders>
              <w:top w:val="single" w:sz="4" w:space="0" w:color="auto"/>
              <w:left w:val="single" w:sz="4" w:space="0" w:color="auto"/>
              <w:bottom w:val="single" w:sz="4" w:space="0" w:color="auto"/>
              <w:right w:val="single" w:sz="4" w:space="0" w:color="auto"/>
            </w:tcBorders>
            <w:vAlign w:val="center"/>
          </w:tcPr>
          <w:p w14:paraId="77BD9A7C" w14:textId="77777777" w:rsidR="000D26E0" w:rsidRPr="00E00A30" w:rsidRDefault="000D26E0" w:rsidP="000D26E0">
            <w:pPr>
              <w:keepNext/>
              <w:keepLines/>
              <w:jc w:val="both"/>
              <w:rPr>
                <w:rFonts w:ascii="Tahoma" w:hAnsi="Tahoma" w:cs="Tahoma"/>
              </w:rPr>
            </w:pPr>
          </w:p>
          <w:p w14:paraId="3FDC8FF1" w14:textId="77777777" w:rsidR="000D26E0" w:rsidRPr="00E00A30" w:rsidRDefault="000D26E0" w:rsidP="000D26E0">
            <w:pPr>
              <w:keepNext/>
              <w:keepLines/>
              <w:jc w:val="both"/>
              <w:rPr>
                <w:rFonts w:ascii="Tahoma" w:hAnsi="Tahoma" w:cs="Tahoma"/>
              </w:rPr>
            </w:pPr>
          </w:p>
        </w:tc>
      </w:tr>
      <w:tr w:rsidR="000D26E0" w:rsidRPr="00E00A30" w14:paraId="724F53C5"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6A7FD94F" w14:textId="77777777" w:rsidR="000D26E0" w:rsidRPr="00E00A30" w:rsidRDefault="000D26E0" w:rsidP="000D26E0">
            <w:pPr>
              <w:keepNext/>
              <w:keepLines/>
              <w:rPr>
                <w:rFonts w:ascii="Tahoma" w:hAnsi="Tahoma" w:cs="Tahoma"/>
              </w:rPr>
            </w:pPr>
            <w:r w:rsidRPr="00E00A30">
              <w:rPr>
                <w:rFonts w:ascii="Tahoma" w:hAnsi="Tahoma" w:cs="Tahoma"/>
              </w:rPr>
              <w:t>Naslov:</w:t>
            </w:r>
          </w:p>
        </w:tc>
        <w:tc>
          <w:tcPr>
            <w:tcW w:w="5694" w:type="dxa"/>
            <w:tcBorders>
              <w:top w:val="single" w:sz="4" w:space="0" w:color="auto"/>
              <w:left w:val="single" w:sz="4" w:space="0" w:color="auto"/>
              <w:bottom w:val="single" w:sz="4" w:space="0" w:color="auto"/>
              <w:right w:val="single" w:sz="4" w:space="0" w:color="auto"/>
            </w:tcBorders>
            <w:vAlign w:val="center"/>
          </w:tcPr>
          <w:p w14:paraId="45C0A143" w14:textId="77777777" w:rsidR="000D26E0" w:rsidRPr="00E00A30" w:rsidRDefault="000D26E0" w:rsidP="000D26E0">
            <w:pPr>
              <w:keepNext/>
              <w:keepLines/>
              <w:jc w:val="both"/>
              <w:rPr>
                <w:rFonts w:ascii="Tahoma" w:hAnsi="Tahoma" w:cs="Tahoma"/>
              </w:rPr>
            </w:pPr>
          </w:p>
          <w:p w14:paraId="09F760F5" w14:textId="77777777" w:rsidR="000D26E0" w:rsidRPr="00E00A30" w:rsidRDefault="000D26E0" w:rsidP="000D26E0">
            <w:pPr>
              <w:keepNext/>
              <w:keepLines/>
              <w:jc w:val="both"/>
              <w:rPr>
                <w:rFonts w:ascii="Tahoma" w:hAnsi="Tahoma" w:cs="Tahoma"/>
              </w:rPr>
            </w:pPr>
          </w:p>
        </w:tc>
      </w:tr>
      <w:tr w:rsidR="000D26E0" w:rsidRPr="00E00A30" w14:paraId="444760E3"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684D9251" w14:textId="77777777" w:rsidR="000D26E0" w:rsidRPr="00E00A30" w:rsidRDefault="000D26E0" w:rsidP="000D26E0">
            <w:pPr>
              <w:keepNext/>
              <w:keepLines/>
              <w:rPr>
                <w:rFonts w:ascii="Tahoma" w:hAnsi="Tahoma" w:cs="Tahoma"/>
              </w:rPr>
            </w:pPr>
            <w:r w:rsidRPr="00E00A30">
              <w:rPr>
                <w:rFonts w:ascii="Tahoma" w:hAnsi="Tahoma" w:cs="Tahoma"/>
              </w:rPr>
              <w:t>Kontaktna oseba naročnika:</w:t>
            </w:r>
          </w:p>
        </w:tc>
        <w:tc>
          <w:tcPr>
            <w:tcW w:w="5694" w:type="dxa"/>
            <w:tcBorders>
              <w:top w:val="single" w:sz="4" w:space="0" w:color="auto"/>
              <w:left w:val="single" w:sz="4" w:space="0" w:color="auto"/>
              <w:bottom w:val="single" w:sz="4" w:space="0" w:color="auto"/>
              <w:right w:val="single" w:sz="4" w:space="0" w:color="auto"/>
            </w:tcBorders>
            <w:vAlign w:val="center"/>
          </w:tcPr>
          <w:p w14:paraId="02F3210B" w14:textId="77777777" w:rsidR="000D26E0" w:rsidRPr="00E00A30" w:rsidRDefault="000D26E0" w:rsidP="000D26E0">
            <w:pPr>
              <w:keepNext/>
              <w:keepLines/>
              <w:jc w:val="both"/>
              <w:rPr>
                <w:rFonts w:ascii="Tahoma" w:hAnsi="Tahoma" w:cs="Tahoma"/>
              </w:rPr>
            </w:pPr>
          </w:p>
        </w:tc>
      </w:tr>
      <w:tr w:rsidR="000D26E0" w:rsidRPr="00E00A30" w14:paraId="26BD7873"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015CBFA9" w14:textId="77777777" w:rsidR="000D26E0" w:rsidRPr="00E00A30" w:rsidRDefault="000D26E0" w:rsidP="000D26E0">
            <w:pPr>
              <w:keepNext/>
              <w:keepLines/>
              <w:rPr>
                <w:rFonts w:ascii="Tahoma" w:hAnsi="Tahoma" w:cs="Tahoma"/>
              </w:rPr>
            </w:pPr>
            <w:r w:rsidRPr="00E00A30">
              <w:rPr>
                <w:rFonts w:ascii="Tahoma" w:hAnsi="Tahoma" w:cs="Tahoma"/>
              </w:rPr>
              <w:t>Telefonska številka:</w:t>
            </w:r>
          </w:p>
        </w:tc>
        <w:tc>
          <w:tcPr>
            <w:tcW w:w="5694" w:type="dxa"/>
            <w:tcBorders>
              <w:top w:val="single" w:sz="4" w:space="0" w:color="auto"/>
              <w:left w:val="single" w:sz="4" w:space="0" w:color="auto"/>
              <w:bottom w:val="single" w:sz="4" w:space="0" w:color="auto"/>
              <w:right w:val="single" w:sz="4" w:space="0" w:color="auto"/>
            </w:tcBorders>
            <w:vAlign w:val="center"/>
          </w:tcPr>
          <w:p w14:paraId="5E315CAE" w14:textId="77777777" w:rsidR="000D26E0" w:rsidRPr="00E00A30" w:rsidRDefault="000D26E0" w:rsidP="000D26E0">
            <w:pPr>
              <w:keepNext/>
              <w:keepLines/>
              <w:jc w:val="both"/>
              <w:rPr>
                <w:rFonts w:ascii="Tahoma" w:hAnsi="Tahoma" w:cs="Tahoma"/>
              </w:rPr>
            </w:pPr>
          </w:p>
        </w:tc>
      </w:tr>
      <w:tr w:rsidR="000D26E0" w:rsidRPr="00E00A30" w14:paraId="5525AF15"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4DC28EAC" w14:textId="77777777" w:rsidR="000D26E0" w:rsidRPr="00E00A30" w:rsidRDefault="000D26E0" w:rsidP="000D26E0">
            <w:pPr>
              <w:keepNext/>
              <w:keepLines/>
              <w:rPr>
                <w:rFonts w:ascii="Tahoma" w:hAnsi="Tahoma" w:cs="Tahoma"/>
              </w:rPr>
            </w:pPr>
            <w:r w:rsidRPr="00E00A30">
              <w:rPr>
                <w:rFonts w:ascii="Tahoma" w:hAnsi="Tahoma" w:cs="Tahoma"/>
              </w:rPr>
              <w:t>Izvajalec:</w:t>
            </w:r>
          </w:p>
        </w:tc>
        <w:tc>
          <w:tcPr>
            <w:tcW w:w="5694" w:type="dxa"/>
            <w:tcBorders>
              <w:top w:val="single" w:sz="4" w:space="0" w:color="auto"/>
              <w:left w:val="single" w:sz="4" w:space="0" w:color="auto"/>
              <w:bottom w:val="single" w:sz="4" w:space="0" w:color="auto"/>
              <w:right w:val="single" w:sz="4" w:space="0" w:color="auto"/>
            </w:tcBorders>
            <w:vAlign w:val="center"/>
          </w:tcPr>
          <w:p w14:paraId="3BE82D7C" w14:textId="77777777" w:rsidR="000D26E0" w:rsidRPr="00E00A30" w:rsidRDefault="000D26E0" w:rsidP="000D26E0">
            <w:pPr>
              <w:keepNext/>
              <w:keepLines/>
              <w:jc w:val="both"/>
              <w:rPr>
                <w:rFonts w:ascii="Tahoma" w:hAnsi="Tahoma" w:cs="Tahoma"/>
              </w:rPr>
            </w:pPr>
          </w:p>
        </w:tc>
      </w:tr>
      <w:tr w:rsidR="000D26E0" w:rsidRPr="00E00A30" w14:paraId="2480C7EC"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21BAABF2" w14:textId="77777777" w:rsidR="000D26E0" w:rsidRPr="00E00A30" w:rsidRDefault="000D26E0" w:rsidP="000D26E0">
            <w:pPr>
              <w:keepNext/>
              <w:keepLines/>
              <w:rPr>
                <w:rFonts w:ascii="Tahoma" w:hAnsi="Tahoma" w:cs="Tahoma"/>
              </w:rPr>
            </w:pPr>
            <w:r w:rsidRPr="00E00A30">
              <w:rPr>
                <w:rFonts w:ascii="Tahoma" w:hAnsi="Tahoma" w:cs="Tahoma"/>
              </w:rPr>
              <w:t>Naziv objekta:</w:t>
            </w:r>
          </w:p>
        </w:tc>
        <w:tc>
          <w:tcPr>
            <w:tcW w:w="5694" w:type="dxa"/>
            <w:tcBorders>
              <w:top w:val="single" w:sz="4" w:space="0" w:color="auto"/>
              <w:left w:val="single" w:sz="4" w:space="0" w:color="auto"/>
              <w:bottom w:val="single" w:sz="4" w:space="0" w:color="auto"/>
              <w:right w:val="single" w:sz="4" w:space="0" w:color="auto"/>
            </w:tcBorders>
            <w:vAlign w:val="center"/>
          </w:tcPr>
          <w:p w14:paraId="11632B4C" w14:textId="77777777" w:rsidR="000D26E0" w:rsidRPr="00E00A30" w:rsidRDefault="000D26E0" w:rsidP="000D26E0">
            <w:pPr>
              <w:keepNext/>
              <w:keepLines/>
              <w:jc w:val="both"/>
              <w:rPr>
                <w:rFonts w:ascii="Tahoma" w:hAnsi="Tahoma" w:cs="Tahoma"/>
              </w:rPr>
            </w:pPr>
          </w:p>
        </w:tc>
      </w:tr>
      <w:tr w:rsidR="000D26E0" w:rsidRPr="00E00A30" w14:paraId="48068A5D"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7B825CE2" w14:textId="77777777" w:rsidR="000D26E0" w:rsidRPr="00E00A30" w:rsidRDefault="000D26E0" w:rsidP="000D26E0">
            <w:pPr>
              <w:keepNext/>
              <w:keepLines/>
              <w:rPr>
                <w:rFonts w:ascii="Tahoma" w:hAnsi="Tahoma" w:cs="Tahoma"/>
              </w:rPr>
            </w:pPr>
            <w:r w:rsidRPr="00E00A30">
              <w:rPr>
                <w:rFonts w:ascii="Tahoma" w:hAnsi="Tahoma" w:cs="Tahoma"/>
              </w:rPr>
              <w:t>Leto zaključka in kraj izvedbe:</w:t>
            </w:r>
          </w:p>
        </w:tc>
        <w:tc>
          <w:tcPr>
            <w:tcW w:w="5694" w:type="dxa"/>
            <w:tcBorders>
              <w:top w:val="single" w:sz="4" w:space="0" w:color="auto"/>
              <w:left w:val="single" w:sz="4" w:space="0" w:color="auto"/>
              <w:bottom w:val="single" w:sz="4" w:space="0" w:color="auto"/>
              <w:right w:val="single" w:sz="4" w:space="0" w:color="auto"/>
            </w:tcBorders>
            <w:vAlign w:val="center"/>
          </w:tcPr>
          <w:p w14:paraId="53323420" w14:textId="77777777" w:rsidR="000D26E0" w:rsidRPr="00E00A30" w:rsidRDefault="000D26E0" w:rsidP="000D26E0">
            <w:pPr>
              <w:keepNext/>
              <w:keepLines/>
              <w:jc w:val="both"/>
              <w:rPr>
                <w:rFonts w:ascii="Tahoma" w:hAnsi="Tahoma" w:cs="Tahoma"/>
              </w:rPr>
            </w:pPr>
          </w:p>
        </w:tc>
      </w:tr>
      <w:tr w:rsidR="000D26E0" w:rsidRPr="00E00A30" w14:paraId="70E38247"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3DF6EA5A" w14:textId="77777777" w:rsidR="000D26E0" w:rsidRPr="00E00A30" w:rsidRDefault="000D26E0" w:rsidP="000D26E0">
            <w:pPr>
              <w:keepNext/>
              <w:keepLines/>
              <w:rPr>
                <w:rFonts w:ascii="Tahoma" w:hAnsi="Tahoma" w:cs="Tahoma"/>
              </w:rPr>
            </w:pPr>
            <w:r w:rsidRPr="00E00A30">
              <w:rPr>
                <w:rFonts w:ascii="Tahoma" w:hAnsi="Tahoma" w:cs="Tahoma"/>
              </w:rPr>
              <w:t>Številka (oznaka) in datum pogodbe / naročilnice:</w:t>
            </w:r>
          </w:p>
        </w:tc>
        <w:tc>
          <w:tcPr>
            <w:tcW w:w="5694" w:type="dxa"/>
            <w:tcBorders>
              <w:top w:val="single" w:sz="4" w:space="0" w:color="auto"/>
              <w:left w:val="single" w:sz="4" w:space="0" w:color="auto"/>
              <w:bottom w:val="single" w:sz="4" w:space="0" w:color="auto"/>
              <w:right w:val="single" w:sz="4" w:space="0" w:color="auto"/>
            </w:tcBorders>
            <w:vAlign w:val="center"/>
          </w:tcPr>
          <w:p w14:paraId="44894CFF" w14:textId="77777777" w:rsidR="000D26E0" w:rsidRPr="00E00A30" w:rsidRDefault="000D26E0" w:rsidP="000D26E0">
            <w:pPr>
              <w:keepNext/>
              <w:keepLines/>
              <w:jc w:val="both"/>
              <w:rPr>
                <w:rFonts w:ascii="Tahoma" w:hAnsi="Tahoma" w:cs="Tahoma"/>
              </w:rPr>
            </w:pPr>
          </w:p>
          <w:p w14:paraId="625BA55B" w14:textId="77777777" w:rsidR="000D26E0" w:rsidRPr="00E00A30" w:rsidRDefault="000D26E0" w:rsidP="000D26E0">
            <w:pPr>
              <w:keepNext/>
              <w:keepLines/>
              <w:jc w:val="both"/>
              <w:rPr>
                <w:rFonts w:ascii="Tahoma" w:hAnsi="Tahoma" w:cs="Tahoma"/>
              </w:rPr>
            </w:pPr>
          </w:p>
        </w:tc>
      </w:tr>
      <w:tr w:rsidR="000D26E0" w:rsidRPr="00E00A30" w14:paraId="726A399E" w14:textId="77777777" w:rsidTr="003C5C9B">
        <w:trPr>
          <w:trHeight w:val="403"/>
        </w:trPr>
        <w:tc>
          <w:tcPr>
            <w:tcW w:w="3655" w:type="dxa"/>
            <w:tcBorders>
              <w:top w:val="single" w:sz="2" w:space="0" w:color="auto"/>
              <w:left w:val="single" w:sz="2" w:space="0" w:color="auto"/>
              <w:bottom w:val="single" w:sz="2" w:space="0" w:color="auto"/>
              <w:right w:val="single" w:sz="4" w:space="0" w:color="auto"/>
            </w:tcBorders>
          </w:tcPr>
          <w:p w14:paraId="6309BF0C" w14:textId="77777777" w:rsidR="000D26E0" w:rsidRPr="00E00A30" w:rsidRDefault="000D26E0" w:rsidP="000D26E0">
            <w:pPr>
              <w:keepNext/>
              <w:keepLines/>
              <w:rPr>
                <w:rFonts w:ascii="Tahoma" w:hAnsi="Tahoma" w:cs="Tahoma"/>
              </w:rPr>
            </w:pPr>
            <w:r w:rsidRPr="00E00A30">
              <w:rPr>
                <w:rFonts w:ascii="Tahoma" w:hAnsi="Tahoma" w:cs="Tahoma"/>
              </w:rPr>
              <w:t>Kratek opis predmeta naročila:</w:t>
            </w:r>
          </w:p>
          <w:p w14:paraId="07F326E0" w14:textId="77777777" w:rsidR="000D26E0" w:rsidRPr="00E00A30" w:rsidRDefault="000D26E0" w:rsidP="000D26E0">
            <w:pPr>
              <w:keepNext/>
              <w:keepLines/>
              <w:rPr>
                <w:rFonts w:ascii="Tahoma" w:hAnsi="Tahoma" w:cs="Tahoma"/>
              </w:rPr>
            </w:pPr>
          </w:p>
        </w:tc>
        <w:tc>
          <w:tcPr>
            <w:tcW w:w="5694" w:type="dxa"/>
            <w:tcBorders>
              <w:top w:val="single" w:sz="4" w:space="0" w:color="auto"/>
              <w:left w:val="single" w:sz="4" w:space="0" w:color="auto"/>
              <w:bottom w:val="single" w:sz="4" w:space="0" w:color="auto"/>
              <w:right w:val="single" w:sz="4" w:space="0" w:color="auto"/>
            </w:tcBorders>
            <w:vAlign w:val="center"/>
          </w:tcPr>
          <w:p w14:paraId="162707FD" w14:textId="77777777" w:rsidR="000D26E0" w:rsidRPr="00E00A30" w:rsidRDefault="000D26E0" w:rsidP="000D26E0">
            <w:pPr>
              <w:keepNext/>
              <w:keepLines/>
              <w:jc w:val="both"/>
              <w:rPr>
                <w:rFonts w:ascii="Tahoma" w:hAnsi="Tahoma" w:cs="Tahoma"/>
              </w:rPr>
            </w:pPr>
          </w:p>
        </w:tc>
      </w:tr>
      <w:tr w:rsidR="000D26E0" w:rsidRPr="00E00A30" w14:paraId="65F66C3E" w14:textId="77777777" w:rsidTr="003C5C9B">
        <w:trPr>
          <w:trHeight w:val="403"/>
        </w:trPr>
        <w:tc>
          <w:tcPr>
            <w:tcW w:w="3655" w:type="dxa"/>
            <w:tcBorders>
              <w:right w:val="single" w:sz="4" w:space="0" w:color="auto"/>
            </w:tcBorders>
          </w:tcPr>
          <w:p w14:paraId="703151E4" w14:textId="77777777" w:rsidR="000D26E0" w:rsidRPr="00E00A30" w:rsidRDefault="000D26E0" w:rsidP="000D26E0">
            <w:pPr>
              <w:keepNext/>
              <w:keepLines/>
              <w:rPr>
                <w:rFonts w:ascii="Tahoma" w:hAnsi="Tahoma" w:cs="Tahoma"/>
              </w:rPr>
            </w:pPr>
            <w:r w:rsidRPr="00E00A30">
              <w:rPr>
                <w:rFonts w:ascii="Tahoma" w:hAnsi="Tahoma" w:cs="Tahoma"/>
              </w:rPr>
              <w:t>Moč transformatorja (kVA):</w:t>
            </w:r>
          </w:p>
        </w:tc>
        <w:tc>
          <w:tcPr>
            <w:tcW w:w="5694" w:type="dxa"/>
            <w:tcBorders>
              <w:top w:val="single" w:sz="4" w:space="0" w:color="auto"/>
              <w:left w:val="single" w:sz="4" w:space="0" w:color="auto"/>
              <w:bottom w:val="single" w:sz="4" w:space="0" w:color="auto"/>
              <w:right w:val="single" w:sz="4" w:space="0" w:color="auto"/>
            </w:tcBorders>
            <w:vAlign w:val="center"/>
          </w:tcPr>
          <w:p w14:paraId="2F1F7C75" w14:textId="77777777" w:rsidR="000D26E0" w:rsidRPr="00E00A30" w:rsidRDefault="000D26E0" w:rsidP="000D26E0">
            <w:pPr>
              <w:keepNext/>
              <w:keepLines/>
              <w:jc w:val="both"/>
              <w:rPr>
                <w:rFonts w:ascii="Tahoma" w:hAnsi="Tahoma" w:cs="Tahoma"/>
              </w:rPr>
            </w:pPr>
          </w:p>
        </w:tc>
      </w:tr>
    </w:tbl>
    <w:p w14:paraId="39A37B43" w14:textId="77777777" w:rsidR="000D26E0" w:rsidRPr="00E00A30" w:rsidRDefault="000D26E0" w:rsidP="000D26E0">
      <w:pPr>
        <w:keepNext/>
        <w:keepLines/>
        <w:jc w:val="both"/>
        <w:rPr>
          <w:rFonts w:ascii="Tahoma" w:hAnsi="Tahoma" w:cs="Tahoma"/>
          <w:i/>
          <w:sz w:val="18"/>
        </w:rPr>
      </w:pP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0D26E0" w:rsidRPr="00E00A30" w14:paraId="28296B18" w14:textId="77777777" w:rsidTr="003C5C9B">
        <w:trPr>
          <w:trHeight w:val="235"/>
        </w:trPr>
        <w:tc>
          <w:tcPr>
            <w:tcW w:w="3402" w:type="dxa"/>
            <w:tcBorders>
              <w:bottom w:val="single" w:sz="4" w:space="0" w:color="auto"/>
            </w:tcBorders>
          </w:tcPr>
          <w:p w14:paraId="4FBC9307" w14:textId="77777777" w:rsidR="000D26E0" w:rsidRPr="00E00A30" w:rsidRDefault="000D26E0" w:rsidP="000D26E0">
            <w:pPr>
              <w:keepNext/>
              <w:keepLines/>
              <w:jc w:val="both"/>
              <w:rPr>
                <w:rFonts w:ascii="Tahoma" w:hAnsi="Tahoma" w:cs="Tahoma"/>
                <w:snapToGrid w:val="0"/>
              </w:rPr>
            </w:pPr>
          </w:p>
        </w:tc>
        <w:tc>
          <w:tcPr>
            <w:tcW w:w="2977" w:type="dxa"/>
          </w:tcPr>
          <w:p w14:paraId="10615DA5" w14:textId="77777777" w:rsidR="000D26E0" w:rsidRPr="00E00A30" w:rsidRDefault="000D26E0" w:rsidP="000D26E0">
            <w:pPr>
              <w:keepNext/>
              <w:keepLines/>
              <w:jc w:val="both"/>
              <w:rPr>
                <w:rFonts w:ascii="Tahoma" w:hAnsi="Tahoma" w:cs="Tahoma"/>
                <w:snapToGrid w:val="0"/>
              </w:rPr>
            </w:pPr>
          </w:p>
        </w:tc>
        <w:tc>
          <w:tcPr>
            <w:tcW w:w="3119" w:type="dxa"/>
            <w:tcBorders>
              <w:bottom w:val="single" w:sz="4" w:space="0" w:color="auto"/>
            </w:tcBorders>
          </w:tcPr>
          <w:p w14:paraId="02523E37" w14:textId="77777777" w:rsidR="000D26E0" w:rsidRPr="00E00A30" w:rsidRDefault="000D26E0" w:rsidP="000D26E0">
            <w:pPr>
              <w:keepNext/>
              <w:keepLines/>
              <w:tabs>
                <w:tab w:val="left" w:pos="567"/>
                <w:tab w:val="num" w:pos="851"/>
                <w:tab w:val="left" w:pos="993"/>
              </w:tabs>
              <w:jc w:val="both"/>
              <w:rPr>
                <w:rFonts w:ascii="Tahoma" w:hAnsi="Tahoma" w:cs="Tahoma"/>
                <w:snapToGrid w:val="0"/>
              </w:rPr>
            </w:pPr>
          </w:p>
        </w:tc>
      </w:tr>
      <w:tr w:rsidR="000D26E0" w:rsidRPr="00E00A30" w14:paraId="332514C5" w14:textId="77777777" w:rsidTr="003C5C9B">
        <w:trPr>
          <w:trHeight w:val="235"/>
        </w:trPr>
        <w:tc>
          <w:tcPr>
            <w:tcW w:w="3402" w:type="dxa"/>
            <w:tcBorders>
              <w:top w:val="single" w:sz="4" w:space="0" w:color="auto"/>
            </w:tcBorders>
          </w:tcPr>
          <w:p w14:paraId="57FE4A84"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 xml:space="preserve">       (kraj, datum)   </w:t>
            </w:r>
          </w:p>
        </w:tc>
        <w:tc>
          <w:tcPr>
            <w:tcW w:w="2977" w:type="dxa"/>
          </w:tcPr>
          <w:p w14:paraId="517D8FC8"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 xml:space="preserve">                  žig</w:t>
            </w:r>
          </w:p>
        </w:tc>
        <w:tc>
          <w:tcPr>
            <w:tcW w:w="3119" w:type="dxa"/>
            <w:tcBorders>
              <w:top w:val="single" w:sz="4" w:space="0" w:color="auto"/>
            </w:tcBorders>
          </w:tcPr>
          <w:p w14:paraId="5901BFB9" w14:textId="77777777" w:rsidR="000D26E0" w:rsidRPr="00E00A30" w:rsidRDefault="000D26E0" w:rsidP="000D26E0">
            <w:pPr>
              <w:keepNext/>
              <w:keepLines/>
              <w:jc w:val="both"/>
              <w:rPr>
                <w:rFonts w:ascii="Tahoma" w:hAnsi="Tahoma" w:cs="Tahoma"/>
                <w:snapToGrid w:val="0"/>
              </w:rPr>
            </w:pPr>
            <w:r w:rsidRPr="00E00A30">
              <w:rPr>
                <w:rFonts w:ascii="Tahoma" w:hAnsi="Tahoma" w:cs="Tahoma"/>
                <w:snapToGrid w:val="0"/>
              </w:rPr>
              <w:t>(podpis odgovorne osebe gospodarskega subjekta)</w:t>
            </w:r>
          </w:p>
        </w:tc>
      </w:tr>
    </w:tbl>
    <w:p w14:paraId="309A8702" w14:textId="77777777" w:rsidR="000D26E0" w:rsidRPr="00E00A30" w:rsidRDefault="000D26E0" w:rsidP="000D26E0">
      <w:pPr>
        <w:keepNext/>
        <w:keepLines/>
        <w:pBdr>
          <w:bottom w:val="single" w:sz="12" w:space="1" w:color="auto"/>
        </w:pBdr>
        <w:rPr>
          <w:rFonts w:ascii="Tahoma" w:hAnsi="Tahoma" w:cs="Tahoma"/>
          <w:b/>
          <w:sz w:val="18"/>
        </w:rPr>
      </w:pPr>
    </w:p>
    <w:p w14:paraId="333A2F78" w14:textId="77777777" w:rsidR="000D26E0" w:rsidRPr="00E00A30" w:rsidRDefault="000D26E0" w:rsidP="000D26E0">
      <w:pPr>
        <w:keepNext/>
        <w:keepLines/>
        <w:jc w:val="both"/>
        <w:rPr>
          <w:rFonts w:ascii="Tahoma" w:hAnsi="Tahoma" w:cs="Tahoma"/>
        </w:rPr>
      </w:pPr>
      <w:r w:rsidRPr="00E00A30">
        <w:rPr>
          <w:rFonts w:ascii="Tahoma" w:hAnsi="Tahoma" w:cs="Tahoma"/>
        </w:rPr>
        <w:t>IZPOLNI NAROČNIK OBJEKTA (Izdajatelj reference)!!!</w:t>
      </w:r>
    </w:p>
    <w:p w14:paraId="5A3BDCF8" w14:textId="77777777" w:rsidR="000D26E0" w:rsidRPr="00E00A30" w:rsidRDefault="000D26E0" w:rsidP="000D26E0">
      <w:pPr>
        <w:keepNext/>
        <w:keepLines/>
        <w:jc w:val="both"/>
        <w:rPr>
          <w:rFonts w:ascii="Tahoma" w:hAnsi="Tahoma" w:cs="Tahoma"/>
        </w:rPr>
      </w:pPr>
    </w:p>
    <w:p w14:paraId="4598EFC8" w14:textId="77777777" w:rsidR="000D26E0" w:rsidRPr="00E00A30" w:rsidRDefault="000D26E0" w:rsidP="000D26E0">
      <w:pPr>
        <w:keepNext/>
        <w:keepLines/>
        <w:jc w:val="both"/>
        <w:rPr>
          <w:rFonts w:ascii="Tahoma" w:hAnsi="Tahoma" w:cs="Tahoma"/>
        </w:rPr>
      </w:pPr>
      <w:r w:rsidRPr="00E00A30">
        <w:rPr>
          <w:rFonts w:ascii="Tahoma" w:hAnsi="Tahoma" w:cs="Tahoma"/>
        </w:rPr>
        <w:t>Potrjujemo, da nam je na podlagi našega naročila, zgoraj navedeni izvajalec opravil navedena dela v skladu s sklenjeno pogodbo/okvirnem sporazumom oziroma v roku, količini, kvaliteti in po ceni, navedeni v izvajalčevi ponudbi.</w:t>
      </w:r>
    </w:p>
    <w:p w14:paraId="1733B5C2" w14:textId="77777777" w:rsidR="000D26E0" w:rsidRPr="00E00A30" w:rsidRDefault="000D26E0" w:rsidP="000D26E0">
      <w:pPr>
        <w:keepNext/>
        <w:keepLines/>
        <w:jc w:val="both"/>
        <w:rPr>
          <w:rFonts w:ascii="Tahoma" w:hAnsi="Tahoma" w:cs="Tahoma"/>
        </w:rPr>
      </w:pPr>
    </w:p>
    <w:p w14:paraId="35D08EBF" w14:textId="77777777" w:rsidR="000D26E0" w:rsidRPr="00E00A30" w:rsidRDefault="000D26E0" w:rsidP="000D26E0">
      <w:pPr>
        <w:keepNext/>
        <w:keepLines/>
        <w:jc w:val="both"/>
        <w:rPr>
          <w:rFonts w:ascii="Tahoma" w:hAnsi="Tahoma" w:cs="Tahoma"/>
        </w:rPr>
      </w:pPr>
      <w:r w:rsidRPr="00E00A30">
        <w:rPr>
          <w:rFonts w:ascii="Tahoma" w:hAnsi="Tahoma" w:cs="Tahoma"/>
        </w:rPr>
        <w:t>Potrdilo izdajamo na prošnjo izvajalca in velja izključno za potrebe pri njegovi oddaji ponudbe za pridobitev predmetnega javnega naročila.</w:t>
      </w:r>
    </w:p>
    <w:p w14:paraId="1D0102DD" w14:textId="77777777" w:rsidR="000D26E0" w:rsidRPr="00E00A30" w:rsidRDefault="000D26E0" w:rsidP="000D26E0">
      <w:pPr>
        <w:keepNext/>
        <w:keepLines/>
        <w:rPr>
          <w:rFonts w:ascii="Tahoma" w:hAnsi="Tahoma" w:cs="Tahoma"/>
        </w:rPr>
      </w:pPr>
      <w:r w:rsidRPr="00E00A30">
        <w:rPr>
          <w:rFonts w:ascii="Tahoma" w:hAnsi="Tahoma" w:cs="Tahoma"/>
        </w:rPr>
        <w:tab/>
        <w:t xml:space="preserve"> </w:t>
      </w:r>
    </w:p>
    <w:p w14:paraId="4AD7AB15" w14:textId="77777777" w:rsidR="000D26E0" w:rsidRPr="00E00A30" w:rsidRDefault="000D26E0" w:rsidP="000D26E0">
      <w:pPr>
        <w:keepNext/>
        <w:keepLines/>
        <w:jc w:val="center"/>
        <w:rPr>
          <w:rFonts w:ascii="Tahoma" w:hAnsi="Tahoma" w:cs="Tahoma"/>
        </w:rPr>
      </w:pPr>
      <w:r w:rsidRPr="00E00A30">
        <w:rPr>
          <w:rFonts w:ascii="Tahoma" w:hAnsi="Tahoma" w:cs="Tahoma"/>
        </w:rPr>
        <w:t xml:space="preserve">Izjavljamo, da smo   </w:t>
      </w:r>
      <w:r w:rsidRPr="00E00A30">
        <w:rPr>
          <w:rFonts w:ascii="Tahoma" w:hAnsi="Tahoma" w:cs="Tahoma"/>
          <w:b/>
          <w:i/>
        </w:rPr>
        <w:t>javni  /  zasebni</w:t>
      </w:r>
      <w:r w:rsidRPr="00E00A30">
        <w:rPr>
          <w:rFonts w:ascii="Tahoma" w:hAnsi="Tahoma" w:cs="Tahoma"/>
        </w:rPr>
        <w:t xml:space="preserve">   naročnik. (Ustrezno obkrožite)</w:t>
      </w:r>
    </w:p>
    <w:p w14:paraId="4ECB1374" w14:textId="77777777" w:rsidR="000D26E0" w:rsidRPr="00E00A30" w:rsidRDefault="000D26E0" w:rsidP="000D26E0">
      <w:pPr>
        <w:keepNext/>
        <w:keepLines/>
        <w:rPr>
          <w:rFonts w:ascii="Tahoma" w:hAnsi="Tahoma" w:cs="Tahoma"/>
        </w:rPr>
      </w:pPr>
    </w:p>
    <w:p w14:paraId="5FB62646" w14:textId="77777777" w:rsidR="000D26E0" w:rsidRPr="00E00A30" w:rsidRDefault="000D26E0" w:rsidP="000D26E0">
      <w:pPr>
        <w:keepNext/>
        <w:keepLines/>
        <w:rPr>
          <w:rFonts w:ascii="Tahoma" w:hAnsi="Tahoma" w:cs="Tahoma"/>
        </w:rPr>
      </w:pPr>
      <w:r w:rsidRPr="00E00A30">
        <w:rPr>
          <w:rFonts w:ascii="Tahoma" w:hAnsi="Tahoma" w:cs="Tahoma"/>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0D26E0" w:rsidRPr="00E00A30" w14:paraId="149EDEDB" w14:textId="77777777" w:rsidTr="003C5C9B">
        <w:trPr>
          <w:trHeight w:val="235"/>
        </w:trPr>
        <w:tc>
          <w:tcPr>
            <w:tcW w:w="3402" w:type="dxa"/>
            <w:tcBorders>
              <w:bottom w:val="single" w:sz="4" w:space="0" w:color="auto"/>
            </w:tcBorders>
          </w:tcPr>
          <w:p w14:paraId="69E7432A" w14:textId="77777777" w:rsidR="000D26E0" w:rsidRPr="00E00A30" w:rsidRDefault="000D26E0" w:rsidP="000D26E0">
            <w:pPr>
              <w:keepNext/>
              <w:keepLines/>
              <w:jc w:val="both"/>
              <w:rPr>
                <w:rFonts w:ascii="Tahoma" w:hAnsi="Tahoma" w:cs="Tahoma"/>
                <w:snapToGrid w:val="0"/>
              </w:rPr>
            </w:pPr>
          </w:p>
        </w:tc>
        <w:tc>
          <w:tcPr>
            <w:tcW w:w="2977" w:type="dxa"/>
          </w:tcPr>
          <w:p w14:paraId="68088623" w14:textId="77777777" w:rsidR="000D26E0" w:rsidRPr="00E00A30" w:rsidRDefault="000D26E0" w:rsidP="000D26E0">
            <w:pPr>
              <w:keepNext/>
              <w:keepLines/>
              <w:jc w:val="center"/>
              <w:rPr>
                <w:rFonts w:ascii="Tahoma" w:hAnsi="Tahoma" w:cs="Tahoma"/>
                <w:snapToGrid w:val="0"/>
              </w:rPr>
            </w:pPr>
          </w:p>
        </w:tc>
        <w:tc>
          <w:tcPr>
            <w:tcW w:w="3119" w:type="dxa"/>
            <w:tcBorders>
              <w:bottom w:val="single" w:sz="4" w:space="0" w:color="auto"/>
            </w:tcBorders>
          </w:tcPr>
          <w:p w14:paraId="2A0ECB6D" w14:textId="77777777" w:rsidR="000D26E0" w:rsidRPr="00E00A30" w:rsidRDefault="000D26E0" w:rsidP="000D26E0">
            <w:pPr>
              <w:keepNext/>
              <w:keepLines/>
              <w:tabs>
                <w:tab w:val="left" w:pos="567"/>
                <w:tab w:val="num" w:pos="851"/>
                <w:tab w:val="left" w:pos="993"/>
              </w:tabs>
              <w:jc w:val="both"/>
              <w:rPr>
                <w:rFonts w:ascii="Tahoma" w:hAnsi="Tahoma" w:cs="Tahoma"/>
                <w:snapToGrid w:val="0"/>
              </w:rPr>
            </w:pPr>
          </w:p>
        </w:tc>
      </w:tr>
      <w:tr w:rsidR="000D26E0" w:rsidRPr="00E00A30" w14:paraId="0B550B63" w14:textId="77777777" w:rsidTr="003C5C9B">
        <w:trPr>
          <w:trHeight w:val="235"/>
        </w:trPr>
        <w:tc>
          <w:tcPr>
            <w:tcW w:w="3402" w:type="dxa"/>
            <w:tcBorders>
              <w:top w:val="single" w:sz="4" w:space="0" w:color="auto"/>
            </w:tcBorders>
          </w:tcPr>
          <w:p w14:paraId="2DD82B43"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(kraj, datum)</w:t>
            </w:r>
          </w:p>
        </w:tc>
        <w:tc>
          <w:tcPr>
            <w:tcW w:w="2977" w:type="dxa"/>
          </w:tcPr>
          <w:p w14:paraId="5900698D"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žig</w:t>
            </w:r>
          </w:p>
        </w:tc>
        <w:tc>
          <w:tcPr>
            <w:tcW w:w="3119" w:type="dxa"/>
            <w:tcBorders>
              <w:top w:val="single" w:sz="4" w:space="0" w:color="auto"/>
            </w:tcBorders>
          </w:tcPr>
          <w:p w14:paraId="7FDE399C" w14:textId="77777777" w:rsidR="000D26E0" w:rsidRPr="00E00A30" w:rsidRDefault="000D26E0" w:rsidP="000D26E0">
            <w:pPr>
              <w:keepNext/>
              <w:keepLines/>
              <w:jc w:val="center"/>
              <w:rPr>
                <w:rFonts w:ascii="Tahoma" w:hAnsi="Tahoma" w:cs="Tahoma"/>
                <w:snapToGrid w:val="0"/>
              </w:rPr>
            </w:pPr>
            <w:r w:rsidRPr="00E00A30">
              <w:rPr>
                <w:rFonts w:ascii="Tahoma" w:hAnsi="Tahoma" w:cs="Tahoma"/>
                <w:snapToGrid w:val="0"/>
              </w:rPr>
              <w:t>(</w:t>
            </w:r>
            <w:r w:rsidRPr="00E00A30">
              <w:rPr>
                <w:rFonts w:ascii="Tahoma" w:hAnsi="Tahoma" w:cs="Tahoma"/>
                <w:snapToGrid w:val="0"/>
                <w:color w:val="000000"/>
              </w:rPr>
              <w:t>ime in priimek ter podpis odgovorne osebe naročnika</w:t>
            </w:r>
            <w:r w:rsidRPr="00E00A30">
              <w:rPr>
                <w:rFonts w:ascii="Tahoma" w:hAnsi="Tahoma" w:cs="Tahoma"/>
                <w:snapToGrid w:val="0"/>
              </w:rPr>
              <w:t>)</w:t>
            </w:r>
          </w:p>
        </w:tc>
      </w:tr>
    </w:tbl>
    <w:p w14:paraId="58A2963A" w14:textId="77777777" w:rsidR="000D26E0" w:rsidRPr="00E00A30" w:rsidRDefault="000D26E0" w:rsidP="000D26E0">
      <w:pPr>
        <w:keepNext/>
        <w:keepLines/>
        <w:tabs>
          <w:tab w:val="left" w:pos="567"/>
          <w:tab w:val="left" w:pos="851"/>
          <w:tab w:val="left" w:pos="993"/>
        </w:tabs>
        <w:suppressAutoHyphens/>
        <w:jc w:val="both"/>
        <w:rPr>
          <w:rFonts w:ascii="Tahoma" w:hAnsi="Tahoma" w:cs="Tahoma"/>
          <w:b/>
          <w:i/>
          <w:sz w:val="18"/>
          <w:szCs w:val="18"/>
          <w:lang w:eastAsia="ar-SA"/>
        </w:rPr>
      </w:pPr>
    </w:p>
    <w:p w14:paraId="706A10ED" w14:textId="4B46FA6E" w:rsidR="000D26E0" w:rsidRPr="00E00A30" w:rsidRDefault="000D26E0" w:rsidP="000D26E0">
      <w:pPr>
        <w:keepNext/>
        <w:keepLines/>
        <w:tabs>
          <w:tab w:val="left" w:pos="567"/>
          <w:tab w:val="left" w:pos="851"/>
          <w:tab w:val="left" w:pos="993"/>
        </w:tabs>
        <w:suppressAutoHyphens/>
        <w:jc w:val="both"/>
        <w:rPr>
          <w:rFonts w:ascii="Tahoma" w:hAnsi="Tahoma" w:cs="Tahoma"/>
          <w:i/>
          <w:sz w:val="18"/>
          <w:szCs w:val="18"/>
          <w:lang w:eastAsia="ar-SA"/>
        </w:rPr>
      </w:pPr>
      <w:r w:rsidRPr="00E00A30">
        <w:rPr>
          <w:rFonts w:ascii="Tahoma" w:hAnsi="Tahoma" w:cs="Tahoma"/>
          <w:b/>
          <w:i/>
          <w:sz w:val="18"/>
          <w:szCs w:val="18"/>
          <w:lang w:eastAsia="ar-SA"/>
        </w:rPr>
        <w:t>Navodilo</w:t>
      </w:r>
      <w:r w:rsidRPr="00E00A30">
        <w:rPr>
          <w:rFonts w:ascii="Tahoma" w:hAnsi="Tahoma" w:cs="Tahoma"/>
          <w:i/>
          <w:sz w:val="18"/>
          <w:szCs w:val="18"/>
          <w:lang w:eastAsia="ar-SA"/>
        </w:rPr>
        <w:t>: Obrazec se po potrebi kopira</w:t>
      </w:r>
    </w:p>
    <w:p w14:paraId="7D0222B4" w14:textId="4681FC10" w:rsidR="00A64271" w:rsidRPr="00E00A30" w:rsidRDefault="00A64271" w:rsidP="000D26E0">
      <w:pPr>
        <w:keepNext/>
        <w:keepLines/>
        <w:tabs>
          <w:tab w:val="left" w:pos="567"/>
          <w:tab w:val="left" w:pos="851"/>
          <w:tab w:val="left" w:pos="993"/>
        </w:tabs>
        <w:suppressAutoHyphens/>
        <w:jc w:val="both"/>
        <w:rPr>
          <w:rFonts w:ascii="Tahoma" w:hAnsi="Tahoma" w:cs="Tahoma"/>
          <w:i/>
          <w:sz w:val="18"/>
          <w:szCs w:val="18"/>
          <w:lang w:eastAsia="ar-SA"/>
        </w:rPr>
      </w:pPr>
    </w:p>
    <w:p w14:paraId="03AFD8EB" w14:textId="295D1EB1" w:rsidR="00A64271" w:rsidRPr="00E00A30" w:rsidRDefault="00A64271" w:rsidP="000D26E0">
      <w:pPr>
        <w:keepNext/>
        <w:keepLines/>
        <w:tabs>
          <w:tab w:val="left" w:pos="567"/>
          <w:tab w:val="left" w:pos="851"/>
          <w:tab w:val="left" w:pos="993"/>
        </w:tabs>
        <w:suppressAutoHyphens/>
        <w:jc w:val="both"/>
        <w:rPr>
          <w:rFonts w:ascii="Tahoma" w:hAnsi="Tahoma" w:cs="Tahoma"/>
          <w:i/>
          <w:sz w:val="18"/>
          <w:szCs w:val="18"/>
          <w:lang w:eastAsia="ar-SA"/>
        </w:rPr>
      </w:pPr>
    </w:p>
    <w:p w14:paraId="746F44B7" w14:textId="77777777" w:rsidR="00A64271" w:rsidRPr="00E00A30" w:rsidRDefault="00A64271" w:rsidP="000D26E0">
      <w:pPr>
        <w:keepNext/>
        <w:keepLines/>
        <w:tabs>
          <w:tab w:val="left" w:pos="567"/>
          <w:tab w:val="left" w:pos="851"/>
          <w:tab w:val="left" w:pos="993"/>
        </w:tabs>
        <w:suppressAutoHyphens/>
        <w:jc w:val="both"/>
        <w:rPr>
          <w:rFonts w:ascii="Tahoma" w:hAnsi="Tahoma" w:cs="Tahoma"/>
        </w:rPr>
      </w:pPr>
    </w:p>
    <w:p w14:paraId="3018367B" w14:textId="430B73AC" w:rsidR="000D26E0" w:rsidRPr="00E00A30" w:rsidRDefault="000D26E0" w:rsidP="000D26E0">
      <w:pPr>
        <w:keepNext/>
        <w:keepLines/>
        <w:rPr>
          <w:rFonts w:ascii="Tahoma" w:hAnsi="Tahoma" w:cs="Tahoma"/>
        </w:rPr>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D26E0" w:rsidRPr="00E00A30" w14:paraId="2D9BC24C" w14:textId="77777777" w:rsidTr="003C5C9B">
        <w:tc>
          <w:tcPr>
            <w:tcW w:w="8150" w:type="dxa"/>
            <w:tcBorders>
              <w:top w:val="single" w:sz="4" w:space="0" w:color="auto"/>
              <w:bottom w:val="single" w:sz="4" w:space="0" w:color="auto"/>
            </w:tcBorders>
          </w:tcPr>
          <w:p w14:paraId="2BEED331" w14:textId="77777777" w:rsidR="000D26E0" w:rsidRPr="00E00A30" w:rsidRDefault="000D26E0" w:rsidP="000D26E0">
            <w:pPr>
              <w:keepNext/>
              <w:keepLines/>
              <w:jc w:val="both"/>
              <w:rPr>
                <w:rFonts w:ascii="Tahoma" w:hAnsi="Tahoma" w:cs="Tahoma"/>
              </w:rPr>
            </w:pPr>
            <w:r w:rsidRPr="00E00A30">
              <w:rPr>
                <w:rFonts w:ascii="Tahoma" w:hAnsi="Tahoma" w:cs="Tahoma"/>
              </w:rPr>
              <w:t xml:space="preserve"> POTRDILO NAROČNIKA O OGLEDU OBJEKTA</w:t>
            </w:r>
          </w:p>
        </w:tc>
        <w:tc>
          <w:tcPr>
            <w:tcW w:w="1559" w:type="dxa"/>
            <w:tcBorders>
              <w:top w:val="single" w:sz="4" w:space="0" w:color="auto"/>
              <w:bottom w:val="single" w:sz="4" w:space="0" w:color="auto"/>
            </w:tcBorders>
          </w:tcPr>
          <w:p w14:paraId="0428D5B9" w14:textId="77777777" w:rsidR="000D26E0" w:rsidRPr="00E00A30" w:rsidRDefault="000D26E0" w:rsidP="000D26E0">
            <w:pPr>
              <w:keepNext/>
              <w:keepLines/>
              <w:jc w:val="both"/>
              <w:rPr>
                <w:rFonts w:ascii="Tahoma" w:hAnsi="Tahoma" w:cs="Tahoma"/>
                <w:b/>
                <w:i/>
              </w:rPr>
            </w:pPr>
            <w:r w:rsidRPr="00E00A30">
              <w:rPr>
                <w:rFonts w:ascii="Tahoma" w:hAnsi="Tahoma" w:cs="Tahoma"/>
                <w:b/>
                <w:i/>
              </w:rPr>
              <w:t>priloga 7</w:t>
            </w:r>
          </w:p>
        </w:tc>
      </w:tr>
    </w:tbl>
    <w:p w14:paraId="4B7997E7" w14:textId="77777777" w:rsidR="000D26E0" w:rsidRPr="00E00A30" w:rsidRDefault="000D26E0" w:rsidP="000D26E0">
      <w:pPr>
        <w:keepNext/>
        <w:keepLines/>
        <w:tabs>
          <w:tab w:val="left" w:pos="567"/>
          <w:tab w:val="num" w:pos="851"/>
          <w:tab w:val="left" w:pos="993"/>
        </w:tabs>
        <w:jc w:val="both"/>
        <w:rPr>
          <w:rFonts w:ascii="Tahoma" w:hAnsi="Tahoma" w:cs="Tahoma"/>
          <w:lang w:val="x-none"/>
        </w:rPr>
      </w:pPr>
    </w:p>
    <w:p w14:paraId="12C55EE6" w14:textId="77777777" w:rsidR="000D26E0" w:rsidRPr="00E00A30" w:rsidRDefault="000D26E0" w:rsidP="000D26E0">
      <w:pPr>
        <w:keepNext/>
        <w:keepLines/>
        <w:jc w:val="both"/>
        <w:rPr>
          <w:rFonts w:ascii="Tahoma" w:hAnsi="Tahoma" w:cs="Tahoma"/>
        </w:rPr>
      </w:pPr>
    </w:p>
    <w:p w14:paraId="38D65933" w14:textId="77777777" w:rsidR="000D26E0" w:rsidRPr="00E00A30" w:rsidRDefault="000D26E0" w:rsidP="000D26E0">
      <w:pPr>
        <w:keepNext/>
        <w:keepLines/>
        <w:jc w:val="both"/>
        <w:rPr>
          <w:rFonts w:ascii="Tahoma" w:hAnsi="Tahoma" w:cs="Tahoma"/>
        </w:rPr>
      </w:pPr>
      <w:r w:rsidRPr="00E00A30">
        <w:rPr>
          <w:rFonts w:ascii="Tahoma" w:hAnsi="Tahoma" w:cs="Tahoma"/>
        </w:rPr>
        <w:t xml:space="preserve">Kot gospodarski subjekt : </w:t>
      </w:r>
    </w:p>
    <w:p w14:paraId="1228C37C" w14:textId="77777777" w:rsidR="000D26E0" w:rsidRPr="00E00A30" w:rsidRDefault="000D26E0" w:rsidP="000D26E0">
      <w:pPr>
        <w:keepNext/>
        <w:keepLines/>
        <w:jc w:val="both"/>
        <w:rPr>
          <w:rFonts w:ascii="Tahoma" w:hAnsi="Tahoma" w:cs="Tahoma"/>
        </w:rPr>
      </w:pPr>
      <w:r w:rsidRPr="00E00A30">
        <w:rPr>
          <w:rFonts w:ascii="Tahoma" w:hAnsi="Tahoma" w:cs="Tahoma"/>
        </w:rPr>
        <w:t xml:space="preserve">_____________________________________________________________________________ </w:t>
      </w:r>
    </w:p>
    <w:p w14:paraId="40E02A3D" w14:textId="77777777" w:rsidR="000D26E0" w:rsidRPr="00E00A30" w:rsidRDefault="000D26E0" w:rsidP="000D26E0">
      <w:pPr>
        <w:keepNext/>
        <w:keepLines/>
        <w:jc w:val="both"/>
        <w:rPr>
          <w:rFonts w:ascii="Tahoma" w:hAnsi="Tahoma" w:cs="Tahoma"/>
        </w:rPr>
      </w:pPr>
      <w:r w:rsidRPr="00E00A30">
        <w:rPr>
          <w:rFonts w:ascii="Tahoma" w:hAnsi="Tahoma" w:cs="Tahoma"/>
        </w:rPr>
        <w:t>za izbiro izvajalca za javno naročilo:</w:t>
      </w:r>
    </w:p>
    <w:p w14:paraId="72C136DB" w14:textId="77777777" w:rsidR="000D26E0" w:rsidRPr="00E00A30" w:rsidRDefault="000D26E0" w:rsidP="000D26E0">
      <w:pPr>
        <w:keepNext/>
        <w:keepLines/>
        <w:jc w:val="both"/>
        <w:rPr>
          <w:rFonts w:ascii="Tahoma" w:hAnsi="Tahoma" w:cs="Tahoma"/>
        </w:rPr>
      </w:pPr>
    </w:p>
    <w:p w14:paraId="79626172" w14:textId="77777777" w:rsidR="000D26E0" w:rsidRPr="00E00A30" w:rsidRDefault="000D26E0" w:rsidP="000D26E0">
      <w:pPr>
        <w:keepNext/>
        <w:keepLines/>
        <w:jc w:val="both"/>
        <w:rPr>
          <w:rFonts w:ascii="Tahoma" w:hAnsi="Tahoma" w:cs="Tahoma"/>
        </w:rPr>
      </w:pPr>
    </w:p>
    <w:p w14:paraId="3B9542F0" w14:textId="53090B0A" w:rsidR="000D26E0" w:rsidRPr="00E00A30" w:rsidRDefault="00035C94" w:rsidP="000D26E0">
      <w:pPr>
        <w:keepNext/>
        <w:keepLines/>
        <w:jc w:val="both"/>
        <w:rPr>
          <w:rFonts w:ascii="Tahoma" w:hAnsi="Tahoma" w:cs="Tahoma"/>
        </w:rPr>
      </w:pPr>
      <w:r w:rsidRPr="00E00A30">
        <w:rPr>
          <w:rFonts w:ascii="Tahoma" w:hAnsi="Tahoma" w:cs="Tahoma"/>
          <w:b/>
        </w:rPr>
        <w:t>VKS-177/23 -</w:t>
      </w:r>
      <w:r w:rsidRPr="00E00A30">
        <w:rPr>
          <w:rFonts w:ascii="Tahoma" w:hAnsi="Tahoma" w:cs="Tahoma"/>
        </w:rPr>
        <w:t xml:space="preserve"> </w:t>
      </w:r>
      <w:r w:rsidRPr="00E00A30">
        <w:rPr>
          <w:rFonts w:ascii="Tahoma" w:hAnsi="Tahoma" w:cs="Tahoma"/>
          <w:b/>
        </w:rPr>
        <w:t>Dobava in vgradnja dveh transformatorjev v TP 135 na CČN</w:t>
      </w:r>
    </w:p>
    <w:p w14:paraId="6835CB8D" w14:textId="77777777" w:rsidR="000D26E0" w:rsidRPr="00E00A30" w:rsidRDefault="000D26E0" w:rsidP="000D26E0">
      <w:pPr>
        <w:keepNext/>
        <w:keepLines/>
        <w:jc w:val="both"/>
        <w:rPr>
          <w:rFonts w:ascii="Tahoma" w:hAnsi="Tahoma" w:cs="Tahoma"/>
        </w:rPr>
      </w:pPr>
    </w:p>
    <w:p w14:paraId="72CEBC4F" w14:textId="77777777" w:rsidR="000D26E0" w:rsidRPr="00E00A30" w:rsidRDefault="000D26E0" w:rsidP="000D26E0">
      <w:pPr>
        <w:keepNext/>
        <w:keepLines/>
        <w:jc w:val="both"/>
        <w:rPr>
          <w:rFonts w:ascii="Tahoma" w:hAnsi="Tahoma" w:cs="Tahoma"/>
        </w:rPr>
      </w:pPr>
    </w:p>
    <w:p w14:paraId="001B059C" w14:textId="77777777" w:rsidR="000D26E0" w:rsidRPr="00E00A30" w:rsidRDefault="000D26E0" w:rsidP="000D26E0">
      <w:pPr>
        <w:keepNext/>
        <w:keepLines/>
        <w:rPr>
          <w:rFonts w:ascii="Tahoma" w:hAnsi="Tahoma" w:cs="Tahoma"/>
        </w:rPr>
      </w:pPr>
      <w:r w:rsidRPr="00E00A30">
        <w:rPr>
          <w:rFonts w:ascii="Tahoma" w:hAnsi="Tahoma" w:cs="Tahoma"/>
        </w:rPr>
        <w:t>prilagamo potrdilo naročnik o ogledu objekta.</w:t>
      </w:r>
    </w:p>
    <w:p w14:paraId="27B2DC28" w14:textId="77777777" w:rsidR="000D26E0" w:rsidRPr="00E00A30" w:rsidRDefault="000D26E0" w:rsidP="000D26E0">
      <w:pPr>
        <w:keepNext/>
        <w:keepLines/>
        <w:jc w:val="both"/>
        <w:rPr>
          <w:rFonts w:ascii="Tahoma" w:hAnsi="Tahoma" w:cs="Tahoma"/>
        </w:rPr>
      </w:pPr>
    </w:p>
    <w:p w14:paraId="13B4C400" w14:textId="77777777" w:rsidR="000D26E0" w:rsidRPr="00E00A30" w:rsidRDefault="000D26E0" w:rsidP="000D26E0">
      <w:pPr>
        <w:keepNext/>
        <w:keepLines/>
        <w:jc w:val="both"/>
        <w:rPr>
          <w:rFonts w:ascii="Tahoma" w:hAnsi="Tahoma" w:cs="Tahoma"/>
        </w:rPr>
      </w:pPr>
    </w:p>
    <w:p w14:paraId="18CFF138" w14:textId="76CF4EA0" w:rsidR="000D26E0" w:rsidRPr="00E00A30" w:rsidRDefault="000D26E0" w:rsidP="000D26E0">
      <w:pPr>
        <w:keepNext/>
        <w:keepLines/>
        <w:jc w:val="both"/>
        <w:rPr>
          <w:rFonts w:ascii="Tahoma" w:hAnsi="Tahoma" w:cs="Tahoma"/>
        </w:rPr>
      </w:pPr>
      <w:r w:rsidRPr="00E00A30">
        <w:rPr>
          <w:rFonts w:ascii="Tahoma" w:hAnsi="Tahoma" w:cs="Tahoma"/>
        </w:rPr>
        <w:t>Na osnovi zahteve iz razpis</w:t>
      </w:r>
      <w:r w:rsidR="00B10935" w:rsidRPr="00E00A30">
        <w:rPr>
          <w:rFonts w:ascii="Tahoma" w:hAnsi="Tahoma" w:cs="Tahoma"/>
        </w:rPr>
        <w:t>ne dokumentacije št. VKS-177/23</w:t>
      </w:r>
      <w:r w:rsidRPr="00E00A30">
        <w:rPr>
          <w:rFonts w:ascii="Tahoma" w:hAnsi="Tahoma" w:cs="Tahoma"/>
        </w:rPr>
        <w:t xml:space="preserve"> potrjujemo, da se je predstavnik(ca) gospodarskega subjekta ____________________________________________ </w:t>
      </w:r>
      <w:r w:rsidRPr="00E00A30">
        <w:rPr>
          <w:rFonts w:ascii="Tahoma" w:hAnsi="Tahoma" w:cs="Tahoma"/>
          <w:sz w:val="18"/>
        </w:rPr>
        <w:t>(</w:t>
      </w:r>
      <w:r w:rsidRPr="00BE7322">
        <w:rPr>
          <w:rFonts w:ascii="Tahoma" w:hAnsi="Tahoma" w:cs="Tahoma"/>
        </w:rPr>
        <w:t>ime, priimek</w:t>
      </w:r>
      <w:r w:rsidRPr="00E00A30">
        <w:rPr>
          <w:rFonts w:ascii="Tahoma" w:hAnsi="Tahoma" w:cs="Tahoma"/>
          <w:sz w:val="18"/>
        </w:rPr>
        <w:t>)</w:t>
      </w:r>
      <w:r w:rsidRPr="00E00A30">
        <w:rPr>
          <w:rFonts w:ascii="Tahoma" w:hAnsi="Tahoma" w:cs="Tahoma"/>
        </w:rPr>
        <w:t xml:space="preserve">, ki je na sestanku predložil(a) ustrezno pooblastilo dne …………………………… ob ……… uri udeležil(a) sestanka in terenskega ogleda na lokaciji naročnika </w:t>
      </w:r>
      <w:r w:rsidR="00461FA4" w:rsidRPr="00E00A30">
        <w:rPr>
          <w:rFonts w:ascii="Tahoma" w:hAnsi="Tahoma" w:cs="Tahoma"/>
        </w:rPr>
        <w:t>Cesta v Prod 100</w:t>
      </w:r>
      <w:r w:rsidRPr="00E00A30">
        <w:rPr>
          <w:rFonts w:ascii="Tahoma" w:hAnsi="Tahoma" w:cs="Tahoma"/>
        </w:rPr>
        <w:t>,</w:t>
      </w:r>
      <w:r w:rsidR="00461FA4" w:rsidRPr="00E00A30">
        <w:rPr>
          <w:rFonts w:ascii="Tahoma" w:hAnsi="Tahoma" w:cs="Tahoma"/>
        </w:rPr>
        <w:t xml:space="preserve"> 1000</w:t>
      </w:r>
      <w:r w:rsidRPr="00E00A30">
        <w:rPr>
          <w:rFonts w:ascii="Tahoma" w:hAnsi="Tahoma" w:cs="Tahoma"/>
        </w:rPr>
        <w:t xml:space="preserve"> Ljubljana</w:t>
      </w:r>
      <w:r w:rsidRPr="00E00A30">
        <w:rPr>
          <w:rFonts w:ascii="Tahoma" w:hAnsi="Tahoma" w:cs="Tahoma"/>
          <w:iCs/>
          <w:color w:val="000000"/>
        </w:rPr>
        <w:t>.</w:t>
      </w:r>
    </w:p>
    <w:p w14:paraId="7C65B42D" w14:textId="77777777" w:rsidR="000D26E0" w:rsidRPr="00E00A30" w:rsidRDefault="000D26E0" w:rsidP="000D26E0">
      <w:pPr>
        <w:keepNext/>
        <w:keepLines/>
        <w:jc w:val="both"/>
        <w:rPr>
          <w:rFonts w:ascii="Tahoma" w:hAnsi="Tahoma" w:cs="Tahoma"/>
        </w:rPr>
      </w:pPr>
    </w:p>
    <w:p w14:paraId="64BE2372" w14:textId="77777777" w:rsidR="000D26E0" w:rsidRPr="00E00A30" w:rsidRDefault="000D26E0" w:rsidP="000D26E0">
      <w:pPr>
        <w:keepNext/>
        <w:keepLines/>
        <w:jc w:val="both"/>
        <w:rPr>
          <w:rFonts w:ascii="Tahoma" w:hAnsi="Tahoma" w:cs="Tahoma"/>
        </w:rPr>
      </w:pPr>
    </w:p>
    <w:p w14:paraId="6D62CB6A" w14:textId="77777777" w:rsidR="000D26E0" w:rsidRPr="00E00A30" w:rsidRDefault="000D26E0" w:rsidP="000D26E0">
      <w:pPr>
        <w:keepNext/>
        <w:keepLines/>
        <w:jc w:val="both"/>
        <w:rPr>
          <w:rFonts w:ascii="Tahoma" w:hAnsi="Tahoma" w:cs="Tahoma"/>
        </w:rPr>
      </w:pPr>
    </w:p>
    <w:p w14:paraId="02229D25" w14:textId="77777777" w:rsidR="000D26E0" w:rsidRPr="00E00A30" w:rsidRDefault="000D26E0" w:rsidP="000D26E0">
      <w:pPr>
        <w:keepNext/>
        <w:keepLines/>
        <w:jc w:val="both"/>
        <w:rPr>
          <w:rFonts w:ascii="Tahoma" w:hAnsi="Tahoma" w:cs="Tahoma"/>
        </w:rPr>
      </w:pPr>
    </w:p>
    <w:p w14:paraId="04F33CD5" w14:textId="77777777" w:rsidR="000D26E0" w:rsidRPr="00E00A30" w:rsidRDefault="000D26E0" w:rsidP="000D26E0">
      <w:pPr>
        <w:keepNext/>
        <w:keepLines/>
        <w:jc w:val="both"/>
        <w:rPr>
          <w:rFonts w:ascii="Tahoma" w:hAnsi="Tahoma" w:cs="Tahoma"/>
        </w:rPr>
      </w:pPr>
    </w:p>
    <w:p w14:paraId="02716731" w14:textId="77777777" w:rsidR="000D26E0" w:rsidRPr="00E00A30" w:rsidRDefault="000D26E0" w:rsidP="000D26E0">
      <w:pPr>
        <w:keepNext/>
        <w:keepLines/>
        <w:jc w:val="both"/>
        <w:rPr>
          <w:rFonts w:ascii="Tahoma" w:hAnsi="Tahoma" w:cs="Tahoma"/>
        </w:rPr>
      </w:pPr>
    </w:p>
    <w:p w14:paraId="5390628F" w14:textId="77777777" w:rsidR="000D26E0" w:rsidRPr="00E00A30" w:rsidRDefault="000D26E0" w:rsidP="000D26E0">
      <w:pPr>
        <w:keepNext/>
        <w:keepLines/>
        <w:jc w:val="both"/>
        <w:rPr>
          <w:rFonts w:ascii="Tahoma" w:hAnsi="Tahoma" w:cs="Tahoma"/>
        </w:rPr>
      </w:pPr>
    </w:p>
    <w:p w14:paraId="6521F97E" w14:textId="77777777" w:rsidR="000D26E0" w:rsidRPr="00E00A30" w:rsidRDefault="000D26E0" w:rsidP="000D26E0">
      <w:pPr>
        <w:keepNext/>
        <w:keepLines/>
        <w:jc w:val="both"/>
        <w:rPr>
          <w:rFonts w:ascii="Tahoma" w:hAnsi="Tahoma" w:cs="Tahoma"/>
        </w:rPr>
      </w:pPr>
    </w:p>
    <w:p w14:paraId="636D5626" w14:textId="77777777" w:rsidR="000D26E0" w:rsidRPr="00E00A30" w:rsidRDefault="000D26E0" w:rsidP="000D26E0">
      <w:pPr>
        <w:keepNext/>
        <w:keepLines/>
        <w:jc w:val="both"/>
        <w:rPr>
          <w:rFonts w:ascii="Tahoma" w:hAnsi="Tahoma" w:cs="Tahoma"/>
        </w:rPr>
      </w:pPr>
    </w:p>
    <w:p w14:paraId="748EE7E9" w14:textId="77777777" w:rsidR="000D26E0" w:rsidRPr="00E00A30" w:rsidRDefault="000D26E0" w:rsidP="000D26E0">
      <w:pPr>
        <w:keepNext/>
        <w:keepLines/>
        <w:jc w:val="both"/>
        <w:rPr>
          <w:rFonts w:ascii="Tahoma" w:hAnsi="Tahoma" w:cs="Tahoma"/>
        </w:rPr>
      </w:pPr>
    </w:p>
    <w:p w14:paraId="2963DC5E" w14:textId="77777777" w:rsidR="000D26E0" w:rsidRPr="00E00A30" w:rsidRDefault="000D26E0" w:rsidP="000D26E0">
      <w:pPr>
        <w:keepNext/>
        <w:keepLines/>
        <w:jc w:val="both"/>
        <w:rPr>
          <w:rFonts w:ascii="Tahoma" w:hAnsi="Tahoma" w:cs="Tahoma"/>
        </w:rPr>
      </w:pPr>
    </w:p>
    <w:p w14:paraId="7709CC66" w14:textId="77777777" w:rsidR="000D26E0" w:rsidRPr="00E00A30" w:rsidRDefault="000D26E0" w:rsidP="000D26E0">
      <w:pPr>
        <w:keepNext/>
        <w:keepLines/>
        <w:jc w:val="both"/>
        <w:rPr>
          <w:rFonts w:ascii="Tahoma" w:hAnsi="Tahoma" w:cs="Tahoma"/>
        </w:rPr>
      </w:pPr>
    </w:p>
    <w:p w14:paraId="4DF3657B" w14:textId="77777777" w:rsidR="000D26E0" w:rsidRPr="00E00A30" w:rsidRDefault="000D26E0" w:rsidP="000D26E0">
      <w:pPr>
        <w:keepNext/>
        <w:keepLines/>
        <w:jc w:val="both"/>
        <w:rPr>
          <w:rFonts w:ascii="Tahoma" w:hAnsi="Tahoma" w:cs="Tahoma"/>
        </w:rPr>
      </w:pPr>
    </w:p>
    <w:p w14:paraId="0D89066A" w14:textId="77777777" w:rsidR="000D26E0" w:rsidRPr="00E00A30" w:rsidRDefault="000D26E0" w:rsidP="000D26E0">
      <w:pPr>
        <w:keepNext/>
        <w:keepLines/>
        <w:jc w:val="both"/>
        <w:rPr>
          <w:rFonts w:ascii="Tahoma" w:hAnsi="Tahoma" w:cs="Tahoma"/>
        </w:rPr>
      </w:pPr>
    </w:p>
    <w:p w14:paraId="5CC7C51B" w14:textId="77777777" w:rsidR="000D26E0" w:rsidRPr="00E00A30" w:rsidRDefault="000D26E0" w:rsidP="000D26E0">
      <w:pPr>
        <w:keepNext/>
        <w:keepLines/>
        <w:jc w:val="both"/>
        <w:rPr>
          <w:rFonts w:ascii="Tahoma" w:hAnsi="Tahoma" w:cs="Tahoma"/>
        </w:rPr>
      </w:pPr>
    </w:p>
    <w:p w14:paraId="76E18A47" w14:textId="77777777" w:rsidR="000D26E0" w:rsidRPr="00E00A30" w:rsidRDefault="000D26E0" w:rsidP="000D26E0">
      <w:pPr>
        <w:keepNext/>
        <w:keepLines/>
        <w:jc w:val="both"/>
        <w:rPr>
          <w:rFonts w:ascii="Tahoma" w:hAnsi="Tahoma" w:cs="Tahoma"/>
        </w:rPr>
      </w:pPr>
    </w:p>
    <w:p w14:paraId="4582AE18" w14:textId="77777777" w:rsidR="000D26E0" w:rsidRPr="00E00A30" w:rsidRDefault="000D26E0" w:rsidP="000D26E0">
      <w:pPr>
        <w:keepNext/>
        <w:keepLines/>
        <w:jc w:val="both"/>
        <w:rPr>
          <w:rFonts w:ascii="Tahoma" w:hAnsi="Tahoma" w:cs="Tahoma"/>
          <w:snapToGrid w:val="0"/>
          <w:color w:val="000000"/>
        </w:rPr>
      </w:pPr>
    </w:p>
    <w:p w14:paraId="415DA290" w14:textId="77777777" w:rsidR="000D26E0" w:rsidRPr="00E00A30" w:rsidRDefault="000D26E0" w:rsidP="000D26E0">
      <w:pPr>
        <w:keepNext/>
        <w:keepLines/>
        <w:jc w:val="both"/>
        <w:rPr>
          <w:rFonts w:ascii="Tahoma" w:hAnsi="Tahoma" w:cs="Tahoma"/>
          <w:b/>
          <w:i/>
          <w:color w:val="000000"/>
          <w:u w:val="single"/>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0D26E0" w:rsidRPr="00E00A30" w14:paraId="5BB926EC" w14:textId="77777777" w:rsidTr="003C5C9B">
        <w:trPr>
          <w:trHeight w:val="235"/>
        </w:trPr>
        <w:tc>
          <w:tcPr>
            <w:tcW w:w="3401" w:type="dxa"/>
            <w:tcBorders>
              <w:top w:val="nil"/>
              <w:left w:val="nil"/>
              <w:bottom w:val="single" w:sz="4" w:space="0" w:color="auto"/>
              <w:right w:val="nil"/>
            </w:tcBorders>
            <w:hideMark/>
          </w:tcPr>
          <w:p w14:paraId="403251F8" w14:textId="77777777" w:rsidR="000D26E0" w:rsidRPr="00E00A30" w:rsidRDefault="000D26E0" w:rsidP="000D26E0">
            <w:pPr>
              <w:keepNext/>
              <w:keepLines/>
              <w:jc w:val="both"/>
              <w:rPr>
                <w:rFonts w:ascii="Tahoma" w:hAnsi="Tahoma" w:cs="Tahoma"/>
                <w:snapToGrid w:val="0"/>
                <w:color w:val="000000"/>
              </w:rPr>
            </w:pPr>
          </w:p>
        </w:tc>
        <w:tc>
          <w:tcPr>
            <w:tcW w:w="2978" w:type="dxa"/>
          </w:tcPr>
          <w:p w14:paraId="657F60E5" w14:textId="77777777" w:rsidR="000D26E0" w:rsidRPr="00E00A30" w:rsidRDefault="000D26E0" w:rsidP="000D26E0">
            <w:pPr>
              <w:keepNext/>
              <w:keepLines/>
              <w:jc w:val="center"/>
              <w:rPr>
                <w:rFonts w:ascii="Tahoma" w:hAnsi="Tahoma" w:cs="Tahoma"/>
                <w:snapToGrid w:val="0"/>
                <w:color w:val="000000"/>
              </w:rPr>
            </w:pPr>
          </w:p>
        </w:tc>
        <w:tc>
          <w:tcPr>
            <w:tcW w:w="3116" w:type="dxa"/>
            <w:tcBorders>
              <w:top w:val="nil"/>
              <w:left w:val="nil"/>
              <w:bottom w:val="single" w:sz="4" w:space="0" w:color="auto"/>
              <w:right w:val="nil"/>
            </w:tcBorders>
          </w:tcPr>
          <w:p w14:paraId="62B52E2C"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5DD99E88" w14:textId="77777777" w:rsidTr="003C5C9B">
        <w:trPr>
          <w:trHeight w:val="235"/>
        </w:trPr>
        <w:tc>
          <w:tcPr>
            <w:tcW w:w="3401" w:type="dxa"/>
            <w:tcBorders>
              <w:top w:val="single" w:sz="4" w:space="0" w:color="auto"/>
              <w:left w:val="nil"/>
              <w:right w:val="nil"/>
            </w:tcBorders>
            <w:hideMark/>
          </w:tcPr>
          <w:p w14:paraId="69171CE0"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(podpis predstavnika gospodarskega subjekta)</w:t>
            </w:r>
          </w:p>
        </w:tc>
        <w:tc>
          <w:tcPr>
            <w:tcW w:w="2978" w:type="dxa"/>
            <w:hideMark/>
          </w:tcPr>
          <w:p w14:paraId="36BBA1DB" w14:textId="77777777" w:rsidR="000D26E0" w:rsidRPr="00E00A30" w:rsidRDefault="000D26E0" w:rsidP="000D26E0">
            <w:pPr>
              <w:keepNext/>
              <w:keepLines/>
              <w:jc w:val="center"/>
              <w:rPr>
                <w:rFonts w:ascii="Tahoma" w:hAnsi="Tahoma" w:cs="Tahoma"/>
                <w:snapToGrid w:val="0"/>
                <w:color w:val="000000"/>
              </w:rPr>
            </w:pPr>
          </w:p>
        </w:tc>
        <w:tc>
          <w:tcPr>
            <w:tcW w:w="3116" w:type="dxa"/>
            <w:tcBorders>
              <w:top w:val="single" w:sz="4" w:space="0" w:color="auto"/>
              <w:left w:val="nil"/>
              <w:right w:val="nil"/>
            </w:tcBorders>
            <w:hideMark/>
          </w:tcPr>
          <w:p w14:paraId="573D1849"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(podpis predstavnika naročnika)</w:t>
            </w:r>
          </w:p>
        </w:tc>
      </w:tr>
      <w:tr w:rsidR="000D26E0" w:rsidRPr="00E00A30" w14:paraId="7F7A3B85" w14:textId="77777777" w:rsidTr="003C5C9B">
        <w:trPr>
          <w:trHeight w:val="235"/>
        </w:trPr>
        <w:tc>
          <w:tcPr>
            <w:tcW w:w="3401" w:type="dxa"/>
            <w:tcBorders>
              <w:left w:val="nil"/>
              <w:right w:val="nil"/>
            </w:tcBorders>
          </w:tcPr>
          <w:p w14:paraId="00A3A479" w14:textId="77777777" w:rsidR="000D26E0" w:rsidRPr="00E00A30" w:rsidRDefault="000D26E0" w:rsidP="000D26E0">
            <w:pPr>
              <w:keepNext/>
              <w:keepLines/>
              <w:jc w:val="center"/>
              <w:rPr>
                <w:rFonts w:ascii="Tahoma" w:hAnsi="Tahoma" w:cs="Tahoma"/>
                <w:snapToGrid w:val="0"/>
                <w:color w:val="000000"/>
              </w:rPr>
            </w:pPr>
          </w:p>
          <w:p w14:paraId="20E95A00" w14:textId="77777777" w:rsidR="000D26E0" w:rsidRPr="00E00A30" w:rsidRDefault="000D26E0" w:rsidP="000D26E0">
            <w:pPr>
              <w:keepNext/>
              <w:keepLines/>
              <w:jc w:val="center"/>
              <w:rPr>
                <w:rFonts w:ascii="Tahoma" w:hAnsi="Tahoma" w:cs="Tahoma"/>
                <w:snapToGrid w:val="0"/>
                <w:color w:val="000000"/>
              </w:rPr>
            </w:pPr>
          </w:p>
          <w:p w14:paraId="332E73A4" w14:textId="77777777" w:rsidR="000D26E0" w:rsidRPr="00E00A30" w:rsidRDefault="000D26E0" w:rsidP="000D26E0">
            <w:pPr>
              <w:keepNext/>
              <w:keepLines/>
              <w:jc w:val="center"/>
              <w:rPr>
                <w:rFonts w:ascii="Tahoma" w:hAnsi="Tahoma" w:cs="Tahoma"/>
                <w:snapToGrid w:val="0"/>
                <w:color w:val="000000"/>
              </w:rPr>
            </w:pPr>
          </w:p>
        </w:tc>
        <w:tc>
          <w:tcPr>
            <w:tcW w:w="2978" w:type="dxa"/>
          </w:tcPr>
          <w:p w14:paraId="18171E0E"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 naročnika</w:t>
            </w:r>
          </w:p>
        </w:tc>
        <w:tc>
          <w:tcPr>
            <w:tcW w:w="3116" w:type="dxa"/>
            <w:tcBorders>
              <w:left w:val="nil"/>
              <w:right w:val="nil"/>
            </w:tcBorders>
          </w:tcPr>
          <w:p w14:paraId="49E8B525" w14:textId="77777777" w:rsidR="000D26E0" w:rsidRPr="00E00A30" w:rsidRDefault="000D26E0" w:rsidP="000D26E0">
            <w:pPr>
              <w:keepNext/>
              <w:keepLines/>
              <w:jc w:val="center"/>
              <w:rPr>
                <w:rFonts w:ascii="Tahoma" w:hAnsi="Tahoma" w:cs="Tahoma"/>
                <w:snapToGrid w:val="0"/>
                <w:color w:val="000000"/>
              </w:rPr>
            </w:pPr>
          </w:p>
        </w:tc>
      </w:tr>
    </w:tbl>
    <w:p w14:paraId="0F4A5534" w14:textId="77777777" w:rsidR="000D26E0" w:rsidRPr="00E00A30" w:rsidRDefault="000D26E0" w:rsidP="000D26E0">
      <w:pPr>
        <w:keepNext/>
        <w:keepLines/>
        <w:rPr>
          <w:rFonts w:ascii="Tahoma" w:hAnsi="Tahoma" w:cs="Tahoma"/>
        </w:rPr>
      </w:pPr>
      <w:r w:rsidRPr="00E00A30">
        <w:rPr>
          <w:rFonts w:ascii="Tahoma" w:hAnsi="Tahoma" w:cs="Tahoma"/>
        </w:rPr>
        <w:br w:type="page"/>
      </w:r>
    </w:p>
    <w:p w14:paraId="31B37758" w14:textId="77777777" w:rsidR="000D26E0" w:rsidRPr="00E00A30" w:rsidRDefault="000D26E0" w:rsidP="000D26E0">
      <w:pPr>
        <w:keepNext/>
        <w:keepLines/>
        <w:jc w:val="both"/>
        <w:rPr>
          <w:rFonts w:ascii="Tahoma" w:hAnsi="Tahoma" w:cs="Tahoma"/>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D26E0" w:rsidRPr="00E00A30" w14:paraId="130DC953" w14:textId="77777777" w:rsidTr="003C5C9B">
        <w:tc>
          <w:tcPr>
            <w:tcW w:w="8008" w:type="dxa"/>
            <w:tcBorders>
              <w:top w:val="single" w:sz="4" w:space="0" w:color="auto"/>
              <w:bottom w:val="single" w:sz="4" w:space="0" w:color="auto"/>
            </w:tcBorders>
          </w:tcPr>
          <w:p w14:paraId="4CF6416F" w14:textId="77777777" w:rsidR="000D26E0" w:rsidRPr="00E00A30" w:rsidRDefault="000D26E0" w:rsidP="000D26E0">
            <w:pPr>
              <w:keepNext/>
              <w:keepLines/>
              <w:jc w:val="both"/>
              <w:rPr>
                <w:rFonts w:ascii="Tahoma" w:hAnsi="Tahoma" w:cs="Tahoma"/>
              </w:rPr>
            </w:pPr>
            <w:r w:rsidRPr="00E00A30">
              <w:rPr>
                <w:rFonts w:ascii="Tahoma" w:hAnsi="Tahoma" w:cs="Tahoma"/>
              </w:rPr>
              <w:br w:type="page"/>
            </w:r>
            <w:r w:rsidRPr="00E00A30">
              <w:rPr>
                <w:rFonts w:ascii="Tahoma" w:hAnsi="Tahoma" w:cs="Tahoma"/>
              </w:rPr>
              <w:br w:type="page"/>
              <w:t>ZAGOTAVLJANJE VARNOSTI IN ZDRAVJA PRI DELU</w:t>
            </w:r>
          </w:p>
        </w:tc>
        <w:tc>
          <w:tcPr>
            <w:tcW w:w="1418" w:type="dxa"/>
            <w:tcBorders>
              <w:top w:val="single" w:sz="4" w:space="0" w:color="auto"/>
              <w:bottom w:val="single" w:sz="4" w:space="0" w:color="auto"/>
            </w:tcBorders>
          </w:tcPr>
          <w:p w14:paraId="1E3930B1" w14:textId="77777777" w:rsidR="000D26E0" w:rsidRPr="00E00A30" w:rsidRDefault="000D26E0" w:rsidP="000D26E0">
            <w:pPr>
              <w:keepNext/>
              <w:keepLines/>
              <w:jc w:val="both"/>
              <w:rPr>
                <w:rFonts w:ascii="Tahoma" w:hAnsi="Tahoma" w:cs="Tahoma"/>
                <w:b/>
                <w:i/>
              </w:rPr>
            </w:pPr>
            <w:r w:rsidRPr="00E00A30">
              <w:rPr>
                <w:rFonts w:ascii="Tahoma" w:hAnsi="Tahoma" w:cs="Tahoma"/>
                <w:b/>
                <w:i/>
              </w:rPr>
              <w:t>Priloga 8</w:t>
            </w:r>
          </w:p>
        </w:tc>
      </w:tr>
    </w:tbl>
    <w:p w14:paraId="12F13286" w14:textId="77777777" w:rsidR="000D26E0" w:rsidRPr="00E00A30" w:rsidRDefault="000D26E0" w:rsidP="000D26E0">
      <w:pPr>
        <w:keepNext/>
        <w:keepLines/>
        <w:tabs>
          <w:tab w:val="left" w:pos="993"/>
        </w:tabs>
        <w:ind w:left="993" w:hanging="993"/>
        <w:jc w:val="both"/>
        <w:rPr>
          <w:rFonts w:ascii="Tahoma" w:hAnsi="Tahoma" w:cs="Tahoma"/>
          <w:sz w:val="18"/>
        </w:rPr>
      </w:pPr>
    </w:p>
    <w:p w14:paraId="4A2BE917" w14:textId="77777777" w:rsidR="000D26E0" w:rsidRPr="00E00A30" w:rsidRDefault="000D26E0" w:rsidP="000D26E0">
      <w:pPr>
        <w:keepNext/>
        <w:keepLines/>
        <w:jc w:val="both"/>
        <w:rPr>
          <w:rFonts w:ascii="Tahoma" w:hAnsi="Tahoma" w:cs="Tahoma"/>
        </w:rPr>
      </w:pPr>
    </w:p>
    <w:p w14:paraId="1199E9DB" w14:textId="77777777" w:rsidR="000D26E0" w:rsidRPr="00E00A30" w:rsidRDefault="000D26E0" w:rsidP="000D26E0">
      <w:pPr>
        <w:keepNext/>
        <w:keepLines/>
        <w:jc w:val="both"/>
        <w:rPr>
          <w:rFonts w:ascii="Tahoma" w:hAnsi="Tahoma" w:cs="Tahoma"/>
          <w:sz w:val="18"/>
          <w:szCs w:val="16"/>
        </w:rPr>
      </w:pPr>
    </w:p>
    <w:p w14:paraId="58AD2982" w14:textId="77777777" w:rsidR="000D26E0" w:rsidRPr="00E00A30" w:rsidRDefault="000D26E0" w:rsidP="000D26E0">
      <w:pPr>
        <w:keepNext/>
        <w:keepLines/>
        <w:jc w:val="both"/>
        <w:rPr>
          <w:rFonts w:ascii="Tahoma" w:hAnsi="Tahoma" w:cs="Tahoma"/>
        </w:rPr>
      </w:pPr>
      <w:r w:rsidRPr="00E00A30">
        <w:rPr>
          <w:rFonts w:ascii="Tahoma" w:hAnsi="Tahoma" w:cs="Tahoma"/>
        </w:rPr>
        <w:t>Kot ponudnik: _________________________________________________________________ za izbiro izvajalca za javno naročilo:</w:t>
      </w:r>
    </w:p>
    <w:p w14:paraId="061E4DDA" w14:textId="77777777" w:rsidR="000D26E0" w:rsidRPr="00E00A30" w:rsidRDefault="000D26E0" w:rsidP="000D26E0">
      <w:pPr>
        <w:keepNext/>
        <w:keepLines/>
        <w:jc w:val="both"/>
        <w:rPr>
          <w:rFonts w:ascii="Tahoma" w:hAnsi="Tahoma" w:cs="Tahoma"/>
        </w:rPr>
      </w:pPr>
    </w:p>
    <w:p w14:paraId="54BAE45B" w14:textId="186FB4E8" w:rsidR="000D26E0" w:rsidRPr="00E00A30" w:rsidRDefault="00B10935" w:rsidP="000D26E0">
      <w:pPr>
        <w:keepNext/>
        <w:keepLines/>
        <w:jc w:val="both"/>
        <w:rPr>
          <w:rFonts w:ascii="Tahoma" w:hAnsi="Tahoma" w:cs="Tahoma"/>
          <w:b/>
        </w:rPr>
      </w:pPr>
      <w:r w:rsidRPr="00E00A30">
        <w:rPr>
          <w:rFonts w:ascii="Tahoma" w:hAnsi="Tahoma" w:cs="Tahoma"/>
          <w:b/>
          <w:noProof/>
        </w:rPr>
        <w:t>VKS-177/23 - Dobava in vgradnja dveh transformatorjev v TP 135 na CČN</w:t>
      </w:r>
    </w:p>
    <w:p w14:paraId="20D75B77" w14:textId="77777777" w:rsidR="000D26E0" w:rsidRPr="00E00A30" w:rsidRDefault="000D26E0" w:rsidP="000D26E0">
      <w:pPr>
        <w:keepNext/>
        <w:keepLines/>
        <w:jc w:val="both"/>
        <w:rPr>
          <w:rFonts w:ascii="Tahoma" w:hAnsi="Tahoma" w:cs="Tahoma"/>
          <w:b/>
        </w:rPr>
      </w:pPr>
    </w:p>
    <w:p w14:paraId="00DCA6FF" w14:textId="77777777" w:rsidR="000D26E0" w:rsidRPr="00E00A30" w:rsidRDefault="000D26E0" w:rsidP="000D26E0">
      <w:pPr>
        <w:keepNext/>
        <w:keepLines/>
        <w:jc w:val="center"/>
        <w:rPr>
          <w:rFonts w:ascii="Tahoma" w:hAnsi="Tahoma" w:cs="Tahoma"/>
          <w:b/>
        </w:rPr>
      </w:pPr>
      <w:r w:rsidRPr="00E00A30">
        <w:rPr>
          <w:rFonts w:ascii="Tahoma" w:hAnsi="Tahoma" w:cs="Tahoma"/>
          <w:b/>
        </w:rPr>
        <w:t>IZJAVLJAMO</w:t>
      </w:r>
    </w:p>
    <w:p w14:paraId="2BFF320B" w14:textId="77777777" w:rsidR="000D26E0" w:rsidRPr="00E00A30" w:rsidRDefault="000D26E0" w:rsidP="000D26E0">
      <w:pPr>
        <w:keepNext/>
        <w:keepLines/>
        <w:jc w:val="both"/>
        <w:rPr>
          <w:rFonts w:ascii="Tahoma" w:hAnsi="Tahoma" w:cs="Tahoma"/>
        </w:rPr>
      </w:pPr>
    </w:p>
    <w:p w14:paraId="782FACAE" w14:textId="77777777" w:rsidR="000D26E0" w:rsidRPr="00E00A30" w:rsidRDefault="000D26E0" w:rsidP="000D26E0">
      <w:pPr>
        <w:keepNext/>
        <w:keepLines/>
        <w:jc w:val="both"/>
        <w:rPr>
          <w:rFonts w:ascii="Tahoma" w:hAnsi="Tahoma" w:cs="Tahoma"/>
        </w:rPr>
      </w:pPr>
      <w:r w:rsidRPr="00E00A30">
        <w:rPr>
          <w:rFonts w:ascii="Tahoma" w:hAnsi="Tahoma" w:cs="Tahoma"/>
        </w:rPr>
        <w:t>Da se zavezujemo, da bomo dosledno upoštevali določbe iz razpisne dokumentacije, točka</w:t>
      </w:r>
      <w:r w:rsidRPr="00E00A30">
        <w:rPr>
          <w:rFonts w:ascii="Tahoma" w:hAnsi="Tahoma" w:cs="Tahoma"/>
          <w:strike/>
        </w:rPr>
        <w:t xml:space="preserve"> </w:t>
      </w:r>
      <w:r w:rsidRPr="00E00A30">
        <w:rPr>
          <w:rFonts w:ascii="Tahoma" w:hAnsi="Tahoma" w:cs="Tahoma"/>
        </w:rPr>
        <w:t>4. Zahteve iz varstva pri delu in požarnega varstva glede:</w:t>
      </w:r>
    </w:p>
    <w:p w14:paraId="58008F00" w14:textId="77777777" w:rsidR="000D26E0" w:rsidRPr="00E00A30" w:rsidRDefault="000D26E0" w:rsidP="000D26E0">
      <w:pPr>
        <w:keepNext/>
        <w:keepLines/>
        <w:numPr>
          <w:ilvl w:val="0"/>
          <w:numId w:val="36"/>
        </w:numPr>
        <w:ind w:left="426" w:hanging="426"/>
        <w:jc w:val="both"/>
        <w:rPr>
          <w:rFonts w:ascii="Tahoma" w:hAnsi="Tahoma" w:cs="Tahoma"/>
        </w:rPr>
      </w:pPr>
      <w:r w:rsidRPr="00E00A30">
        <w:rPr>
          <w:rFonts w:ascii="Tahoma" w:hAnsi="Tahoma" w:cs="Tahoma"/>
        </w:rPr>
        <w:t>usposobljenosti delavcev za varno izvajanje dela,</w:t>
      </w:r>
    </w:p>
    <w:p w14:paraId="287AD7EE" w14:textId="77777777" w:rsidR="000D26E0" w:rsidRPr="00E00A30" w:rsidRDefault="000D26E0" w:rsidP="000D26E0">
      <w:pPr>
        <w:keepNext/>
        <w:keepLines/>
        <w:numPr>
          <w:ilvl w:val="0"/>
          <w:numId w:val="36"/>
        </w:numPr>
        <w:ind w:left="426" w:hanging="426"/>
        <w:jc w:val="both"/>
        <w:rPr>
          <w:rFonts w:ascii="Tahoma" w:hAnsi="Tahoma" w:cs="Tahoma"/>
        </w:rPr>
      </w:pPr>
      <w:r w:rsidRPr="00E00A30">
        <w:rPr>
          <w:rFonts w:ascii="Tahoma" w:hAnsi="Tahoma" w:cs="Tahoma"/>
        </w:rPr>
        <w:t>zdravstvene sposobnosti delavcev,</w:t>
      </w:r>
    </w:p>
    <w:p w14:paraId="0BBA92A4" w14:textId="77777777" w:rsidR="000D26E0" w:rsidRPr="00E00A30" w:rsidRDefault="000D26E0" w:rsidP="000D26E0">
      <w:pPr>
        <w:keepNext/>
        <w:keepLines/>
        <w:numPr>
          <w:ilvl w:val="0"/>
          <w:numId w:val="36"/>
        </w:numPr>
        <w:ind w:left="426" w:hanging="426"/>
        <w:jc w:val="both"/>
        <w:rPr>
          <w:rFonts w:ascii="Tahoma" w:hAnsi="Tahoma" w:cs="Tahoma"/>
        </w:rPr>
      </w:pPr>
      <w:r w:rsidRPr="00E00A30">
        <w:rPr>
          <w:rFonts w:ascii="Tahoma" w:hAnsi="Tahoma" w:cs="Tahoma"/>
        </w:rPr>
        <w:t xml:space="preserve">sklepanja pisnega sporazuma o skupnih varnostnih ukrepih, </w:t>
      </w:r>
    </w:p>
    <w:p w14:paraId="0F985481" w14:textId="77777777" w:rsidR="000D26E0" w:rsidRPr="00E00A30" w:rsidRDefault="000D26E0" w:rsidP="000D26E0">
      <w:pPr>
        <w:keepNext/>
        <w:keepLines/>
        <w:numPr>
          <w:ilvl w:val="0"/>
          <w:numId w:val="36"/>
        </w:numPr>
        <w:ind w:left="426" w:hanging="426"/>
        <w:jc w:val="both"/>
        <w:rPr>
          <w:rFonts w:ascii="Tahoma" w:hAnsi="Tahoma" w:cs="Tahoma"/>
        </w:rPr>
      </w:pPr>
      <w:r w:rsidRPr="00E00A30">
        <w:rPr>
          <w:rFonts w:ascii="Tahoma" w:hAnsi="Tahoma" w:cs="Tahoma"/>
        </w:rPr>
        <w:t>spoštovanja internih predpisov naročnika.</w:t>
      </w:r>
    </w:p>
    <w:p w14:paraId="61EE91CF" w14:textId="77777777" w:rsidR="000D26E0" w:rsidRPr="00E00A30" w:rsidRDefault="000D26E0" w:rsidP="000D26E0">
      <w:pPr>
        <w:keepNext/>
        <w:keepLines/>
        <w:jc w:val="both"/>
        <w:rPr>
          <w:rFonts w:ascii="Tahoma" w:hAnsi="Tahoma" w:cs="Tahoma"/>
          <w:color w:val="0070C0"/>
        </w:rPr>
      </w:pPr>
    </w:p>
    <w:p w14:paraId="185C8DD7" w14:textId="57D450E3" w:rsidR="000D26E0" w:rsidRPr="00E00A30" w:rsidRDefault="000D26E0" w:rsidP="000D26E0">
      <w:pPr>
        <w:keepNext/>
        <w:keepLines/>
        <w:jc w:val="both"/>
        <w:rPr>
          <w:rFonts w:ascii="Tahoma" w:hAnsi="Tahoma" w:cs="Tahoma"/>
        </w:rPr>
      </w:pPr>
      <w:r w:rsidRPr="00E00A30">
        <w:rPr>
          <w:rFonts w:ascii="Tahoma" w:hAnsi="Tahoma" w:cs="Tahoma"/>
        </w:rPr>
        <w:t>Odgovorni osebi ponudnika na skupnem delovišču, po Pisnem sporazumu o skupnih varnostnih ukrepih in ravnanju z okoljem (priloga št. 1 k pogodbi</w:t>
      </w:r>
      <w:r w:rsidR="00C277DD" w:rsidRPr="00E00A30">
        <w:rPr>
          <w:rFonts w:ascii="Tahoma" w:hAnsi="Tahoma" w:cs="Tahoma"/>
        </w:rPr>
        <w:t>, ki se izpolni ob podpisu pogodbe</w:t>
      </w:r>
      <w:r w:rsidRPr="00E00A30">
        <w:rPr>
          <w:rFonts w:ascii="Tahoma" w:hAnsi="Tahoma" w:cs="Tahoma"/>
        </w:rPr>
        <w:t>):</w:t>
      </w:r>
    </w:p>
    <w:p w14:paraId="31BA2A34" w14:textId="77777777" w:rsidR="000D26E0" w:rsidRPr="00E00A30" w:rsidRDefault="000D26E0" w:rsidP="000D26E0">
      <w:pPr>
        <w:keepNext/>
        <w:keepLines/>
        <w:jc w:val="both"/>
        <w:rPr>
          <w:rFonts w:ascii="Tahoma" w:hAnsi="Tahoma" w:cs="Tahoma"/>
        </w:rPr>
      </w:pPr>
    </w:p>
    <w:tbl>
      <w:tblPr>
        <w:tblW w:w="9284"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748"/>
        <w:gridCol w:w="4536"/>
      </w:tblGrid>
      <w:tr w:rsidR="000D26E0" w:rsidRPr="00E00A30" w14:paraId="1136F662" w14:textId="77777777" w:rsidTr="003C5C9B">
        <w:trPr>
          <w:trHeight w:val="458"/>
          <w:jc w:val="center"/>
        </w:trPr>
        <w:tc>
          <w:tcPr>
            <w:tcW w:w="4748" w:type="dxa"/>
            <w:tcBorders>
              <w:top w:val="single" w:sz="6" w:space="0" w:color="auto"/>
              <w:left w:val="single" w:sz="6" w:space="0" w:color="auto"/>
              <w:bottom w:val="single" w:sz="6" w:space="0" w:color="auto"/>
              <w:right w:val="single" w:sz="6" w:space="0" w:color="auto"/>
            </w:tcBorders>
            <w:vAlign w:val="center"/>
          </w:tcPr>
          <w:p w14:paraId="4DF1D01A" w14:textId="77777777" w:rsidR="000D26E0" w:rsidRPr="00E00A30" w:rsidRDefault="000D26E0" w:rsidP="000D26E0">
            <w:pPr>
              <w:keepNext/>
              <w:keepLines/>
              <w:jc w:val="center"/>
              <w:rPr>
                <w:rFonts w:ascii="Tahoma" w:eastAsia="Calibri" w:hAnsi="Tahoma" w:cs="Tahoma"/>
                <w:b/>
              </w:rPr>
            </w:pPr>
            <w:r w:rsidRPr="00E00A30">
              <w:rPr>
                <w:rFonts w:ascii="Tahoma" w:eastAsia="Calibri" w:hAnsi="Tahoma" w:cs="Tahoma"/>
                <w:b/>
              </w:rPr>
              <w:t>Vodja del</w:t>
            </w:r>
          </w:p>
        </w:tc>
        <w:tc>
          <w:tcPr>
            <w:tcW w:w="4536" w:type="dxa"/>
            <w:tcBorders>
              <w:top w:val="single" w:sz="6" w:space="0" w:color="auto"/>
              <w:left w:val="single" w:sz="6" w:space="0" w:color="auto"/>
              <w:bottom w:val="single" w:sz="6" w:space="0" w:color="auto"/>
              <w:right w:val="single" w:sz="6" w:space="0" w:color="auto"/>
            </w:tcBorders>
          </w:tcPr>
          <w:p w14:paraId="50C94CA9" w14:textId="77777777" w:rsidR="000D26E0" w:rsidRPr="00E00A30" w:rsidRDefault="000D26E0" w:rsidP="000D26E0">
            <w:pPr>
              <w:keepNext/>
              <w:keepLines/>
              <w:jc w:val="center"/>
              <w:rPr>
                <w:rFonts w:ascii="Tahoma" w:eastAsia="Calibri" w:hAnsi="Tahoma" w:cs="Tahoma"/>
                <w:b/>
              </w:rPr>
            </w:pPr>
            <w:r w:rsidRPr="00E00A30">
              <w:rPr>
                <w:rFonts w:ascii="Tahoma" w:eastAsia="Calibri" w:hAnsi="Tahoma" w:cs="Tahoma"/>
                <w:b/>
              </w:rPr>
              <w:t>ime in priimek/tel. št./e-pošta:</w:t>
            </w:r>
          </w:p>
          <w:p w14:paraId="558ED9B7" w14:textId="77777777" w:rsidR="000D26E0" w:rsidRPr="00E00A30" w:rsidRDefault="000D26E0" w:rsidP="000D26E0">
            <w:pPr>
              <w:keepNext/>
              <w:keepLines/>
              <w:tabs>
                <w:tab w:val="right" w:pos="0"/>
              </w:tabs>
              <w:jc w:val="both"/>
              <w:rPr>
                <w:rFonts w:ascii="Tahoma" w:hAnsi="Tahoma" w:cs="Tahoma"/>
                <w:lang w:val="de-DE"/>
              </w:rPr>
            </w:pPr>
          </w:p>
          <w:p w14:paraId="64433804" w14:textId="77777777" w:rsidR="000D26E0" w:rsidRPr="00E00A30" w:rsidRDefault="000D26E0" w:rsidP="000D26E0">
            <w:pPr>
              <w:keepNext/>
              <w:keepLines/>
              <w:tabs>
                <w:tab w:val="right" w:pos="0"/>
              </w:tabs>
              <w:jc w:val="both"/>
              <w:rPr>
                <w:rFonts w:ascii="Tahoma" w:hAnsi="Tahoma" w:cs="Tahoma"/>
                <w:lang w:val="de-DE"/>
              </w:rPr>
            </w:pPr>
          </w:p>
          <w:p w14:paraId="01C8D8EF" w14:textId="77777777" w:rsidR="000D26E0" w:rsidRPr="00E00A30" w:rsidRDefault="000D26E0" w:rsidP="000D26E0">
            <w:pPr>
              <w:keepNext/>
              <w:keepLines/>
              <w:tabs>
                <w:tab w:val="right" w:pos="0"/>
              </w:tabs>
              <w:jc w:val="both"/>
              <w:rPr>
                <w:rFonts w:ascii="Tahoma" w:hAnsi="Tahoma" w:cs="Tahoma"/>
                <w:lang w:val="de-DE"/>
              </w:rPr>
            </w:pPr>
          </w:p>
        </w:tc>
      </w:tr>
      <w:tr w:rsidR="000D26E0" w:rsidRPr="00E00A30" w14:paraId="6EAC35D8" w14:textId="77777777" w:rsidTr="003C5C9B">
        <w:trPr>
          <w:trHeight w:val="395"/>
          <w:jc w:val="center"/>
        </w:trPr>
        <w:tc>
          <w:tcPr>
            <w:tcW w:w="4748" w:type="dxa"/>
            <w:tcBorders>
              <w:top w:val="single" w:sz="6" w:space="0" w:color="auto"/>
              <w:left w:val="single" w:sz="6" w:space="0" w:color="auto"/>
              <w:bottom w:val="single" w:sz="6" w:space="0" w:color="auto"/>
              <w:right w:val="single" w:sz="6" w:space="0" w:color="auto"/>
            </w:tcBorders>
            <w:vAlign w:val="center"/>
          </w:tcPr>
          <w:p w14:paraId="0496D1DE" w14:textId="77777777" w:rsidR="000D26E0" w:rsidRPr="00E00A30" w:rsidRDefault="000D26E0" w:rsidP="000D26E0">
            <w:pPr>
              <w:keepNext/>
              <w:keepLines/>
              <w:jc w:val="center"/>
              <w:rPr>
                <w:rFonts w:ascii="Tahoma" w:eastAsia="Calibri" w:hAnsi="Tahoma" w:cs="Tahoma"/>
                <w:b/>
              </w:rPr>
            </w:pPr>
            <w:r w:rsidRPr="00E00A30">
              <w:rPr>
                <w:rFonts w:ascii="Tahoma" w:eastAsia="Calibri" w:hAnsi="Tahoma" w:cs="Tahoma"/>
                <w:b/>
              </w:rPr>
              <w:t>Strokovni delavec VpD in PV</w:t>
            </w:r>
          </w:p>
        </w:tc>
        <w:tc>
          <w:tcPr>
            <w:tcW w:w="4536" w:type="dxa"/>
            <w:tcBorders>
              <w:top w:val="single" w:sz="6" w:space="0" w:color="auto"/>
              <w:left w:val="single" w:sz="6" w:space="0" w:color="auto"/>
              <w:bottom w:val="single" w:sz="6" w:space="0" w:color="auto"/>
              <w:right w:val="single" w:sz="6" w:space="0" w:color="auto"/>
            </w:tcBorders>
          </w:tcPr>
          <w:p w14:paraId="28FDE7F9" w14:textId="77777777" w:rsidR="000D26E0" w:rsidRPr="00E00A30" w:rsidRDefault="000D26E0" w:rsidP="000D26E0">
            <w:pPr>
              <w:keepNext/>
              <w:keepLines/>
              <w:jc w:val="center"/>
              <w:rPr>
                <w:rFonts w:ascii="Tahoma" w:eastAsia="Calibri" w:hAnsi="Tahoma" w:cs="Tahoma"/>
                <w:b/>
              </w:rPr>
            </w:pPr>
            <w:r w:rsidRPr="00E00A30">
              <w:rPr>
                <w:rFonts w:ascii="Tahoma" w:eastAsia="Calibri" w:hAnsi="Tahoma" w:cs="Tahoma"/>
                <w:b/>
              </w:rPr>
              <w:t>ime in priimek/tel. št./e-pošta:</w:t>
            </w:r>
          </w:p>
          <w:p w14:paraId="2FB90962" w14:textId="77777777" w:rsidR="000D26E0" w:rsidRPr="00E00A30" w:rsidRDefault="000D26E0" w:rsidP="000D26E0">
            <w:pPr>
              <w:keepNext/>
              <w:keepLines/>
              <w:tabs>
                <w:tab w:val="right" w:pos="0"/>
                <w:tab w:val="center" w:pos="4536"/>
                <w:tab w:val="right" w:pos="9072"/>
              </w:tabs>
              <w:jc w:val="both"/>
              <w:rPr>
                <w:rFonts w:ascii="Tahoma" w:hAnsi="Tahoma" w:cs="Tahoma"/>
                <w:lang w:val="de-DE"/>
              </w:rPr>
            </w:pPr>
          </w:p>
          <w:p w14:paraId="68A9CAD8" w14:textId="77777777" w:rsidR="000D26E0" w:rsidRPr="00E00A30" w:rsidRDefault="000D26E0" w:rsidP="000D26E0">
            <w:pPr>
              <w:keepNext/>
              <w:keepLines/>
              <w:tabs>
                <w:tab w:val="right" w:pos="0"/>
                <w:tab w:val="center" w:pos="4536"/>
                <w:tab w:val="right" w:pos="9072"/>
              </w:tabs>
              <w:jc w:val="both"/>
              <w:rPr>
                <w:rFonts w:ascii="Tahoma" w:hAnsi="Tahoma" w:cs="Tahoma"/>
                <w:lang w:val="de-DE"/>
              </w:rPr>
            </w:pPr>
          </w:p>
          <w:p w14:paraId="54D79CEE" w14:textId="77777777" w:rsidR="000D26E0" w:rsidRPr="00E00A30" w:rsidRDefault="000D26E0" w:rsidP="000D26E0">
            <w:pPr>
              <w:keepNext/>
              <w:keepLines/>
              <w:tabs>
                <w:tab w:val="right" w:pos="0"/>
                <w:tab w:val="center" w:pos="4536"/>
                <w:tab w:val="right" w:pos="9072"/>
              </w:tabs>
              <w:jc w:val="both"/>
              <w:rPr>
                <w:rFonts w:ascii="Tahoma" w:hAnsi="Tahoma" w:cs="Tahoma"/>
                <w:lang w:val="de-DE"/>
              </w:rPr>
            </w:pPr>
          </w:p>
        </w:tc>
      </w:tr>
    </w:tbl>
    <w:p w14:paraId="5F9A8213" w14:textId="77777777" w:rsidR="000D26E0" w:rsidRPr="00E00A30" w:rsidRDefault="000D26E0" w:rsidP="000D26E0">
      <w:pPr>
        <w:keepNext/>
        <w:keepLines/>
        <w:jc w:val="both"/>
        <w:rPr>
          <w:rFonts w:ascii="Tahoma" w:hAnsi="Tahoma" w:cs="Tahoma"/>
        </w:rPr>
      </w:pPr>
    </w:p>
    <w:p w14:paraId="457CEE3D" w14:textId="77777777" w:rsidR="000D26E0" w:rsidRPr="00E00A30" w:rsidRDefault="000D26E0" w:rsidP="000D26E0">
      <w:pPr>
        <w:keepNext/>
        <w:keepLines/>
        <w:jc w:val="both"/>
        <w:rPr>
          <w:rFonts w:ascii="Tahoma" w:hAnsi="Tahoma" w:cs="Tahoma"/>
          <w:color w:val="0070C0"/>
        </w:rPr>
      </w:pPr>
    </w:p>
    <w:p w14:paraId="64CC841B" w14:textId="77777777" w:rsidR="000D26E0" w:rsidRPr="00E00A30" w:rsidRDefault="000D26E0" w:rsidP="000D26E0">
      <w:pPr>
        <w:keepNext/>
        <w:keepLines/>
        <w:tabs>
          <w:tab w:val="left" w:pos="2835"/>
        </w:tabs>
        <w:ind w:left="284" w:hanging="284"/>
        <w:jc w:val="both"/>
        <w:rPr>
          <w:rFonts w:ascii="Tahoma" w:hAnsi="Tahoma" w:cs="Tahoma"/>
        </w:rPr>
      </w:pPr>
    </w:p>
    <w:p w14:paraId="14F4F9DF" w14:textId="77777777" w:rsidR="000D26E0" w:rsidRPr="00E00A30" w:rsidRDefault="000D26E0" w:rsidP="000D26E0">
      <w:pPr>
        <w:keepNext/>
        <w:keepLines/>
        <w:jc w:val="both"/>
        <w:rPr>
          <w:rFonts w:ascii="Tahoma" w:hAnsi="Tahoma" w:cs="Tahoma"/>
          <w:color w:val="0070C0"/>
        </w:rPr>
      </w:pPr>
    </w:p>
    <w:p w14:paraId="15228F5F" w14:textId="77777777" w:rsidR="000D26E0" w:rsidRPr="00E00A30" w:rsidRDefault="000D26E0" w:rsidP="000D26E0">
      <w:pPr>
        <w:keepNext/>
        <w:keepLines/>
        <w:jc w:val="both"/>
        <w:rPr>
          <w:rFonts w:ascii="Tahoma" w:hAnsi="Tahoma" w:cs="Tahoma"/>
        </w:rPr>
      </w:pPr>
    </w:p>
    <w:p w14:paraId="69E2DB31" w14:textId="77777777" w:rsidR="000D26E0" w:rsidRPr="00E00A30" w:rsidRDefault="000D26E0" w:rsidP="000D26E0">
      <w:pPr>
        <w:keepNext/>
        <w:keepLines/>
        <w:jc w:val="both"/>
        <w:rPr>
          <w:rFonts w:ascii="Tahoma" w:hAnsi="Tahoma" w:cs="Tahoma"/>
        </w:rPr>
      </w:pPr>
      <w:r w:rsidRPr="00E00A30">
        <w:rPr>
          <w:rFonts w:ascii="Tahoma" w:hAnsi="Tahoma" w:cs="Tahoma"/>
        </w:rPr>
        <w:t>Nespoštovanje določil je razlog za prekinitev in odstop od pogodbe, brez kakršnekoli obveznosti do izvajalca.</w:t>
      </w:r>
    </w:p>
    <w:p w14:paraId="3EFFE308" w14:textId="77777777" w:rsidR="000D26E0" w:rsidRPr="00E00A30" w:rsidRDefault="000D26E0" w:rsidP="000D26E0">
      <w:pPr>
        <w:keepNext/>
        <w:keepLines/>
        <w:tabs>
          <w:tab w:val="left" w:pos="142"/>
        </w:tabs>
        <w:jc w:val="both"/>
        <w:rPr>
          <w:rFonts w:ascii="Tahoma" w:hAnsi="Tahoma" w:cs="Tahoma"/>
          <w:i/>
          <w:sz w:val="24"/>
        </w:rPr>
      </w:pPr>
    </w:p>
    <w:p w14:paraId="79B589E3" w14:textId="77777777" w:rsidR="000D26E0" w:rsidRPr="00E00A30" w:rsidRDefault="000D26E0" w:rsidP="000D26E0">
      <w:pPr>
        <w:keepNext/>
        <w:keepLines/>
        <w:jc w:val="both"/>
        <w:rPr>
          <w:rFonts w:ascii="Tahoma" w:hAnsi="Tahoma" w:cs="Tahoma"/>
        </w:rPr>
      </w:pPr>
    </w:p>
    <w:p w14:paraId="4477BD74" w14:textId="77777777" w:rsidR="000D26E0" w:rsidRPr="00E00A30" w:rsidRDefault="000D26E0" w:rsidP="000D26E0">
      <w:pPr>
        <w:keepNext/>
        <w:keepLines/>
        <w:jc w:val="both"/>
        <w:rPr>
          <w:rFonts w:ascii="Tahoma" w:hAnsi="Tahoma" w:cs="Tahoma"/>
        </w:rPr>
      </w:pPr>
    </w:p>
    <w:p w14:paraId="40ABEBE0" w14:textId="77777777" w:rsidR="000D26E0" w:rsidRPr="00E00A30" w:rsidRDefault="000D26E0" w:rsidP="000D26E0">
      <w:pPr>
        <w:keepNext/>
        <w:keepLines/>
        <w:jc w:val="both"/>
        <w:rPr>
          <w:rFonts w:ascii="Tahoma" w:hAnsi="Tahoma" w:cs="Tahoma"/>
        </w:rPr>
      </w:pPr>
    </w:p>
    <w:p w14:paraId="1E84B6F6" w14:textId="77777777" w:rsidR="000D26E0" w:rsidRPr="00E00A30" w:rsidRDefault="000D26E0" w:rsidP="000D26E0">
      <w:pPr>
        <w:keepNext/>
        <w:keepLines/>
        <w:jc w:val="both"/>
        <w:rPr>
          <w:rFonts w:ascii="Tahoma" w:hAnsi="Tahoma" w:cs="Tahoma"/>
        </w:rPr>
      </w:pPr>
    </w:p>
    <w:p w14:paraId="646BB2E3" w14:textId="77777777" w:rsidR="000D26E0" w:rsidRPr="00E00A30" w:rsidRDefault="000D26E0" w:rsidP="000D26E0">
      <w:pPr>
        <w:keepNext/>
        <w:keepLines/>
        <w:jc w:val="both"/>
        <w:rPr>
          <w:rFonts w:ascii="Tahoma" w:hAnsi="Tahoma" w:cs="Tahoma"/>
        </w:rPr>
      </w:pPr>
    </w:p>
    <w:p w14:paraId="12BA9F29" w14:textId="77777777" w:rsidR="000D26E0" w:rsidRPr="00E00A30" w:rsidRDefault="000D26E0" w:rsidP="000D26E0">
      <w:pPr>
        <w:keepNext/>
        <w:keepLines/>
        <w:jc w:val="both"/>
        <w:rPr>
          <w:rFonts w:ascii="Tahoma" w:hAnsi="Tahoma" w:cs="Tahoma"/>
        </w:rPr>
      </w:pPr>
    </w:p>
    <w:p w14:paraId="1C78A291" w14:textId="77777777" w:rsidR="000D26E0" w:rsidRPr="00E00A30" w:rsidRDefault="000D26E0" w:rsidP="000D26E0">
      <w:pPr>
        <w:keepNext/>
        <w:keepLines/>
        <w:jc w:val="both"/>
        <w:rPr>
          <w:rFonts w:ascii="Tahoma" w:hAnsi="Tahoma" w:cs="Tahoma"/>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D26E0" w:rsidRPr="00E00A30" w14:paraId="64FF23AE" w14:textId="77777777" w:rsidTr="003C5C9B">
        <w:trPr>
          <w:trHeight w:val="235"/>
        </w:trPr>
        <w:tc>
          <w:tcPr>
            <w:tcW w:w="3119" w:type="dxa"/>
            <w:tcBorders>
              <w:bottom w:val="single" w:sz="4" w:space="0" w:color="auto"/>
            </w:tcBorders>
          </w:tcPr>
          <w:p w14:paraId="5B0150C4" w14:textId="77777777" w:rsidR="000D26E0" w:rsidRPr="00E00A30" w:rsidRDefault="000D26E0" w:rsidP="000D26E0">
            <w:pPr>
              <w:keepNext/>
              <w:keepLines/>
              <w:jc w:val="both"/>
              <w:rPr>
                <w:rFonts w:ascii="Tahoma" w:hAnsi="Tahoma" w:cs="Tahoma"/>
                <w:snapToGrid w:val="0"/>
                <w:color w:val="000000"/>
              </w:rPr>
            </w:pPr>
          </w:p>
        </w:tc>
        <w:tc>
          <w:tcPr>
            <w:tcW w:w="2552" w:type="dxa"/>
          </w:tcPr>
          <w:p w14:paraId="5C8462F7" w14:textId="77777777" w:rsidR="000D26E0" w:rsidRPr="00E00A30" w:rsidRDefault="000D26E0" w:rsidP="000D26E0">
            <w:pPr>
              <w:keepNext/>
              <w:keepLines/>
              <w:jc w:val="both"/>
              <w:rPr>
                <w:rFonts w:ascii="Tahoma" w:hAnsi="Tahoma" w:cs="Tahoma"/>
                <w:snapToGrid w:val="0"/>
                <w:color w:val="000000"/>
              </w:rPr>
            </w:pPr>
          </w:p>
        </w:tc>
        <w:tc>
          <w:tcPr>
            <w:tcW w:w="3685" w:type="dxa"/>
            <w:tcBorders>
              <w:bottom w:val="single" w:sz="4" w:space="0" w:color="auto"/>
            </w:tcBorders>
          </w:tcPr>
          <w:p w14:paraId="5DD58FEB"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40D9CFC3" w14:textId="77777777" w:rsidTr="003C5C9B">
        <w:trPr>
          <w:trHeight w:val="235"/>
        </w:trPr>
        <w:tc>
          <w:tcPr>
            <w:tcW w:w="3119" w:type="dxa"/>
            <w:tcBorders>
              <w:top w:val="single" w:sz="4" w:space="0" w:color="auto"/>
            </w:tcBorders>
          </w:tcPr>
          <w:p w14:paraId="2B08A6F9"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(kraj, datum)</w:t>
            </w:r>
          </w:p>
        </w:tc>
        <w:tc>
          <w:tcPr>
            <w:tcW w:w="2552" w:type="dxa"/>
          </w:tcPr>
          <w:p w14:paraId="05FA735B"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685" w:type="dxa"/>
            <w:tcBorders>
              <w:top w:val="single" w:sz="4" w:space="0" w:color="auto"/>
            </w:tcBorders>
          </w:tcPr>
          <w:p w14:paraId="742815D0"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(ime in priimek ter podpis odgovorne osebe ponudnika)</w:t>
            </w:r>
          </w:p>
        </w:tc>
      </w:tr>
    </w:tbl>
    <w:p w14:paraId="7F0447C6" w14:textId="77777777" w:rsidR="000D26E0" w:rsidRPr="00E00A30" w:rsidRDefault="000D26E0" w:rsidP="000D26E0">
      <w:pPr>
        <w:keepNext/>
        <w:keepLines/>
        <w:jc w:val="both"/>
        <w:rPr>
          <w:rFonts w:ascii="Tahoma" w:hAnsi="Tahoma" w:cs="Tahoma"/>
        </w:rPr>
      </w:pPr>
    </w:p>
    <w:p w14:paraId="62427243" w14:textId="77777777" w:rsidR="000D26E0" w:rsidRPr="00E00A30" w:rsidRDefault="000D26E0" w:rsidP="000D26E0">
      <w:pPr>
        <w:keepNext/>
        <w:keepLines/>
        <w:jc w:val="both"/>
        <w:rPr>
          <w:rFonts w:ascii="Tahoma" w:hAnsi="Tahoma" w:cs="Tahoma"/>
        </w:rPr>
      </w:pPr>
      <w:r w:rsidRPr="00E00A30">
        <w:rPr>
          <w:rFonts w:ascii="Tahoma" w:hAnsi="Tahoma" w:cs="Tahoma"/>
        </w:rPr>
        <w:br w:type="page"/>
      </w:r>
    </w:p>
    <w:p w14:paraId="2A264D95" w14:textId="77777777" w:rsidR="000D26E0" w:rsidRPr="00E00A30" w:rsidRDefault="000D26E0" w:rsidP="000D26E0">
      <w:pPr>
        <w:keepNext/>
        <w:keepLines/>
        <w:tabs>
          <w:tab w:val="left" w:pos="567"/>
          <w:tab w:val="num" w:pos="851"/>
          <w:tab w:val="left" w:pos="993"/>
        </w:tabs>
        <w:jc w:val="both"/>
        <w:rPr>
          <w:rFonts w:ascii="Tahoma" w:hAnsi="Tahoma" w:cs="Tahoma"/>
          <w:i/>
          <w:sz w:val="18"/>
          <w:szCs w:val="18"/>
        </w:rPr>
      </w:pPr>
    </w:p>
    <w:p w14:paraId="1A7B0D6C" w14:textId="77777777" w:rsidR="000D26E0" w:rsidRPr="00E00A30" w:rsidRDefault="000D26E0" w:rsidP="000D26E0">
      <w:pPr>
        <w:keepNext/>
        <w:keepLines/>
        <w:rPr>
          <w:rFonts w:ascii="Tahoma" w:hAnsi="Tahoma" w:cs="Tahoma"/>
        </w:rPr>
      </w:pPr>
    </w:p>
    <w:tbl>
      <w:tblPr>
        <w:tblW w:w="935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85"/>
        <w:gridCol w:w="1671"/>
      </w:tblGrid>
      <w:tr w:rsidR="000D26E0" w:rsidRPr="00E00A30" w14:paraId="6AC7E94C" w14:textId="77777777" w:rsidTr="003C5C9B">
        <w:tc>
          <w:tcPr>
            <w:tcW w:w="7685" w:type="dxa"/>
            <w:shd w:val="clear" w:color="auto" w:fill="auto"/>
          </w:tcPr>
          <w:p w14:paraId="7DBE95DD" w14:textId="77777777" w:rsidR="000D26E0" w:rsidRPr="00E00A30" w:rsidRDefault="000D26E0" w:rsidP="000D26E0">
            <w:pPr>
              <w:keepNext/>
              <w:keepLines/>
              <w:jc w:val="both"/>
              <w:rPr>
                <w:rFonts w:ascii="Tahoma" w:hAnsi="Tahoma" w:cs="Tahoma"/>
              </w:rPr>
            </w:pPr>
            <w:r w:rsidRPr="00E00A30">
              <w:rPr>
                <w:rFonts w:ascii="Tahoma" w:hAnsi="Tahoma" w:cs="Tahoma"/>
              </w:rPr>
              <w:t>VARNOSTNI LISTI</w:t>
            </w:r>
          </w:p>
        </w:tc>
        <w:tc>
          <w:tcPr>
            <w:tcW w:w="1671" w:type="dxa"/>
            <w:shd w:val="clear" w:color="auto" w:fill="auto"/>
          </w:tcPr>
          <w:p w14:paraId="138830E1" w14:textId="77777777" w:rsidR="000D26E0" w:rsidRPr="00E00A30" w:rsidRDefault="000D26E0" w:rsidP="000D26E0">
            <w:pPr>
              <w:keepNext/>
              <w:keepLines/>
              <w:jc w:val="both"/>
              <w:rPr>
                <w:rFonts w:ascii="Tahoma" w:hAnsi="Tahoma" w:cs="Tahoma"/>
                <w:b/>
              </w:rPr>
            </w:pPr>
            <w:r w:rsidRPr="00E00A30">
              <w:rPr>
                <w:rFonts w:ascii="Tahoma" w:hAnsi="Tahoma" w:cs="Tahoma"/>
                <w:b/>
              </w:rPr>
              <w:t>Priloga 9</w:t>
            </w:r>
          </w:p>
        </w:tc>
      </w:tr>
    </w:tbl>
    <w:p w14:paraId="124E0658" w14:textId="77777777" w:rsidR="000D26E0" w:rsidRPr="00E00A30" w:rsidRDefault="000D26E0" w:rsidP="000D26E0">
      <w:pPr>
        <w:keepNext/>
        <w:keepLines/>
        <w:tabs>
          <w:tab w:val="left" w:pos="567"/>
          <w:tab w:val="num" w:pos="851"/>
          <w:tab w:val="left" w:pos="993"/>
        </w:tabs>
        <w:jc w:val="both"/>
        <w:rPr>
          <w:rFonts w:ascii="Tahoma" w:hAnsi="Tahoma" w:cs="Tahoma"/>
          <w:i/>
        </w:rPr>
      </w:pPr>
    </w:p>
    <w:p w14:paraId="565609A7" w14:textId="77777777" w:rsidR="000D26E0" w:rsidRPr="00E00A30" w:rsidRDefault="000D26E0" w:rsidP="000D26E0">
      <w:pPr>
        <w:keepNext/>
        <w:keepLines/>
        <w:tabs>
          <w:tab w:val="left" w:pos="567"/>
          <w:tab w:val="num" w:pos="851"/>
          <w:tab w:val="left" w:pos="993"/>
        </w:tabs>
        <w:jc w:val="both"/>
        <w:rPr>
          <w:rFonts w:ascii="Tahoma" w:hAnsi="Tahoma" w:cs="Tahoma"/>
          <w:i/>
        </w:rPr>
      </w:pPr>
    </w:p>
    <w:p w14:paraId="3DBD2189" w14:textId="77777777" w:rsidR="000D26E0" w:rsidRPr="00E00A30" w:rsidRDefault="000D26E0" w:rsidP="000D26E0">
      <w:pPr>
        <w:keepNext/>
        <w:keepLines/>
        <w:jc w:val="center"/>
        <w:rPr>
          <w:rFonts w:ascii="Tahoma" w:hAnsi="Tahoma" w:cs="Tahoma"/>
          <w:b/>
        </w:rPr>
      </w:pPr>
      <w:r w:rsidRPr="00E00A30">
        <w:rPr>
          <w:rFonts w:ascii="Tahoma" w:hAnsi="Tahoma" w:cs="Tahoma"/>
          <w:b/>
        </w:rPr>
        <w:t>VARNOSTNI LISTI</w:t>
      </w:r>
    </w:p>
    <w:p w14:paraId="1BBC64C1" w14:textId="77777777" w:rsidR="000D26E0" w:rsidRPr="00E00A30" w:rsidRDefault="000D26E0" w:rsidP="000D26E0">
      <w:pPr>
        <w:keepNext/>
        <w:keepLines/>
        <w:rPr>
          <w:rFonts w:ascii="Tahoma" w:hAnsi="Tahoma" w:cs="Tahoma"/>
        </w:rPr>
      </w:pPr>
    </w:p>
    <w:p w14:paraId="25720DBE" w14:textId="77777777" w:rsidR="000D26E0" w:rsidRPr="00E00A30" w:rsidRDefault="000D26E0" w:rsidP="00D5079E">
      <w:pPr>
        <w:keepNext/>
        <w:keepLines/>
        <w:tabs>
          <w:tab w:val="num" w:pos="502"/>
        </w:tabs>
        <w:jc w:val="both"/>
        <w:rPr>
          <w:rFonts w:ascii="Tahoma" w:hAnsi="Tahoma" w:cs="Tahoma"/>
        </w:rPr>
      </w:pPr>
      <w:r w:rsidRPr="00E00A30">
        <w:rPr>
          <w:rFonts w:ascii="Tahoma" w:hAnsi="Tahoma" w:cs="Tahoma"/>
        </w:rPr>
        <w:t>Ponudnik mora k ponudbi predložiti zadnjo revidirano verzijo varnostnega lista za izolacijsko in hladilno sredstvo organski ester MIDEL 7131 v slovenskem jeziku, ki mora biti p</w:t>
      </w:r>
      <w:r w:rsidRPr="00E00A30">
        <w:rPr>
          <w:rFonts w:ascii="Tahoma" w:hAnsi="Tahoma" w:cs="Tahoma"/>
          <w:shd w:val="clear" w:color="auto" w:fill="FFFFFF"/>
        </w:rPr>
        <w:t xml:space="preserve">ripravljen </w:t>
      </w:r>
      <w:r w:rsidRPr="00E00A30">
        <w:rPr>
          <w:rFonts w:ascii="Tahoma" w:hAnsi="Tahoma" w:cs="Tahoma"/>
          <w:bCs/>
          <w:shd w:val="clear" w:color="auto" w:fill="FFFFFF"/>
        </w:rPr>
        <w:t xml:space="preserve">skladno z Uredbo št. </w:t>
      </w:r>
      <w:hyperlink r:id="rId21" w:history="1">
        <w:r w:rsidRPr="00E00A30">
          <w:rPr>
            <w:rFonts w:ascii="Tahoma" w:hAnsi="Tahoma" w:cs="Tahoma"/>
            <w:bCs/>
            <w:color w:val="0000FF"/>
            <w:u w:val="single"/>
            <w:shd w:val="clear" w:color="auto" w:fill="FFFFFF"/>
          </w:rPr>
          <w:t>1907/2006/ES</w:t>
        </w:r>
      </w:hyperlink>
      <w:r w:rsidRPr="00E00A30">
        <w:rPr>
          <w:rFonts w:ascii="Tahoma" w:hAnsi="Tahoma" w:cs="Tahoma"/>
          <w:bCs/>
          <w:shd w:val="clear" w:color="auto" w:fill="FFFFFF"/>
        </w:rPr>
        <w:t xml:space="preserve"> o registraciji, evalvaciji, avtorizaciji in omejevanju kemikalij (REACH) in</w:t>
      </w:r>
      <w:r w:rsidRPr="00E00A30">
        <w:rPr>
          <w:rFonts w:ascii="Tahoma" w:hAnsi="Tahoma" w:cs="Tahoma"/>
          <w:shd w:val="clear" w:color="auto" w:fill="FFFFFF"/>
        </w:rPr>
        <w:t xml:space="preserve"> Uredbo </w:t>
      </w:r>
      <w:r w:rsidRPr="00E00A30">
        <w:rPr>
          <w:rFonts w:ascii="Tahoma" w:hAnsi="Tahoma" w:cs="Tahoma"/>
          <w:bCs/>
          <w:kern w:val="36"/>
        </w:rPr>
        <w:t xml:space="preserve">(ES) </w:t>
      </w:r>
      <w:r w:rsidRPr="00E00A30">
        <w:rPr>
          <w:rFonts w:ascii="Tahoma" w:hAnsi="Tahoma" w:cs="Tahoma"/>
          <w:shd w:val="clear" w:color="auto" w:fill="FFFFFF"/>
        </w:rPr>
        <w:t xml:space="preserve">št. </w:t>
      </w:r>
      <w:r w:rsidRPr="00E00A30">
        <w:rPr>
          <w:rFonts w:ascii="Tahoma" w:hAnsi="Tahoma" w:cs="Tahoma"/>
          <w:bCs/>
          <w:kern w:val="36"/>
        </w:rPr>
        <w:t>1272/2008</w:t>
      </w:r>
      <w:r w:rsidRPr="00E00A30">
        <w:rPr>
          <w:rFonts w:ascii="Tahoma" w:hAnsi="Tahoma" w:cs="Tahoma"/>
          <w:shd w:val="clear" w:color="auto" w:fill="FFFFFF"/>
        </w:rPr>
        <w:t xml:space="preserve"> </w:t>
      </w:r>
      <w:r w:rsidRPr="00E00A30">
        <w:rPr>
          <w:rFonts w:ascii="Tahoma" w:hAnsi="Tahoma" w:cs="Tahoma"/>
        </w:rPr>
        <w:t>(</w:t>
      </w:r>
      <w:hyperlink r:id="rId22" w:history="1">
        <w:r w:rsidRPr="00E00A30">
          <w:rPr>
            <w:rFonts w:ascii="Tahoma" w:hAnsi="Tahoma" w:cs="Tahoma"/>
            <w:color w:val="0000FF"/>
            <w:u w:val="single"/>
          </w:rPr>
          <w:t>https://eur-lex.europa.eu/legal-content/SL/TXT/PDF/?uri=CELEX:32008R1272&amp;from=SL</w:t>
        </w:r>
      </w:hyperlink>
      <w:r w:rsidRPr="00E00A30">
        <w:rPr>
          <w:rFonts w:ascii="Tahoma" w:hAnsi="Tahoma" w:cs="Tahoma"/>
        </w:rPr>
        <w:t xml:space="preserve">) o razvrščanju, pakiranju in označevanju kemičnih snovi ter zmesi ter posodobljen z zadnjo spremembo Uredbe 878/2020. </w:t>
      </w:r>
    </w:p>
    <w:p w14:paraId="2385EC65" w14:textId="77777777" w:rsidR="000D26E0" w:rsidRPr="00E00A30" w:rsidRDefault="000D26E0" w:rsidP="00D5079E">
      <w:pPr>
        <w:keepNext/>
        <w:keepLines/>
        <w:jc w:val="both"/>
        <w:rPr>
          <w:rFonts w:ascii="Tahoma" w:hAnsi="Tahoma" w:cs="Tahoma"/>
        </w:rPr>
      </w:pPr>
    </w:p>
    <w:p w14:paraId="63CAA546" w14:textId="77777777" w:rsidR="000D26E0" w:rsidRPr="00E00A30" w:rsidRDefault="000D26E0" w:rsidP="00D5079E">
      <w:pPr>
        <w:keepNext/>
        <w:keepLines/>
        <w:tabs>
          <w:tab w:val="num" w:pos="502"/>
        </w:tabs>
        <w:jc w:val="both"/>
        <w:rPr>
          <w:rFonts w:ascii="Tahoma" w:hAnsi="Tahoma" w:cs="Tahoma"/>
        </w:rPr>
      </w:pPr>
      <w:r w:rsidRPr="00E00A30">
        <w:rPr>
          <w:rFonts w:ascii="Tahoma" w:hAnsi="Tahoma" w:cs="Tahoma"/>
        </w:rPr>
        <w:t>Ponudnik lahko v ponudbi predloži varnostni list v angleškem jeziku, ki mora biti p</w:t>
      </w:r>
      <w:r w:rsidRPr="00E00A30">
        <w:rPr>
          <w:rFonts w:ascii="Tahoma" w:hAnsi="Tahoma" w:cs="Tahoma"/>
          <w:shd w:val="clear" w:color="auto" w:fill="FFFFFF"/>
        </w:rPr>
        <w:t xml:space="preserve">ripravljen </w:t>
      </w:r>
      <w:r w:rsidRPr="00E00A30">
        <w:rPr>
          <w:rFonts w:ascii="Tahoma" w:hAnsi="Tahoma" w:cs="Tahoma"/>
          <w:bCs/>
          <w:shd w:val="clear" w:color="auto" w:fill="FFFFFF"/>
        </w:rPr>
        <w:t xml:space="preserve">skladno z Uredbo št. </w:t>
      </w:r>
      <w:hyperlink r:id="rId23" w:history="1">
        <w:r w:rsidRPr="00E00A30">
          <w:rPr>
            <w:rFonts w:ascii="Tahoma" w:hAnsi="Tahoma" w:cs="Tahoma"/>
            <w:bCs/>
            <w:color w:val="0000FF"/>
            <w:u w:val="single"/>
            <w:shd w:val="clear" w:color="auto" w:fill="FFFFFF"/>
          </w:rPr>
          <w:t>1907/2006/ES</w:t>
        </w:r>
      </w:hyperlink>
      <w:r w:rsidRPr="00E00A30">
        <w:rPr>
          <w:rFonts w:ascii="Tahoma" w:hAnsi="Tahoma" w:cs="Tahoma"/>
          <w:bCs/>
          <w:shd w:val="clear" w:color="auto" w:fill="FFFFFF"/>
        </w:rPr>
        <w:t xml:space="preserve"> o registraciji, evalvaciji, avtorizaciji in omejevanju kemikalij (REACH) in</w:t>
      </w:r>
      <w:r w:rsidRPr="00E00A30">
        <w:rPr>
          <w:rFonts w:ascii="Tahoma" w:hAnsi="Tahoma" w:cs="Tahoma"/>
          <w:shd w:val="clear" w:color="auto" w:fill="FFFFFF"/>
        </w:rPr>
        <w:t xml:space="preserve"> Uredbo </w:t>
      </w:r>
      <w:r w:rsidRPr="00E00A30">
        <w:rPr>
          <w:rFonts w:ascii="Tahoma" w:hAnsi="Tahoma" w:cs="Tahoma"/>
          <w:bCs/>
          <w:kern w:val="36"/>
        </w:rPr>
        <w:t xml:space="preserve">(ES) </w:t>
      </w:r>
      <w:r w:rsidRPr="00E00A30">
        <w:rPr>
          <w:rFonts w:ascii="Tahoma" w:hAnsi="Tahoma" w:cs="Tahoma"/>
          <w:shd w:val="clear" w:color="auto" w:fill="FFFFFF"/>
        </w:rPr>
        <w:t xml:space="preserve">št. </w:t>
      </w:r>
      <w:r w:rsidRPr="00E00A30">
        <w:rPr>
          <w:rFonts w:ascii="Tahoma" w:hAnsi="Tahoma" w:cs="Tahoma"/>
          <w:bCs/>
          <w:kern w:val="36"/>
        </w:rPr>
        <w:t>1272/2008</w:t>
      </w:r>
      <w:r w:rsidRPr="00E00A30">
        <w:rPr>
          <w:rFonts w:ascii="Tahoma" w:hAnsi="Tahoma" w:cs="Tahoma"/>
          <w:shd w:val="clear" w:color="auto" w:fill="FFFFFF"/>
        </w:rPr>
        <w:t xml:space="preserve"> </w:t>
      </w:r>
      <w:r w:rsidRPr="00E00A30">
        <w:rPr>
          <w:rFonts w:ascii="Tahoma" w:hAnsi="Tahoma" w:cs="Tahoma"/>
        </w:rPr>
        <w:t>(</w:t>
      </w:r>
      <w:hyperlink r:id="rId24" w:history="1">
        <w:r w:rsidRPr="00E00A30">
          <w:rPr>
            <w:rFonts w:ascii="Tahoma" w:hAnsi="Tahoma" w:cs="Tahoma"/>
            <w:color w:val="0000FF"/>
            <w:u w:val="single"/>
          </w:rPr>
          <w:t>https://eur-lex.europa.eu/legal-content/SL/TXT/PDF/?uri=CELEX:32008R1272&amp;from=SL</w:t>
        </w:r>
      </w:hyperlink>
      <w:r w:rsidRPr="00E00A30">
        <w:rPr>
          <w:rFonts w:ascii="Tahoma" w:hAnsi="Tahoma" w:cs="Tahoma"/>
        </w:rPr>
        <w:t xml:space="preserve">) o razvrščanju, pakiranju in označevanju kemičnih snovi ter zmesi ter posodobljen z zadnjo spremembo Uredbe 878/2020. </w:t>
      </w:r>
    </w:p>
    <w:p w14:paraId="70334C50" w14:textId="77777777" w:rsidR="000D26E0" w:rsidRPr="00E00A30" w:rsidRDefault="000D26E0" w:rsidP="00D5079E">
      <w:pPr>
        <w:keepNext/>
        <w:keepLines/>
        <w:jc w:val="both"/>
        <w:rPr>
          <w:rFonts w:ascii="Tahoma" w:hAnsi="Tahoma" w:cs="Tahoma"/>
        </w:rPr>
      </w:pPr>
    </w:p>
    <w:p w14:paraId="7B0389C0" w14:textId="77777777" w:rsidR="000D26E0" w:rsidRPr="00E00A30" w:rsidRDefault="000D26E0" w:rsidP="00D5079E">
      <w:pPr>
        <w:keepNext/>
        <w:keepLines/>
        <w:jc w:val="both"/>
        <w:rPr>
          <w:rFonts w:ascii="Tahoma" w:hAnsi="Tahoma" w:cs="Tahoma"/>
        </w:rPr>
      </w:pPr>
      <w:r w:rsidRPr="00E00A30">
        <w:rPr>
          <w:rFonts w:ascii="Tahoma" w:hAnsi="Tahoma" w:cs="Tahoma"/>
        </w:rPr>
        <w:t>V primeru izbora kot najugodnejši ponudnik, bo moral ponudnik pri dobavi blaga predložiti varnostni list v slovenskem jeziku, ki bo tudi skladen</w:t>
      </w:r>
      <w:r w:rsidRPr="00E00A30">
        <w:rPr>
          <w:rFonts w:ascii="Tahoma" w:hAnsi="Tahoma" w:cs="Tahoma"/>
          <w:bCs/>
          <w:shd w:val="clear" w:color="auto" w:fill="FFFFFF"/>
        </w:rPr>
        <w:t xml:space="preserve"> z Uredbo št. </w:t>
      </w:r>
      <w:hyperlink r:id="rId25" w:history="1">
        <w:r w:rsidRPr="00E00A30">
          <w:rPr>
            <w:rFonts w:ascii="Tahoma" w:hAnsi="Tahoma" w:cs="Tahoma"/>
            <w:bCs/>
            <w:color w:val="0000FF"/>
            <w:u w:val="single"/>
            <w:shd w:val="clear" w:color="auto" w:fill="FFFFFF"/>
          </w:rPr>
          <w:t>1907/2006/ES</w:t>
        </w:r>
      </w:hyperlink>
      <w:r w:rsidRPr="00E00A30">
        <w:rPr>
          <w:rFonts w:ascii="Tahoma" w:hAnsi="Tahoma" w:cs="Tahoma"/>
          <w:bCs/>
          <w:shd w:val="clear" w:color="auto" w:fill="FFFFFF"/>
        </w:rPr>
        <w:t xml:space="preserve"> o registraciji, evalvaciji, avtorizaciji in omejevanju kemikalij (REACH) in</w:t>
      </w:r>
      <w:r w:rsidRPr="00E00A30">
        <w:rPr>
          <w:rFonts w:ascii="Tahoma" w:hAnsi="Tahoma" w:cs="Tahoma"/>
          <w:shd w:val="clear" w:color="auto" w:fill="FFFFFF"/>
        </w:rPr>
        <w:t xml:space="preserve"> Uredbo </w:t>
      </w:r>
      <w:r w:rsidRPr="00E00A30">
        <w:rPr>
          <w:rFonts w:ascii="Tahoma" w:hAnsi="Tahoma" w:cs="Tahoma"/>
          <w:bCs/>
          <w:kern w:val="36"/>
        </w:rPr>
        <w:t xml:space="preserve">(ES) </w:t>
      </w:r>
      <w:r w:rsidRPr="00E00A30">
        <w:rPr>
          <w:rFonts w:ascii="Tahoma" w:hAnsi="Tahoma" w:cs="Tahoma"/>
          <w:shd w:val="clear" w:color="auto" w:fill="FFFFFF"/>
        </w:rPr>
        <w:t xml:space="preserve">št. </w:t>
      </w:r>
      <w:r w:rsidRPr="00E00A30">
        <w:rPr>
          <w:rFonts w:ascii="Tahoma" w:hAnsi="Tahoma" w:cs="Tahoma"/>
          <w:bCs/>
          <w:kern w:val="36"/>
        </w:rPr>
        <w:t>1272/2008</w:t>
      </w:r>
      <w:r w:rsidRPr="00E00A30">
        <w:rPr>
          <w:rFonts w:ascii="Tahoma" w:hAnsi="Tahoma" w:cs="Tahoma"/>
          <w:shd w:val="clear" w:color="auto" w:fill="FFFFFF"/>
        </w:rPr>
        <w:t xml:space="preserve"> </w:t>
      </w:r>
      <w:r w:rsidRPr="00E00A30">
        <w:rPr>
          <w:rFonts w:ascii="Tahoma" w:hAnsi="Tahoma" w:cs="Tahoma"/>
        </w:rPr>
        <w:t>(</w:t>
      </w:r>
      <w:hyperlink r:id="rId26" w:history="1">
        <w:r w:rsidRPr="00E00A30">
          <w:rPr>
            <w:rFonts w:ascii="Tahoma" w:hAnsi="Tahoma" w:cs="Tahoma"/>
            <w:color w:val="0000FF"/>
            <w:u w:val="single"/>
          </w:rPr>
          <w:t>https://eur-lex.europa.eu/legal-content/SL/TXT/PDF/?uri=CELEX:32008R1272&amp;from=SL</w:t>
        </w:r>
      </w:hyperlink>
      <w:r w:rsidRPr="00E00A30">
        <w:rPr>
          <w:rFonts w:ascii="Tahoma" w:hAnsi="Tahoma" w:cs="Tahoma"/>
        </w:rPr>
        <w:t xml:space="preserve">) o razvrščanju, pakiranju in označevanju kemičnih snovi ter zmesi. V kolikor predloženi varnostni list v slovenskem jeziku ne bo skladen z zahtevami, bo naročnik ponudnika pisno pozval k predložitvi ustreznega varnostnega lista. V primeru, da novo predloženi varnostni list še vedno ne bo skladen z navedenima uredbama lahko naročnik odstopi od pogodbe. </w:t>
      </w:r>
    </w:p>
    <w:p w14:paraId="51C89225" w14:textId="77777777" w:rsidR="000D26E0" w:rsidRPr="00E00A30" w:rsidRDefault="000D26E0" w:rsidP="00D5079E">
      <w:pPr>
        <w:keepNext/>
        <w:keepLines/>
        <w:jc w:val="both"/>
        <w:rPr>
          <w:rFonts w:ascii="Tahoma" w:hAnsi="Tahoma" w:cs="Tahoma"/>
          <w:i/>
        </w:rPr>
      </w:pPr>
    </w:p>
    <w:p w14:paraId="169B77FA" w14:textId="77777777" w:rsidR="000D26E0" w:rsidRPr="00E00A30" w:rsidRDefault="000D26E0" w:rsidP="00D5079E">
      <w:pPr>
        <w:jc w:val="both"/>
        <w:rPr>
          <w:rFonts w:ascii="Tahoma" w:hAnsi="Tahoma" w:cs="Tahoma"/>
        </w:rPr>
      </w:pPr>
      <w:r w:rsidRPr="00E00A30">
        <w:rPr>
          <w:rFonts w:ascii="Tahoma" w:hAnsi="Tahoma" w:cs="Tahoma"/>
        </w:rPr>
        <w:t>Ponudnik mora predložiti ponudbi dokumentacijo iz katerih bo razvidno, da zadošča zahtevam o tehničnih lastnostih ponujenega izolacijskega sredstva:</w:t>
      </w:r>
    </w:p>
    <w:p w14:paraId="65565FD3" w14:textId="77777777" w:rsidR="000D26E0" w:rsidRPr="00E00A30" w:rsidRDefault="000D26E0" w:rsidP="00AA1CB4">
      <w:pPr>
        <w:numPr>
          <w:ilvl w:val="0"/>
          <w:numId w:val="41"/>
        </w:numPr>
        <w:jc w:val="both"/>
        <w:rPr>
          <w:rFonts w:ascii="Tahoma" w:hAnsi="Tahoma" w:cs="Tahoma"/>
        </w:rPr>
      </w:pPr>
      <w:r w:rsidRPr="00E00A30">
        <w:rPr>
          <w:rFonts w:ascii="Tahoma" w:hAnsi="Tahoma" w:cs="Tahoma"/>
        </w:rPr>
        <w:t>zadnje revidirane verzije varnostnih listov v slovenskem jeziku skladno z Uredbo št. 1907/2006/ES o registraciji, evalvaciji, avtorizaciji in omejevanju kemikalij (REACH) in Uredbo (ES) št. 1272/2008 o razvrščanju, pakiranju in označevanju kemičnih snovi ter zmesi ter posodobljen z zadnjo spremembo Uredbe 878/2020,</w:t>
      </w:r>
    </w:p>
    <w:p w14:paraId="3DA70FB9" w14:textId="77777777" w:rsidR="000D26E0" w:rsidRPr="00E00A30" w:rsidRDefault="000D26E0" w:rsidP="00F627B1">
      <w:pPr>
        <w:numPr>
          <w:ilvl w:val="0"/>
          <w:numId w:val="41"/>
        </w:numPr>
        <w:jc w:val="both"/>
        <w:rPr>
          <w:rFonts w:ascii="Tahoma" w:hAnsi="Tahoma" w:cs="Tahoma"/>
        </w:rPr>
      </w:pPr>
      <w:r w:rsidRPr="00E00A30">
        <w:rPr>
          <w:rFonts w:ascii="Tahoma" w:hAnsi="Tahoma" w:cs="Tahoma"/>
        </w:rPr>
        <w:t>strokovno mnenje o primernosti izolacijske tekočine za polnjenje transformatorjev,</w:t>
      </w:r>
    </w:p>
    <w:p w14:paraId="4D12FF87" w14:textId="77777777" w:rsidR="000D26E0" w:rsidRPr="00E00A30" w:rsidRDefault="000D26E0">
      <w:pPr>
        <w:numPr>
          <w:ilvl w:val="0"/>
          <w:numId w:val="41"/>
        </w:numPr>
        <w:jc w:val="both"/>
        <w:rPr>
          <w:rFonts w:ascii="Tahoma" w:hAnsi="Tahoma" w:cs="Tahoma"/>
        </w:rPr>
      </w:pPr>
      <w:r w:rsidRPr="00E00A30">
        <w:rPr>
          <w:rFonts w:ascii="Tahoma" w:hAnsi="Tahoma" w:cs="Tahoma"/>
        </w:rPr>
        <w:t>strokovno mnenje o stopnji vodo ogrožanja s katerim dokazuje, da izolacijska tekočina ni nevarna za vodo (odgovarja razredu ogrožanja vode 0),</w:t>
      </w:r>
    </w:p>
    <w:p w14:paraId="6CE1B748" w14:textId="77777777" w:rsidR="000D26E0" w:rsidRPr="00E00A30" w:rsidRDefault="000D26E0">
      <w:pPr>
        <w:numPr>
          <w:ilvl w:val="0"/>
          <w:numId w:val="41"/>
        </w:numPr>
        <w:jc w:val="both"/>
        <w:rPr>
          <w:rFonts w:ascii="Tahoma" w:hAnsi="Tahoma" w:cs="Tahoma"/>
        </w:rPr>
      </w:pPr>
      <w:r w:rsidRPr="00E00A30">
        <w:rPr>
          <w:rFonts w:ascii="Tahoma" w:hAnsi="Tahoma" w:cs="Tahoma"/>
        </w:rPr>
        <w:t>strokovno mnenje v smislu požarne varnosti,  ki dokazuje, da ima tekočina   visoko gorišče &gt; 300º C,</w:t>
      </w:r>
    </w:p>
    <w:p w14:paraId="2A412BCF" w14:textId="17291543" w:rsidR="000D26E0" w:rsidRPr="00E00A30" w:rsidRDefault="000D26E0">
      <w:pPr>
        <w:numPr>
          <w:ilvl w:val="0"/>
          <w:numId w:val="41"/>
        </w:numPr>
        <w:jc w:val="both"/>
        <w:rPr>
          <w:rFonts w:ascii="Tahoma" w:hAnsi="Tahoma" w:cs="Tahoma"/>
        </w:rPr>
      </w:pPr>
      <w:r w:rsidRPr="00E00A30">
        <w:rPr>
          <w:rFonts w:ascii="Tahoma" w:hAnsi="Tahoma" w:cs="Tahoma"/>
        </w:rPr>
        <w:t>analizo izolacijske tekočine, ki se nanaša na transformator moči 1000 kVA ali več, izdano s strani neodvisne institucije v EU, da izolacijska tekočina ustreza fizikalno-kemijskim in dielektričnim lastnostim podanih v specifikaciji proizvajalca in le-ta ustreza zahtevam standarda SIST EN 61099 ter da je izolacijska tekočina primerna za požarno varne in vodo ne</w:t>
      </w:r>
      <w:r w:rsidR="00AE34E2">
        <w:rPr>
          <w:rFonts w:ascii="Tahoma" w:hAnsi="Tahoma" w:cs="Tahoma"/>
        </w:rPr>
        <w:t xml:space="preserve"> </w:t>
      </w:r>
      <w:r w:rsidRPr="00E00A30">
        <w:rPr>
          <w:rFonts w:ascii="Tahoma" w:hAnsi="Tahoma" w:cs="Tahoma"/>
        </w:rPr>
        <w:t>ogrožajoče transformatorje,</w:t>
      </w:r>
    </w:p>
    <w:p w14:paraId="213A7859" w14:textId="0D1621FA" w:rsidR="0099270E" w:rsidRDefault="000D26E0">
      <w:pPr>
        <w:numPr>
          <w:ilvl w:val="0"/>
          <w:numId w:val="41"/>
        </w:numPr>
        <w:jc w:val="both"/>
        <w:rPr>
          <w:rFonts w:ascii="Tahoma" w:hAnsi="Tahoma" w:cs="Tahoma"/>
        </w:rPr>
      </w:pPr>
      <w:r w:rsidRPr="00E00A30">
        <w:rPr>
          <w:rFonts w:ascii="Tahoma" w:hAnsi="Tahoma" w:cs="Tahoma"/>
        </w:rPr>
        <w:t>strokovno mnenje o ustreznosti transformatorja moči 1000 kVA ali več izdano s strani neodvisne institucije, da je transformator konstruiran in izdelan v tehnologiji, ki omogoča delovanje transformatorja v zahtevani izolacijski tekočini in zagotavlja KNAN hlajenje.</w:t>
      </w:r>
    </w:p>
    <w:p w14:paraId="461ACC23" w14:textId="6D29D1FE" w:rsidR="000D26E0" w:rsidRPr="00E00A30" w:rsidRDefault="0099270E" w:rsidP="0099270E">
      <w:pPr>
        <w:rPr>
          <w:rFonts w:ascii="Tahoma" w:hAnsi="Tahoma" w:cs="Tahoma"/>
        </w:rPr>
      </w:pPr>
      <w:r>
        <w:rPr>
          <w:rFonts w:ascii="Tahoma" w:hAnsi="Tahoma" w:cs="Tahoma"/>
        </w:rPr>
        <w:br w:type="page"/>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3"/>
        <w:gridCol w:w="1836"/>
      </w:tblGrid>
      <w:tr w:rsidR="000D26E0" w:rsidRPr="00E00A30" w14:paraId="0E5FB263" w14:textId="77777777" w:rsidTr="003C5C9B">
        <w:tc>
          <w:tcPr>
            <w:tcW w:w="7513" w:type="dxa"/>
            <w:shd w:val="clear" w:color="auto" w:fill="auto"/>
          </w:tcPr>
          <w:p w14:paraId="5B27A122" w14:textId="77777777" w:rsidR="000D26E0" w:rsidRPr="00E00A30" w:rsidRDefault="000D26E0" w:rsidP="000D26E0">
            <w:pPr>
              <w:keepNext/>
              <w:keepLines/>
              <w:rPr>
                <w:rFonts w:ascii="Tahoma" w:hAnsi="Tahoma" w:cs="Tahoma"/>
              </w:rPr>
            </w:pPr>
            <w:r w:rsidRPr="00E00A30">
              <w:rPr>
                <w:rFonts w:ascii="Tahoma" w:hAnsi="Tahoma" w:cs="Tahoma"/>
              </w:rPr>
              <w:lastRenderedPageBreak/>
              <w:t>TEHNIČNI DEL PONUDBE</w:t>
            </w:r>
          </w:p>
        </w:tc>
        <w:tc>
          <w:tcPr>
            <w:tcW w:w="1836" w:type="dxa"/>
            <w:shd w:val="clear" w:color="auto" w:fill="auto"/>
          </w:tcPr>
          <w:p w14:paraId="1A5D750A" w14:textId="77777777" w:rsidR="000D26E0" w:rsidRPr="00E00A30" w:rsidRDefault="000D26E0" w:rsidP="000D26E0">
            <w:pPr>
              <w:keepNext/>
              <w:keepLines/>
              <w:rPr>
                <w:rFonts w:ascii="Tahoma" w:hAnsi="Tahoma" w:cs="Tahoma"/>
                <w:b/>
                <w:highlight w:val="yellow"/>
              </w:rPr>
            </w:pPr>
            <w:r w:rsidRPr="00E00A30">
              <w:rPr>
                <w:rFonts w:ascii="Tahoma" w:hAnsi="Tahoma" w:cs="Tahoma"/>
                <w:b/>
              </w:rPr>
              <w:t>Priloga 10</w:t>
            </w:r>
          </w:p>
        </w:tc>
      </w:tr>
    </w:tbl>
    <w:p w14:paraId="4B821F5F" w14:textId="74E545B9" w:rsidR="000D26E0" w:rsidRPr="00E00A30" w:rsidRDefault="000D26E0" w:rsidP="000D26E0">
      <w:pPr>
        <w:keepNext/>
        <w:keepLines/>
        <w:rPr>
          <w:rFonts w:ascii="Tahoma" w:hAnsi="Tahoma" w:cs="Tahoma"/>
        </w:rPr>
      </w:pPr>
    </w:p>
    <w:p w14:paraId="59FA6B7B" w14:textId="77777777" w:rsidR="000D26E0" w:rsidRPr="00E00A30" w:rsidRDefault="000D26E0" w:rsidP="000D26E0">
      <w:pPr>
        <w:keepNext/>
        <w:keepLines/>
        <w:jc w:val="both"/>
        <w:rPr>
          <w:rFonts w:ascii="Tahoma" w:hAnsi="Tahoma" w:cs="Tahoma"/>
        </w:rPr>
      </w:pPr>
      <w:r w:rsidRPr="00E00A30">
        <w:rPr>
          <w:rFonts w:ascii="Tahoma" w:hAnsi="Tahoma" w:cs="Tahoma"/>
        </w:rPr>
        <w:t>Gospodarski subjekt (naziv in naslov) _______________________________________________ za to stranjo k ponudbi prilagamo:</w:t>
      </w:r>
    </w:p>
    <w:p w14:paraId="7A124013" w14:textId="1AB0C5B1" w:rsidR="000D26E0" w:rsidRPr="00E00A30" w:rsidRDefault="000D26E0" w:rsidP="000D26E0">
      <w:pPr>
        <w:keepNext/>
        <w:keepLines/>
        <w:rPr>
          <w:rFonts w:ascii="Tahoma" w:hAnsi="Tahoma" w:cs="Tahoma"/>
        </w:rPr>
      </w:pPr>
    </w:p>
    <w:p w14:paraId="0360DC0F" w14:textId="1C42A4F3" w:rsidR="002C3EFD" w:rsidRPr="00E00A30" w:rsidRDefault="000D26E0" w:rsidP="000D26E0">
      <w:pPr>
        <w:keepNext/>
        <w:keepLines/>
        <w:numPr>
          <w:ilvl w:val="0"/>
          <w:numId w:val="34"/>
        </w:numPr>
        <w:jc w:val="both"/>
        <w:rPr>
          <w:rFonts w:ascii="Tahoma" w:hAnsi="Tahoma" w:cs="Tahoma"/>
        </w:rPr>
      </w:pPr>
      <w:bookmarkStart w:id="22" w:name="_Toc93041707"/>
      <w:r w:rsidRPr="00E00A30">
        <w:rPr>
          <w:rFonts w:ascii="Tahoma" w:hAnsi="Tahoma" w:cs="Tahoma"/>
        </w:rPr>
        <w:t>tehnične liste z nazivnimi podatki izpolnjena tabela  Prilog</w:t>
      </w:r>
      <w:r w:rsidR="002C3EFD" w:rsidRPr="00E00A30">
        <w:rPr>
          <w:rFonts w:ascii="Tahoma" w:hAnsi="Tahoma" w:cs="Tahoma"/>
        </w:rPr>
        <w:t>e 10</w:t>
      </w:r>
      <w:r w:rsidRPr="00E00A30">
        <w:rPr>
          <w:rFonts w:ascii="Tahoma" w:hAnsi="Tahoma" w:cs="Tahoma"/>
        </w:rPr>
        <w:t xml:space="preserve"> </w:t>
      </w:r>
      <w:r w:rsidR="002C3EFD" w:rsidRPr="00E00A30">
        <w:rPr>
          <w:rFonts w:ascii="Tahoma" w:hAnsi="Tahoma" w:cs="Tahoma"/>
        </w:rPr>
        <w:t>(tehnični del ponudbe)</w:t>
      </w:r>
      <w:r w:rsidRPr="00E00A30">
        <w:rPr>
          <w:rFonts w:ascii="Tahoma" w:hAnsi="Tahoma" w:cs="Tahoma"/>
        </w:rPr>
        <w:t xml:space="preserve"> in </w:t>
      </w:r>
    </w:p>
    <w:p w14:paraId="29311B81" w14:textId="07D14C18" w:rsidR="000D26E0" w:rsidRPr="00E00A30" w:rsidRDefault="000D26E0" w:rsidP="000D26E0">
      <w:pPr>
        <w:keepNext/>
        <w:keepLines/>
        <w:numPr>
          <w:ilvl w:val="0"/>
          <w:numId w:val="34"/>
        </w:numPr>
        <w:jc w:val="both"/>
        <w:rPr>
          <w:rFonts w:ascii="Tahoma" w:hAnsi="Tahoma" w:cs="Tahoma"/>
        </w:rPr>
      </w:pPr>
      <w:r w:rsidRPr="00E00A30">
        <w:rPr>
          <w:rFonts w:ascii="Tahoma" w:hAnsi="Tahoma" w:cs="Tahoma"/>
        </w:rPr>
        <w:t xml:space="preserve">izjavi o skladnosti </w:t>
      </w:r>
      <w:bookmarkEnd w:id="22"/>
      <w:r w:rsidRPr="00E00A30">
        <w:rPr>
          <w:rFonts w:ascii="Tahoma" w:hAnsi="Tahoma" w:cs="Tahoma"/>
        </w:rPr>
        <w:t>za vsakega od obeh novih tipskih transformatorjev, kot predmet te razpisne dokumentacije in pogodbe, ki ustreza tehničnim zahtevam naročnika v prilogi: Tehnična specifikacija-Tehnični opis</w:t>
      </w:r>
      <w:r w:rsidR="00B10935" w:rsidRPr="00E00A30">
        <w:rPr>
          <w:rFonts w:ascii="Tahoma" w:hAnsi="Tahoma" w:cs="Tahoma"/>
        </w:rPr>
        <w:t xml:space="preserve"> javnega naročila VKS-177/23</w:t>
      </w:r>
    </w:p>
    <w:p w14:paraId="5BF8EE6A" w14:textId="77777777" w:rsidR="000D26E0" w:rsidRPr="00E00A30" w:rsidRDefault="000D26E0" w:rsidP="000D26E0">
      <w:pPr>
        <w:keepNext/>
        <w:keepLines/>
        <w:ind w:left="360"/>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
        <w:gridCol w:w="3096"/>
        <w:gridCol w:w="960"/>
        <w:gridCol w:w="2197"/>
        <w:gridCol w:w="2495"/>
      </w:tblGrid>
      <w:tr w:rsidR="000D26E0" w:rsidRPr="00E00A30" w14:paraId="228D3F85" w14:textId="77777777" w:rsidTr="00782B32">
        <w:tc>
          <w:tcPr>
            <w:tcW w:w="622" w:type="dxa"/>
            <w:shd w:val="clear" w:color="auto" w:fill="D9D9D9"/>
          </w:tcPr>
          <w:p w14:paraId="77DF4E71"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Poz.</w:t>
            </w:r>
          </w:p>
        </w:tc>
        <w:tc>
          <w:tcPr>
            <w:tcW w:w="3306" w:type="dxa"/>
            <w:shd w:val="clear" w:color="auto" w:fill="D9D9D9"/>
          </w:tcPr>
          <w:p w14:paraId="4CD14182"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Opis</w:t>
            </w:r>
          </w:p>
        </w:tc>
        <w:tc>
          <w:tcPr>
            <w:tcW w:w="983" w:type="dxa"/>
            <w:shd w:val="clear" w:color="auto" w:fill="D9D9D9"/>
          </w:tcPr>
          <w:p w14:paraId="12CAE6D4"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Enota</w:t>
            </w:r>
          </w:p>
        </w:tc>
        <w:tc>
          <w:tcPr>
            <w:tcW w:w="2314" w:type="dxa"/>
            <w:shd w:val="clear" w:color="auto" w:fill="D9D9D9"/>
          </w:tcPr>
          <w:p w14:paraId="0D061B40"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Zahtevana vrednost</w:t>
            </w:r>
          </w:p>
        </w:tc>
        <w:tc>
          <w:tcPr>
            <w:tcW w:w="2119" w:type="dxa"/>
            <w:shd w:val="clear" w:color="auto" w:fill="D9D9D9"/>
          </w:tcPr>
          <w:p w14:paraId="3E501D9F"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Ponudbena/garantirana vrednost</w:t>
            </w:r>
          </w:p>
        </w:tc>
      </w:tr>
      <w:tr w:rsidR="000D26E0" w:rsidRPr="00E00A30" w14:paraId="39A556C7" w14:textId="77777777" w:rsidTr="003C5C9B">
        <w:tc>
          <w:tcPr>
            <w:tcW w:w="9344" w:type="dxa"/>
            <w:gridSpan w:val="5"/>
            <w:shd w:val="clear" w:color="auto" w:fill="D9D9D9"/>
          </w:tcPr>
          <w:p w14:paraId="1FCA943B"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SPLOŠNO</w:t>
            </w:r>
          </w:p>
        </w:tc>
      </w:tr>
      <w:tr w:rsidR="000D26E0" w:rsidRPr="00E00A30" w14:paraId="43A4DD38" w14:textId="77777777" w:rsidTr="00B64BE4">
        <w:tc>
          <w:tcPr>
            <w:tcW w:w="622" w:type="dxa"/>
            <w:shd w:val="clear" w:color="auto" w:fill="auto"/>
          </w:tcPr>
          <w:p w14:paraId="16FEE4BD"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1.</w:t>
            </w:r>
          </w:p>
        </w:tc>
        <w:tc>
          <w:tcPr>
            <w:tcW w:w="3306" w:type="dxa"/>
            <w:shd w:val="clear" w:color="auto" w:fill="auto"/>
          </w:tcPr>
          <w:p w14:paraId="4B99F556"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Proizvajalec</w:t>
            </w:r>
          </w:p>
        </w:tc>
        <w:tc>
          <w:tcPr>
            <w:tcW w:w="983" w:type="dxa"/>
            <w:shd w:val="clear" w:color="auto" w:fill="D9D9D9" w:themeFill="background1" w:themeFillShade="D9"/>
          </w:tcPr>
          <w:p w14:paraId="6C65B370" w14:textId="77777777" w:rsidR="000D26E0" w:rsidRPr="00E00A30" w:rsidRDefault="000D26E0" w:rsidP="000D26E0">
            <w:pPr>
              <w:jc w:val="both"/>
              <w:rPr>
                <w:rFonts w:ascii="Tahoma" w:eastAsia="Calibri" w:hAnsi="Tahoma" w:cs="Tahoma"/>
                <w:sz w:val="22"/>
                <w:szCs w:val="22"/>
              </w:rPr>
            </w:pPr>
          </w:p>
        </w:tc>
        <w:tc>
          <w:tcPr>
            <w:tcW w:w="2314" w:type="dxa"/>
            <w:shd w:val="clear" w:color="auto" w:fill="D9D9D9" w:themeFill="background1" w:themeFillShade="D9"/>
          </w:tcPr>
          <w:p w14:paraId="14A1CFAB" w14:textId="77777777" w:rsidR="000D26E0" w:rsidRPr="00E00A30" w:rsidRDefault="000D26E0" w:rsidP="000D26E0">
            <w:pPr>
              <w:jc w:val="both"/>
              <w:rPr>
                <w:rFonts w:ascii="Tahoma" w:eastAsia="Calibri" w:hAnsi="Tahoma" w:cs="Tahoma"/>
                <w:sz w:val="22"/>
                <w:szCs w:val="22"/>
              </w:rPr>
            </w:pPr>
          </w:p>
        </w:tc>
        <w:tc>
          <w:tcPr>
            <w:tcW w:w="2119" w:type="dxa"/>
            <w:shd w:val="clear" w:color="auto" w:fill="auto"/>
          </w:tcPr>
          <w:p w14:paraId="1EA88FE4" w14:textId="77777777" w:rsidR="000D26E0" w:rsidRPr="00E00A30" w:rsidRDefault="000D26E0" w:rsidP="000D26E0">
            <w:pPr>
              <w:jc w:val="both"/>
              <w:rPr>
                <w:rFonts w:ascii="Tahoma" w:eastAsia="Calibri" w:hAnsi="Tahoma" w:cs="Tahoma"/>
                <w:sz w:val="22"/>
                <w:szCs w:val="22"/>
              </w:rPr>
            </w:pPr>
          </w:p>
        </w:tc>
      </w:tr>
      <w:tr w:rsidR="000D26E0" w:rsidRPr="00E00A30" w14:paraId="0864316D" w14:textId="77777777" w:rsidTr="00B64BE4">
        <w:tc>
          <w:tcPr>
            <w:tcW w:w="622" w:type="dxa"/>
            <w:shd w:val="clear" w:color="auto" w:fill="auto"/>
          </w:tcPr>
          <w:p w14:paraId="26C77A72"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2.</w:t>
            </w:r>
          </w:p>
        </w:tc>
        <w:tc>
          <w:tcPr>
            <w:tcW w:w="3306" w:type="dxa"/>
            <w:shd w:val="clear" w:color="auto" w:fill="auto"/>
          </w:tcPr>
          <w:p w14:paraId="4DB13DBB"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Tip in oznaka</w:t>
            </w:r>
          </w:p>
        </w:tc>
        <w:tc>
          <w:tcPr>
            <w:tcW w:w="983" w:type="dxa"/>
            <w:shd w:val="clear" w:color="auto" w:fill="D9D9D9" w:themeFill="background1" w:themeFillShade="D9"/>
          </w:tcPr>
          <w:p w14:paraId="239A125E" w14:textId="77777777" w:rsidR="000D26E0" w:rsidRPr="00E00A30" w:rsidRDefault="000D26E0" w:rsidP="000D26E0">
            <w:pPr>
              <w:jc w:val="both"/>
              <w:rPr>
                <w:rFonts w:ascii="Tahoma" w:eastAsia="Calibri" w:hAnsi="Tahoma" w:cs="Tahoma"/>
                <w:sz w:val="22"/>
                <w:szCs w:val="22"/>
              </w:rPr>
            </w:pPr>
          </w:p>
        </w:tc>
        <w:tc>
          <w:tcPr>
            <w:tcW w:w="2314" w:type="dxa"/>
            <w:shd w:val="clear" w:color="auto" w:fill="D9D9D9" w:themeFill="background1" w:themeFillShade="D9"/>
          </w:tcPr>
          <w:p w14:paraId="68BF550C" w14:textId="77777777" w:rsidR="000D26E0" w:rsidRPr="00E00A30" w:rsidRDefault="000D26E0" w:rsidP="000D26E0">
            <w:pPr>
              <w:jc w:val="both"/>
              <w:rPr>
                <w:rFonts w:ascii="Tahoma" w:eastAsia="Calibri" w:hAnsi="Tahoma" w:cs="Tahoma"/>
                <w:sz w:val="22"/>
                <w:szCs w:val="22"/>
              </w:rPr>
            </w:pPr>
          </w:p>
        </w:tc>
        <w:tc>
          <w:tcPr>
            <w:tcW w:w="2119" w:type="dxa"/>
            <w:shd w:val="clear" w:color="auto" w:fill="auto"/>
          </w:tcPr>
          <w:p w14:paraId="0F2E9058" w14:textId="77777777" w:rsidR="000D26E0" w:rsidRPr="00E00A30" w:rsidRDefault="000D26E0" w:rsidP="000D26E0">
            <w:pPr>
              <w:jc w:val="both"/>
              <w:rPr>
                <w:rFonts w:ascii="Tahoma" w:eastAsia="Calibri" w:hAnsi="Tahoma" w:cs="Tahoma"/>
                <w:sz w:val="22"/>
                <w:szCs w:val="22"/>
              </w:rPr>
            </w:pPr>
          </w:p>
        </w:tc>
      </w:tr>
      <w:tr w:rsidR="000D26E0" w:rsidRPr="00E00A30" w14:paraId="7E726A48" w14:textId="77777777" w:rsidTr="00782B32">
        <w:tc>
          <w:tcPr>
            <w:tcW w:w="622" w:type="dxa"/>
            <w:shd w:val="clear" w:color="auto" w:fill="auto"/>
          </w:tcPr>
          <w:p w14:paraId="06C8D195"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3.</w:t>
            </w:r>
          </w:p>
        </w:tc>
        <w:tc>
          <w:tcPr>
            <w:tcW w:w="3306" w:type="dxa"/>
            <w:shd w:val="clear" w:color="auto" w:fill="auto"/>
          </w:tcPr>
          <w:p w14:paraId="611CF055"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Količina</w:t>
            </w:r>
          </w:p>
        </w:tc>
        <w:tc>
          <w:tcPr>
            <w:tcW w:w="983" w:type="dxa"/>
            <w:shd w:val="clear" w:color="auto" w:fill="auto"/>
          </w:tcPr>
          <w:p w14:paraId="2E3CD75A"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kos</w:t>
            </w:r>
          </w:p>
        </w:tc>
        <w:tc>
          <w:tcPr>
            <w:tcW w:w="2314" w:type="dxa"/>
            <w:shd w:val="clear" w:color="auto" w:fill="auto"/>
          </w:tcPr>
          <w:p w14:paraId="6F1E75CD" w14:textId="77777777" w:rsidR="000D26E0" w:rsidRPr="00E00A30" w:rsidRDefault="000D26E0" w:rsidP="00B64BE4">
            <w:pPr>
              <w:jc w:val="center"/>
              <w:rPr>
                <w:rFonts w:ascii="Tahoma" w:eastAsia="Calibri" w:hAnsi="Tahoma" w:cs="Tahoma"/>
                <w:sz w:val="22"/>
                <w:szCs w:val="22"/>
              </w:rPr>
            </w:pPr>
            <w:r w:rsidRPr="00E00A30">
              <w:rPr>
                <w:rFonts w:ascii="Tahoma" w:eastAsia="Calibri" w:hAnsi="Tahoma" w:cs="Tahoma"/>
                <w:sz w:val="22"/>
                <w:szCs w:val="22"/>
              </w:rPr>
              <w:t>2</w:t>
            </w:r>
          </w:p>
        </w:tc>
        <w:tc>
          <w:tcPr>
            <w:tcW w:w="2119" w:type="dxa"/>
            <w:shd w:val="clear" w:color="auto" w:fill="auto"/>
          </w:tcPr>
          <w:p w14:paraId="7E9A3F11" w14:textId="77777777" w:rsidR="000D26E0" w:rsidRPr="00E00A30" w:rsidRDefault="000D26E0" w:rsidP="000D26E0">
            <w:pPr>
              <w:jc w:val="both"/>
              <w:rPr>
                <w:rFonts w:ascii="Tahoma" w:eastAsia="Calibri" w:hAnsi="Tahoma" w:cs="Tahoma"/>
                <w:sz w:val="22"/>
                <w:szCs w:val="22"/>
              </w:rPr>
            </w:pPr>
          </w:p>
        </w:tc>
      </w:tr>
      <w:tr w:rsidR="000D26E0" w:rsidRPr="00E00A30" w14:paraId="4D965C6A" w14:textId="77777777" w:rsidTr="003C5C9B">
        <w:tc>
          <w:tcPr>
            <w:tcW w:w="9344" w:type="dxa"/>
            <w:gridSpan w:val="5"/>
            <w:shd w:val="clear" w:color="auto" w:fill="D9D9D9"/>
          </w:tcPr>
          <w:p w14:paraId="066436C8"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GARANTIRANE VREDNOSTI IN KARAKTERISTIKE</w:t>
            </w:r>
          </w:p>
        </w:tc>
      </w:tr>
      <w:tr w:rsidR="000D26E0" w:rsidRPr="00E00A30" w14:paraId="472D0B41" w14:textId="77777777" w:rsidTr="00782B32">
        <w:tc>
          <w:tcPr>
            <w:tcW w:w="622" w:type="dxa"/>
            <w:shd w:val="clear" w:color="auto" w:fill="auto"/>
          </w:tcPr>
          <w:p w14:paraId="1C642C78"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4.</w:t>
            </w:r>
          </w:p>
        </w:tc>
        <w:tc>
          <w:tcPr>
            <w:tcW w:w="3306" w:type="dxa"/>
            <w:shd w:val="clear" w:color="auto" w:fill="auto"/>
          </w:tcPr>
          <w:p w14:paraId="4A0AC8E4" w14:textId="53366717" w:rsidR="000D26E0" w:rsidRPr="00E00A30" w:rsidRDefault="00F21D51" w:rsidP="00F21D51">
            <w:pPr>
              <w:jc w:val="both"/>
              <w:rPr>
                <w:rFonts w:ascii="Tahoma" w:eastAsia="Calibri" w:hAnsi="Tahoma" w:cs="Tahoma"/>
                <w:sz w:val="22"/>
                <w:szCs w:val="22"/>
              </w:rPr>
            </w:pPr>
            <w:r w:rsidRPr="00E00A30">
              <w:rPr>
                <w:rFonts w:ascii="Tahoma" w:eastAsia="Calibri" w:hAnsi="Tahoma" w:cs="Tahoma"/>
                <w:sz w:val="22"/>
                <w:szCs w:val="22"/>
              </w:rPr>
              <w:t>Nazivna moč</w:t>
            </w:r>
          </w:p>
        </w:tc>
        <w:tc>
          <w:tcPr>
            <w:tcW w:w="983" w:type="dxa"/>
            <w:shd w:val="clear" w:color="auto" w:fill="auto"/>
          </w:tcPr>
          <w:p w14:paraId="1AC9AFBE" w14:textId="52DD5183" w:rsidR="000D26E0" w:rsidRPr="00E00A30" w:rsidRDefault="00782B32" w:rsidP="000D26E0">
            <w:pPr>
              <w:jc w:val="both"/>
              <w:rPr>
                <w:rFonts w:ascii="Tahoma" w:eastAsia="Calibri" w:hAnsi="Tahoma" w:cs="Tahoma"/>
                <w:sz w:val="22"/>
                <w:szCs w:val="22"/>
              </w:rPr>
            </w:pPr>
            <w:r w:rsidRPr="00E00A30">
              <w:rPr>
                <w:rFonts w:ascii="Tahoma" w:eastAsia="Calibri" w:hAnsi="Tahoma" w:cs="Tahoma"/>
                <w:sz w:val="22"/>
                <w:szCs w:val="22"/>
              </w:rPr>
              <w:t>kVA</w:t>
            </w:r>
          </w:p>
        </w:tc>
        <w:tc>
          <w:tcPr>
            <w:tcW w:w="2314" w:type="dxa"/>
            <w:shd w:val="clear" w:color="auto" w:fill="auto"/>
          </w:tcPr>
          <w:p w14:paraId="4667C87E" w14:textId="5F2EB930" w:rsidR="000D26E0" w:rsidRPr="00E00A30" w:rsidRDefault="00782B32" w:rsidP="00B64BE4">
            <w:pPr>
              <w:jc w:val="center"/>
              <w:rPr>
                <w:rFonts w:ascii="Tahoma" w:eastAsia="Calibri" w:hAnsi="Tahoma" w:cs="Tahoma"/>
                <w:sz w:val="22"/>
                <w:szCs w:val="22"/>
              </w:rPr>
            </w:pPr>
            <w:r w:rsidRPr="00E00A30">
              <w:rPr>
                <w:rFonts w:ascii="Tahoma" w:eastAsia="Calibri" w:hAnsi="Tahoma" w:cs="Tahoma"/>
                <w:sz w:val="22"/>
                <w:szCs w:val="22"/>
              </w:rPr>
              <w:t>1000</w:t>
            </w:r>
          </w:p>
        </w:tc>
        <w:tc>
          <w:tcPr>
            <w:tcW w:w="2119" w:type="dxa"/>
            <w:shd w:val="clear" w:color="auto" w:fill="auto"/>
          </w:tcPr>
          <w:p w14:paraId="168353A8" w14:textId="77777777" w:rsidR="000D26E0" w:rsidRPr="00E00A30" w:rsidRDefault="000D26E0" w:rsidP="000D26E0">
            <w:pPr>
              <w:jc w:val="both"/>
              <w:rPr>
                <w:rFonts w:ascii="Tahoma" w:eastAsia="Calibri" w:hAnsi="Tahoma" w:cs="Tahoma"/>
                <w:sz w:val="22"/>
                <w:szCs w:val="22"/>
              </w:rPr>
            </w:pPr>
          </w:p>
        </w:tc>
      </w:tr>
      <w:tr w:rsidR="000D26E0" w:rsidRPr="00E00A30" w14:paraId="3DE9EBAA" w14:textId="77777777" w:rsidTr="00782B32">
        <w:tc>
          <w:tcPr>
            <w:tcW w:w="622" w:type="dxa"/>
            <w:shd w:val="clear" w:color="auto" w:fill="auto"/>
          </w:tcPr>
          <w:p w14:paraId="2615916F"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5.</w:t>
            </w:r>
          </w:p>
        </w:tc>
        <w:tc>
          <w:tcPr>
            <w:tcW w:w="3306" w:type="dxa"/>
            <w:shd w:val="clear" w:color="auto" w:fill="auto"/>
          </w:tcPr>
          <w:p w14:paraId="24791A7B" w14:textId="17696D2C" w:rsidR="000D26E0" w:rsidRPr="00E00A30" w:rsidRDefault="00F21D51" w:rsidP="000D26E0">
            <w:pPr>
              <w:jc w:val="both"/>
              <w:rPr>
                <w:rFonts w:ascii="Tahoma" w:eastAsia="Calibri" w:hAnsi="Tahoma" w:cs="Tahoma"/>
                <w:sz w:val="22"/>
                <w:szCs w:val="22"/>
              </w:rPr>
            </w:pPr>
            <w:r w:rsidRPr="00E00A30">
              <w:rPr>
                <w:rFonts w:ascii="Tahoma" w:eastAsia="Calibri" w:hAnsi="Tahoma" w:cs="Tahoma"/>
                <w:sz w:val="22"/>
                <w:szCs w:val="22"/>
              </w:rPr>
              <w:t>Nazivna napetost</w:t>
            </w:r>
          </w:p>
        </w:tc>
        <w:tc>
          <w:tcPr>
            <w:tcW w:w="983" w:type="dxa"/>
            <w:shd w:val="clear" w:color="auto" w:fill="auto"/>
          </w:tcPr>
          <w:p w14:paraId="54F99B47" w14:textId="75E427B0" w:rsidR="000D26E0" w:rsidRPr="00E00A30" w:rsidRDefault="00782B32" w:rsidP="000D26E0">
            <w:pPr>
              <w:jc w:val="both"/>
              <w:rPr>
                <w:rFonts w:ascii="Tahoma" w:eastAsia="Calibri" w:hAnsi="Tahoma" w:cs="Tahoma"/>
                <w:sz w:val="22"/>
                <w:szCs w:val="22"/>
              </w:rPr>
            </w:pPr>
            <w:r w:rsidRPr="00E00A30">
              <w:rPr>
                <w:rFonts w:ascii="Tahoma" w:eastAsia="Calibri" w:hAnsi="Tahoma" w:cs="Tahoma"/>
                <w:sz w:val="22"/>
                <w:szCs w:val="22"/>
              </w:rPr>
              <w:t>kV</w:t>
            </w:r>
          </w:p>
        </w:tc>
        <w:tc>
          <w:tcPr>
            <w:tcW w:w="2314" w:type="dxa"/>
            <w:shd w:val="clear" w:color="auto" w:fill="auto"/>
          </w:tcPr>
          <w:p w14:paraId="06C6CE49" w14:textId="45451746" w:rsidR="000D26E0" w:rsidRPr="00E00A30" w:rsidRDefault="00782B32" w:rsidP="00B64BE4">
            <w:pPr>
              <w:jc w:val="center"/>
              <w:rPr>
                <w:rFonts w:ascii="Tahoma" w:eastAsia="Calibri" w:hAnsi="Tahoma" w:cs="Tahoma"/>
                <w:sz w:val="22"/>
                <w:szCs w:val="22"/>
              </w:rPr>
            </w:pPr>
            <w:r w:rsidRPr="00E00A30">
              <w:rPr>
                <w:rFonts w:ascii="Tahoma" w:eastAsia="Calibri" w:hAnsi="Tahoma" w:cs="Tahoma"/>
                <w:sz w:val="22"/>
                <w:szCs w:val="22"/>
              </w:rPr>
              <w:t>21/0,4</w:t>
            </w:r>
          </w:p>
        </w:tc>
        <w:tc>
          <w:tcPr>
            <w:tcW w:w="2119" w:type="dxa"/>
            <w:shd w:val="clear" w:color="auto" w:fill="auto"/>
          </w:tcPr>
          <w:p w14:paraId="13E471AE" w14:textId="77777777" w:rsidR="000D26E0" w:rsidRPr="00E00A30" w:rsidRDefault="000D26E0" w:rsidP="000D26E0">
            <w:pPr>
              <w:jc w:val="both"/>
              <w:rPr>
                <w:rFonts w:ascii="Tahoma" w:eastAsia="Calibri" w:hAnsi="Tahoma" w:cs="Tahoma"/>
                <w:sz w:val="22"/>
                <w:szCs w:val="22"/>
              </w:rPr>
            </w:pPr>
          </w:p>
        </w:tc>
      </w:tr>
      <w:tr w:rsidR="000D26E0" w:rsidRPr="00E00A30" w14:paraId="4807E5DC" w14:textId="77777777" w:rsidTr="00782B32">
        <w:tc>
          <w:tcPr>
            <w:tcW w:w="622" w:type="dxa"/>
            <w:shd w:val="clear" w:color="auto" w:fill="auto"/>
          </w:tcPr>
          <w:p w14:paraId="5202AF39"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6.</w:t>
            </w:r>
          </w:p>
        </w:tc>
        <w:tc>
          <w:tcPr>
            <w:tcW w:w="3306" w:type="dxa"/>
            <w:shd w:val="clear" w:color="auto" w:fill="auto"/>
          </w:tcPr>
          <w:p w14:paraId="4C090F13" w14:textId="3C96D4B8" w:rsidR="000D26E0" w:rsidRPr="00E00A30" w:rsidRDefault="00F21D51" w:rsidP="000D26E0">
            <w:pPr>
              <w:jc w:val="both"/>
              <w:rPr>
                <w:rFonts w:ascii="Tahoma" w:eastAsia="Calibri" w:hAnsi="Tahoma" w:cs="Tahoma"/>
                <w:sz w:val="22"/>
                <w:szCs w:val="22"/>
              </w:rPr>
            </w:pPr>
            <w:r w:rsidRPr="00E00A30">
              <w:rPr>
                <w:rFonts w:ascii="Tahoma" w:eastAsia="Calibri" w:hAnsi="Tahoma" w:cs="Tahoma"/>
                <w:sz w:val="22"/>
                <w:szCs w:val="22"/>
              </w:rPr>
              <w:t>Število faz</w:t>
            </w:r>
          </w:p>
        </w:tc>
        <w:tc>
          <w:tcPr>
            <w:tcW w:w="983" w:type="dxa"/>
            <w:shd w:val="clear" w:color="auto" w:fill="auto"/>
          </w:tcPr>
          <w:p w14:paraId="12941EED" w14:textId="4DB5C32F" w:rsidR="000D26E0" w:rsidRPr="00E00A30" w:rsidRDefault="00B64BE4" w:rsidP="000D26E0">
            <w:pPr>
              <w:jc w:val="both"/>
              <w:rPr>
                <w:rFonts w:ascii="Tahoma" w:eastAsia="Calibri" w:hAnsi="Tahoma" w:cs="Tahoma"/>
                <w:sz w:val="22"/>
                <w:szCs w:val="22"/>
              </w:rPr>
            </w:pPr>
            <w:r>
              <w:rPr>
                <w:rFonts w:ascii="Tahoma" w:eastAsia="Calibri" w:hAnsi="Tahoma" w:cs="Tahoma"/>
                <w:sz w:val="22"/>
                <w:szCs w:val="22"/>
              </w:rPr>
              <w:t>N</w:t>
            </w:r>
          </w:p>
        </w:tc>
        <w:tc>
          <w:tcPr>
            <w:tcW w:w="2314" w:type="dxa"/>
            <w:shd w:val="clear" w:color="auto" w:fill="auto"/>
          </w:tcPr>
          <w:p w14:paraId="57732776" w14:textId="488103B5" w:rsidR="000D26E0" w:rsidRPr="00E00A30" w:rsidRDefault="00782B32" w:rsidP="00B64BE4">
            <w:pPr>
              <w:jc w:val="center"/>
              <w:rPr>
                <w:rFonts w:ascii="Tahoma" w:eastAsia="Calibri" w:hAnsi="Tahoma" w:cs="Tahoma"/>
                <w:sz w:val="22"/>
                <w:szCs w:val="22"/>
              </w:rPr>
            </w:pPr>
            <w:r w:rsidRPr="00E00A30">
              <w:rPr>
                <w:rFonts w:ascii="Tahoma" w:eastAsia="Calibri" w:hAnsi="Tahoma" w:cs="Tahoma"/>
                <w:sz w:val="22"/>
                <w:szCs w:val="22"/>
              </w:rPr>
              <w:t>3</w:t>
            </w:r>
          </w:p>
        </w:tc>
        <w:tc>
          <w:tcPr>
            <w:tcW w:w="2119" w:type="dxa"/>
            <w:shd w:val="clear" w:color="auto" w:fill="auto"/>
          </w:tcPr>
          <w:p w14:paraId="77BDD100" w14:textId="77777777" w:rsidR="000D26E0" w:rsidRPr="00E00A30" w:rsidRDefault="000D26E0" w:rsidP="000D26E0">
            <w:pPr>
              <w:jc w:val="both"/>
              <w:rPr>
                <w:rFonts w:ascii="Tahoma" w:eastAsia="Calibri" w:hAnsi="Tahoma" w:cs="Tahoma"/>
                <w:sz w:val="22"/>
                <w:szCs w:val="22"/>
              </w:rPr>
            </w:pPr>
          </w:p>
        </w:tc>
      </w:tr>
      <w:tr w:rsidR="000D26E0" w:rsidRPr="00E00A30" w14:paraId="7BCC2617" w14:textId="77777777" w:rsidTr="00782B32">
        <w:tc>
          <w:tcPr>
            <w:tcW w:w="622" w:type="dxa"/>
            <w:shd w:val="clear" w:color="auto" w:fill="auto"/>
          </w:tcPr>
          <w:p w14:paraId="720A024F"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7.</w:t>
            </w:r>
          </w:p>
        </w:tc>
        <w:tc>
          <w:tcPr>
            <w:tcW w:w="3306" w:type="dxa"/>
            <w:shd w:val="clear" w:color="auto" w:fill="auto"/>
          </w:tcPr>
          <w:p w14:paraId="0507854B" w14:textId="18851B92" w:rsidR="000D26E0" w:rsidRPr="00E00A30" w:rsidRDefault="00F21D51" w:rsidP="000D26E0">
            <w:pPr>
              <w:jc w:val="both"/>
              <w:rPr>
                <w:rFonts w:ascii="Tahoma" w:eastAsia="Calibri" w:hAnsi="Tahoma" w:cs="Tahoma"/>
                <w:sz w:val="22"/>
                <w:szCs w:val="22"/>
              </w:rPr>
            </w:pPr>
            <w:r w:rsidRPr="00E00A30">
              <w:rPr>
                <w:rFonts w:ascii="Tahoma" w:eastAsia="Calibri" w:hAnsi="Tahoma" w:cs="Tahoma"/>
                <w:sz w:val="22"/>
                <w:szCs w:val="22"/>
              </w:rPr>
              <w:t>Nazivna frekvenca</w:t>
            </w:r>
          </w:p>
        </w:tc>
        <w:tc>
          <w:tcPr>
            <w:tcW w:w="983" w:type="dxa"/>
            <w:shd w:val="clear" w:color="auto" w:fill="auto"/>
          </w:tcPr>
          <w:p w14:paraId="0C9133A4" w14:textId="527499A1" w:rsidR="000D26E0" w:rsidRPr="00E00A30" w:rsidRDefault="00782B32" w:rsidP="000D26E0">
            <w:pPr>
              <w:jc w:val="both"/>
              <w:rPr>
                <w:rFonts w:ascii="Tahoma" w:eastAsia="Calibri" w:hAnsi="Tahoma" w:cs="Tahoma"/>
                <w:sz w:val="22"/>
                <w:szCs w:val="22"/>
              </w:rPr>
            </w:pPr>
            <w:r w:rsidRPr="00E00A30">
              <w:rPr>
                <w:rFonts w:ascii="Tahoma" w:eastAsia="Calibri" w:hAnsi="Tahoma" w:cs="Tahoma"/>
                <w:sz w:val="22"/>
                <w:szCs w:val="22"/>
              </w:rPr>
              <w:t>Hz</w:t>
            </w:r>
          </w:p>
        </w:tc>
        <w:tc>
          <w:tcPr>
            <w:tcW w:w="2314" w:type="dxa"/>
            <w:shd w:val="clear" w:color="auto" w:fill="auto"/>
          </w:tcPr>
          <w:p w14:paraId="3976C031" w14:textId="162A4856" w:rsidR="000D26E0" w:rsidRPr="00E00A30" w:rsidRDefault="00782B32" w:rsidP="00B64BE4">
            <w:pPr>
              <w:jc w:val="center"/>
              <w:rPr>
                <w:rFonts w:ascii="Tahoma" w:eastAsia="Calibri" w:hAnsi="Tahoma" w:cs="Tahoma"/>
                <w:sz w:val="22"/>
                <w:szCs w:val="22"/>
              </w:rPr>
            </w:pPr>
            <w:r w:rsidRPr="00E00A30">
              <w:rPr>
                <w:rFonts w:ascii="Tahoma" w:eastAsia="Calibri" w:hAnsi="Tahoma" w:cs="Tahoma"/>
                <w:sz w:val="22"/>
                <w:szCs w:val="22"/>
              </w:rPr>
              <w:t>50</w:t>
            </w:r>
          </w:p>
        </w:tc>
        <w:tc>
          <w:tcPr>
            <w:tcW w:w="2119" w:type="dxa"/>
            <w:shd w:val="clear" w:color="auto" w:fill="auto"/>
          </w:tcPr>
          <w:p w14:paraId="1BB7F8B0" w14:textId="77777777" w:rsidR="000D26E0" w:rsidRPr="00E00A30" w:rsidRDefault="000D26E0" w:rsidP="000D26E0">
            <w:pPr>
              <w:jc w:val="both"/>
              <w:rPr>
                <w:rFonts w:ascii="Tahoma" w:eastAsia="Calibri" w:hAnsi="Tahoma" w:cs="Tahoma"/>
                <w:sz w:val="22"/>
                <w:szCs w:val="22"/>
              </w:rPr>
            </w:pPr>
          </w:p>
        </w:tc>
      </w:tr>
      <w:tr w:rsidR="000D26E0" w:rsidRPr="00E00A30" w14:paraId="0FFAF201" w14:textId="77777777" w:rsidTr="00782B32">
        <w:tc>
          <w:tcPr>
            <w:tcW w:w="622" w:type="dxa"/>
            <w:shd w:val="clear" w:color="auto" w:fill="auto"/>
          </w:tcPr>
          <w:p w14:paraId="61DE3C5C"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8.</w:t>
            </w:r>
          </w:p>
        </w:tc>
        <w:tc>
          <w:tcPr>
            <w:tcW w:w="3306" w:type="dxa"/>
            <w:shd w:val="clear" w:color="auto" w:fill="auto"/>
          </w:tcPr>
          <w:p w14:paraId="25BE86F1" w14:textId="369AF2C9" w:rsidR="000D26E0" w:rsidRPr="00E00A30" w:rsidRDefault="00F21D51" w:rsidP="000D26E0">
            <w:pPr>
              <w:jc w:val="both"/>
              <w:rPr>
                <w:rFonts w:ascii="Tahoma" w:eastAsia="Calibri" w:hAnsi="Tahoma" w:cs="Tahoma"/>
                <w:sz w:val="22"/>
                <w:szCs w:val="22"/>
              </w:rPr>
            </w:pPr>
            <w:r w:rsidRPr="00E00A30">
              <w:rPr>
                <w:rFonts w:ascii="Tahoma" w:eastAsia="Calibri" w:hAnsi="Tahoma" w:cs="Tahoma"/>
                <w:sz w:val="22"/>
                <w:szCs w:val="22"/>
              </w:rPr>
              <w:t>Električna vezava</w:t>
            </w:r>
          </w:p>
        </w:tc>
        <w:tc>
          <w:tcPr>
            <w:tcW w:w="983" w:type="dxa"/>
            <w:shd w:val="clear" w:color="auto" w:fill="auto"/>
          </w:tcPr>
          <w:p w14:paraId="194B8626" w14:textId="500AFC7C" w:rsidR="000D26E0" w:rsidRPr="00E00A30" w:rsidRDefault="00B64BE4" w:rsidP="000D26E0">
            <w:pPr>
              <w:jc w:val="both"/>
              <w:rPr>
                <w:rFonts w:ascii="Tahoma" w:eastAsia="Calibri" w:hAnsi="Tahoma" w:cs="Tahoma"/>
                <w:sz w:val="22"/>
                <w:szCs w:val="22"/>
              </w:rPr>
            </w:pPr>
            <w:r>
              <w:rPr>
                <w:rFonts w:ascii="Tahoma" w:eastAsia="Calibri" w:hAnsi="Tahoma" w:cs="Tahoma"/>
                <w:sz w:val="22"/>
                <w:szCs w:val="22"/>
              </w:rPr>
              <w:t>vrsta</w:t>
            </w:r>
          </w:p>
        </w:tc>
        <w:tc>
          <w:tcPr>
            <w:tcW w:w="2314" w:type="dxa"/>
            <w:shd w:val="clear" w:color="auto" w:fill="auto"/>
          </w:tcPr>
          <w:p w14:paraId="016614EF" w14:textId="39F3AAD0" w:rsidR="000D26E0" w:rsidRPr="00E00A30" w:rsidRDefault="00782B32" w:rsidP="00B64BE4">
            <w:pPr>
              <w:jc w:val="center"/>
              <w:rPr>
                <w:rFonts w:ascii="Tahoma" w:eastAsia="Calibri" w:hAnsi="Tahoma" w:cs="Tahoma"/>
                <w:sz w:val="22"/>
                <w:szCs w:val="22"/>
              </w:rPr>
            </w:pPr>
            <w:r w:rsidRPr="00E00A30">
              <w:rPr>
                <w:rFonts w:ascii="Tahoma" w:eastAsia="Calibri" w:hAnsi="Tahoma" w:cs="Tahoma"/>
                <w:sz w:val="22"/>
                <w:szCs w:val="22"/>
              </w:rPr>
              <w:t>Dyn5</w:t>
            </w:r>
          </w:p>
        </w:tc>
        <w:tc>
          <w:tcPr>
            <w:tcW w:w="2119" w:type="dxa"/>
            <w:shd w:val="clear" w:color="auto" w:fill="auto"/>
          </w:tcPr>
          <w:p w14:paraId="443DBFFC" w14:textId="77777777" w:rsidR="000D26E0" w:rsidRPr="00E00A30" w:rsidRDefault="000D26E0" w:rsidP="000D26E0">
            <w:pPr>
              <w:jc w:val="both"/>
              <w:rPr>
                <w:rFonts w:ascii="Tahoma" w:eastAsia="Calibri" w:hAnsi="Tahoma" w:cs="Tahoma"/>
                <w:sz w:val="22"/>
                <w:szCs w:val="22"/>
              </w:rPr>
            </w:pPr>
          </w:p>
        </w:tc>
      </w:tr>
      <w:tr w:rsidR="000D26E0" w:rsidRPr="00E00A30" w14:paraId="38A360F2" w14:textId="77777777" w:rsidTr="00782B32">
        <w:tc>
          <w:tcPr>
            <w:tcW w:w="622" w:type="dxa"/>
            <w:shd w:val="clear" w:color="auto" w:fill="auto"/>
          </w:tcPr>
          <w:p w14:paraId="2922CBEF" w14:textId="77777777" w:rsidR="000D26E0" w:rsidRPr="00E00A30" w:rsidRDefault="000D26E0" w:rsidP="000D26E0">
            <w:pPr>
              <w:jc w:val="both"/>
              <w:rPr>
                <w:rFonts w:ascii="Tahoma" w:eastAsia="Calibri" w:hAnsi="Tahoma" w:cs="Tahoma"/>
                <w:sz w:val="22"/>
                <w:szCs w:val="22"/>
              </w:rPr>
            </w:pPr>
            <w:r w:rsidRPr="00E00A30">
              <w:rPr>
                <w:rFonts w:ascii="Tahoma" w:eastAsia="Calibri" w:hAnsi="Tahoma" w:cs="Tahoma"/>
                <w:sz w:val="22"/>
                <w:szCs w:val="22"/>
              </w:rPr>
              <w:t>9.</w:t>
            </w:r>
          </w:p>
        </w:tc>
        <w:tc>
          <w:tcPr>
            <w:tcW w:w="3306" w:type="dxa"/>
            <w:shd w:val="clear" w:color="auto" w:fill="auto"/>
          </w:tcPr>
          <w:p w14:paraId="36F652D0" w14:textId="3E823990" w:rsidR="000D26E0" w:rsidRPr="00E00A30" w:rsidRDefault="00F21D51" w:rsidP="000D26E0">
            <w:pPr>
              <w:jc w:val="both"/>
              <w:rPr>
                <w:rFonts w:ascii="Tahoma" w:eastAsia="Calibri" w:hAnsi="Tahoma" w:cs="Tahoma"/>
                <w:sz w:val="22"/>
                <w:szCs w:val="22"/>
              </w:rPr>
            </w:pPr>
            <w:r w:rsidRPr="00E00A30">
              <w:rPr>
                <w:rFonts w:ascii="Tahoma" w:eastAsia="Calibri" w:hAnsi="Tahoma" w:cs="Tahoma"/>
                <w:sz w:val="22"/>
                <w:szCs w:val="22"/>
              </w:rPr>
              <w:t>Hlajenje</w:t>
            </w:r>
          </w:p>
        </w:tc>
        <w:tc>
          <w:tcPr>
            <w:tcW w:w="983" w:type="dxa"/>
            <w:shd w:val="clear" w:color="auto" w:fill="auto"/>
          </w:tcPr>
          <w:p w14:paraId="22D3B7E0" w14:textId="1FE5ECAD" w:rsidR="000D26E0" w:rsidRPr="00E00A30" w:rsidRDefault="00B64BE4" w:rsidP="000D26E0">
            <w:pPr>
              <w:jc w:val="both"/>
              <w:rPr>
                <w:rFonts w:ascii="Tahoma" w:eastAsia="Calibri" w:hAnsi="Tahoma" w:cs="Tahoma"/>
                <w:sz w:val="22"/>
                <w:szCs w:val="22"/>
              </w:rPr>
            </w:pPr>
            <w:r>
              <w:rPr>
                <w:rFonts w:ascii="Tahoma" w:eastAsia="Calibri" w:hAnsi="Tahoma" w:cs="Tahoma"/>
                <w:sz w:val="22"/>
                <w:szCs w:val="22"/>
              </w:rPr>
              <w:t>vrsta</w:t>
            </w:r>
          </w:p>
        </w:tc>
        <w:tc>
          <w:tcPr>
            <w:tcW w:w="2314" w:type="dxa"/>
            <w:shd w:val="clear" w:color="auto" w:fill="auto"/>
          </w:tcPr>
          <w:p w14:paraId="2F41DCB3" w14:textId="1D201BAF" w:rsidR="000D26E0" w:rsidRPr="00E00A30" w:rsidRDefault="00782B32" w:rsidP="00B64BE4">
            <w:pPr>
              <w:jc w:val="center"/>
              <w:rPr>
                <w:rFonts w:ascii="Tahoma" w:eastAsia="Calibri" w:hAnsi="Tahoma" w:cs="Tahoma"/>
                <w:sz w:val="22"/>
                <w:szCs w:val="22"/>
              </w:rPr>
            </w:pPr>
            <w:r w:rsidRPr="00E00A30">
              <w:rPr>
                <w:rFonts w:ascii="Tahoma" w:eastAsia="Calibri" w:hAnsi="Tahoma" w:cs="Tahoma"/>
                <w:sz w:val="22"/>
                <w:szCs w:val="22"/>
              </w:rPr>
              <w:t>KNAN</w:t>
            </w:r>
          </w:p>
        </w:tc>
        <w:tc>
          <w:tcPr>
            <w:tcW w:w="2119" w:type="dxa"/>
            <w:shd w:val="clear" w:color="auto" w:fill="auto"/>
          </w:tcPr>
          <w:p w14:paraId="0CBC8E15" w14:textId="77777777" w:rsidR="000D26E0" w:rsidRPr="00E00A30" w:rsidRDefault="000D26E0" w:rsidP="000D26E0">
            <w:pPr>
              <w:jc w:val="both"/>
              <w:rPr>
                <w:rFonts w:ascii="Tahoma" w:eastAsia="Calibri" w:hAnsi="Tahoma" w:cs="Tahoma"/>
                <w:sz w:val="22"/>
                <w:szCs w:val="22"/>
              </w:rPr>
            </w:pPr>
          </w:p>
        </w:tc>
      </w:tr>
      <w:tr w:rsidR="00F21D51" w:rsidRPr="00E00A30" w14:paraId="7277E83E" w14:textId="77777777" w:rsidTr="00782B32">
        <w:tc>
          <w:tcPr>
            <w:tcW w:w="622" w:type="dxa"/>
            <w:shd w:val="clear" w:color="auto" w:fill="auto"/>
          </w:tcPr>
          <w:p w14:paraId="544147EC" w14:textId="5749AE48" w:rsidR="00F21D51" w:rsidRPr="00E00A30" w:rsidRDefault="00F21D51" w:rsidP="00F21D51">
            <w:pPr>
              <w:jc w:val="both"/>
              <w:rPr>
                <w:rFonts w:ascii="Tahoma" w:eastAsia="Calibri" w:hAnsi="Tahoma" w:cs="Tahoma"/>
                <w:sz w:val="22"/>
                <w:szCs w:val="22"/>
              </w:rPr>
            </w:pPr>
            <w:r w:rsidRPr="00E00A30">
              <w:rPr>
                <w:rFonts w:ascii="Tahoma" w:eastAsia="Calibri" w:hAnsi="Tahoma" w:cs="Tahoma"/>
                <w:sz w:val="22"/>
                <w:szCs w:val="22"/>
              </w:rPr>
              <w:t>10.</w:t>
            </w:r>
          </w:p>
        </w:tc>
        <w:tc>
          <w:tcPr>
            <w:tcW w:w="3306" w:type="dxa"/>
            <w:shd w:val="clear" w:color="auto" w:fill="auto"/>
          </w:tcPr>
          <w:p w14:paraId="677109D7" w14:textId="41B260C3" w:rsidR="00F21D51" w:rsidRPr="00E00A30" w:rsidRDefault="00F21D51" w:rsidP="00F21D51">
            <w:pPr>
              <w:jc w:val="both"/>
              <w:rPr>
                <w:rFonts w:ascii="Tahoma" w:eastAsia="Calibri" w:hAnsi="Tahoma" w:cs="Tahoma"/>
                <w:sz w:val="22"/>
                <w:szCs w:val="22"/>
              </w:rPr>
            </w:pPr>
            <w:r w:rsidRPr="00E00A30">
              <w:rPr>
                <w:rFonts w:ascii="Tahoma" w:eastAsia="Calibri" w:hAnsi="Tahoma" w:cs="Tahoma"/>
                <w:sz w:val="22"/>
                <w:szCs w:val="22"/>
              </w:rPr>
              <w:t>Material navitja</w:t>
            </w:r>
          </w:p>
        </w:tc>
        <w:tc>
          <w:tcPr>
            <w:tcW w:w="983" w:type="dxa"/>
            <w:shd w:val="clear" w:color="auto" w:fill="auto"/>
          </w:tcPr>
          <w:p w14:paraId="76936687" w14:textId="5350DBE9" w:rsidR="00F21D51" w:rsidRPr="00E00A30" w:rsidRDefault="00B64BE4" w:rsidP="00F21D51">
            <w:pPr>
              <w:jc w:val="both"/>
              <w:rPr>
                <w:rFonts w:ascii="Tahoma" w:eastAsia="Calibri" w:hAnsi="Tahoma" w:cs="Tahoma"/>
                <w:sz w:val="22"/>
                <w:szCs w:val="22"/>
              </w:rPr>
            </w:pPr>
            <w:r>
              <w:rPr>
                <w:rFonts w:ascii="Tahoma" w:eastAsia="Calibri" w:hAnsi="Tahoma" w:cs="Tahoma"/>
                <w:sz w:val="22"/>
                <w:szCs w:val="22"/>
              </w:rPr>
              <w:t>vrste</w:t>
            </w:r>
          </w:p>
        </w:tc>
        <w:tc>
          <w:tcPr>
            <w:tcW w:w="2314" w:type="dxa"/>
            <w:shd w:val="clear" w:color="auto" w:fill="auto"/>
          </w:tcPr>
          <w:p w14:paraId="0FD138B0" w14:textId="5695106B" w:rsidR="00F21D51" w:rsidRPr="00E00A30" w:rsidRDefault="00782B32" w:rsidP="00B64BE4">
            <w:pPr>
              <w:jc w:val="center"/>
              <w:rPr>
                <w:rFonts w:ascii="Tahoma" w:eastAsia="Calibri" w:hAnsi="Tahoma" w:cs="Tahoma"/>
                <w:sz w:val="22"/>
                <w:szCs w:val="22"/>
              </w:rPr>
            </w:pPr>
            <w:r w:rsidRPr="00E00A30">
              <w:rPr>
                <w:rFonts w:ascii="Tahoma" w:eastAsia="Calibri" w:hAnsi="Tahoma" w:cs="Tahoma"/>
                <w:sz w:val="22"/>
                <w:szCs w:val="22"/>
              </w:rPr>
              <w:t>Aluminij</w:t>
            </w:r>
          </w:p>
        </w:tc>
        <w:tc>
          <w:tcPr>
            <w:tcW w:w="2119" w:type="dxa"/>
            <w:shd w:val="clear" w:color="auto" w:fill="auto"/>
          </w:tcPr>
          <w:p w14:paraId="6878844A" w14:textId="77777777" w:rsidR="00F21D51" w:rsidRPr="00E00A30" w:rsidRDefault="00F21D51" w:rsidP="00F21D51">
            <w:pPr>
              <w:jc w:val="both"/>
              <w:rPr>
                <w:rFonts w:ascii="Tahoma" w:eastAsia="Calibri" w:hAnsi="Tahoma" w:cs="Tahoma"/>
                <w:sz w:val="22"/>
                <w:szCs w:val="22"/>
              </w:rPr>
            </w:pPr>
          </w:p>
        </w:tc>
      </w:tr>
      <w:tr w:rsidR="00F21D51" w:rsidRPr="00E00A30" w14:paraId="58E956A0" w14:textId="77777777" w:rsidTr="00782B32">
        <w:tc>
          <w:tcPr>
            <w:tcW w:w="622" w:type="dxa"/>
            <w:shd w:val="clear" w:color="auto" w:fill="auto"/>
          </w:tcPr>
          <w:p w14:paraId="0CC43268" w14:textId="19CC6561" w:rsidR="00F21D51" w:rsidRPr="00E00A30" w:rsidRDefault="00F21D51" w:rsidP="00F21D51">
            <w:pPr>
              <w:jc w:val="both"/>
              <w:rPr>
                <w:rFonts w:ascii="Tahoma" w:eastAsia="Calibri" w:hAnsi="Tahoma" w:cs="Tahoma"/>
                <w:sz w:val="22"/>
                <w:szCs w:val="22"/>
              </w:rPr>
            </w:pPr>
            <w:r w:rsidRPr="00E00A30">
              <w:rPr>
                <w:rFonts w:ascii="Tahoma" w:eastAsia="Calibri" w:hAnsi="Tahoma" w:cs="Tahoma"/>
                <w:sz w:val="22"/>
                <w:szCs w:val="22"/>
              </w:rPr>
              <w:t>11.</w:t>
            </w:r>
          </w:p>
        </w:tc>
        <w:tc>
          <w:tcPr>
            <w:tcW w:w="3306" w:type="dxa"/>
            <w:shd w:val="clear" w:color="auto" w:fill="auto"/>
          </w:tcPr>
          <w:p w14:paraId="5DCE68B1" w14:textId="68CECC1D" w:rsidR="00F21D51" w:rsidRPr="00E00A30" w:rsidRDefault="00F21D51" w:rsidP="00F21D51">
            <w:pPr>
              <w:jc w:val="both"/>
              <w:rPr>
                <w:rFonts w:ascii="Tahoma" w:eastAsia="Calibri" w:hAnsi="Tahoma" w:cs="Tahoma"/>
                <w:sz w:val="22"/>
                <w:szCs w:val="22"/>
              </w:rPr>
            </w:pPr>
            <w:r w:rsidRPr="00E00A30">
              <w:rPr>
                <w:rFonts w:ascii="Tahoma" w:eastAsia="Calibri" w:hAnsi="Tahoma" w:cs="Tahoma"/>
                <w:sz w:val="22"/>
                <w:szCs w:val="22"/>
              </w:rPr>
              <w:t>Standard</w:t>
            </w:r>
          </w:p>
        </w:tc>
        <w:tc>
          <w:tcPr>
            <w:tcW w:w="983" w:type="dxa"/>
            <w:shd w:val="clear" w:color="auto" w:fill="auto"/>
          </w:tcPr>
          <w:p w14:paraId="52932EE2" w14:textId="6B0B966F" w:rsidR="00F21D51" w:rsidRPr="00E00A30" w:rsidRDefault="00B64BE4" w:rsidP="00F21D51">
            <w:pPr>
              <w:jc w:val="both"/>
              <w:rPr>
                <w:rFonts w:ascii="Tahoma" w:eastAsia="Calibri" w:hAnsi="Tahoma" w:cs="Tahoma"/>
                <w:sz w:val="22"/>
                <w:szCs w:val="22"/>
              </w:rPr>
            </w:pPr>
            <w:r>
              <w:rPr>
                <w:rFonts w:ascii="Tahoma" w:eastAsia="Calibri" w:hAnsi="Tahoma" w:cs="Tahoma"/>
                <w:sz w:val="22"/>
                <w:szCs w:val="22"/>
              </w:rPr>
              <w:t>št.:</w:t>
            </w:r>
          </w:p>
        </w:tc>
        <w:tc>
          <w:tcPr>
            <w:tcW w:w="2314" w:type="dxa"/>
            <w:shd w:val="clear" w:color="auto" w:fill="auto"/>
          </w:tcPr>
          <w:p w14:paraId="737A731C" w14:textId="1928DAFB" w:rsidR="00F21D51" w:rsidRPr="00E00A30" w:rsidRDefault="00782B32" w:rsidP="00B64BE4">
            <w:pPr>
              <w:jc w:val="center"/>
              <w:rPr>
                <w:rFonts w:ascii="Tahoma" w:eastAsia="Calibri" w:hAnsi="Tahoma" w:cs="Tahoma"/>
                <w:sz w:val="22"/>
                <w:szCs w:val="22"/>
              </w:rPr>
            </w:pPr>
            <w:r w:rsidRPr="00E00A30">
              <w:rPr>
                <w:rFonts w:ascii="Tahoma" w:eastAsia="Calibri" w:hAnsi="Tahoma" w:cs="Tahoma"/>
                <w:sz w:val="22"/>
                <w:szCs w:val="22"/>
              </w:rPr>
              <w:t>SIST EN 50708-2-1</w:t>
            </w:r>
          </w:p>
        </w:tc>
        <w:tc>
          <w:tcPr>
            <w:tcW w:w="2119" w:type="dxa"/>
            <w:shd w:val="clear" w:color="auto" w:fill="auto"/>
          </w:tcPr>
          <w:p w14:paraId="3B9EDF4D" w14:textId="77777777" w:rsidR="00F21D51" w:rsidRPr="00E00A30" w:rsidRDefault="00F21D51" w:rsidP="00F21D51">
            <w:pPr>
              <w:jc w:val="both"/>
              <w:rPr>
                <w:rFonts w:ascii="Tahoma" w:eastAsia="Calibri" w:hAnsi="Tahoma" w:cs="Tahoma"/>
                <w:sz w:val="22"/>
                <w:szCs w:val="22"/>
              </w:rPr>
            </w:pPr>
          </w:p>
        </w:tc>
      </w:tr>
    </w:tbl>
    <w:p w14:paraId="66EC40B7" w14:textId="0E4E8231" w:rsidR="000D26E0" w:rsidRPr="00E00A30" w:rsidRDefault="000D26E0" w:rsidP="000D26E0">
      <w:pPr>
        <w:keepNext/>
        <w:keepLines/>
        <w:rPr>
          <w:rFonts w:ascii="Tahoma" w:hAnsi="Tahoma" w:cs="Tahoma"/>
        </w:rPr>
      </w:pPr>
    </w:p>
    <w:p w14:paraId="107BACD6" w14:textId="77777777" w:rsidR="000D26E0" w:rsidRPr="00E00A30" w:rsidRDefault="000D26E0" w:rsidP="000D26E0">
      <w:pPr>
        <w:keepNext/>
        <w:keepLines/>
        <w:rPr>
          <w:rFonts w:ascii="Tahoma" w:hAnsi="Tahoma" w:cs="Tahoma"/>
        </w:rPr>
      </w:pPr>
      <w:r w:rsidRPr="00E00A30">
        <w:rPr>
          <w:rFonts w:ascii="Tahoma" w:hAnsi="Tahoma" w:cs="Tahoma"/>
        </w:rPr>
        <w:t xml:space="preserve">Ponudnik mora za to stranjo (ob oddaji ponudbe) priložiti tudi: </w:t>
      </w:r>
    </w:p>
    <w:p w14:paraId="73A246FC" w14:textId="77777777" w:rsidR="000D26E0" w:rsidRPr="00E00A30" w:rsidRDefault="000D26E0" w:rsidP="000D26E0">
      <w:pPr>
        <w:numPr>
          <w:ilvl w:val="0"/>
          <w:numId w:val="42"/>
        </w:numPr>
        <w:jc w:val="both"/>
        <w:rPr>
          <w:rFonts w:ascii="Tahoma" w:hAnsi="Tahoma" w:cs="Tahoma"/>
          <w:b/>
          <w:bCs/>
        </w:rPr>
      </w:pPr>
      <w:r w:rsidRPr="00E00A30">
        <w:rPr>
          <w:rFonts w:ascii="Tahoma" w:hAnsi="Tahoma" w:cs="Tahoma"/>
          <w:b/>
          <w:bCs/>
        </w:rPr>
        <w:t>QA/QC program kakovosti izdelave transformatorjev,</w:t>
      </w:r>
    </w:p>
    <w:p w14:paraId="338A290F" w14:textId="77777777" w:rsidR="000D26E0" w:rsidRPr="00E00A30" w:rsidRDefault="000D26E0" w:rsidP="000D26E0">
      <w:pPr>
        <w:numPr>
          <w:ilvl w:val="0"/>
          <w:numId w:val="42"/>
        </w:numPr>
        <w:jc w:val="both"/>
        <w:rPr>
          <w:rFonts w:ascii="Tahoma" w:hAnsi="Tahoma" w:cs="Tahoma"/>
        </w:rPr>
      </w:pPr>
      <w:r w:rsidRPr="00E00A30">
        <w:rPr>
          <w:rFonts w:ascii="Tahoma" w:hAnsi="Tahoma" w:cs="Tahoma"/>
          <w:b/>
          <w:bCs/>
        </w:rPr>
        <w:t>varnostni list</w:t>
      </w:r>
      <w:r w:rsidRPr="00E00A30">
        <w:rPr>
          <w:rFonts w:ascii="Tahoma" w:hAnsi="Tahoma" w:cs="Tahoma"/>
        </w:rPr>
        <w:t xml:space="preserve"> (v Prilogi 9),</w:t>
      </w:r>
    </w:p>
    <w:p w14:paraId="5655F37F" w14:textId="77777777" w:rsidR="000D26E0" w:rsidRPr="00E00A30" w:rsidRDefault="000D26E0" w:rsidP="000D26E0">
      <w:pPr>
        <w:numPr>
          <w:ilvl w:val="0"/>
          <w:numId w:val="42"/>
        </w:numPr>
        <w:jc w:val="both"/>
        <w:rPr>
          <w:rFonts w:ascii="Tahoma" w:hAnsi="Tahoma" w:cs="Tahoma"/>
        </w:rPr>
      </w:pPr>
      <w:r w:rsidRPr="00E00A30">
        <w:rPr>
          <w:rFonts w:ascii="Tahoma" w:hAnsi="Tahoma" w:cs="Tahoma"/>
          <w:b/>
          <w:bCs/>
        </w:rPr>
        <w:t xml:space="preserve">specifikacijo vse opreme </w:t>
      </w:r>
      <w:r w:rsidRPr="00E00A30">
        <w:rPr>
          <w:rFonts w:ascii="Tahoma" w:hAnsi="Tahoma" w:cs="Tahoma"/>
        </w:rPr>
        <w:t xml:space="preserve">(transformatorjev, standardnih elementov ter pomožne opreme) z ustreznim tehničnimi listi, nazivnimi podatki, dimenzijskimi risbami, informacije o lastnostih materialov, izjavami o skladnosti ipd. Ponudnik mora predložiti s strani proizvajalca ponujene opreme potrjeno tehnično dokumentacijo, iz katere mora biti razvidno, da ponujeno blago ustreza tehničnim zahtevam naročnika. </w:t>
      </w:r>
    </w:p>
    <w:p w14:paraId="3A6B412E" w14:textId="77777777" w:rsidR="000D26E0" w:rsidRPr="00E00A30" w:rsidRDefault="000D26E0" w:rsidP="000D26E0">
      <w:pPr>
        <w:numPr>
          <w:ilvl w:val="0"/>
          <w:numId w:val="42"/>
        </w:numPr>
        <w:jc w:val="both"/>
        <w:rPr>
          <w:rFonts w:ascii="Tahoma" w:hAnsi="Tahoma" w:cs="Tahoma"/>
        </w:rPr>
      </w:pPr>
      <w:r w:rsidRPr="00E00A30">
        <w:rPr>
          <w:rFonts w:ascii="Tahoma" w:hAnsi="Tahoma" w:cs="Tahoma"/>
          <w:b/>
          <w:bCs/>
        </w:rPr>
        <w:t>poročilo o opravljenem tipskem preizkusu</w:t>
      </w:r>
      <w:r w:rsidRPr="00E00A30">
        <w:rPr>
          <w:rFonts w:ascii="Tahoma" w:hAnsi="Tahoma" w:cs="Tahoma"/>
        </w:rPr>
        <w:t xml:space="preserve"> za transformator moči 1000 kVA ali več v skladu z navedenimi standardi, izdano pri neodvisni inštituciji in informativno poročilo o kosovnem preskušanju za razpisan transformator.</w:t>
      </w:r>
    </w:p>
    <w:p w14:paraId="6895E5D8" w14:textId="2E30EEF7" w:rsidR="000D26E0" w:rsidRPr="00E00A30" w:rsidRDefault="000D26E0" w:rsidP="000D26E0">
      <w:pPr>
        <w:numPr>
          <w:ilvl w:val="0"/>
          <w:numId w:val="42"/>
        </w:numPr>
        <w:jc w:val="both"/>
        <w:rPr>
          <w:rFonts w:ascii="Tahoma" w:hAnsi="Tahoma" w:cs="Tahoma"/>
        </w:rPr>
      </w:pPr>
      <w:r w:rsidRPr="00E00A30">
        <w:rPr>
          <w:rFonts w:ascii="Tahoma" w:hAnsi="Tahoma" w:cs="Tahoma"/>
          <w:b/>
          <w:bCs/>
        </w:rPr>
        <w:t>servis in rezervni deli</w:t>
      </w:r>
      <w:r w:rsidRPr="00E00A30">
        <w:rPr>
          <w:rFonts w:ascii="Tahoma" w:hAnsi="Tahoma" w:cs="Tahoma"/>
        </w:rPr>
        <w:t>, ponudnik mora predložiti izjavo proizvajalca, s katero zagotavlja servis ponujenega transformatorja na območju Republike Slovenije in zagotavlja dobavo rezervnih delov minimalno 15 let od dobave transformatorjev oz. sklenjene pogodbe, ki je predmet tega javnega naročila.</w:t>
      </w:r>
    </w:p>
    <w:p w14:paraId="599F89FA" w14:textId="77777777" w:rsidR="000D26E0" w:rsidRPr="00E00A30" w:rsidRDefault="000D26E0" w:rsidP="000D26E0">
      <w:pPr>
        <w:keepNext/>
        <w:keepLines/>
        <w:rPr>
          <w:rFonts w:ascii="Tahoma" w:hAnsi="Tahoma" w:cs="Tahoma"/>
        </w:rPr>
      </w:pPr>
      <w:r w:rsidRPr="00E00A30">
        <w:rPr>
          <w:rFonts w:ascii="Tahoma" w:hAnsi="Tahoma" w:cs="Tahoma"/>
        </w:rPr>
        <w:t>Dokumentacija mora biti v slovenskem jeziku.</w:t>
      </w:r>
    </w:p>
    <w:p w14:paraId="587D14FC" w14:textId="77777777" w:rsidR="000D26E0" w:rsidRPr="00E00A30" w:rsidRDefault="000D26E0" w:rsidP="000D26E0">
      <w:pPr>
        <w:keepNext/>
        <w:keepLines/>
        <w:rPr>
          <w:rFonts w:ascii="Tahoma" w:hAnsi="Tahoma" w:cs="Tahoma"/>
        </w:rPr>
      </w:pPr>
    </w:p>
    <w:p w14:paraId="519AE73B" w14:textId="77777777" w:rsidR="000D26E0" w:rsidRPr="00E00A30" w:rsidRDefault="000D26E0" w:rsidP="000D26E0">
      <w:pPr>
        <w:keepNext/>
        <w:keepLines/>
        <w:rPr>
          <w:rFonts w:ascii="Tahoma" w:hAnsi="Tahoma" w:cs="Tahoma"/>
        </w:rPr>
      </w:pPr>
    </w:p>
    <w:p w14:paraId="3EA59A8D" w14:textId="77777777" w:rsidR="000D26E0" w:rsidRPr="00E00A30" w:rsidRDefault="000D26E0" w:rsidP="000D26E0">
      <w:pPr>
        <w:keepNext/>
        <w:keepLines/>
        <w:jc w:val="both"/>
        <w:rPr>
          <w:rFonts w:ascii="Tahoma" w:hAnsi="Tahoma" w:cs="Tahoma"/>
        </w:rPr>
      </w:pPr>
    </w:p>
    <w:p w14:paraId="7226DE13" w14:textId="77777777" w:rsidR="000D26E0" w:rsidRPr="00E00A30" w:rsidRDefault="000D26E0" w:rsidP="000D26E0">
      <w:pPr>
        <w:keepNext/>
        <w:keepLines/>
        <w:jc w:val="both"/>
        <w:rPr>
          <w:rFonts w:ascii="Tahoma" w:hAnsi="Tahoma" w:cs="Tahoma"/>
        </w:rPr>
      </w:pPr>
    </w:p>
    <w:tbl>
      <w:tblPr>
        <w:tblW w:w="9568" w:type="dxa"/>
        <w:tblInd w:w="2" w:type="dxa"/>
        <w:tblLayout w:type="fixed"/>
        <w:tblCellMar>
          <w:left w:w="30" w:type="dxa"/>
          <w:right w:w="30" w:type="dxa"/>
        </w:tblCellMar>
        <w:tblLook w:val="0000" w:firstRow="0" w:lastRow="0" w:firstColumn="0" w:lastColumn="0" w:noHBand="0" w:noVBand="0"/>
      </w:tblPr>
      <w:tblGrid>
        <w:gridCol w:w="3427"/>
        <w:gridCol w:w="2999"/>
        <w:gridCol w:w="3142"/>
      </w:tblGrid>
      <w:tr w:rsidR="000D26E0" w:rsidRPr="00E00A30" w14:paraId="5461DABE" w14:textId="77777777" w:rsidTr="003C5C9B">
        <w:trPr>
          <w:trHeight w:val="235"/>
        </w:trPr>
        <w:tc>
          <w:tcPr>
            <w:tcW w:w="3402" w:type="dxa"/>
            <w:tcBorders>
              <w:bottom w:val="single" w:sz="4" w:space="0" w:color="auto"/>
            </w:tcBorders>
          </w:tcPr>
          <w:p w14:paraId="58226A59" w14:textId="77777777" w:rsidR="000D26E0" w:rsidRPr="00E00A30" w:rsidRDefault="000D26E0" w:rsidP="000D26E0">
            <w:pPr>
              <w:keepNext/>
              <w:keepLines/>
              <w:jc w:val="both"/>
              <w:rPr>
                <w:rFonts w:ascii="Tahoma" w:hAnsi="Tahoma" w:cs="Tahoma"/>
                <w:snapToGrid w:val="0"/>
                <w:color w:val="000000"/>
              </w:rPr>
            </w:pPr>
          </w:p>
        </w:tc>
        <w:tc>
          <w:tcPr>
            <w:tcW w:w="2977" w:type="dxa"/>
          </w:tcPr>
          <w:p w14:paraId="3B56C474" w14:textId="77777777" w:rsidR="000D26E0" w:rsidRPr="00E00A30" w:rsidRDefault="000D26E0" w:rsidP="000D26E0">
            <w:pPr>
              <w:keepNext/>
              <w:keepLines/>
              <w:jc w:val="both"/>
              <w:rPr>
                <w:rFonts w:ascii="Tahoma" w:hAnsi="Tahoma" w:cs="Tahoma"/>
                <w:snapToGrid w:val="0"/>
                <w:color w:val="000000"/>
              </w:rPr>
            </w:pPr>
          </w:p>
        </w:tc>
        <w:tc>
          <w:tcPr>
            <w:tcW w:w="3119" w:type="dxa"/>
            <w:tcBorders>
              <w:bottom w:val="single" w:sz="4" w:space="0" w:color="auto"/>
            </w:tcBorders>
          </w:tcPr>
          <w:p w14:paraId="0ABB741B"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58B1543B" w14:textId="77777777" w:rsidTr="003C5C9B">
        <w:trPr>
          <w:trHeight w:val="235"/>
        </w:trPr>
        <w:tc>
          <w:tcPr>
            <w:tcW w:w="3402" w:type="dxa"/>
            <w:tcBorders>
              <w:top w:val="single" w:sz="4" w:space="0" w:color="auto"/>
            </w:tcBorders>
          </w:tcPr>
          <w:p w14:paraId="491187EF"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(kraj, datum)</w:t>
            </w:r>
          </w:p>
        </w:tc>
        <w:tc>
          <w:tcPr>
            <w:tcW w:w="2977" w:type="dxa"/>
          </w:tcPr>
          <w:p w14:paraId="4098BEA8"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119" w:type="dxa"/>
            <w:tcBorders>
              <w:top w:val="single" w:sz="4" w:space="0" w:color="auto"/>
            </w:tcBorders>
          </w:tcPr>
          <w:p w14:paraId="3ED6FCE9"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(podpis odgovorne osebe)</w:t>
            </w:r>
          </w:p>
        </w:tc>
      </w:tr>
    </w:tbl>
    <w:p w14:paraId="25F93041" w14:textId="77777777" w:rsidR="000D26E0" w:rsidRPr="00E00A30" w:rsidRDefault="000D26E0" w:rsidP="000D26E0">
      <w:pPr>
        <w:keepNext/>
        <w:keepLines/>
        <w:jc w:val="both"/>
        <w:rPr>
          <w:rFonts w:ascii="Tahoma" w:hAnsi="Tahoma" w:cs="Tahoma"/>
        </w:rPr>
      </w:pPr>
    </w:p>
    <w:p w14:paraId="63BCF8C4" w14:textId="77777777" w:rsidR="000D26E0" w:rsidRPr="00E00A30" w:rsidRDefault="000D26E0" w:rsidP="000D26E0">
      <w:pPr>
        <w:keepNext/>
        <w:keepLines/>
        <w:jc w:val="both"/>
        <w:rPr>
          <w:rFonts w:ascii="Tahoma" w:hAnsi="Tahoma" w:cs="Tahoma"/>
        </w:rPr>
      </w:pPr>
    </w:p>
    <w:p w14:paraId="63A05829" w14:textId="77777777" w:rsidR="000D26E0" w:rsidRPr="00E00A30" w:rsidRDefault="000D26E0" w:rsidP="000D26E0">
      <w:pPr>
        <w:keepNext/>
        <w:keepLines/>
        <w:jc w:val="both"/>
        <w:rPr>
          <w:rFonts w:ascii="Tahoma" w:hAnsi="Tahoma" w:cs="Tahoma"/>
        </w:rPr>
      </w:pPr>
    </w:p>
    <w:p w14:paraId="1962F862" w14:textId="77777777" w:rsidR="000D26E0" w:rsidRPr="00E00A30" w:rsidRDefault="000D26E0" w:rsidP="000D26E0">
      <w:pPr>
        <w:keepNext/>
        <w:keepLines/>
        <w:jc w:val="both"/>
        <w:rPr>
          <w:rFonts w:ascii="Tahoma" w:hAnsi="Tahoma" w:cs="Tahoma"/>
        </w:rPr>
      </w:pPr>
    </w:p>
    <w:p w14:paraId="04DF9921" w14:textId="77777777" w:rsidR="000D26E0" w:rsidRPr="00E00A30" w:rsidRDefault="000D26E0" w:rsidP="000D26E0">
      <w:pPr>
        <w:rPr>
          <w:rFonts w:ascii="Tahoma" w:hAnsi="Tahoma" w:cs="Tahoma"/>
        </w:rPr>
      </w:pPr>
      <w:r w:rsidRPr="00E00A30">
        <w:rPr>
          <w:rFonts w:ascii="Tahoma" w:hAnsi="Tahoma" w:cs="Tahoma"/>
        </w:rPr>
        <w:br w:type="page"/>
      </w: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0D26E0" w:rsidRPr="00E00A30" w14:paraId="12B7E44E" w14:textId="77777777" w:rsidTr="003C5C9B">
        <w:tc>
          <w:tcPr>
            <w:tcW w:w="8150" w:type="dxa"/>
            <w:tcBorders>
              <w:top w:val="single" w:sz="4" w:space="0" w:color="auto"/>
              <w:bottom w:val="single" w:sz="4" w:space="0" w:color="auto"/>
            </w:tcBorders>
          </w:tcPr>
          <w:p w14:paraId="11022C15" w14:textId="77777777" w:rsidR="000D26E0" w:rsidRPr="00E00A30" w:rsidRDefault="000D26E0" w:rsidP="000D26E0">
            <w:pPr>
              <w:keepNext/>
              <w:keepLines/>
              <w:rPr>
                <w:rFonts w:ascii="Tahoma" w:hAnsi="Tahoma" w:cs="Tahoma"/>
              </w:rPr>
            </w:pPr>
            <w:r w:rsidRPr="00E00A30">
              <w:rPr>
                <w:rFonts w:ascii="Tahoma" w:hAnsi="Tahoma" w:cs="Tahoma"/>
              </w:rPr>
              <w:lastRenderedPageBreak/>
              <w:br w:type="page"/>
            </w:r>
            <w:r w:rsidRPr="00E00A30">
              <w:rPr>
                <w:rFonts w:ascii="Tahoma" w:hAnsi="Tahoma" w:cs="Tahoma"/>
              </w:rPr>
              <w:br w:type="page"/>
            </w:r>
            <w:r w:rsidRPr="00E00A30">
              <w:rPr>
                <w:rFonts w:ascii="Tahoma" w:hAnsi="Tahoma" w:cs="Tahoma"/>
              </w:rPr>
              <w:br w:type="page"/>
            </w:r>
            <w:r w:rsidRPr="00E00A30">
              <w:rPr>
                <w:rFonts w:ascii="Tahoma" w:hAnsi="Tahoma" w:cs="Tahoma"/>
              </w:rPr>
              <w:br w:type="page"/>
              <w:t>IZJAVA ZA SERVIS IN REZERVNE DELE</w:t>
            </w:r>
          </w:p>
        </w:tc>
        <w:tc>
          <w:tcPr>
            <w:tcW w:w="1559" w:type="dxa"/>
            <w:tcBorders>
              <w:top w:val="single" w:sz="4" w:space="0" w:color="auto"/>
              <w:bottom w:val="single" w:sz="4" w:space="0" w:color="auto"/>
            </w:tcBorders>
          </w:tcPr>
          <w:p w14:paraId="1B61D1BC" w14:textId="77777777" w:rsidR="000D26E0" w:rsidRPr="00E00A30" w:rsidRDefault="000D26E0" w:rsidP="000D26E0">
            <w:pPr>
              <w:keepNext/>
              <w:keepLines/>
              <w:rPr>
                <w:rFonts w:ascii="Tahoma" w:hAnsi="Tahoma" w:cs="Tahoma"/>
                <w:b/>
                <w:i/>
              </w:rPr>
            </w:pPr>
            <w:r w:rsidRPr="00E00A30">
              <w:rPr>
                <w:rFonts w:ascii="Tahoma" w:hAnsi="Tahoma" w:cs="Tahoma"/>
                <w:b/>
                <w:i/>
              </w:rPr>
              <w:t>priloga 11</w:t>
            </w:r>
          </w:p>
        </w:tc>
      </w:tr>
    </w:tbl>
    <w:p w14:paraId="33BE30FF" w14:textId="77777777" w:rsidR="000D26E0" w:rsidRPr="00E00A30" w:rsidRDefault="000D26E0" w:rsidP="000D26E0">
      <w:pPr>
        <w:keepNext/>
        <w:keepLines/>
        <w:tabs>
          <w:tab w:val="left" w:pos="567"/>
          <w:tab w:val="num" w:pos="851"/>
          <w:tab w:val="left" w:pos="993"/>
        </w:tabs>
        <w:jc w:val="both"/>
        <w:rPr>
          <w:rFonts w:ascii="Tahoma" w:hAnsi="Tahoma" w:cs="Tahoma"/>
          <w:lang w:val="x-none"/>
        </w:rPr>
      </w:pPr>
    </w:p>
    <w:p w14:paraId="226A6401" w14:textId="77777777" w:rsidR="000D26E0" w:rsidRPr="00E00A30" w:rsidRDefault="000D26E0" w:rsidP="000D26E0">
      <w:pPr>
        <w:keepNext/>
        <w:keepLines/>
        <w:jc w:val="both"/>
        <w:rPr>
          <w:rFonts w:ascii="Tahoma" w:hAnsi="Tahoma" w:cs="Tahoma"/>
        </w:rPr>
      </w:pPr>
      <w:r w:rsidRPr="00E00A30">
        <w:rPr>
          <w:rFonts w:ascii="Tahoma" w:hAnsi="Tahoma" w:cs="Tahoma"/>
        </w:rPr>
        <w:t>Kot ponudnik: _________________________________________________________________ za izbiro izvajalca za javno naročilo:</w:t>
      </w:r>
    </w:p>
    <w:p w14:paraId="668B4B22" w14:textId="77777777" w:rsidR="000D26E0" w:rsidRPr="00E00A30" w:rsidRDefault="000D26E0" w:rsidP="000D26E0">
      <w:pPr>
        <w:keepNext/>
        <w:keepLines/>
        <w:rPr>
          <w:rFonts w:ascii="Tahoma" w:hAnsi="Tahoma" w:cs="Tahoma"/>
        </w:rPr>
      </w:pPr>
    </w:p>
    <w:p w14:paraId="6DE800EE" w14:textId="437CACCD" w:rsidR="000D26E0" w:rsidRPr="00E00A30" w:rsidRDefault="003C5C9B" w:rsidP="000D26E0">
      <w:pPr>
        <w:keepNext/>
        <w:keepLines/>
        <w:jc w:val="both"/>
        <w:rPr>
          <w:rFonts w:ascii="Tahoma" w:hAnsi="Tahoma" w:cs="Tahoma"/>
        </w:rPr>
      </w:pPr>
      <w:r w:rsidRPr="00E00A30">
        <w:rPr>
          <w:rFonts w:ascii="Tahoma" w:hAnsi="Tahoma" w:cs="Tahoma"/>
          <w:b/>
          <w:noProof/>
        </w:rPr>
        <w:t>VKS-177/23 - Dobava in vgradnja dveh transformatorjev v TP 135 na CČN</w:t>
      </w:r>
    </w:p>
    <w:p w14:paraId="78789814" w14:textId="77777777" w:rsidR="000D26E0" w:rsidRPr="00E00A30" w:rsidRDefault="000D26E0" w:rsidP="000D26E0">
      <w:pPr>
        <w:keepNext/>
        <w:keepLines/>
        <w:jc w:val="both"/>
        <w:rPr>
          <w:rFonts w:ascii="Tahoma" w:hAnsi="Tahoma" w:cs="Tahoma"/>
        </w:rPr>
      </w:pPr>
    </w:p>
    <w:p w14:paraId="456F2D94" w14:textId="77777777" w:rsidR="000D26E0" w:rsidRPr="00E00A30" w:rsidRDefault="000D26E0" w:rsidP="000D26E0">
      <w:pPr>
        <w:keepNext/>
        <w:keepLines/>
        <w:tabs>
          <w:tab w:val="left" w:pos="360"/>
        </w:tabs>
        <w:rPr>
          <w:rFonts w:ascii="Tahoma" w:hAnsi="Tahoma" w:cs="Tahoma"/>
        </w:rPr>
      </w:pPr>
    </w:p>
    <w:tbl>
      <w:tblPr>
        <w:tblStyle w:val="Tabelamrea"/>
        <w:tblW w:w="9351" w:type="dxa"/>
        <w:tblLook w:val="04A0" w:firstRow="1" w:lastRow="0" w:firstColumn="1" w:lastColumn="0" w:noHBand="0" w:noVBand="1"/>
      </w:tblPr>
      <w:tblGrid>
        <w:gridCol w:w="523"/>
        <w:gridCol w:w="6135"/>
        <w:gridCol w:w="2693"/>
      </w:tblGrid>
      <w:tr w:rsidR="000D26E0" w:rsidRPr="00E00A30" w14:paraId="12CF232A" w14:textId="77777777" w:rsidTr="003C5C9B">
        <w:tc>
          <w:tcPr>
            <w:tcW w:w="6658" w:type="dxa"/>
            <w:gridSpan w:val="2"/>
          </w:tcPr>
          <w:p w14:paraId="55345969" w14:textId="77777777" w:rsidR="000D26E0" w:rsidRPr="00E00A30" w:rsidRDefault="000D26E0" w:rsidP="000D26E0">
            <w:pPr>
              <w:keepNext/>
              <w:keepLines/>
              <w:tabs>
                <w:tab w:val="left" w:pos="360"/>
              </w:tabs>
              <w:rPr>
                <w:rFonts w:ascii="Tahoma" w:hAnsi="Tahoma" w:cs="Tahoma"/>
              </w:rPr>
            </w:pPr>
            <w:r w:rsidRPr="00E00A30">
              <w:rPr>
                <w:rFonts w:ascii="Tahoma" w:hAnsi="Tahoma" w:cs="Tahoma"/>
              </w:rPr>
              <w:t>Za to stranjo prilagamo:</w:t>
            </w:r>
          </w:p>
        </w:tc>
        <w:tc>
          <w:tcPr>
            <w:tcW w:w="2693" w:type="dxa"/>
          </w:tcPr>
          <w:p w14:paraId="5456F865"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Priloženo</w:t>
            </w:r>
          </w:p>
          <w:p w14:paraId="27842012"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(Ustrezno obkroži):</w:t>
            </w:r>
          </w:p>
        </w:tc>
      </w:tr>
      <w:tr w:rsidR="000D26E0" w:rsidRPr="00E00A30" w14:paraId="7C9B8AC3" w14:textId="77777777" w:rsidTr="003C5C9B">
        <w:trPr>
          <w:trHeight w:val="354"/>
        </w:trPr>
        <w:tc>
          <w:tcPr>
            <w:tcW w:w="523" w:type="dxa"/>
          </w:tcPr>
          <w:p w14:paraId="2F84C6D2" w14:textId="77777777" w:rsidR="000D26E0" w:rsidRPr="00E00A30" w:rsidRDefault="000D26E0" w:rsidP="000D26E0">
            <w:pPr>
              <w:keepNext/>
              <w:keepLines/>
              <w:tabs>
                <w:tab w:val="left" w:pos="360"/>
              </w:tabs>
              <w:rPr>
                <w:rFonts w:ascii="Tahoma" w:hAnsi="Tahoma" w:cs="Tahoma"/>
              </w:rPr>
            </w:pPr>
            <w:r w:rsidRPr="00E00A30">
              <w:rPr>
                <w:rFonts w:ascii="Tahoma" w:hAnsi="Tahoma" w:cs="Tahoma"/>
              </w:rPr>
              <w:t>1.</w:t>
            </w:r>
          </w:p>
        </w:tc>
        <w:tc>
          <w:tcPr>
            <w:tcW w:w="6135" w:type="dxa"/>
          </w:tcPr>
          <w:p w14:paraId="13CC217C" w14:textId="77777777" w:rsidR="000D26E0" w:rsidRPr="00E00A30" w:rsidRDefault="000D26E0" w:rsidP="000D26E0">
            <w:pPr>
              <w:keepNext/>
              <w:keepLines/>
              <w:tabs>
                <w:tab w:val="left" w:pos="360"/>
              </w:tabs>
              <w:jc w:val="both"/>
              <w:rPr>
                <w:rFonts w:ascii="Tahoma" w:hAnsi="Tahoma" w:cs="Tahoma"/>
              </w:rPr>
            </w:pPr>
          </w:p>
          <w:p w14:paraId="192D588F" w14:textId="77777777" w:rsidR="000D26E0" w:rsidRPr="00E00A30" w:rsidRDefault="000D26E0" w:rsidP="000D26E0">
            <w:pPr>
              <w:keepNext/>
              <w:keepLines/>
              <w:tabs>
                <w:tab w:val="left" w:pos="360"/>
              </w:tabs>
              <w:jc w:val="both"/>
              <w:rPr>
                <w:rFonts w:ascii="Tahoma" w:hAnsi="Tahoma" w:cs="Tahoma"/>
              </w:rPr>
            </w:pPr>
            <w:r w:rsidRPr="00E00A30">
              <w:rPr>
                <w:rFonts w:ascii="Tahoma" w:hAnsi="Tahoma" w:cs="Tahoma"/>
              </w:rPr>
              <w:t>Izjavo za servis - transformatorjev</w:t>
            </w:r>
          </w:p>
        </w:tc>
        <w:tc>
          <w:tcPr>
            <w:tcW w:w="2693" w:type="dxa"/>
            <w:vAlign w:val="center"/>
          </w:tcPr>
          <w:p w14:paraId="7BAB1680" w14:textId="77777777" w:rsidR="000D26E0" w:rsidRPr="00E00A30" w:rsidRDefault="000D26E0" w:rsidP="000D26E0">
            <w:pPr>
              <w:keepNext/>
              <w:keepLines/>
              <w:tabs>
                <w:tab w:val="left" w:pos="360"/>
              </w:tabs>
              <w:jc w:val="center"/>
              <w:rPr>
                <w:rFonts w:ascii="Tahoma" w:hAnsi="Tahoma" w:cs="Tahoma"/>
              </w:rPr>
            </w:pPr>
          </w:p>
          <w:p w14:paraId="6D8B2150"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DA      /      NE</w:t>
            </w:r>
          </w:p>
          <w:p w14:paraId="0D89DACC" w14:textId="77777777" w:rsidR="000D26E0" w:rsidRPr="00E00A30" w:rsidRDefault="000D26E0" w:rsidP="000D26E0">
            <w:pPr>
              <w:keepNext/>
              <w:keepLines/>
              <w:tabs>
                <w:tab w:val="left" w:pos="360"/>
              </w:tabs>
              <w:jc w:val="center"/>
              <w:rPr>
                <w:rFonts w:ascii="Tahoma" w:hAnsi="Tahoma" w:cs="Tahoma"/>
              </w:rPr>
            </w:pPr>
          </w:p>
        </w:tc>
      </w:tr>
      <w:tr w:rsidR="000D26E0" w:rsidRPr="00E00A30" w14:paraId="33855C46" w14:textId="77777777" w:rsidTr="003C5C9B">
        <w:tc>
          <w:tcPr>
            <w:tcW w:w="523" w:type="dxa"/>
          </w:tcPr>
          <w:p w14:paraId="7627660E" w14:textId="77777777" w:rsidR="000D26E0" w:rsidRPr="00E00A30" w:rsidRDefault="000D26E0" w:rsidP="000D26E0">
            <w:pPr>
              <w:keepNext/>
              <w:keepLines/>
              <w:tabs>
                <w:tab w:val="left" w:pos="360"/>
              </w:tabs>
              <w:rPr>
                <w:rFonts w:ascii="Tahoma" w:hAnsi="Tahoma" w:cs="Tahoma"/>
              </w:rPr>
            </w:pPr>
            <w:r w:rsidRPr="00E00A30">
              <w:rPr>
                <w:rFonts w:ascii="Tahoma" w:hAnsi="Tahoma" w:cs="Tahoma"/>
              </w:rPr>
              <w:t>2.</w:t>
            </w:r>
          </w:p>
        </w:tc>
        <w:tc>
          <w:tcPr>
            <w:tcW w:w="6135" w:type="dxa"/>
          </w:tcPr>
          <w:p w14:paraId="608313CE" w14:textId="77777777" w:rsidR="000D26E0" w:rsidRPr="00E00A30" w:rsidRDefault="000D26E0" w:rsidP="000D26E0">
            <w:pPr>
              <w:keepNext/>
              <w:keepLines/>
              <w:tabs>
                <w:tab w:val="left" w:pos="360"/>
              </w:tabs>
              <w:jc w:val="both"/>
              <w:rPr>
                <w:rFonts w:ascii="Tahoma" w:hAnsi="Tahoma" w:cs="Tahoma"/>
              </w:rPr>
            </w:pPr>
            <w:r w:rsidRPr="00E00A30">
              <w:rPr>
                <w:rFonts w:ascii="Tahoma" w:hAnsi="Tahoma" w:cs="Tahoma"/>
              </w:rPr>
              <w:t>Izjavo za rezervne dele - transformatorjev</w:t>
            </w:r>
          </w:p>
        </w:tc>
        <w:tc>
          <w:tcPr>
            <w:tcW w:w="2693" w:type="dxa"/>
            <w:vAlign w:val="center"/>
          </w:tcPr>
          <w:p w14:paraId="1F9BB542" w14:textId="77777777" w:rsidR="000D26E0" w:rsidRPr="00E00A30" w:rsidRDefault="000D26E0" w:rsidP="000D26E0">
            <w:pPr>
              <w:keepNext/>
              <w:keepLines/>
              <w:tabs>
                <w:tab w:val="left" w:pos="360"/>
              </w:tabs>
              <w:jc w:val="center"/>
              <w:rPr>
                <w:rFonts w:ascii="Tahoma" w:hAnsi="Tahoma" w:cs="Tahoma"/>
              </w:rPr>
            </w:pPr>
            <w:r w:rsidRPr="00E00A30">
              <w:rPr>
                <w:rFonts w:ascii="Tahoma" w:hAnsi="Tahoma" w:cs="Tahoma"/>
              </w:rPr>
              <w:t>DA      /      NE</w:t>
            </w:r>
          </w:p>
        </w:tc>
      </w:tr>
    </w:tbl>
    <w:p w14:paraId="1E31C538" w14:textId="77777777" w:rsidR="000D26E0" w:rsidRPr="00E00A30" w:rsidRDefault="000D26E0" w:rsidP="000D26E0">
      <w:pPr>
        <w:keepNext/>
        <w:keepLines/>
        <w:tabs>
          <w:tab w:val="left" w:pos="360"/>
        </w:tabs>
        <w:rPr>
          <w:rFonts w:ascii="Tahoma" w:hAnsi="Tahoma" w:cs="Tahoma"/>
        </w:rPr>
      </w:pPr>
    </w:p>
    <w:p w14:paraId="7667BC5F" w14:textId="77777777" w:rsidR="000D26E0" w:rsidRPr="00E00A30" w:rsidRDefault="000D26E0" w:rsidP="000D26E0">
      <w:pPr>
        <w:keepNext/>
        <w:keepLines/>
        <w:tabs>
          <w:tab w:val="left" w:pos="360"/>
        </w:tabs>
        <w:rPr>
          <w:rFonts w:ascii="Tahoma" w:hAnsi="Tahoma" w:cs="Tahoma"/>
        </w:rPr>
      </w:pPr>
    </w:p>
    <w:p w14:paraId="04B29036" w14:textId="77777777" w:rsidR="000D26E0" w:rsidRPr="00E00A30" w:rsidRDefault="000D26E0" w:rsidP="000D26E0">
      <w:pPr>
        <w:keepNext/>
        <w:keepLines/>
        <w:jc w:val="both"/>
        <w:rPr>
          <w:rFonts w:ascii="Tahoma" w:hAnsi="Tahoma" w:cs="Tahoma"/>
          <w:b/>
        </w:rPr>
      </w:pPr>
    </w:p>
    <w:p w14:paraId="5153194B" w14:textId="77777777" w:rsidR="000D26E0" w:rsidRPr="00E00A30" w:rsidRDefault="000D26E0" w:rsidP="000D26E0">
      <w:pPr>
        <w:keepNext/>
        <w:keepLines/>
        <w:jc w:val="both"/>
        <w:rPr>
          <w:rFonts w:ascii="Tahoma" w:hAnsi="Tahoma" w:cs="Tahoma"/>
          <w:b/>
        </w:rPr>
      </w:pPr>
    </w:p>
    <w:p w14:paraId="7BFE3C7E" w14:textId="77777777" w:rsidR="000D26E0" w:rsidRPr="00E00A30" w:rsidRDefault="000D26E0" w:rsidP="000D26E0">
      <w:pPr>
        <w:keepNext/>
        <w:keepLines/>
        <w:jc w:val="both"/>
        <w:rPr>
          <w:rFonts w:ascii="Tahoma" w:hAnsi="Tahoma" w:cs="Tahoma"/>
          <w:b/>
        </w:rPr>
      </w:pPr>
    </w:p>
    <w:p w14:paraId="63639D57" w14:textId="77777777" w:rsidR="000D26E0" w:rsidRPr="00E00A30" w:rsidRDefault="000D26E0" w:rsidP="000D26E0">
      <w:pPr>
        <w:keepNext/>
        <w:keepLines/>
        <w:jc w:val="both"/>
        <w:rPr>
          <w:rFonts w:ascii="Tahoma" w:hAnsi="Tahoma" w:cs="Tahoma"/>
          <w:b/>
        </w:rPr>
      </w:pPr>
      <w:r w:rsidRPr="00E00A30">
        <w:rPr>
          <w:rFonts w:ascii="Tahoma" w:hAnsi="Tahoma" w:cs="Tahoma"/>
          <w:b/>
        </w:rPr>
        <w:t>Če ponudnik katerokoli od zgoraj navedenih zahtev ne bo izpolnil in predložil že v osnovni ponudbi, ga naročnik ne bo pozval na dopolnitev ponudbe, ponudba pa bo zavrnjena kot nedopustna.</w:t>
      </w:r>
    </w:p>
    <w:p w14:paraId="7F97FE46" w14:textId="77777777" w:rsidR="000D26E0" w:rsidRPr="00E00A30" w:rsidRDefault="000D26E0" w:rsidP="000D26E0">
      <w:pPr>
        <w:keepNext/>
        <w:keepLines/>
        <w:tabs>
          <w:tab w:val="left" w:pos="1340"/>
        </w:tabs>
        <w:jc w:val="both"/>
        <w:rPr>
          <w:rFonts w:ascii="Tahoma" w:hAnsi="Tahoma" w:cs="Tahoma"/>
          <w:b/>
        </w:rPr>
      </w:pPr>
      <w:r w:rsidRPr="00E00A30">
        <w:rPr>
          <w:rFonts w:ascii="Tahoma" w:hAnsi="Tahoma" w:cs="Tahoma"/>
          <w:b/>
        </w:rPr>
        <w:tab/>
      </w:r>
    </w:p>
    <w:p w14:paraId="0502C44F" w14:textId="77777777" w:rsidR="000D26E0" w:rsidRPr="00E00A30" w:rsidRDefault="000D26E0" w:rsidP="000D26E0">
      <w:pPr>
        <w:keepNext/>
        <w:keepLines/>
        <w:tabs>
          <w:tab w:val="left" w:pos="1064"/>
        </w:tabs>
        <w:jc w:val="both"/>
        <w:rPr>
          <w:rFonts w:ascii="Tahoma" w:hAnsi="Tahoma" w:cs="Tahoma"/>
          <w:b/>
        </w:rPr>
      </w:pPr>
      <w:r w:rsidRPr="00E00A30">
        <w:rPr>
          <w:rFonts w:ascii="Tahoma" w:hAnsi="Tahoma" w:cs="Tahoma"/>
          <w:b/>
        </w:rPr>
        <w:tab/>
      </w:r>
    </w:p>
    <w:p w14:paraId="5631CE5C" w14:textId="77777777" w:rsidR="000D26E0" w:rsidRPr="00E00A30" w:rsidRDefault="000D26E0" w:rsidP="000D26E0">
      <w:pPr>
        <w:keepNext/>
        <w:keepLines/>
        <w:jc w:val="both"/>
        <w:rPr>
          <w:rFonts w:ascii="Tahoma" w:hAnsi="Tahoma" w:cs="Tahoma"/>
          <w:b/>
        </w:rPr>
      </w:pPr>
    </w:p>
    <w:p w14:paraId="4FC67A16" w14:textId="77777777" w:rsidR="000D26E0" w:rsidRPr="00E00A30" w:rsidRDefault="000D26E0" w:rsidP="000D26E0">
      <w:pPr>
        <w:keepNext/>
        <w:keepLines/>
        <w:jc w:val="both"/>
        <w:rPr>
          <w:rFonts w:ascii="Tahoma" w:hAnsi="Tahoma" w:cs="Tahoma"/>
          <w:b/>
        </w:rPr>
      </w:pPr>
    </w:p>
    <w:p w14:paraId="0C466F98" w14:textId="77777777" w:rsidR="000D26E0" w:rsidRPr="00E00A30" w:rsidRDefault="000D26E0" w:rsidP="000D26E0">
      <w:pPr>
        <w:keepNext/>
        <w:keepLines/>
        <w:jc w:val="both"/>
        <w:rPr>
          <w:rFonts w:ascii="Tahoma" w:hAnsi="Tahoma" w:cs="Tahoma"/>
          <w:b/>
        </w:rPr>
      </w:pPr>
    </w:p>
    <w:p w14:paraId="0533C648" w14:textId="77777777" w:rsidR="000D26E0" w:rsidRPr="00E00A30" w:rsidRDefault="000D26E0" w:rsidP="000D26E0">
      <w:pPr>
        <w:keepNext/>
        <w:keepLines/>
        <w:jc w:val="both"/>
        <w:rPr>
          <w:rFonts w:ascii="Tahoma" w:hAnsi="Tahoma" w:cs="Tahoma"/>
          <w:b/>
        </w:rPr>
      </w:pPr>
    </w:p>
    <w:p w14:paraId="2E4A6424" w14:textId="77777777" w:rsidR="000D26E0" w:rsidRPr="00E00A30" w:rsidRDefault="000D26E0" w:rsidP="000D26E0">
      <w:pPr>
        <w:keepNext/>
        <w:keepLines/>
        <w:jc w:val="both"/>
        <w:rPr>
          <w:rFonts w:ascii="Tahoma" w:hAnsi="Tahoma" w:cs="Tahoma"/>
          <w:b/>
        </w:rPr>
      </w:pPr>
    </w:p>
    <w:p w14:paraId="76F08474" w14:textId="77777777" w:rsidR="000D26E0" w:rsidRPr="00E00A30" w:rsidRDefault="000D26E0" w:rsidP="000D26E0">
      <w:pPr>
        <w:keepNext/>
        <w:keepLines/>
        <w:jc w:val="both"/>
        <w:rPr>
          <w:rFonts w:ascii="Tahoma" w:hAnsi="Tahoma" w:cs="Tahoma"/>
          <w:b/>
        </w:rPr>
      </w:pPr>
    </w:p>
    <w:p w14:paraId="04164C02" w14:textId="77777777" w:rsidR="000D26E0" w:rsidRPr="00E00A30" w:rsidRDefault="000D26E0" w:rsidP="000D26E0">
      <w:pPr>
        <w:keepNext/>
        <w:keepLines/>
        <w:jc w:val="both"/>
        <w:rPr>
          <w:rFonts w:ascii="Tahoma" w:hAnsi="Tahoma" w:cs="Tahoma"/>
          <w:b/>
        </w:rPr>
      </w:pPr>
    </w:p>
    <w:p w14:paraId="666E918F" w14:textId="77777777" w:rsidR="000D26E0" w:rsidRPr="00E00A30" w:rsidRDefault="000D26E0" w:rsidP="000D26E0">
      <w:pPr>
        <w:keepNext/>
        <w:keepLines/>
        <w:jc w:val="both"/>
        <w:rPr>
          <w:rFonts w:ascii="Tahoma" w:hAnsi="Tahoma" w:cs="Tahoma"/>
          <w:b/>
        </w:rPr>
      </w:pPr>
    </w:p>
    <w:p w14:paraId="3AD31AED" w14:textId="77777777" w:rsidR="000D26E0" w:rsidRPr="00E00A30" w:rsidRDefault="000D26E0" w:rsidP="000D26E0">
      <w:pPr>
        <w:keepNext/>
        <w:keepLines/>
        <w:jc w:val="both"/>
        <w:rPr>
          <w:rFonts w:ascii="Tahoma" w:hAnsi="Tahoma" w:cs="Tahoma"/>
          <w:b/>
        </w:rPr>
      </w:pPr>
    </w:p>
    <w:p w14:paraId="4FBCD93A" w14:textId="77777777" w:rsidR="000D26E0" w:rsidRPr="00E00A30" w:rsidRDefault="000D26E0" w:rsidP="000D26E0">
      <w:pPr>
        <w:keepNext/>
        <w:keepLines/>
        <w:jc w:val="both"/>
        <w:rPr>
          <w:rFonts w:ascii="Tahoma" w:hAnsi="Tahoma" w:cs="Tahoma"/>
          <w:sz w:val="28"/>
        </w:rPr>
      </w:pPr>
    </w:p>
    <w:p w14:paraId="1AE66BD3" w14:textId="77777777" w:rsidR="000D26E0" w:rsidRPr="00E00A30" w:rsidRDefault="000D26E0" w:rsidP="000D26E0">
      <w:pPr>
        <w:keepNext/>
        <w:keepLines/>
        <w:ind w:right="-468"/>
        <w:jc w:val="center"/>
        <w:rPr>
          <w:rFonts w:ascii="Tahoma" w:hAnsi="Tahoma" w:cs="Tahoma"/>
        </w:rPr>
      </w:pPr>
    </w:p>
    <w:p w14:paraId="14C34AC2" w14:textId="77777777" w:rsidR="000D26E0" w:rsidRPr="00E00A30" w:rsidRDefault="000D26E0" w:rsidP="000D26E0">
      <w:pPr>
        <w:keepNext/>
        <w:keepLines/>
        <w:jc w:val="both"/>
        <w:rPr>
          <w:rFonts w:ascii="Tahoma" w:hAnsi="Tahoma" w:cs="Tahoma"/>
          <w:sz w:val="24"/>
        </w:rPr>
      </w:pPr>
    </w:p>
    <w:p w14:paraId="2317A46F" w14:textId="77777777" w:rsidR="000D26E0" w:rsidRPr="00E00A30" w:rsidRDefault="000D26E0" w:rsidP="000D26E0">
      <w:pPr>
        <w:keepNext/>
        <w:keepLines/>
        <w:jc w:val="both"/>
        <w:rPr>
          <w:rFonts w:ascii="Tahoma" w:hAnsi="Tahoma" w:cs="Tahoma"/>
          <w:sz w:val="24"/>
        </w:rPr>
      </w:pPr>
    </w:p>
    <w:tbl>
      <w:tblPr>
        <w:tblpPr w:leftFromText="141" w:rightFromText="141" w:vertAnchor="text" w:horzAnchor="margin" w:tblpY="126"/>
        <w:tblW w:w="9356" w:type="dxa"/>
        <w:tblLayout w:type="fixed"/>
        <w:tblCellMar>
          <w:left w:w="30" w:type="dxa"/>
          <w:right w:w="30" w:type="dxa"/>
        </w:tblCellMar>
        <w:tblLook w:val="0000" w:firstRow="0" w:lastRow="0" w:firstColumn="0" w:lastColumn="0" w:noHBand="0" w:noVBand="0"/>
      </w:tblPr>
      <w:tblGrid>
        <w:gridCol w:w="2977"/>
        <w:gridCol w:w="2552"/>
        <w:gridCol w:w="3827"/>
      </w:tblGrid>
      <w:tr w:rsidR="000D26E0" w:rsidRPr="00E00A30" w14:paraId="6C300E8E" w14:textId="77777777" w:rsidTr="003C5C9B">
        <w:trPr>
          <w:trHeight w:val="235"/>
        </w:trPr>
        <w:tc>
          <w:tcPr>
            <w:tcW w:w="2977" w:type="dxa"/>
            <w:tcBorders>
              <w:bottom w:val="single" w:sz="4" w:space="0" w:color="auto"/>
            </w:tcBorders>
          </w:tcPr>
          <w:p w14:paraId="5D0BF364" w14:textId="77777777" w:rsidR="000D26E0" w:rsidRPr="00E00A30" w:rsidRDefault="000D26E0" w:rsidP="000D26E0">
            <w:pPr>
              <w:keepNext/>
              <w:keepLines/>
              <w:jc w:val="both"/>
              <w:rPr>
                <w:rFonts w:ascii="Tahoma" w:hAnsi="Tahoma" w:cs="Tahoma"/>
                <w:snapToGrid w:val="0"/>
                <w:color w:val="000000"/>
              </w:rPr>
            </w:pPr>
          </w:p>
        </w:tc>
        <w:tc>
          <w:tcPr>
            <w:tcW w:w="2552" w:type="dxa"/>
          </w:tcPr>
          <w:p w14:paraId="2E851E98" w14:textId="77777777" w:rsidR="000D26E0" w:rsidRPr="00E00A30" w:rsidRDefault="000D26E0" w:rsidP="000D26E0">
            <w:pPr>
              <w:keepNext/>
              <w:keepLines/>
              <w:jc w:val="both"/>
              <w:rPr>
                <w:rFonts w:ascii="Tahoma" w:hAnsi="Tahoma" w:cs="Tahoma"/>
                <w:snapToGrid w:val="0"/>
                <w:color w:val="000000"/>
              </w:rPr>
            </w:pPr>
          </w:p>
        </w:tc>
        <w:tc>
          <w:tcPr>
            <w:tcW w:w="3827" w:type="dxa"/>
            <w:tcBorders>
              <w:bottom w:val="single" w:sz="4" w:space="0" w:color="auto"/>
            </w:tcBorders>
          </w:tcPr>
          <w:p w14:paraId="43F369D6" w14:textId="77777777" w:rsidR="000D26E0" w:rsidRPr="00E00A30" w:rsidRDefault="000D26E0" w:rsidP="000D26E0">
            <w:pPr>
              <w:keepNext/>
              <w:keepLines/>
              <w:tabs>
                <w:tab w:val="left" w:pos="567"/>
                <w:tab w:val="num" w:pos="851"/>
                <w:tab w:val="left" w:pos="993"/>
              </w:tabs>
              <w:jc w:val="both"/>
              <w:rPr>
                <w:rFonts w:ascii="Tahoma" w:hAnsi="Tahoma" w:cs="Tahoma"/>
                <w:snapToGrid w:val="0"/>
                <w:color w:val="000000"/>
              </w:rPr>
            </w:pPr>
          </w:p>
        </w:tc>
      </w:tr>
      <w:tr w:rsidR="000D26E0" w:rsidRPr="00E00A30" w14:paraId="5AAD7E45" w14:textId="77777777" w:rsidTr="003C5C9B">
        <w:trPr>
          <w:trHeight w:val="235"/>
        </w:trPr>
        <w:tc>
          <w:tcPr>
            <w:tcW w:w="2977" w:type="dxa"/>
            <w:tcBorders>
              <w:top w:val="single" w:sz="4" w:space="0" w:color="auto"/>
            </w:tcBorders>
          </w:tcPr>
          <w:p w14:paraId="0AAB594C"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(kraj, datum)</w:t>
            </w:r>
          </w:p>
        </w:tc>
        <w:tc>
          <w:tcPr>
            <w:tcW w:w="2552" w:type="dxa"/>
          </w:tcPr>
          <w:p w14:paraId="6A8D67E3" w14:textId="77777777" w:rsidR="000D26E0" w:rsidRPr="00E00A30" w:rsidRDefault="000D26E0" w:rsidP="000D26E0">
            <w:pPr>
              <w:keepNext/>
              <w:keepLines/>
              <w:jc w:val="center"/>
              <w:rPr>
                <w:rFonts w:ascii="Tahoma" w:hAnsi="Tahoma" w:cs="Tahoma"/>
                <w:snapToGrid w:val="0"/>
                <w:color w:val="000000"/>
              </w:rPr>
            </w:pPr>
            <w:r w:rsidRPr="00E00A30">
              <w:rPr>
                <w:rFonts w:ascii="Tahoma" w:hAnsi="Tahoma" w:cs="Tahoma"/>
                <w:snapToGrid w:val="0"/>
                <w:color w:val="000000"/>
              </w:rPr>
              <w:t>žig</w:t>
            </w:r>
          </w:p>
        </w:tc>
        <w:tc>
          <w:tcPr>
            <w:tcW w:w="3827" w:type="dxa"/>
            <w:tcBorders>
              <w:top w:val="single" w:sz="4" w:space="0" w:color="auto"/>
            </w:tcBorders>
          </w:tcPr>
          <w:p w14:paraId="4DD760E8" w14:textId="77777777" w:rsidR="000D26E0" w:rsidRPr="00E00A30" w:rsidRDefault="000D26E0" w:rsidP="000D26E0">
            <w:pPr>
              <w:keepNext/>
              <w:keepLines/>
              <w:jc w:val="both"/>
              <w:rPr>
                <w:rFonts w:ascii="Tahoma" w:hAnsi="Tahoma" w:cs="Tahoma"/>
                <w:snapToGrid w:val="0"/>
                <w:color w:val="000000"/>
              </w:rPr>
            </w:pPr>
            <w:r w:rsidRPr="00E00A30">
              <w:rPr>
                <w:rFonts w:ascii="Tahoma" w:hAnsi="Tahoma" w:cs="Tahoma"/>
                <w:snapToGrid w:val="0"/>
                <w:color w:val="000000"/>
              </w:rPr>
              <w:t>(ime in priimek ter podpis odgovorne osebe gospodarskega subjekta)</w:t>
            </w:r>
          </w:p>
        </w:tc>
      </w:tr>
    </w:tbl>
    <w:p w14:paraId="4BC2633E" w14:textId="7B4A3F45" w:rsidR="00E7087E" w:rsidRPr="00E00A30" w:rsidRDefault="000D26E0" w:rsidP="000D26E0">
      <w:pPr>
        <w:rPr>
          <w:rFonts w:ascii="Tahoma" w:hAnsi="Tahoma" w:cs="Tahoma"/>
        </w:rPr>
      </w:pPr>
      <w:r w:rsidRPr="00E00A30">
        <w:rPr>
          <w:rFonts w:ascii="Tahoma" w:hAnsi="Tahoma" w:cs="Tahoma"/>
        </w:rPr>
        <w:br w:type="page"/>
      </w:r>
    </w:p>
    <w:p w14:paraId="7B662819" w14:textId="77777777" w:rsidR="00E7087E" w:rsidRPr="00E00A30" w:rsidRDefault="00E7087E" w:rsidP="002F4A49">
      <w:pPr>
        <w:keepNext/>
        <w:keepLines/>
        <w:jc w:val="both"/>
        <w:rPr>
          <w:rFonts w:ascii="Tahoma" w:hAnsi="Tahoma" w:cs="Tahoma"/>
          <w:i/>
          <w:sz w:val="18"/>
          <w:szCs w:val="18"/>
        </w:rPr>
      </w:pPr>
    </w:p>
    <w:tbl>
      <w:tblPr>
        <w:tblW w:w="97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161"/>
        <w:gridCol w:w="1559"/>
      </w:tblGrid>
      <w:tr w:rsidR="008066AF" w:rsidRPr="00E00A30" w14:paraId="1EE0AEE4" w14:textId="77777777" w:rsidTr="00610C0E">
        <w:tc>
          <w:tcPr>
            <w:tcW w:w="8161" w:type="dxa"/>
            <w:tcBorders>
              <w:top w:val="single" w:sz="4" w:space="0" w:color="auto"/>
              <w:left w:val="single" w:sz="4" w:space="0" w:color="auto"/>
              <w:bottom w:val="single" w:sz="4" w:space="0" w:color="auto"/>
              <w:right w:val="single" w:sz="4" w:space="0" w:color="auto"/>
            </w:tcBorders>
            <w:hideMark/>
          </w:tcPr>
          <w:p w14:paraId="191D3A79" w14:textId="77777777" w:rsidR="008066AF" w:rsidRPr="00E00A30" w:rsidRDefault="008066AF" w:rsidP="002F4A49">
            <w:pPr>
              <w:keepNext/>
              <w:keepLines/>
              <w:rPr>
                <w:rFonts w:ascii="Tahoma" w:hAnsi="Tahoma" w:cs="Tahoma"/>
                <w:b/>
              </w:rPr>
            </w:pPr>
            <w:r w:rsidRPr="00E00A30">
              <w:rPr>
                <w:rFonts w:ascii="Tahoma" w:hAnsi="Tahoma" w:cs="Tahoma"/>
              </w:rPr>
              <w:t>OSNUTEK POGODBE</w:t>
            </w:r>
          </w:p>
        </w:tc>
        <w:tc>
          <w:tcPr>
            <w:tcW w:w="1559" w:type="dxa"/>
            <w:tcBorders>
              <w:top w:val="single" w:sz="4" w:space="0" w:color="auto"/>
              <w:left w:val="single" w:sz="4" w:space="0" w:color="auto"/>
              <w:bottom w:val="single" w:sz="4" w:space="0" w:color="auto"/>
              <w:right w:val="single" w:sz="4" w:space="0" w:color="auto"/>
            </w:tcBorders>
            <w:hideMark/>
          </w:tcPr>
          <w:p w14:paraId="1159034F" w14:textId="293AA402" w:rsidR="008066AF" w:rsidRPr="00E00A30" w:rsidRDefault="008066AF" w:rsidP="008066AF">
            <w:pPr>
              <w:keepNext/>
              <w:keepLines/>
              <w:rPr>
                <w:rFonts w:ascii="Tahoma" w:hAnsi="Tahoma" w:cs="Tahoma"/>
                <w:b/>
                <w:i/>
              </w:rPr>
            </w:pPr>
            <w:r w:rsidRPr="00E00A30">
              <w:rPr>
                <w:rFonts w:ascii="Tahoma" w:hAnsi="Tahoma" w:cs="Tahoma"/>
                <w:b/>
                <w:i/>
              </w:rPr>
              <w:t xml:space="preserve">Priloga </w:t>
            </w:r>
            <w:r w:rsidR="00210642" w:rsidRPr="00E00A30">
              <w:rPr>
                <w:rFonts w:ascii="Tahoma" w:hAnsi="Tahoma" w:cs="Tahoma"/>
                <w:b/>
                <w:i/>
              </w:rPr>
              <w:t>12</w:t>
            </w:r>
          </w:p>
        </w:tc>
      </w:tr>
    </w:tbl>
    <w:p w14:paraId="2CA2155B" w14:textId="77777777" w:rsidR="00A055C4" w:rsidRPr="00E00A30" w:rsidRDefault="00A055C4" w:rsidP="002F4A49">
      <w:pPr>
        <w:keepNext/>
        <w:keepLines/>
        <w:jc w:val="both"/>
        <w:rPr>
          <w:rFonts w:ascii="Tahoma" w:hAnsi="Tahoma" w:cs="Tahoma"/>
          <w:b/>
        </w:rPr>
      </w:pPr>
    </w:p>
    <w:p w14:paraId="611A0432" w14:textId="77777777" w:rsidR="005556EE" w:rsidRPr="00E00A30" w:rsidRDefault="005556EE" w:rsidP="005556EE">
      <w:pPr>
        <w:keepNext/>
        <w:keepLines/>
        <w:jc w:val="center"/>
        <w:rPr>
          <w:rFonts w:ascii="Tahoma" w:hAnsi="Tahoma" w:cs="Tahoma"/>
          <w:b/>
          <w:sz w:val="28"/>
          <w:szCs w:val="28"/>
        </w:rPr>
      </w:pPr>
      <w:r w:rsidRPr="00E00A30">
        <w:rPr>
          <w:rFonts w:ascii="Tahoma" w:hAnsi="Tahoma" w:cs="Tahoma"/>
          <w:b/>
          <w:sz w:val="28"/>
          <w:szCs w:val="28"/>
        </w:rPr>
        <w:t>POGODBA</w:t>
      </w:r>
    </w:p>
    <w:p w14:paraId="3E1FDE96" w14:textId="77777777" w:rsidR="005556EE" w:rsidRPr="00E00A30" w:rsidRDefault="005556EE" w:rsidP="005556EE">
      <w:pPr>
        <w:keepNext/>
        <w:keepLines/>
        <w:jc w:val="center"/>
        <w:rPr>
          <w:rFonts w:ascii="Tahoma" w:hAnsi="Tahoma" w:cs="Tahoma"/>
          <w:b/>
          <w:sz w:val="28"/>
          <w:szCs w:val="28"/>
        </w:rPr>
      </w:pPr>
    </w:p>
    <w:p w14:paraId="67AAF3F6" w14:textId="77777777" w:rsidR="005556EE" w:rsidRPr="00E00A30" w:rsidRDefault="005556EE" w:rsidP="005556EE">
      <w:pPr>
        <w:keepNext/>
        <w:keepLines/>
        <w:jc w:val="center"/>
        <w:rPr>
          <w:rFonts w:ascii="Tahoma" w:hAnsi="Tahoma" w:cs="Tahoma"/>
          <w:b/>
          <w:noProof/>
          <w:sz w:val="32"/>
          <w:szCs w:val="32"/>
        </w:rPr>
      </w:pPr>
      <w:r w:rsidRPr="00E00A30">
        <w:rPr>
          <w:rFonts w:ascii="Tahoma" w:hAnsi="Tahoma" w:cs="Tahoma"/>
          <w:b/>
          <w:noProof/>
          <w:sz w:val="28"/>
          <w:szCs w:val="28"/>
        </w:rPr>
        <w:t>za</w:t>
      </w:r>
      <w:r w:rsidRPr="00E00A30">
        <w:rPr>
          <w:rFonts w:ascii="Tahoma" w:hAnsi="Tahoma" w:cs="Tahoma"/>
          <w:b/>
          <w:noProof/>
          <w:sz w:val="32"/>
          <w:szCs w:val="32"/>
        </w:rPr>
        <w:t xml:space="preserve"> </w:t>
      </w:r>
    </w:p>
    <w:p w14:paraId="245E0B8C" w14:textId="77777777" w:rsidR="005556EE" w:rsidRPr="00E00A30" w:rsidRDefault="005556EE" w:rsidP="005556EE">
      <w:pPr>
        <w:keepNext/>
        <w:keepLines/>
        <w:jc w:val="center"/>
        <w:rPr>
          <w:rFonts w:ascii="Tahoma" w:hAnsi="Tahoma" w:cs="Tahoma"/>
          <w:b/>
          <w:noProof/>
          <w:sz w:val="32"/>
          <w:szCs w:val="32"/>
        </w:rPr>
      </w:pPr>
    </w:p>
    <w:p w14:paraId="250958C3" w14:textId="77777777" w:rsidR="00DC3C15" w:rsidRPr="00E00A30" w:rsidRDefault="005556EE" w:rsidP="00DC3C15">
      <w:pPr>
        <w:keepNext/>
        <w:keepLines/>
        <w:jc w:val="center"/>
        <w:rPr>
          <w:rFonts w:ascii="Tahoma" w:hAnsi="Tahoma" w:cs="Tahoma"/>
          <w:b/>
          <w:color w:val="272727"/>
          <w:sz w:val="32"/>
          <w:szCs w:val="32"/>
          <w:shd w:val="clear" w:color="auto" w:fill="FFFFFF"/>
        </w:rPr>
      </w:pPr>
      <w:r w:rsidRPr="00E00A30">
        <w:rPr>
          <w:rFonts w:ascii="Tahoma" w:hAnsi="Tahoma" w:cs="Tahoma"/>
          <w:b/>
          <w:color w:val="272727"/>
          <w:sz w:val="32"/>
          <w:szCs w:val="32"/>
          <w:shd w:val="clear" w:color="auto" w:fill="FFFFFF"/>
        </w:rPr>
        <w:t xml:space="preserve">zamenjavo </w:t>
      </w:r>
      <w:r w:rsidR="00DC3C15" w:rsidRPr="00E00A30">
        <w:rPr>
          <w:rFonts w:ascii="Tahoma" w:hAnsi="Tahoma" w:cs="Tahoma"/>
          <w:b/>
          <w:color w:val="272727"/>
          <w:sz w:val="32"/>
          <w:szCs w:val="32"/>
          <w:shd w:val="clear" w:color="auto" w:fill="FFFFFF"/>
        </w:rPr>
        <w:t xml:space="preserve">dveh energetskih </w:t>
      </w:r>
    </w:p>
    <w:p w14:paraId="475B5EBA" w14:textId="5E1D26CB" w:rsidR="005556EE" w:rsidRPr="00E00A30" w:rsidRDefault="00DC3C15" w:rsidP="00DC3C15">
      <w:pPr>
        <w:keepNext/>
        <w:keepLines/>
        <w:jc w:val="center"/>
        <w:rPr>
          <w:rFonts w:ascii="Tahoma" w:hAnsi="Tahoma" w:cs="Tahoma"/>
          <w:b/>
          <w:color w:val="272727"/>
          <w:sz w:val="32"/>
          <w:szCs w:val="32"/>
          <w:shd w:val="clear" w:color="auto" w:fill="FFFFFF"/>
        </w:rPr>
      </w:pPr>
      <w:r w:rsidRPr="00E00A30">
        <w:rPr>
          <w:rFonts w:ascii="Tahoma" w:hAnsi="Tahoma" w:cs="Tahoma"/>
          <w:b/>
          <w:color w:val="272727"/>
          <w:sz w:val="32"/>
          <w:szCs w:val="32"/>
          <w:shd w:val="clear" w:color="auto" w:fill="FFFFFF"/>
        </w:rPr>
        <w:t>transformatorjev v TP 135 na CČN</w:t>
      </w:r>
    </w:p>
    <w:p w14:paraId="1F6630CF" w14:textId="77777777" w:rsidR="00DC3C15" w:rsidRPr="00E00A30" w:rsidRDefault="00DC3C15" w:rsidP="00DC3C15">
      <w:pPr>
        <w:keepNext/>
        <w:keepLines/>
        <w:jc w:val="center"/>
        <w:rPr>
          <w:rFonts w:ascii="Tahoma" w:hAnsi="Tahoma" w:cs="Tahoma"/>
        </w:rPr>
      </w:pPr>
    </w:p>
    <w:p w14:paraId="174DEAA7" w14:textId="0DBBF0B8" w:rsidR="005556EE" w:rsidRPr="00E00A30" w:rsidRDefault="005556EE" w:rsidP="005556EE">
      <w:pPr>
        <w:keepNext/>
        <w:keepLines/>
        <w:rPr>
          <w:rFonts w:ascii="Tahoma" w:hAnsi="Tahoma" w:cs="Tahoma"/>
        </w:rPr>
      </w:pPr>
      <w:r w:rsidRPr="00E00A30">
        <w:rPr>
          <w:rFonts w:ascii="Tahoma" w:hAnsi="Tahoma" w:cs="Tahoma"/>
        </w:rPr>
        <w:t xml:space="preserve">št. naročnika: </w:t>
      </w:r>
      <w:r w:rsidR="003C5C9B" w:rsidRPr="00E00A30">
        <w:rPr>
          <w:rFonts w:ascii="Tahoma" w:hAnsi="Tahoma" w:cs="Tahoma"/>
        </w:rPr>
        <w:t>VKS-177/23</w:t>
      </w:r>
    </w:p>
    <w:p w14:paraId="232FBD6B" w14:textId="77777777" w:rsidR="005556EE" w:rsidRPr="00E00A30" w:rsidRDefault="005556EE" w:rsidP="005556EE">
      <w:pPr>
        <w:keepNext/>
        <w:keepLines/>
        <w:rPr>
          <w:rFonts w:ascii="Tahoma" w:hAnsi="Tahoma" w:cs="Tahoma"/>
        </w:rPr>
      </w:pPr>
      <w:r w:rsidRPr="00E00A30">
        <w:rPr>
          <w:rFonts w:ascii="Tahoma" w:hAnsi="Tahoma" w:cs="Tahoma"/>
        </w:rPr>
        <w:t>št. izvajalca: ______________</w:t>
      </w:r>
    </w:p>
    <w:p w14:paraId="798286E9" w14:textId="77777777" w:rsidR="005556EE" w:rsidRPr="00E00A30" w:rsidRDefault="005556EE" w:rsidP="005556EE">
      <w:pPr>
        <w:keepNext/>
        <w:keepLines/>
        <w:jc w:val="center"/>
        <w:rPr>
          <w:rFonts w:ascii="Tahoma" w:hAnsi="Tahoma" w:cs="Tahoma"/>
          <w:b/>
          <w:noProof/>
          <w:sz w:val="28"/>
          <w:szCs w:val="28"/>
        </w:rPr>
      </w:pPr>
    </w:p>
    <w:p w14:paraId="1F7E9F11" w14:textId="77777777" w:rsidR="005556EE" w:rsidRPr="00E00A30" w:rsidRDefault="005556EE" w:rsidP="005556EE">
      <w:pPr>
        <w:keepNext/>
        <w:keepLines/>
        <w:rPr>
          <w:rFonts w:ascii="Tahoma" w:hAnsi="Tahoma" w:cs="Tahoma"/>
        </w:rPr>
      </w:pPr>
      <w:r w:rsidRPr="00E00A30">
        <w:rPr>
          <w:rFonts w:ascii="Tahoma" w:hAnsi="Tahoma" w:cs="Tahoma"/>
        </w:rPr>
        <w:t>ki jo skleneta</w:t>
      </w:r>
    </w:p>
    <w:p w14:paraId="57A923EB" w14:textId="77777777" w:rsidR="005556EE" w:rsidRPr="00E00A30" w:rsidRDefault="005556EE" w:rsidP="005556EE">
      <w:pPr>
        <w:keepNext/>
        <w:keepLines/>
        <w:tabs>
          <w:tab w:val="left" w:pos="1702"/>
        </w:tabs>
        <w:ind w:left="1701" w:hanging="1701"/>
        <w:rPr>
          <w:rFonts w:ascii="Tahoma" w:hAnsi="Tahoma" w:cs="Tahoma"/>
        </w:rPr>
      </w:pPr>
    </w:p>
    <w:p w14:paraId="0ED3D8EC" w14:textId="77777777" w:rsidR="005556EE" w:rsidRPr="00E00A30" w:rsidRDefault="005556EE" w:rsidP="005556EE">
      <w:pPr>
        <w:keepNext/>
        <w:keepLines/>
        <w:tabs>
          <w:tab w:val="left" w:pos="1702"/>
        </w:tabs>
        <w:ind w:left="1701" w:hanging="1701"/>
        <w:rPr>
          <w:rFonts w:ascii="Tahoma" w:hAnsi="Tahoma" w:cs="Tahoma"/>
        </w:rPr>
      </w:pPr>
    </w:p>
    <w:p w14:paraId="70359472" w14:textId="77777777" w:rsidR="005556EE" w:rsidRPr="00E00A30" w:rsidRDefault="005556EE" w:rsidP="005556EE">
      <w:pPr>
        <w:keepNext/>
        <w:keepLines/>
        <w:tabs>
          <w:tab w:val="left" w:pos="1702"/>
        </w:tabs>
        <w:ind w:left="1701" w:hanging="1701"/>
        <w:rPr>
          <w:rFonts w:ascii="Tahoma" w:hAnsi="Tahoma" w:cs="Tahoma"/>
        </w:rPr>
      </w:pPr>
    </w:p>
    <w:p w14:paraId="528CDAE4" w14:textId="45D561DF" w:rsidR="005556EE" w:rsidRPr="00E00A30" w:rsidRDefault="005556EE" w:rsidP="005556EE">
      <w:pPr>
        <w:keepNext/>
        <w:keepLines/>
        <w:ind w:left="1560" w:hanging="1560"/>
        <w:jc w:val="both"/>
        <w:rPr>
          <w:rFonts w:ascii="Tahoma" w:hAnsi="Tahoma" w:cs="Tahoma"/>
        </w:rPr>
      </w:pPr>
      <w:r w:rsidRPr="00E00A30">
        <w:rPr>
          <w:rFonts w:ascii="Tahoma" w:hAnsi="Tahoma" w:cs="Tahoma"/>
          <w:b/>
        </w:rPr>
        <w:t>NAROČNIK:</w:t>
      </w:r>
      <w:r w:rsidRPr="00E00A30">
        <w:rPr>
          <w:rFonts w:ascii="Tahoma" w:hAnsi="Tahoma" w:cs="Tahoma"/>
        </w:rPr>
        <w:tab/>
      </w:r>
      <w:r w:rsidRPr="00E00A30">
        <w:rPr>
          <w:rFonts w:ascii="Tahoma" w:hAnsi="Tahoma" w:cs="Tahoma"/>
          <w:b/>
        </w:rPr>
        <w:t xml:space="preserve">JAVNO PODJETJE </w:t>
      </w:r>
      <w:r w:rsidR="00332C25" w:rsidRPr="00E00A30">
        <w:rPr>
          <w:rFonts w:ascii="Tahoma" w:hAnsi="Tahoma" w:cs="Tahoma"/>
          <w:b/>
        </w:rPr>
        <w:t>VODOVOD KANALIZACIJA SNAGA</w:t>
      </w:r>
      <w:r w:rsidRPr="00E00A30">
        <w:rPr>
          <w:rFonts w:ascii="Tahoma" w:hAnsi="Tahoma" w:cs="Tahoma"/>
          <w:b/>
        </w:rPr>
        <w:t xml:space="preserve"> d.o.o.</w:t>
      </w:r>
      <w:r w:rsidRPr="00E00A30">
        <w:rPr>
          <w:rFonts w:ascii="Tahoma" w:hAnsi="Tahoma" w:cs="Tahoma"/>
        </w:rPr>
        <w:t xml:space="preserve">, </w:t>
      </w:r>
      <w:r w:rsidR="00332C25" w:rsidRPr="00E00A30">
        <w:rPr>
          <w:rFonts w:ascii="Tahoma" w:hAnsi="Tahoma" w:cs="Tahoma"/>
        </w:rPr>
        <w:t>Vodovodna cesta 90</w:t>
      </w:r>
      <w:r w:rsidRPr="00E00A30">
        <w:rPr>
          <w:rFonts w:ascii="Tahoma" w:hAnsi="Tahoma" w:cs="Tahoma"/>
        </w:rPr>
        <w:t xml:space="preserve">, 1000 Ljubljana, ki ga zastopa direktor </w:t>
      </w:r>
      <w:r w:rsidR="00332C25" w:rsidRPr="00E00A30">
        <w:rPr>
          <w:rFonts w:ascii="Tahoma" w:hAnsi="Tahoma" w:cs="Tahoma"/>
        </w:rPr>
        <w:t>David Polutnik</w:t>
      </w:r>
      <w:r w:rsidRPr="00E00A30">
        <w:rPr>
          <w:rFonts w:ascii="Tahoma" w:hAnsi="Tahoma" w:cs="Tahoma"/>
        </w:rPr>
        <w:t xml:space="preserve"> </w:t>
      </w:r>
    </w:p>
    <w:p w14:paraId="00B631E0" w14:textId="77777777" w:rsidR="005556EE" w:rsidRPr="00E00A30" w:rsidRDefault="005556EE" w:rsidP="005556EE">
      <w:pPr>
        <w:keepNext/>
        <w:keepLines/>
        <w:ind w:left="1560"/>
        <w:jc w:val="both"/>
        <w:rPr>
          <w:rFonts w:ascii="Tahoma" w:hAnsi="Tahoma" w:cs="Tahoma"/>
        </w:rPr>
      </w:pPr>
      <w:r w:rsidRPr="00E00A30">
        <w:rPr>
          <w:rFonts w:ascii="Tahoma" w:hAnsi="Tahoma" w:cs="Tahoma"/>
        </w:rPr>
        <w:t>(v nadaljevanju: naročnik)</w:t>
      </w:r>
      <w:r w:rsidRPr="00E00A30">
        <w:rPr>
          <w:rFonts w:ascii="Tahoma" w:hAnsi="Tahoma" w:cs="Tahoma"/>
        </w:rPr>
        <w:tab/>
      </w:r>
    </w:p>
    <w:p w14:paraId="68A41811" w14:textId="77777777" w:rsidR="005556EE" w:rsidRPr="00E00A30" w:rsidRDefault="005556EE" w:rsidP="005556EE">
      <w:pPr>
        <w:keepNext/>
        <w:keepLines/>
        <w:tabs>
          <w:tab w:val="left" w:pos="1702"/>
        </w:tabs>
        <w:ind w:left="1701" w:hanging="1701"/>
        <w:rPr>
          <w:rFonts w:ascii="Tahoma" w:hAnsi="Tahoma" w:cs="Tahoma"/>
        </w:rPr>
      </w:pPr>
      <w:r w:rsidRPr="00E00A30">
        <w:rPr>
          <w:rFonts w:ascii="Tahoma" w:hAnsi="Tahoma" w:cs="Tahoma"/>
        </w:rPr>
        <w:tab/>
      </w:r>
    </w:p>
    <w:p w14:paraId="7A3C3F22" w14:textId="508879C1" w:rsidR="005556EE" w:rsidRPr="00E00A30" w:rsidRDefault="005556EE" w:rsidP="005556EE">
      <w:pPr>
        <w:keepNext/>
        <w:keepLines/>
        <w:ind w:left="1560" w:hanging="1560"/>
        <w:jc w:val="both"/>
        <w:rPr>
          <w:rFonts w:ascii="Tahoma" w:hAnsi="Tahoma" w:cs="Tahoma"/>
        </w:rPr>
      </w:pPr>
      <w:r w:rsidRPr="00E00A30">
        <w:rPr>
          <w:rFonts w:ascii="Tahoma" w:hAnsi="Tahoma" w:cs="Tahoma"/>
        </w:rPr>
        <w:tab/>
        <w:t xml:space="preserve">identifikacijska številka za DDV: </w:t>
      </w:r>
      <w:r w:rsidR="00332C25" w:rsidRPr="00E00A30">
        <w:rPr>
          <w:rFonts w:ascii="Tahoma" w:hAnsi="Tahoma" w:cs="Tahoma"/>
        </w:rPr>
        <w:t>SI64520463</w:t>
      </w:r>
    </w:p>
    <w:p w14:paraId="744EE36D" w14:textId="0F3660EA" w:rsidR="005556EE" w:rsidRPr="00E00A30" w:rsidRDefault="005556EE" w:rsidP="005556EE">
      <w:pPr>
        <w:keepNext/>
        <w:keepLines/>
        <w:rPr>
          <w:rFonts w:ascii="Tahoma" w:hAnsi="Tahoma" w:cs="Tahoma"/>
        </w:rPr>
      </w:pPr>
      <w:r w:rsidRPr="00E00A30">
        <w:rPr>
          <w:rFonts w:ascii="Tahoma" w:hAnsi="Tahoma" w:cs="Tahoma"/>
        </w:rPr>
        <w:tab/>
      </w:r>
      <w:r w:rsidRPr="00E00A30">
        <w:rPr>
          <w:rFonts w:ascii="Tahoma" w:hAnsi="Tahoma" w:cs="Tahoma"/>
        </w:rPr>
        <w:tab/>
        <w:t xml:space="preserve">  matična številka: </w:t>
      </w:r>
      <w:r w:rsidR="00332C25" w:rsidRPr="00E00A30">
        <w:rPr>
          <w:rFonts w:ascii="Tahoma" w:hAnsi="Tahoma" w:cs="Tahoma"/>
        </w:rPr>
        <w:t>5046688000</w:t>
      </w:r>
    </w:p>
    <w:p w14:paraId="1177B1FB" w14:textId="77777777" w:rsidR="005556EE" w:rsidRPr="00E00A30" w:rsidRDefault="005556EE" w:rsidP="005556EE">
      <w:pPr>
        <w:keepNext/>
        <w:keepLines/>
        <w:rPr>
          <w:rFonts w:ascii="Tahoma" w:hAnsi="Tahoma" w:cs="Tahoma"/>
        </w:rPr>
      </w:pPr>
    </w:p>
    <w:p w14:paraId="37F39485" w14:textId="77777777" w:rsidR="005556EE" w:rsidRPr="00E00A30" w:rsidRDefault="005556EE" w:rsidP="005556EE">
      <w:pPr>
        <w:keepNext/>
        <w:keepLines/>
        <w:rPr>
          <w:rFonts w:ascii="Tahoma" w:hAnsi="Tahoma" w:cs="Tahoma"/>
        </w:rPr>
      </w:pPr>
      <w:r w:rsidRPr="00E00A30">
        <w:rPr>
          <w:rFonts w:ascii="Tahoma" w:hAnsi="Tahoma" w:cs="Tahoma"/>
        </w:rPr>
        <w:t>in</w:t>
      </w:r>
    </w:p>
    <w:p w14:paraId="16957DD9" w14:textId="77777777" w:rsidR="005556EE" w:rsidRPr="00E00A30" w:rsidRDefault="005556EE" w:rsidP="005556EE">
      <w:pPr>
        <w:keepNext/>
        <w:keepLines/>
        <w:tabs>
          <w:tab w:val="left" w:pos="1702"/>
        </w:tabs>
        <w:rPr>
          <w:rFonts w:ascii="Tahoma" w:hAnsi="Tahoma" w:cs="Tahoma"/>
          <w:b/>
        </w:rPr>
      </w:pPr>
    </w:p>
    <w:p w14:paraId="0009A4E9" w14:textId="77777777" w:rsidR="005556EE" w:rsidRPr="00E00A30" w:rsidRDefault="005556EE" w:rsidP="005556EE">
      <w:pPr>
        <w:keepNext/>
        <w:keepLines/>
        <w:ind w:left="1560" w:hanging="1560"/>
        <w:jc w:val="both"/>
        <w:outlineLvl w:val="0"/>
        <w:rPr>
          <w:rFonts w:ascii="Tahoma" w:hAnsi="Tahoma" w:cs="Tahoma"/>
        </w:rPr>
      </w:pPr>
      <w:r w:rsidRPr="00E00A30">
        <w:rPr>
          <w:rFonts w:ascii="Tahoma" w:hAnsi="Tahoma" w:cs="Tahoma"/>
          <w:b/>
        </w:rPr>
        <w:t>IZVAJALEC:</w:t>
      </w:r>
      <w:r w:rsidRPr="00E00A30">
        <w:rPr>
          <w:rFonts w:ascii="Tahoma" w:hAnsi="Tahoma" w:cs="Tahoma"/>
          <w:b/>
        </w:rPr>
        <w:tab/>
      </w:r>
      <w:r w:rsidRPr="00E00A30">
        <w:rPr>
          <w:rFonts w:ascii="Tahoma" w:hAnsi="Tahoma" w:cs="Tahoma"/>
        </w:rPr>
        <w:t>________________________________________________________________, ki ga zastopa _____________________________________________________ (v nadaljevanju: izvajalec)</w:t>
      </w:r>
    </w:p>
    <w:p w14:paraId="0D081F2B" w14:textId="77777777" w:rsidR="005556EE" w:rsidRPr="00E00A30" w:rsidRDefault="005556EE" w:rsidP="005556EE">
      <w:pPr>
        <w:keepNext/>
        <w:keepLines/>
        <w:tabs>
          <w:tab w:val="left" w:pos="1702"/>
        </w:tabs>
        <w:rPr>
          <w:rFonts w:ascii="Tahoma" w:hAnsi="Tahoma" w:cs="Tahoma"/>
        </w:rPr>
      </w:pPr>
      <w:r w:rsidRPr="00E00A30">
        <w:rPr>
          <w:rFonts w:ascii="Tahoma" w:hAnsi="Tahoma" w:cs="Tahoma"/>
        </w:rPr>
        <w:tab/>
      </w:r>
    </w:p>
    <w:p w14:paraId="0BA061A8" w14:textId="77777777" w:rsidR="005556EE" w:rsidRPr="00E00A30" w:rsidRDefault="005556EE" w:rsidP="005556EE">
      <w:pPr>
        <w:keepNext/>
        <w:keepLines/>
        <w:tabs>
          <w:tab w:val="left" w:pos="1560"/>
        </w:tabs>
        <w:rPr>
          <w:rFonts w:ascii="Tahoma" w:hAnsi="Tahoma" w:cs="Tahoma"/>
        </w:rPr>
      </w:pPr>
      <w:r w:rsidRPr="00E00A30">
        <w:rPr>
          <w:rFonts w:ascii="Tahoma" w:hAnsi="Tahoma" w:cs="Tahoma"/>
        </w:rPr>
        <w:tab/>
        <w:t>identifikacijska številka za DDV: _________________________</w:t>
      </w:r>
    </w:p>
    <w:p w14:paraId="22CF3189" w14:textId="77777777" w:rsidR="005556EE" w:rsidRPr="00E00A30" w:rsidRDefault="005556EE" w:rsidP="005556EE">
      <w:pPr>
        <w:keepNext/>
        <w:keepLines/>
        <w:tabs>
          <w:tab w:val="left" w:pos="1560"/>
        </w:tabs>
        <w:rPr>
          <w:rFonts w:ascii="Tahoma" w:hAnsi="Tahoma" w:cs="Tahoma"/>
        </w:rPr>
      </w:pPr>
      <w:r w:rsidRPr="00E00A30">
        <w:rPr>
          <w:rFonts w:ascii="Tahoma" w:hAnsi="Tahoma" w:cs="Tahoma"/>
        </w:rPr>
        <w:tab/>
        <w:t>matična številka: _________________________</w:t>
      </w:r>
    </w:p>
    <w:p w14:paraId="01AC0B57" w14:textId="77777777" w:rsidR="005556EE" w:rsidRPr="00E00A30" w:rsidRDefault="005556EE" w:rsidP="005556EE">
      <w:pPr>
        <w:keepNext/>
        <w:keepLines/>
        <w:jc w:val="both"/>
        <w:rPr>
          <w:rFonts w:ascii="Tahoma" w:hAnsi="Tahoma" w:cs="Tahoma"/>
        </w:rPr>
      </w:pPr>
    </w:p>
    <w:p w14:paraId="7AC92F57" w14:textId="5C47E793" w:rsidR="005556EE" w:rsidRPr="00E00A30" w:rsidRDefault="005556EE" w:rsidP="005556EE">
      <w:pPr>
        <w:keepNext/>
        <w:keepLines/>
        <w:jc w:val="both"/>
        <w:rPr>
          <w:rFonts w:ascii="Tahoma" w:hAnsi="Tahoma" w:cs="Tahoma"/>
        </w:rPr>
      </w:pPr>
    </w:p>
    <w:p w14:paraId="132A0B48" w14:textId="77777777" w:rsidR="005556EE" w:rsidRPr="00E00A30" w:rsidRDefault="005556EE" w:rsidP="000D26E0">
      <w:pPr>
        <w:keepNext/>
        <w:keepLines/>
        <w:numPr>
          <w:ilvl w:val="0"/>
          <w:numId w:val="25"/>
        </w:numPr>
        <w:jc w:val="center"/>
        <w:rPr>
          <w:rFonts w:ascii="Tahoma" w:hAnsi="Tahoma" w:cs="Tahoma"/>
          <w:b/>
        </w:rPr>
      </w:pPr>
      <w:r w:rsidRPr="00E00A30">
        <w:rPr>
          <w:rFonts w:ascii="Tahoma" w:hAnsi="Tahoma" w:cs="Tahoma"/>
          <w:b/>
        </w:rPr>
        <w:t>UVODNO DOLOČILO</w:t>
      </w:r>
    </w:p>
    <w:p w14:paraId="4EFF7823" w14:textId="77777777" w:rsidR="005556EE" w:rsidRPr="00E00A30" w:rsidRDefault="005556EE" w:rsidP="005556EE">
      <w:pPr>
        <w:keepNext/>
        <w:keepLines/>
        <w:rPr>
          <w:rFonts w:ascii="Tahoma" w:hAnsi="Tahoma" w:cs="Tahoma"/>
        </w:rPr>
      </w:pPr>
    </w:p>
    <w:p w14:paraId="39B0AC49" w14:textId="77777777" w:rsidR="005556EE" w:rsidRPr="00E00A30" w:rsidRDefault="005556EE" w:rsidP="000D26E0">
      <w:pPr>
        <w:keepNext/>
        <w:keepLines/>
        <w:numPr>
          <w:ilvl w:val="0"/>
          <w:numId w:val="17"/>
        </w:numPr>
        <w:tabs>
          <w:tab w:val="num" w:pos="426"/>
          <w:tab w:val="num" w:pos="1440"/>
        </w:tabs>
        <w:ind w:left="425" w:hanging="425"/>
        <w:jc w:val="center"/>
        <w:rPr>
          <w:rFonts w:ascii="Tahoma" w:hAnsi="Tahoma" w:cs="Tahoma"/>
        </w:rPr>
      </w:pPr>
      <w:r w:rsidRPr="00E00A30">
        <w:rPr>
          <w:rFonts w:ascii="Tahoma" w:hAnsi="Tahoma" w:cs="Tahoma"/>
        </w:rPr>
        <w:t>člen</w:t>
      </w:r>
    </w:p>
    <w:p w14:paraId="49CE30A1" w14:textId="77777777" w:rsidR="005556EE" w:rsidRPr="00E00A30" w:rsidRDefault="005556EE" w:rsidP="005556EE">
      <w:pPr>
        <w:keepNext/>
        <w:keepLines/>
        <w:ind w:left="426"/>
        <w:jc w:val="center"/>
        <w:rPr>
          <w:rFonts w:ascii="Tahoma" w:hAnsi="Tahoma" w:cs="Tahoma"/>
        </w:rPr>
      </w:pPr>
    </w:p>
    <w:p w14:paraId="062C6E9A" w14:textId="1ACE9B9B" w:rsidR="005556EE" w:rsidRPr="00E00A30" w:rsidRDefault="005556EE" w:rsidP="005E3C6C">
      <w:pPr>
        <w:keepNext/>
        <w:keepLines/>
        <w:jc w:val="both"/>
        <w:rPr>
          <w:rFonts w:ascii="Tahoma" w:hAnsi="Tahoma" w:cs="Tahoma"/>
        </w:rPr>
      </w:pPr>
      <w:r w:rsidRPr="00E00A30">
        <w:rPr>
          <w:rFonts w:ascii="Tahoma" w:hAnsi="Tahoma" w:cs="Tahoma"/>
        </w:rPr>
        <w:t>Pogodbeni stranki uvodoma sporazumno ugotavljata, da je JAVNI HOLDING Ljubljana, d.o.o., Verovškova ulica 70, Ljubljana, na podlagi pooblastila naročnika izvedel postopek odda</w:t>
      </w:r>
      <w:r w:rsidR="00B001D2">
        <w:rPr>
          <w:rFonts w:ascii="Tahoma" w:hAnsi="Tahoma" w:cs="Tahoma"/>
        </w:rPr>
        <w:t xml:space="preserve">je javnega naročila št. </w:t>
      </w:r>
      <w:r w:rsidR="008D74C0" w:rsidRPr="00E00A30">
        <w:rPr>
          <w:rFonts w:ascii="Tahoma" w:hAnsi="Tahoma" w:cs="Tahoma"/>
        </w:rPr>
        <w:t xml:space="preserve">VKS-177/23 </w:t>
      </w:r>
      <w:r w:rsidRPr="00E00A30">
        <w:rPr>
          <w:rFonts w:ascii="Tahoma" w:hAnsi="Tahoma" w:cs="Tahoma"/>
        </w:rPr>
        <w:t>po postopku oddaje naročila male vrednosti, v skladu s 47. členom Zakona o javnem naročanju (Ur. l. RS, št. 91/15 s spremembami; v nadaljnjem besedilu: ZJN-3), ki je bilo objavljeno na Portalu javnih naročil dne ……………</w:t>
      </w:r>
      <w:r w:rsidR="00237CBF" w:rsidRPr="00E00A30">
        <w:rPr>
          <w:rFonts w:ascii="Tahoma" w:hAnsi="Tahoma" w:cs="Tahoma"/>
        </w:rPr>
        <w:t>……………, pod št. objave JN………/2023</w:t>
      </w:r>
      <w:r w:rsidRPr="00E00A30">
        <w:rPr>
          <w:rFonts w:ascii="Tahoma" w:hAnsi="Tahoma" w:cs="Tahoma"/>
        </w:rPr>
        <w:t>-___ z namenom sklenitve pogodbe za »</w:t>
      </w:r>
      <w:r w:rsidR="00237CBF" w:rsidRPr="00E00A30">
        <w:rPr>
          <w:rFonts w:ascii="Tahoma" w:hAnsi="Tahoma" w:cs="Tahoma"/>
          <w:color w:val="272727"/>
          <w:shd w:val="clear" w:color="auto" w:fill="FFFFFF"/>
        </w:rPr>
        <w:t>Dobavo in vgradnjo dveh transformatorjev v TP 135 na CČN</w:t>
      </w:r>
      <w:r w:rsidRPr="00E00A30">
        <w:rPr>
          <w:rFonts w:ascii="Tahoma" w:hAnsi="Tahoma" w:cs="Tahoma"/>
        </w:rPr>
        <w:t>«, v katerem je naročnik izvajalca izbral na podlagi ekonomsko najugodnejše ponudbe in na podlagi pogojev, opredeljenih v razpisni dokumenta</w:t>
      </w:r>
      <w:r w:rsidR="00237CBF" w:rsidRPr="00E00A30">
        <w:rPr>
          <w:rFonts w:ascii="Tahoma" w:hAnsi="Tahoma" w:cs="Tahoma"/>
        </w:rPr>
        <w:t>ciji naročnika št. VKS-177/23</w:t>
      </w:r>
      <w:r w:rsidRPr="00E00A30">
        <w:rPr>
          <w:rFonts w:ascii="Tahoma" w:hAnsi="Tahoma" w:cs="Tahoma"/>
        </w:rPr>
        <w:t>, in sicer za obdobje od datuma sklenitve pogodbe in pod pogojem iz 23. člena te pogodbe, do izpolnitve vseh obveznosti iz pogodbe.</w:t>
      </w:r>
    </w:p>
    <w:p w14:paraId="719BC2D0" w14:textId="77777777" w:rsidR="005556EE" w:rsidRPr="00E00A30" w:rsidRDefault="005556EE" w:rsidP="005E3C6C">
      <w:pPr>
        <w:keepNext/>
        <w:keepLines/>
        <w:jc w:val="both"/>
        <w:rPr>
          <w:rFonts w:ascii="Tahoma" w:hAnsi="Tahoma" w:cs="Tahoma"/>
        </w:rPr>
      </w:pPr>
    </w:p>
    <w:p w14:paraId="27A09FF7" w14:textId="2AADDCEA" w:rsidR="000D26E0" w:rsidRPr="00E00A30" w:rsidRDefault="005556EE" w:rsidP="005E3C6C">
      <w:pPr>
        <w:keepNext/>
        <w:keepLines/>
        <w:jc w:val="both"/>
        <w:rPr>
          <w:rFonts w:ascii="Tahoma" w:hAnsi="Tahoma" w:cs="Tahoma"/>
        </w:rPr>
      </w:pPr>
      <w:r w:rsidRPr="00E00A30">
        <w:rPr>
          <w:rFonts w:ascii="Tahoma" w:hAnsi="Tahoma" w:cs="Tahoma"/>
        </w:rPr>
        <w:t>S to pogodbo se naročnik in izvajalec dogovorita o pogojih izvajanja predmeta pogodbe.</w:t>
      </w:r>
    </w:p>
    <w:p w14:paraId="6B00D63F" w14:textId="1A28158B" w:rsidR="005E3C6C" w:rsidRPr="00E00A30" w:rsidRDefault="005E3C6C" w:rsidP="005E3C6C">
      <w:pPr>
        <w:keepNext/>
        <w:keepLines/>
        <w:jc w:val="both"/>
        <w:rPr>
          <w:rFonts w:ascii="Tahoma" w:hAnsi="Tahoma" w:cs="Tahoma"/>
        </w:rPr>
      </w:pPr>
    </w:p>
    <w:p w14:paraId="0ECF2348" w14:textId="3B8933F5" w:rsidR="005E3C6C" w:rsidRPr="00E00A30" w:rsidRDefault="005E3C6C" w:rsidP="005E3C6C">
      <w:pPr>
        <w:keepNext/>
        <w:keepLines/>
        <w:jc w:val="both"/>
        <w:rPr>
          <w:rFonts w:ascii="Tahoma" w:hAnsi="Tahoma" w:cs="Tahoma"/>
        </w:rPr>
      </w:pPr>
    </w:p>
    <w:p w14:paraId="199B1DB1" w14:textId="6ECEC10D" w:rsidR="005E3C6C" w:rsidRPr="00E00A30" w:rsidRDefault="005E3C6C" w:rsidP="005E3C6C">
      <w:pPr>
        <w:keepNext/>
        <w:keepLines/>
        <w:jc w:val="both"/>
        <w:rPr>
          <w:rFonts w:ascii="Tahoma" w:hAnsi="Tahoma" w:cs="Tahoma"/>
        </w:rPr>
      </w:pPr>
    </w:p>
    <w:p w14:paraId="0CD100F1" w14:textId="491DE2B6" w:rsidR="005E3C6C" w:rsidRPr="00E00A30" w:rsidRDefault="005E3C6C" w:rsidP="005E3C6C">
      <w:pPr>
        <w:keepNext/>
        <w:keepLines/>
        <w:jc w:val="both"/>
        <w:rPr>
          <w:rFonts w:ascii="Tahoma" w:hAnsi="Tahoma" w:cs="Tahoma"/>
        </w:rPr>
      </w:pPr>
    </w:p>
    <w:p w14:paraId="1A8F2CB2" w14:textId="01B27492" w:rsidR="005E3C6C" w:rsidRPr="00E00A30" w:rsidRDefault="005E3C6C" w:rsidP="005E3C6C">
      <w:pPr>
        <w:keepNext/>
        <w:keepLines/>
        <w:jc w:val="both"/>
        <w:rPr>
          <w:rFonts w:ascii="Tahoma" w:hAnsi="Tahoma" w:cs="Tahoma"/>
        </w:rPr>
      </w:pPr>
    </w:p>
    <w:p w14:paraId="7756CAF2" w14:textId="7525A60B" w:rsidR="005556EE" w:rsidRPr="00E00A30" w:rsidRDefault="005556EE" w:rsidP="005E3C6C">
      <w:pPr>
        <w:keepNext/>
        <w:keepLines/>
        <w:jc w:val="both"/>
        <w:rPr>
          <w:rFonts w:ascii="Tahoma" w:hAnsi="Tahoma" w:cs="Tahoma"/>
        </w:rPr>
      </w:pPr>
    </w:p>
    <w:p w14:paraId="57B49D20"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PREDMET POGODBE</w:t>
      </w:r>
    </w:p>
    <w:p w14:paraId="46FCAE2A" w14:textId="77777777" w:rsidR="005556EE" w:rsidRPr="00E00A30" w:rsidRDefault="005556EE" w:rsidP="005E3C6C">
      <w:pPr>
        <w:keepNext/>
        <w:keepLines/>
        <w:rPr>
          <w:rFonts w:ascii="Tahoma" w:hAnsi="Tahoma" w:cs="Tahoma"/>
        </w:rPr>
      </w:pPr>
    </w:p>
    <w:p w14:paraId="66B25D6B" w14:textId="77777777" w:rsidR="005556EE" w:rsidRPr="00E00A30" w:rsidRDefault="005556EE" w:rsidP="005E3C6C">
      <w:pPr>
        <w:keepNext/>
        <w:keepLines/>
        <w:numPr>
          <w:ilvl w:val="0"/>
          <w:numId w:val="17"/>
        </w:numPr>
        <w:tabs>
          <w:tab w:val="num" w:pos="426"/>
        </w:tabs>
        <w:ind w:left="426" w:hanging="426"/>
        <w:jc w:val="center"/>
        <w:rPr>
          <w:rFonts w:ascii="Tahoma" w:hAnsi="Tahoma" w:cs="Tahoma"/>
        </w:rPr>
      </w:pPr>
      <w:r w:rsidRPr="00E00A30">
        <w:rPr>
          <w:rFonts w:ascii="Tahoma" w:hAnsi="Tahoma" w:cs="Tahoma"/>
        </w:rPr>
        <w:t>člen</w:t>
      </w:r>
    </w:p>
    <w:p w14:paraId="63B6BBBE" w14:textId="77777777" w:rsidR="005556EE" w:rsidRPr="00E00A30" w:rsidRDefault="005556EE" w:rsidP="005E3C6C">
      <w:pPr>
        <w:keepNext/>
        <w:keepLines/>
        <w:rPr>
          <w:rFonts w:ascii="Tahoma" w:hAnsi="Tahoma" w:cs="Tahoma"/>
        </w:rPr>
      </w:pPr>
    </w:p>
    <w:p w14:paraId="744D5B1C" w14:textId="5838BB23" w:rsidR="005556EE" w:rsidRPr="00E00A30" w:rsidRDefault="005556EE" w:rsidP="005E3C6C">
      <w:pPr>
        <w:keepNext/>
        <w:keepLines/>
        <w:numPr>
          <w:ilvl w:val="12"/>
          <w:numId w:val="0"/>
        </w:numPr>
        <w:tabs>
          <w:tab w:val="left" w:pos="567"/>
          <w:tab w:val="left" w:pos="5529"/>
          <w:tab w:val="right" w:pos="8505"/>
        </w:tabs>
        <w:jc w:val="both"/>
        <w:rPr>
          <w:rFonts w:ascii="Tahoma" w:hAnsi="Tahoma" w:cs="Tahoma"/>
        </w:rPr>
      </w:pPr>
      <w:r w:rsidRPr="00E00A30">
        <w:rPr>
          <w:rFonts w:ascii="Tahoma" w:hAnsi="Tahoma" w:cs="Tahoma"/>
        </w:rPr>
        <w:t xml:space="preserve">Predmet pogodbe je </w:t>
      </w:r>
      <w:r w:rsidR="00413A39" w:rsidRPr="00E00A30">
        <w:rPr>
          <w:rFonts w:ascii="Tahoma" w:hAnsi="Tahoma" w:cs="Tahoma"/>
          <w:b/>
          <w:color w:val="272727"/>
          <w:shd w:val="clear" w:color="auto" w:fill="FFFFFF"/>
        </w:rPr>
        <w:t xml:space="preserve">dobava in vgradnja dveh transformatorjev v TP 135 na CČN </w:t>
      </w:r>
      <w:r w:rsidRPr="00E00A30">
        <w:rPr>
          <w:rFonts w:ascii="Tahoma" w:hAnsi="Tahoma" w:cs="Tahoma"/>
        </w:rPr>
        <w:t>(v nadaljevanju: pogodbena dela), v skladu s ponudbo izvajalca št. ______________ z dne ______________ in</w:t>
      </w:r>
      <w:r w:rsidRPr="00E00A30">
        <w:rPr>
          <w:rFonts w:ascii="Tahoma" w:hAnsi="Tahoma" w:cs="Tahoma"/>
          <w:snapToGrid w:val="0"/>
        </w:rPr>
        <w:t xml:space="preserve"> ponudbo</w:t>
      </w:r>
      <w:r w:rsidRPr="00E00A30">
        <w:rPr>
          <w:rFonts w:ascii="Tahoma" w:hAnsi="Tahoma" w:cs="Tahoma"/>
        </w:rPr>
        <w:t xml:space="preserve"> izvajalca po pogajanjih št. ______________ z dne __________, ki sta sestavna dela te pogodbe, kakor tudi ostalimi zahtevami naročnika, kot to izhaja iz vsebine teh zahtev, opredeljenih v razpisni dokumentaciji št. </w:t>
      </w:r>
      <w:r w:rsidR="00413A39" w:rsidRPr="00E00A30">
        <w:rPr>
          <w:rFonts w:ascii="Tahoma" w:hAnsi="Tahoma" w:cs="Tahoma"/>
        </w:rPr>
        <w:t>VKS-177/23</w:t>
      </w:r>
      <w:r w:rsidRPr="00E00A30">
        <w:rPr>
          <w:rFonts w:ascii="Tahoma" w:hAnsi="Tahoma" w:cs="Tahoma"/>
        </w:rPr>
        <w:t xml:space="preserve"> za oddajo predmetnega javnega naročila in Tehnični dokumentaciji, ki je priloga št. 1 te pogodbe,</w:t>
      </w:r>
      <w:r w:rsidRPr="00E00A30" w:rsidDel="00D61BD6">
        <w:rPr>
          <w:rFonts w:ascii="Tahoma" w:hAnsi="Tahoma" w:cs="Tahoma"/>
        </w:rPr>
        <w:t xml:space="preserve"> </w:t>
      </w:r>
      <w:r w:rsidRPr="00E00A30">
        <w:rPr>
          <w:rFonts w:ascii="Tahoma" w:hAnsi="Tahoma" w:cs="Tahoma"/>
        </w:rPr>
        <w:t xml:space="preserve">in sicer vse po pravilih stroke, s skrbnostjo dobrega strokovnjaka ter v skladu s to pogodbo. </w:t>
      </w:r>
    </w:p>
    <w:p w14:paraId="56AD4160" w14:textId="77777777" w:rsidR="005556EE" w:rsidRPr="00E00A30" w:rsidRDefault="005556EE" w:rsidP="005E3C6C">
      <w:pPr>
        <w:keepNext/>
        <w:keepLines/>
        <w:rPr>
          <w:rFonts w:ascii="Tahoma" w:hAnsi="Tahoma" w:cs="Tahoma"/>
        </w:rPr>
      </w:pPr>
    </w:p>
    <w:p w14:paraId="73C3A11E" w14:textId="6D8F3194" w:rsidR="005556EE" w:rsidRDefault="005556EE" w:rsidP="005E3C6C">
      <w:pPr>
        <w:keepNext/>
        <w:keepLines/>
        <w:jc w:val="both"/>
        <w:rPr>
          <w:rFonts w:ascii="Tahoma" w:hAnsi="Tahoma" w:cs="Tahoma"/>
        </w:rPr>
      </w:pPr>
      <w:r w:rsidRPr="00E00A30">
        <w:rPr>
          <w:rFonts w:ascii="Tahoma" w:hAnsi="Tahoma" w:cs="Tahoma"/>
        </w:rPr>
        <w:t>Natančen opis izvedbe pogodbenih storitev je razviden iz Tehnične dokumentacije, ki je priloga št. 1 k pogodbi.</w:t>
      </w:r>
    </w:p>
    <w:p w14:paraId="296DE5FD" w14:textId="77777777" w:rsidR="00D5079E" w:rsidRPr="00E00A30" w:rsidRDefault="00D5079E" w:rsidP="005E3C6C">
      <w:pPr>
        <w:keepNext/>
        <w:keepLines/>
        <w:jc w:val="both"/>
        <w:rPr>
          <w:rFonts w:ascii="Tahoma" w:hAnsi="Tahoma" w:cs="Tahoma"/>
        </w:rPr>
      </w:pPr>
    </w:p>
    <w:p w14:paraId="3308EC5E" w14:textId="77777777" w:rsidR="005556EE" w:rsidRPr="00E00A30" w:rsidRDefault="005556EE" w:rsidP="005E3C6C">
      <w:pPr>
        <w:keepNext/>
        <w:keepLines/>
        <w:numPr>
          <w:ilvl w:val="0"/>
          <w:numId w:val="17"/>
        </w:numPr>
        <w:ind w:left="425" w:hanging="425"/>
        <w:jc w:val="center"/>
        <w:rPr>
          <w:rFonts w:ascii="Tahoma" w:hAnsi="Tahoma" w:cs="Tahoma"/>
        </w:rPr>
      </w:pPr>
      <w:r w:rsidRPr="00E00A30">
        <w:rPr>
          <w:rFonts w:ascii="Tahoma" w:hAnsi="Tahoma" w:cs="Tahoma"/>
        </w:rPr>
        <w:t>člen</w:t>
      </w:r>
    </w:p>
    <w:p w14:paraId="78609E59" w14:textId="77777777" w:rsidR="005556EE" w:rsidRPr="00E00A30" w:rsidRDefault="005556EE" w:rsidP="005E3C6C">
      <w:pPr>
        <w:keepNext/>
        <w:keepLines/>
        <w:tabs>
          <w:tab w:val="left" w:pos="709"/>
          <w:tab w:val="left" w:pos="1702"/>
        </w:tabs>
        <w:jc w:val="center"/>
        <w:rPr>
          <w:rFonts w:ascii="Tahoma" w:hAnsi="Tahoma" w:cs="Tahoma"/>
        </w:rPr>
      </w:pPr>
    </w:p>
    <w:p w14:paraId="2DA7B21F" w14:textId="77777777" w:rsidR="005556EE" w:rsidRPr="00E00A30" w:rsidRDefault="005556EE" w:rsidP="005E3C6C">
      <w:pPr>
        <w:keepNext/>
        <w:keepLines/>
        <w:numPr>
          <w:ilvl w:val="12"/>
          <w:numId w:val="0"/>
        </w:numPr>
        <w:tabs>
          <w:tab w:val="left" w:pos="284"/>
          <w:tab w:val="left" w:pos="5529"/>
          <w:tab w:val="right" w:pos="8505"/>
        </w:tabs>
        <w:overflowPunct w:val="0"/>
        <w:autoSpaceDE w:val="0"/>
        <w:autoSpaceDN w:val="0"/>
        <w:adjustRightInd w:val="0"/>
        <w:jc w:val="both"/>
        <w:textAlignment w:val="baseline"/>
        <w:rPr>
          <w:rFonts w:ascii="Tahoma" w:hAnsi="Tahoma" w:cs="Tahoma"/>
        </w:rPr>
      </w:pPr>
      <w:r w:rsidRPr="00E00A30">
        <w:rPr>
          <w:rFonts w:ascii="Tahoma" w:hAnsi="Tahoma" w:cs="Tahoma"/>
        </w:rPr>
        <w:t>Izvajalec potrjuje in jamči, da je pridobil vse podatke, ki se nanašajo na predmet pogodbe, ki bi lahko vplivali na cene ali razčlenitev pogodbenih cen, ali na njegove pravice in obveznosti po tej pogodbi. Izvajalec se izrecno odpoveduje vsem zahtevkom do naročnika, ki bi izvirali iz njegove morebitne ne seznanjenosti s pogoji po tej pogodbi.</w:t>
      </w:r>
    </w:p>
    <w:p w14:paraId="1569176C" w14:textId="77777777" w:rsidR="005556EE" w:rsidRPr="00E00A30" w:rsidRDefault="005556EE" w:rsidP="005E3C6C">
      <w:pPr>
        <w:keepNext/>
        <w:keepLines/>
        <w:tabs>
          <w:tab w:val="left" w:pos="567"/>
          <w:tab w:val="left" w:pos="1418"/>
          <w:tab w:val="left" w:pos="1702"/>
        </w:tabs>
        <w:jc w:val="both"/>
        <w:rPr>
          <w:rFonts w:ascii="Tahoma" w:hAnsi="Tahoma" w:cs="Tahoma"/>
        </w:rPr>
      </w:pPr>
    </w:p>
    <w:p w14:paraId="4C3A6617" w14:textId="30C8BEAE" w:rsidR="005556EE" w:rsidRPr="00E00A30" w:rsidRDefault="005556EE" w:rsidP="005E3C6C">
      <w:pPr>
        <w:keepNext/>
        <w:keepLines/>
        <w:tabs>
          <w:tab w:val="left" w:pos="567"/>
          <w:tab w:val="left" w:pos="1418"/>
          <w:tab w:val="left" w:pos="1702"/>
        </w:tabs>
        <w:jc w:val="both"/>
        <w:rPr>
          <w:rFonts w:ascii="Tahoma" w:hAnsi="Tahoma" w:cs="Tahoma"/>
        </w:rPr>
      </w:pPr>
      <w:r w:rsidRPr="00E00A30">
        <w:rPr>
          <w:rFonts w:ascii="Tahoma" w:hAnsi="Tahoma" w:cs="Tahoma"/>
        </w:rPr>
        <w:t>Izvajalec izjavlja, da so mu razumljivi in jasni pogoji in okoliščine za pravilno izvedbo pogodbenih obveznosti.</w:t>
      </w:r>
    </w:p>
    <w:p w14:paraId="2047E245" w14:textId="77777777" w:rsidR="005E3C6C" w:rsidRPr="00E00A30" w:rsidRDefault="005E3C6C" w:rsidP="005E3C6C">
      <w:pPr>
        <w:keepNext/>
        <w:keepLines/>
        <w:tabs>
          <w:tab w:val="left" w:pos="567"/>
          <w:tab w:val="left" w:pos="1418"/>
          <w:tab w:val="left" w:pos="1702"/>
        </w:tabs>
        <w:jc w:val="both"/>
        <w:rPr>
          <w:rFonts w:ascii="Tahoma" w:hAnsi="Tahoma" w:cs="Tahoma"/>
        </w:rPr>
      </w:pPr>
    </w:p>
    <w:p w14:paraId="776B6954"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POGODBENA VREDNOST</w:t>
      </w:r>
    </w:p>
    <w:p w14:paraId="6EB4A7B6" w14:textId="77777777" w:rsidR="005556EE" w:rsidRPr="00E00A30" w:rsidRDefault="005556EE" w:rsidP="005E3C6C">
      <w:pPr>
        <w:keepNext/>
        <w:keepLines/>
        <w:ind w:left="720"/>
        <w:rPr>
          <w:rFonts w:ascii="Tahoma" w:hAnsi="Tahoma" w:cs="Tahoma"/>
          <w:b/>
          <w:sz w:val="22"/>
          <w:szCs w:val="22"/>
        </w:rPr>
      </w:pPr>
    </w:p>
    <w:p w14:paraId="2392D60C" w14:textId="77777777" w:rsidR="005556EE" w:rsidRPr="00E00A30" w:rsidRDefault="005556EE" w:rsidP="005E3C6C">
      <w:pPr>
        <w:keepNext/>
        <w:keepLines/>
        <w:numPr>
          <w:ilvl w:val="0"/>
          <w:numId w:val="17"/>
        </w:numPr>
        <w:ind w:left="425" w:hanging="425"/>
        <w:jc w:val="center"/>
        <w:rPr>
          <w:rFonts w:ascii="Tahoma" w:hAnsi="Tahoma" w:cs="Tahoma"/>
        </w:rPr>
      </w:pPr>
      <w:r w:rsidRPr="00E00A30">
        <w:rPr>
          <w:rFonts w:ascii="Tahoma" w:hAnsi="Tahoma" w:cs="Tahoma"/>
        </w:rPr>
        <w:t>člen</w:t>
      </w:r>
    </w:p>
    <w:p w14:paraId="532A579C" w14:textId="77777777" w:rsidR="005556EE" w:rsidRPr="00E00A30" w:rsidRDefault="005556EE" w:rsidP="005E3C6C">
      <w:pPr>
        <w:keepNext/>
        <w:keepLines/>
        <w:rPr>
          <w:rFonts w:ascii="Tahoma" w:hAnsi="Tahoma" w:cs="Tahoma"/>
          <w:b/>
        </w:rPr>
      </w:pPr>
    </w:p>
    <w:p w14:paraId="1A6FDFEE" w14:textId="77777777" w:rsidR="005556EE" w:rsidRPr="00E00A30" w:rsidRDefault="005556EE" w:rsidP="00D5079E">
      <w:pPr>
        <w:keepNext/>
        <w:keepLines/>
        <w:jc w:val="both"/>
        <w:rPr>
          <w:rFonts w:ascii="Tahoma" w:eastAsia="Calibri" w:hAnsi="Tahoma" w:cs="Tahoma"/>
        </w:rPr>
      </w:pPr>
      <w:r w:rsidRPr="00E00A30">
        <w:rPr>
          <w:rFonts w:ascii="Tahoma" w:hAnsi="Tahoma" w:cs="Tahoma"/>
        </w:rPr>
        <w:t xml:space="preserve">Pogodbena vrednost storitev, katerih izvedba je predmet te pogodbe, je določena na podlagi sprejete ponudbe izvajalca </w:t>
      </w:r>
      <w:r w:rsidRPr="00E00A30">
        <w:rPr>
          <w:rFonts w:ascii="Tahoma" w:eastAsia="Calibri" w:hAnsi="Tahoma" w:cs="Tahoma"/>
        </w:rPr>
        <w:t>št. ________________ z dne _______________</w:t>
      </w:r>
      <w:r w:rsidRPr="00E00A30">
        <w:rPr>
          <w:rFonts w:ascii="Tahoma" w:hAnsi="Tahoma" w:cs="Tahoma"/>
        </w:rPr>
        <w:t xml:space="preserve">in končne ponudbe izvajalca, podane na </w:t>
      </w:r>
      <w:r w:rsidRPr="00E00A30">
        <w:rPr>
          <w:rFonts w:ascii="Tahoma" w:eastAsia="Calibri" w:hAnsi="Tahoma" w:cs="Tahoma"/>
        </w:rPr>
        <w:t xml:space="preserve">pogajanjih št. ___________ z dne _______________ </w:t>
      </w:r>
      <w:r w:rsidRPr="00E00A30">
        <w:rPr>
          <w:rFonts w:ascii="Tahoma" w:hAnsi="Tahoma" w:cs="Tahoma"/>
        </w:rPr>
        <w:t xml:space="preserve">(v nadaljevanju: ponudba izvajalca). Pri tem se upošteva _______% popust, podan na pogajanjih dne _________, pogodbena vrednost pogodbenih storitev znaša na dan sklenitve te pogodbe v neto vrednosti </w:t>
      </w:r>
      <w:r w:rsidRPr="00E00A30">
        <w:rPr>
          <w:rFonts w:ascii="Tahoma" w:eastAsia="Calibri" w:hAnsi="Tahoma" w:cs="Tahoma"/>
        </w:rPr>
        <w:t>(kakor sledi iz prilog k tej pogodbi: Priloga št.3  (Ponudba) in Priloga št. 4 – (Ponudbeni predračun):</w:t>
      </w:r>
    </w:p>
    <w:p w14:paraId="50EE6249" w14:textId="77777777" w:rsidR="005556EE" w:rsidRPr="00E00A30" w:rsidRDefault="005556EE" w:rsidP="005E3C6C">
      <w:pPr>
        <w:keepNext/>
        <w:keepLines/>
        <w:rPr>
          <w:rFonts w:ascii="Tahoma" w:hAnsi="Tahoma" w:cs="Tahoma"/>
          <w:b/>
        </w:rPr>
      </w:pPr>
    </w:p>
    <w:p w14:paraId="643D6688" w14:textId="77777777" w:rsidR="005556EE" w:rsidRPr="00E00A30" w:rsidRDefault="005556EE" w:rsidP="005E3C6C">
      <w:pPr>
        <w:keepNext/>
        <w:keepLines/>
        <w:tabs>
          <w:tab w:val="left" w:pos="709"/>
          <w:tab w:val="left" w:pos="1702"/>
        </w:tabs>
        <w:jc w:val="center"/>
        <w:rPr>
          <w:rFonts w:ascii="Tahoma" w:eastAsia="Calibri" w:hAnsi="Tahoma" w:cs="Tahoma"/>
        </w:rPr>
      </w:pPr>
      <w:r w:rsidRPr="00E00A30">
        <w:rPr>
          <w:rFonts w:ascii="Tahoma" w:eastAsia="Calibri" w:hAnsi="Tahoma" w:cs="Tahoma"/>
        </w:rPr>
        <w:t xml:space="preserve">________________ EUR  </w:t>
      </w:r>
    </w:p>
    <w:p w14:paraId="22934B58" w14:textId="77777777" w:rsidR="005556EE" w:rsidRPr="00E00A30" w:rsidRDefault="005556EE" w:rsidP="005E3C6C">
      <w:pPr>
        <w:keepNext/>
        <w:keepLines/>
        <w:tabs>
          <w:tab w:val="left" w:pos="709"/>
          <w:tab w:val="left" w:pos="1702"/>
        </w:tabs>
        <w:jc w:val="center"/>
        <w:rPr>
          <w:rFonts w:ascii="Tahoma" w:eastAsia="Calibri" w:hAnsi="Tahoma" w:cs="Tahoma"/>
        </w:rPr>
      </w:pPr>
    </w:p>
    <w:p w14:paraId="07BE43F1" w14:textId="77777777" w:rsidR="005556EE" w:rsidRPr="00E00A30" w:rsidRDefault="005556EE" w:rsidP="005E3C6C">
      <w:pPr>
        <w:keepNext/>
        <w:keepLines/>
        <w:tabs>
          <w:tab w:val="left" w:pos="709"/>
          <w:tab w:val="left" w:pos="1702"/>
        </w:tabs>
        <w:jc w:val="center"/>
        <w:rPr>
          <w:rFonts w:ascii="Tahoma" w:eastAsia="Calibri" w:hAnsi="Tahoma" w:cs="Tahoma"/>
        </w:rPr>
      </w:pPr>
      <w:r w:rsidRPr="00E00A30">
        <w:rPr>
          <w:rFonts w:ascii="Tahoma" w:eastAsia="Calibri" w:hAnsi="Tahoma" w:cs="Tahoma"/>
        </w:rPr>
        <w:t xml:space="preserve">z besedo:_______________________________________________________ evrov in ___/100 </w:t>
      </w:r>
    </w:p>
    <w:p w14:paraId="29412747" w14:textId="77777777" w:rsidR="005556EE" w:rsidRPr="00E00A30" w:rsidRDefault="005556EE" w:rsidP="005E3C6C">
      <w:pPr>
        <w:keepNext/>
        <w:keepLines/>
        <w:tabs>
          <w:tab w:val="left" w:pos="709"/>
          <w:tab w:val="left" w:pos="1702"/>
        </w:tabs>
        <w:jc w:val="center"/>
        <w:rPr>
          <w:rFonts w:ascii="Tahoma" w:eastAsia="Calibri" w:hAnsi="Tahoma" w:cs="Tahoma"/>
        </w:rPr>
      </w:pPr>
    </w:p>
    <w:p w14:paraId="438CA782" w14:textId="77777777" w:rsidR="005556EE" w:rsidRPr="00E00A30" w:rsidRDefault="005556EE" w:rsidP="005E3C6C">
      <w:pPr>
        <w:keepNext/>
        <w:keepLines/>
        <w:numPr>
          <w:ilvl w:val="12"/>
          <w:numId w:val="0"/>
        </w:numPr>
        <w:ind w:right="7"/>
        <w:jc w:val="both"/>
        <w:rPr>
          <w:rFonts w:ascii="Tahoma" w:eastAsia="Calibri" w:hAnsi="Tahoma" w:cs="Tahoma"/>
        </w:rPr>
      </w:pPr>
      <w:r w:rsidRPr="00E00A30">
        <w:rPr>
          <w:rFonts w:ascii="Tahoma" w:eastAsia="Calibri" w:hAnsi="Tahoma" w:cs="Tahoma"/>
        </w:rPr>
        <w:t xml:space="preserve">pri čemer je pogodbena vrednost nespremenjena v času veljavnosti te pogodbe, razen v primeru znižanja cen, in vključuje vse stroške v zvezi z izvedbo pogodbenih obveznosti. V pogodbeni vrednosti so upoštevani oziroma vključeni vsi materialni in nematerialni stroški, ki so potrebni za kvalitetno in pravočasno izvedbo predmeta pogodbe, vključno s stroški prevoza, </w:t>
      </w:r>
      <w:r w:rsidRPr="00E00A30">
        <w:rPr>
          <w:rFonts w:ascii="Tahoma" w:hAnsi="Tahoma" w:cs="Tahoma"/>
        </w:rPr>
        <w:t>stroški storitev, stroški dobave opreme in materiala, stroški prevoza, stroški zavarovanja materiala, opreme, pripomočkov in delovne sile, stroški servisiranja v garancijskem roku, stroški rezervnih delov in potrošnega materiala v garancijskem roku, stroški izdelave ponudbene dokumentacije, popusti, stroški pridobitve bančnih garancij, dajatvami ter carinskimi obveznostmi kot tudi stroški za vsa ostala dela in naloge, ki so v pogodbi opredeljena kot obveznosti izvajalca</w:t>
      </w:r>
      <w:r w:rsidRPr="00E00A30">
        <w:rPr>
          <w:rFonts w:ascii="Tahoma" w:eastAsia="Calibri" w:hAnsi="Tahoma" w:cs="Tahoma"/>
        </w:rPr>
        <w:t xml:space="preserve"> in vsemi ostalimi stroški. </w:t>
      </w:r>
    </w:p>
    <w:p w14:paraId="06030278" w14:textId="77777777" w:rsidR="005556EE" w:rsidRPr="00E00A30" w:rsidRDefault="005556EE" w:rsidP="005E3C6C">
      <w:pPr>
        <w:keepNext/>
        <w:keepLines/>
        <w:numPr>
          <w:ilvl w:val="12"/>
          <w:numId w:val="0"/>
        </w:numPr>
        <w:ind w:right="7"/>
        <w:jc w:val="both"/>
        <w:rPr>
          <w:rFonts w:ascii="Tahoma" w:eastAsia="Calibri" w:hAnsi="Tahoma" w:cs="Tahoma"/>
        </w:rPr>
      </w:pPr>
    </w:p>
    <w:p w14:paraId="3C8259B6" w14:textId="77777777" w:rsidR="005556EE" w:rsidRPr="00E00A30" w:rsidRDefault="005556EE" w:rsidP="005E3C6C">
      <w:pPr>
        <w:keepNext/>
        <w:keepLines/>
        <w:tabs>
          <w:tab w:val="left" w:pos="0"/>
        </w:tabs>
        <w:jc w:val="both"/>
        <w:rPr>
          <w:rFonts w:ascii="Tahoma" w:hAnsi="Tahoma" w:cs="Tahoma"/>
        </w:rPr>
      </w:pPr>
      <w:r w:rsidRPr="00E00A30">
        <w:rPr>
          <w:rFonts w:ascii="Tahoma" w:hAnsi="Tahoma" w:cs="Tahoma"/>
        </w:rPr>
        <w:t>Izvajalec bo naročnika sproti obveščal o znižanjih cen. V primeru znižanja cen na tržišču za istovrstne storitve lahko naročnik zahteva znižanje cen izvajalca.</w:t>
      </w:r>
    </w:p>
    <w:p w14:paraId="6FB863B8" w14:textId="77777777" w:rsidR="005556EE" w:rsidRPr="00E00A30" w:rsidRDefault="005556EE" w:rsidP="005E3C6C">
      <w:pPr>
        <w:keepNext/>
        <w:keepLines/>
        <w:numPr>
          <w:ilvl w:val="12"/>
          <w:numId w:val="0"/>
        </w:numPr>
        <w:ind w:right="7"/>
        <w:jc w:val="both"/>
        <w:rPr>
          <w:rFonts w:ascii="Tahoma" w:eastAsia="Calibri" w:hAnsi="Tahoma" w:cs="Tahoma"/>
        </w:rPr>
      </w:pPr>
    </w:p>
    <w:p w14:paraId="37D64DD5" w14:textId="75E07BB5" w:rsidR="00737310" w:rsidRDefault="005556EE" w:rsidP="005E3C6C">
      <w:pPr>
        <w:keepNext/>
        <w:keepLines/>
        <w:numPr>
          <w:ilvl w:val="12"/>
          <w:numId w:val="0"/>
        </w:numPr>
        <w:ind w:right="7"/>
        <w:jc w:val="both"/>
        <w:rPr>
          <w:rFonts w:ascii="Tahoma" w:eastAsia="Calibri" w:hAnsi="Tahoma" w:cs="Tahoma"/>
        </w:rPr>
      </w:pPr>
      <w:r w:rsidRPr="00E00A30">
        <w:rPr>
          <w:rFonts w:ascii="Tahoma" w:eastAsia="Calibri" w:hAnsi="Tahoma" w:cs="Tahoma"/>
        </w:rPr>
        <w:t>V pogodbeni vrednosti ni upoštevan davek na dodano vrednost (DDV). DDV bo izvajalec obračunal v skladu z veljavno zakonodajo.</w:t>
      </w:r>
    </w:p>
    <w:p w14:paraId="4D7F9230" w14:textId="77777777" w:rsidR="00737310" w:rsidRPr="00E00A30" w:rsidRDefault="00737310" w:rsidP="005E3C6C">
      <w:pPr>
        <w:keepNext/>
        <w:keepLines/>
        <w:numPr>
          <w:ilvl w:val="12"/>
          <w:numId w:val="0"/>
        </w:numPr>
        <w:ind w:right="7"/>
        <w:jc w:val="both"/>
        <w:rPr>
          <w:rFonts w:ascii="Tahoma" w:eastAsia="Calibri" w:hAnsi="Tahoma" w:cs="Tahoma"/>
        </w:rPr>
      </w:pPr>
    </w:p>
    <w:p w14:paraId="37940431"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lastRenderedPageBreak/>
        <w:t>NAČIN PLAČILA</w:t>
      </w:r>
    </w:p>
    <w:p w14:paraId="44719501" w14:textId="77777777" w:rsidR="005556EE" w:rsidRPr="00E00A30" w:rsidRDefault="005556EE" w:rsidP="005E3C6C">
      <w:pPr>
        <w:keepNext/>
        <w:keepLines/>
        <w:ind w:left="1701" w:hanging="1701"/>
        <w:jc w:val="center"/>
        <w:rPr>
          <w:rFonts w:ascii="Tahoma" w:hAnsi="Tahoma" w:cs="Tahoma"/>
        </w:rPr>
      </w:pPr>
    </w:p>
    <w:p w14:paraId="546E32F6" w14:textId="77777777" w:rsidR="005556EE" w:rsidRPr="00E00A30" w:rsidRDefault="005556EE" w:rsidP="005E3C6C">
      <w:pPr>
        <w:keepNext/>
        <w:keepLines/>
        <w:numPr>
          <w:ilvl w:val="0"/>
          <w:numId w:val="17"/>
        </w:numPr>
        <w:ind w:left="426" w:hanging="426"/>
        <w:jc w:val="center"/>
        <w:rPr>
          <w:rFonts w:ascii="Tahoma" w:hAnsi="Tahoma" w:cs="Tahoma"/>
        </w:rPr>
      </w:pPr>
      <w:r w:rsidRPr="00E00A30">
        <w:rPr>
          <w:rFonts w:ascii="Tahoma" w:hAnsi="Tahoma" w:cs="Tahoma"/>
        </w:rPr>
        <w:t>člen</w:t>
      </w:r>
    </w:p>
    <w:p w14:paraId="22A5DAEA" w14:textId="77777777" w:rsidR="005556EE" w:rsidRPr="00E00A30" w:rsidRDefault="005556EE" w:rsidP="005E3C6C">
      <w:pPr>
        <w:keepNext/>
        <w:keepLines/>
        <w:shd w:val="clear" w:color="auto" w:fill="FFFFFF"/>
        <w:tabs>
          <w:tab w:val="left" w:pos="1418"/>
          <w:tab w:val="left" w:pos="1702"/>
        </w:tabs>
        <w:jc w:val="both"/>
        <w:rPr>
          <w:rFonts w:ascii="Tahoma" w:hAnsi="Tahoma" w:cs="Tahoma"/>
        </w:rPr>
      </w:pPr>
    </w:p>
    <w:p w14:paraId="4FCC0ACA" w14:textId="77777777" w:rsidR="005556EE" w:rsidRPr="00E00A30" w:rsidRDefault="005556EE" w:rsidP="005E3C6C">
      <w:pPr>
        <w:keepNext/>
        <w:keepLines/>
        <w:tabs>
          <w:tab w:val="left" w:pos="1418"/>
          <w:tab w:val="left" w:pos="1702"/>
        </w:tabs>
        <w:jc w:val="both"/>
        <w:rPr>
          <w:rFonts w:ascii="Tahoma" w:hAnsi="Tahoma" w:cs="Tahoma"/>
          <w:color w:val="000000"/>
        </w:rPr>
      </w:pPr>
      <w:r w:rsidRPr="00E00A30">
        <w:rPr>
          <w:rFonts w:ascii="Tahoma" w:hAnsi="Tahoma" w:cs="Tahoma"/>
          <w:color w:val="000000"/>
        </w:rPr>
        <w:t>Izvajalec bo izstavil natančno specificirane račune za opravljene storitve v roku 5 (petih) dni po podpisu posameznega zapisnika o izvedenih pogodbenih del, s strani obeh pogodbenih strank oz. njunih predstavnikov, kot sledi:</w:t>
      </w:r>
    </w:p>
    <w:p w14:paraId="61C6C1AB" w14:textId="77777777" w:rsidR="005556EE" w:rsidRPr="00E00A30" w:rsidRDefault="005556EE" w:rsidP="005E3C6C">
      <w:pPr>
        <w:keepNext/>
        <w:keepLines/>
        <w:tabs>
          <w:tab w:val="left" w:pos="1418"/>
          <w:tab w:val="left" w:pos="1702"/>
        </w:tabs>
        <w:jc w:val="both"/>
        <w:rPr>
          <w:rFonts w:ascii="Tahoma" w:hAnsi="Tahoma" w:cs="Tahoma"/>
          <w:color w:val="000000"/>
        </w:rPr>
      </w:pPr>
    </w:p>
    <w:p w14:paraId="2100B89B" w14:textId="77777777" w:rsidR="005556EE" w:rsidRPr="00E00A30" w:rsidRDefault="005556EE" w:rsidP="005E3C6C">
      <w:pPr>
        <w:keepNext/>
        <w:keepLines/>
        <w:numPr>
          <w:ilvl w:val="0"/>
          <w:numId w:val="13"/>
        </w:numPr>
        <w:tabs>
          <w:tab w:val="left" w:pos="-1843"/>
          <w:tab w:val="left" w:pos="1701"/>
        </w:tabs>
        <w:overflowPunct w:val="0"/>
        <w:autoSpaceDE w:val="0"/>
        <w:autoSpaceDN w:val="0"/>
        <w:adjustRightInd w:val="0"/>
        <w:jc w:val="both"/>
        <w:rPr>
          <w:rFonts w:ascii="Tahoma" w:hAnsi="Tahoma" w:cs="Tahoma"/>
        </w:rPr>
      </w:pPr>
      <w:r w:rsidRPr="00E00A30">
        <w:rPr>
          <w:rFonts w:ascii="Tahoma" w:hAnsi="Tahoma" w:cs="Tahoma"/>
        </w:rPr>
        <w:t xml:space="preserve">za točko 1 iz ponudbenega predračuna izvajalca, ki je priloga št. 4 te pogodbe, po dobavi obeh transformatorjev (s prevzemom FAT) ter po izdelavi in predaji tehnične dokumentacije transformatorja naročniku in podpisu zapisnika o dobavi obeh transformatorjev s prevzemom FAT in prevzemu tehnične dokumentacije transformatorja s strani obeh pogodbenih strank oziroma njunih predstavnikov: </w:t>
      </w:r>
    </w:p>
    <w:p w14:paraId="33B6D2F9" w14:textId="77777777" w:rsidR="005556EE" w:rsidRPr="00E00A30" w:rsidRDefault="005556EE" w:rsidP="005E3C6C">
      <w:pPr>
        <w:keepNext/>
        <w:keepLines/>
        <w:tabs>
          <w:tab w:val="left" w:pos="-1843"/>
          <w:tab w:val="left" w:pos="1701"/>
        </w:tabs>
        <w:overflowPunct w:val="0"/>
        <w:autoSpaceDE w:val="0"/>
        <w:autoSpaceDN w:val="0"/>
        <w:adjustRightInd w:val="0"/>
        <w:ind w:left="397"/>
        <w:jc w:val="both"/>
        <w:rPr>
          <w:rFonts w:ascii="Tahoma" w:hAnsi="Tahoma" w:cs="Tahoma"/>
        </w:rPr>
      </w:pPr>
    </w:p>
    <w:p w14:paraId="07C86AEF" w14:textId="77777777" w:rsidR="005556EE" w:rsidRPr="00E00A30" w:rsidRDefault="005556EE" w:rsidP="005E3C6C">
      <w:pPr>
        <w:keepNext/>
        <w:keepLines/>
        <w:numPr>
          <w:ilvl w:val="0"/>
          <w:numId w:val="13"/>
        </w:numPr>
        <w:tabs>
          <w:tab w:val="left" w:pos="-1843"/>
          <w:tab w:val="left" w:pos="1701"/>
        </w:tabs>
        <w:overflowPunct w:val="0"/>
        <w:autoSpaceDE w:val="0"/>
        <w:autoSpaceDN w:val="0"/>
        <w:adjustRightInd w:val="0"/>
        <w:jc w:val="both"/>
        <w:rPr>
          <w:rFonts w:ascii="Tahoma" w:hAnsi="Tahoma" w:cs="Tahoma"/>
        </w:rPr>
      </w:pPr>
      <w:r w:rsidRPr="00E00A30">
        <w:rPr>
          <w:rFonts w:ascii="Tahoma" w:hAnsi="Tahoma" w:cs="Tahoma"/>
        </w:rPr>
        <w:t xml:space="preserve">za točke 2 do vključno 8 iz ponudbenega predračuna izvajalca, ki je priloga št. 4 te pogodbe, po demontaži obstoječega TR; demontaži in montaži fasadnih panelov, izdelavi konstrukcije za izvoz obstoječega transformatorja ter uvozu novega; montaži novega TR z vključenim drobnim montažnim materialom; izvedbi ozemljitve novega TR z vključenim drobnim montažnim materialom, po izvedeni demontaži stare in montaži nove opreme; </w:t>
      </w:r>
      <w:r w:rsidRPr="00E00A30">
        <w:rPr>
          <w:rFonts w:ascii="Tahoma" w:hAnsi="Tahoma" w:cs="Tahoma"/>
          <w:color w:val="000000"/>
        </w:rPr>
        <w:t>priklopu TR na SN strani z vključenim montažnim materialom; priklopu TR na NN strani z vključenim montažnim materialom ter po izvedbi funkcionalnih preizkusov, zaščit, električnih meritev, spuščanja v pogon, SAT</w:t>
      </w:r>
      <w:r w:rsidRPr="00E00A30">
        <w:rPr>
          <w:rFonts w:ascii="Tahoma" w:hAnsi="Tahoma" w:cs="Tahoma"/>
        </w:rPr>
        <w:t xml:space="preserve"> ter predaji </w:t>
      </w:r>
      <w:r w:rsidRPr="00E00A30">
        <w:rPr>
          <w:rFonts w:ascii="Tahoma" w:hAnsi="Tahoma" w:cs="Tahoma"/>
          <w:color w:val="000000"/>
        </w:rPr>
        <w:t xml:space="preserve">dokumentacije </w:t>
      </w:r>
      <w:r w:rsidRPr="00E00A30">
        <w:rPr>
          <w:rFonts w:ascii="Tahoma" w:hAnsi="Tahoma" w:cs="Tahoma"/>
        </w:rPr>
        <w:t>(kot izhaja iz te točke in Priloge št. 4) in podpisu zapisnika o zamenjavi transformatorjev (vključuje tč. 2-8 priloge št. 4 h pogodbi);</w:t>
      </w:r>
    </w:p>
    <w:p w14:paraId="58664436" w14:textId="77777777" w:rsidR="005556EE" w:rsidRPr="00E00A30" w:rsidRDefault="005556EE" w:rsidP="005E3C6C">
      <w:pPr>
        <w:keepNext/>
        <w:keepLines/>
        <w:tabs>
          <w:tab w:val="left" w:pos="-1843"/>
          <w:tab w:val="left" w:pos="1702"/>
        </w:tabs>
        <w:overflowPunct w:val="0"/>
        <w:autoSpaceDE w:val="0"/>
        <w:autoSpaceDN w:val="0"/>
        <w:adjustRightInd w:val="0"/>
        <w:rPr>
          <w:rFonts w:ascii="Tahoma" w:hAnsi="Tahoma" w:cs="Tahoma"/>
        </w:rPr>
      </w:pPr>
    </w:p>
    <w:p w14:paraId="6653B7BD" w14:textId="77777777" w:rsidR="005556EE" w:rsidRPr="00E00A30" w:rsidRDefault="005556EE" w:rsidP="005E3C6C">
      <w:pPr>
        <w:keepNext/>
        <w:keepLines/>
        <w:numPr>
          <w:ilvl w:val="0"/>
          <w:numId w:val="12"/>
        </w:numPr>
        <w:ind w:left="284" w:hanging="284"/>
        <w:jc w:val="both"/>
        <w:rPr>
          <w:rFonts w:ascii="Tahoma" w:hAnsi="Tahoma" w:cs="Tahoma"/>
        </w:rPr>
      </w:pPr>
      <w:r w:rsidRPr="00E00A30">
        <w:rPr>
          <w:rFonts w:ascii="Tahoma" w:hAnsi="Tahoma" w:cs="Tahoma"/>
        </w:rPr>
        <w:t xml:space="preserve">za točko 9 iz ponudbenega predračuna izvajalca, ki je priloga št. 4 te pogodbe, </w:t>
      </w:r>
      <w:r w:rsidRPr="00E00A30">
        <w:rPr>
          <w:rFonts w:ascii="Tahoma" w:hAnsi="Tahoma" w:cs="Tahoma"/>
          <w:color w:val="000000"/>
        </w:rPr>
        <w:t xml:space="preserve">po uspešni izvedbi poskusnega obratovanja, izvedbi </w:t>
      </w:r>
      <w:r w:rsidRPr="00E00A30">
        <w:rPr>
          <w:rFonts w:ascii="Tahoma" w:hAnsi="Tahoma" w:cs="Tahoma"/>
        </w:rPr>
        <w:t>šolanja, izdelave poročil ter napisnih tablic in predaji celotne dokumentacije (pregledana in potrjena s strani naročnika) in podpisu zapisnika o končanju vseh pogodbenih del s strani obeh pogodbenih strank oziroma njunih predstavnikov</w:t>
      </w:r>
    </w:p>
    <w:p w14:paraId="34BCAB9F" w14:textId="77777777" w:rsidR="005556EE" w:rsidRPr="00E00A30" w:rsidRDefault="005556EE" w:rsidP="005E3C6C">
      <w:pPr>
        <w:keepNext/>
        <w:keepLines/>
        <w:tabs>
          <w:tab w:val="left" w:pos="-1843"/>
          <w:tab w:val="left" w:pos="1701"/>
        </w:tabs>
        <w:overflowPunct w:val="0"/>
        <w:autoSpaceDE w:val="0"/>
        <w:autoSpaceDN w:val="0"/>
        <w:adjustRightInd w:val="0"/>
        <w:jc w:val="both"/>
        <w:rPr>
          <w:rFonts w:ascii="Tahoma" w:hAnsi="Tahoma" w:cs="Tahoma"/>
        </w:rPr>
      </w:pPr>
    </w:p>
    <w:p w14:paraId="4510C40F" w14:textId="77777777" w:rsidR="005556EE" w:rsidRPr="00E00A30" w:rsidRDefault="005556EE" w:rsidP="005E3C6C">
      <w:pPr>
        <w:keepNext/>
        <w:keepLines/>
        <w:tabs>
          <w:tab w:val="left" w:pos="-1843"/>
          <w:tab w:val="left" w:pos="1701"/>
        </w:tabs>
        <w:overflowPunct w:val="0"/>
        <w:autoSpaceDE w:val="0"/>
        <w:autoSpaceDN w:val="0"/>
        <w:adjustRightInd w:val="0"/>
        <w:jc w:val="both"/>
        <w:rPr>
          <w:rFonts w:ascii="Tahoma" w:hAnsi="Tahoma" w:cs="Tahoma"/>
        </w:rPr>
      </w:pPr>
    </w:p>
    <w:p w14:paraId="2F3E505D" w14:textId="77777777" w:rsidR="005556EE" w:rsidRPr="00E00A30" w:rsidRDefault="005556EE" w:rsidP="005E3C6C">
      <w:pPr>
        <w:keepNext/>
        <w:keepLines/>
        <w:tabs>
          <w:tab w:val="left" w:pos="-1843"/>
          <w:tab w:val="left" w:pos="1701"/>
        </w:tabs>
        <w:overflowPunct w:val="0"/>
        <w:autoSpaceDE w:val="0"/>
        <w:autoSpaceDN w:val="0"/>
        <w:adjustRightInd w:val="0"/>
        <w:jc w:val="both"/>
        <w:rPr>
          <w:rFonts w:ascii="Tahoma" w:hAnsi="Tahoma" w:cs="Tahoma"/>
        </w:rPr>
      </w:pPr>
      <w:r w:rsidRPr="00E00A30">
        <w:rPr>
          <w:rFonts w:ascii="Tahoma" w:hAnsi="Tahoma" w:cs="Tahoma"/>
        </w:rPr>
        <w:t>Izvajalec je dolžan skupaj s specificiranim računom predložiti naročniku tudi posamezni zapisnik o izvedenih pogodbenih delih, ki je obvezna priloga k računu, podpisan s strani obeh pogodbenih strank oziroma njunih predstavnikov. Na izstavljenem računu mora biti navedena številka pisnega nabavnega naročila naročnika.</w:t>
      </w:r>
    </w:p>
    <w:p w14:paraId="21FD665C" w14:textId="769A0FB8" w:rsidR="005556EE" w:rsidRPr="00E00A30" w:rsidRDefault="005556EE" w:rsidP="005E3C6C">
      <w:pPr>
        <w:keepNext/>
        <w:keepLines/>
        <w:tabs>
          <w:tab w:val="left" w:pos="1418"/>
          <w:tab w:val="left" w:pos="1702"/>
        </w:tabs>
        <w:jc w:val="both"/>
        <w:rPr>
          <w:rFonts w:ascii="Tahoma" w:hAnsi="Tahoma" w:cs="Tahoma"/>
        </w:rPr>
      </w:pPr>
    </w:p>
    <w:p w14:paraId="114CAC3E" w14:textId="77777777" w:rsidR="005556EE" w:rsidRPr="00E00A30" w:rsidRDefault="005556EE" w:rsidP="005E3C6C">
      <w:pPr>
        <w:keepNext/>
        <w:keepLines/>
        <w:tabs>
          <w:tab w:val="left" w:pos="1418"/>
          <w:tab w:val="left" w:pos="1702"/>
        </w:tabs>
        <w:jc w:val="both"/>
        <w:rPr>
          <w:rFonts w:ascii="Tahoma" w:hAnsi="Tahoma" w:cs="Tahoma"/>
          <w:color w:val="000000"/>
        </w:rPr>
      </w:pPr>
      <w:r w:rsidRPr="00E00A30">
        <w:rPr>
          <w:rFonts w:ascii="Tahoma" w:hAnsi="Tahoma" w:cs="Tahoma"/>
          <w:color w:val="000000"/>
        </w:rPr>
        <w:t xml:space="preserve">V primeru, da izstavljeni račun ni pravilen, ga naročnik zavrne z obrazložitvijo, izvajalec pa je dolžan izstaviti nov, popravljen račun v roku treh (3) dni od prejema zavrnitve, v katerem bo izkazana pravilna vrednost opravljenih pogodbenih storitev. </w:t>
      </w:r>
    </w:p>
    <w:p w14:paraId="457891AD" w14:textId="77777777" w:rsidR="005556EE" w:rsidRPr="00E00A30" w:rsidRDefault="005556EE" w:rsidP="005E3C6C">
      <w:pPr>
        <w:keepNext/>
        <w:keepLines/>
        <w:tabs>
          <w:tab w:val="left" w:pos="1418"/>
          <w:tab w:val="left" w:pos="1702"/>
        </w:tabs>
        <w:jc w:val="both"/>
        <w:rPr>
          <w:rFonts w:ascii="Tahoma" w:hAnsi="Tahoma" w:cs="Tahoma"/>
        </w:rPr>
      </w:pPr>
    </w:p>
    <w:p w14:paraId="3D797ACE" w14:textId="77777777" w:rsidR="005556EE" w:rsidRPr="00E00A30" w:rsidRDefault="005556EE" w:rsidP="005E3C6C">
      <w:pPr>
        <w:keepNext/>
        <w:keepLines/>
        <w:jc w:val="both"/>
        <w:rPr>
          <w:rFonts w:ascii="Tahoma" w:hAnsi="Tahoma" w:cs="Tahoma"/>
          <w:i/>
        </w:rPr>
      </w:pPr>
      <w:r w:rsidRPr="00E00A30">
        <w:rPr>
          <w:rFonts w:ascii="Tahoma" w:hAnsi="Tahoma" w:cs="Tahoma"/>
          <w:i/>
        </w:rPr>
        <w:t>A. V primeru, da je izvajalec slovensko podjetje:</w:t>
      </w:r>
    </w:p>
    <w:p w14:paraId="78690C52" w14:textId="77777777"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Naročnik se obvezuje, da bo izstavljeni račun poravnal izvajalcu v roku tridesetih (30) koledarskih dni, šteto od dneva izstavitve pravilnega računa za opravljene pogodbene storitve, na transakcijski račun izvajalca oz. podizvajalca, ki je uradno evidentiran pri AJPES in bo naveden na računu.</w:t>
      </w:r>
    </w:p>
    <w:p w14:paraId="710A9DAC" w14:textId="77777777" w:rsidR="005556EE" w:rsidRPr="00E00A30" w:rsidRDefault="005556EE" w:rsidP="005E3C6C">
      <w:pPr>
        <w:keepNext/>
        <w:keepLines/>
        <w:tabs>
          <w:tab w:val="left" w:pos="1418"/>
          <w:tab w:val="left" w:pos="1702"/>
        </w:tabs>
        <w:jc w:val="both"/>
        <w:rPr>
          <w:rFonts w:ascii="Tahoma" w:hAnsi="Tahoma" w:cs="Tahoma"/>
        </w:rPr>
      </w:pPr>
    </w:p>
    <w:p w14:paraId="3F4FC14D" w14:textId="77777777" w:rsidR="005556EE" w:rsidRPr="00E00A30" w:rsidRDefault="005556EE" w:rsidP="005E3C6C">
      <w:pPr>
        <w:keepNext/>
        <w:keepLines/>
        <w:jc w:val="both"/>
        <w:rPr>
          <w:rFonts w:ascii="Tahoma" w:hAnsi="Tahoma" w:cs="Tahoma"/>
          <w:i/>
        </w:rPr>
      </w:pPr>
      <w:r w:rsidRPr="00E00A30">
        <w:rPr>
          <w:rFonts w:ascii="Tahoma" w:hAnsi="Tahoma" w:cs="Tahoma"/>
          <w:i/>
        </w:rPr>
        <w:t>B. V primeru, da je izvajalec tuje podjetje:</w:t>
      </w:r>
    </w:p>
    <w:p w14:paraId="71B77D83" w14:textId="77777777" w:rsidR="005556EE" w:rsidRPr="00E00A30" w:rsidRDefault="005556EE" w:rsidP="005E3C6C">
      <w:pPr>
        <w:keepNext/>
        <w:keepLines/>
        <w:jc w:val="both"/>
        <w:rPr>
          <w:rFonts w:ascii="Tahoma" w:hAnsi="Tahoma" w:cs="Tahoma"/>
        </w:rPr>
      </w:pPr>
      <w:r w:rsidRPr="00E00A30">
        <w:rPr>
          <w:rFonts w:ascii="Tahoma" w:hAnsi="Tahoma" w:cs="Tahoma"/>
        </w:rPr>
        <w:t>Naročnik se obvezuje, da bo izstavljeni račun poravnal izvajalcu v roku tridesetih (30) koledarskih dni, šteto od dneva izstavitve pravilnega računa za opravljene pogodbene storitve, na poslovni račun izvajalca IBAN:__________, odprt pri banki________________ (SWIFT____________) oz. podizvajalca. V primeru spremembe poslovnega računa izvajalca, navedenega v tem členu, mora izvajalec takoj pisno obvestiti naročnika o spremembi.</w:t>
      </w:r>
    </w:p>
    <w:p w14:paraId="275702ED" w14:textId="77777777" w:rsidR="005556EE" w:rsidRPr="00E00A30" w:rsidRDefault="005556EE" w:rsidP="005E3C6C">
      <w:pPr>
        <w:keepNext/>
        <w:keepLines/>
        <w:tabs>
          <w:tab w:val="left" w:pos="1418"/>
          <w:tab w:val="left" w:pos="1702"/>
        </w:tabs>
        <w:jc w:val="both"/>
        <w:rPr>
          <w:rFonts w:ascii="Tahoma" w:hAnsi="Tahoma" w:cs="Tahoma"/>
        </w:rPr>
      </w:pPr>
    </w:p>
    <w:p w14:paraId="06DFF80F" w14:textId="6ECD47A9" w:rsidR="00737310" w:rsidRDefault="005556EE" w:rsidP="005E3C6C">
      <w:pPr>
        <w:keepNext/>
        <w:keepLines/>
        <w:tabs>
          <w:tab w:val="left" w:pos="1418"/>
          <w:tab w:val="left" w:pos="1702"/>
        </w:tabs>
        <w:jc w:val="both"/>
        <w:rPr>
          <w:rFonts w:ascii="Tahoma" w:hAnsi="Tahoma" w:cs="Tahoma"/>
          <w:color w:val="000000"/>
        </w:rPr>
      </w:pPr>
      <w:r w:rsidRPr="00E00A30">
        <w:rPr>
          <w:rFonts w:ascii="Tahoma" w:hAnsi="Tahoma" w:cs="Tahoma"/>
          <w:color w:val="000000"/>
        </w:rPr>
        <w:t>V primeru zamude s plačilom je izvajalec upravičen zaračunati naročniku zakonite zamudne obresti.</w:t>
      </w:r>
    </w:p>
    <w:p w14:paraId="06851F33" w14:textId="72D2EDED" w:rsidR="005556EE" w:rsidRPr="00737310" w:rsidRDefault="00737310" w:rsidP="00737310">
      <w:pPr>
        <w:rPr>
          <w:rFonts w:ascii="Tahoma" w:hAnsi="Tahoma" w:cs="Tahoma"/>
          <w:color w:val="000000"/>
        </w:rPr>
      </w:pPr>
      <w:r>
        <w:rPr>
          <w:rFonts w:ascii="Tahoma" w:hAnsi="Tahoma" w:cs="Tahoma"/>
          <w:color w:val="000000"/>
        </w:rPr>
        <w:br w:type="page"/>
      </w:r>
    </w:p>
    <w:p w14:paraId="7128447F"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lastRenderedPageBreak/>
        <w:t>PODIZVAJALCI</w:t>
      </w:r>
    </w:p>
    <w:p w14:paraId="30D8BBAA" w14:textId="77777777" w:rsidR="005556EE" w:rsidRPr="00E00A30" w:rsidRDefault="005556EE" w:rsidP="005E3C6C">
      <w:pPr>
        <w:keepNext/>
        <w:keepLines/>
        <w:ind w:left="1080"/>
        <w:rPr>
          <w:rFonts w:ascii="Tahoma" w:hAnsi="Tahoma" w:cs="Tahoma"/>
          <w:b/>
        </w:rPr>
      </w:pPr>
    </w:p>
    <w:p w14:paraId="05A44898" w14:textId="77777777" w:rsidR="005556EE" w:rsidRPr="00E00A30" w:rsidRDefault="005556EE" w:rsidP="005E3C6C">
      <w:pPr>
        <w:keepNext/>
        <w:keepLines/>
        <w:numPr>
          <w:ilvl w:val="0"/>
          <w:numId w:val="17"/>
        </w:numPr>
        <w:ind w:left="425" w:hanging="425"/>
        <w:jc w:val="center"/>
        <w:rPr>
          <w:rFonts w:ascii="Tahoma" w:hAnsi="Tahoma" w:cs="Tahoma"/>
        </w:rPr>
      </w:pPr>
      <w:r w:rsidRPr="00E00A30">
        <w:rPr>
          <w:rFonts w:ascii="Tahoma" w:hAnsi="Tahoma" w:cs="Tahoma"/>
        </w:rPr>
        <w:t>člen</w:t>
      </w:r>
    </w:p>
    <w:p w14:paraId="0A81AEE9" w14:textId="77777777" w:rsidR="005556EE" w:rsidRPr="00E00A30" w:rsidRDefault="005556EE" w:rsidP="005E3C6C">
      <w:pPr>
        <w:keepNext/>
        <w:keepLines/>
        <w:ind w:left="1077"/>
        <w:jc w:val="center"/>
        <w:rPr>
          <w:rFonts w:ascii="Tahoma" w:hAnsi="Tahoma" w:cs="Tahoma"/>
          <w:b/>
          <w:color w:val="000000"/>
        </w:rPr>
      </w:pPr>
    </w:p>
    <w:p w14:paraId="2C1FE342" w14:textId="77777777" w:rsidR="005556EE" w:rsidRPr="00E00A30" w:rsidRDefault="005556EE" w:rsidP="005E3C6C">
      <w:pPr>
        <w:keepNext/>
        <w:keepLines/>
        <w:jc w:val="center"/>
        <w:rPr>
          <w:rFonts w:ascii="Tahoma" w:hAnsi="Tahoma" w:cs="Tahoma"/>
          <w:b/>
          <w:i/>
        </w:rPr>
      </w:pPr>
      <w:r w:rsidRPr="00E00A30">
        <w:rPr>
          <w:rFonts w:ascii="Tahoma" w:hAnsi="Tahoma" w:cs="Tahoma"/>
          <w:b/>
          <w:i/>
        </w:rPr>
        <w:t>/ se upošteva v primeru, da izvajalec nastopa s podizvajalcem /</w:t>
      </w:r>
    </w:p>
    <w:p w14:paraId="5E5E20CF" w14:textId="77777777" w:rsidR="005556EE" w:rsidRPr="00E00A30" w:rsidRDefault="005556EE" w:rsidP="005E3C6C">
      <w:pPr>
        <w:keepNext/>
        <w:keepLines/>
        <w:jc w:val="both"/>
        <w:rPr>
          <w:rFonts w:ascii="Tahoma" w:hAnsi="Tahoma" w:cs="Tahoma"/>
        </w:rPr>
      </w:pPr>
    </w:p>
    <w:p w14:paraId="5C1D8A20" w14:textId="77777777" w:rsidR="005556EE" w:rsidRPr="00E00A30" w:rsidRDefault="005556EE" w:rsidP="005E3C6C">
      <w:pPr>
        <w:keepNext/>
        <w:keepLines/>
        <w:jc w:val="both"/>
        <w:rPr>
          <w:rFonts w:ascii="Tahoma" w:hAnsi="Tahoma" w:cs="Tahoma"/>
        </w:rPr>
      </w:pPr>
      <w:r w:rsidRPr="00E00A30">
        <w:rPr>
          <w:rFonts w:ascii="Tahoma" w:hAnsi="Tahoma" w:cs="Tahoma"/>
        </w:rPr>
        <w:t>Izvajalec v okviru te pogodbe nastopa skupaj z naslednjimi podizvajalci:</w:t>
      </w:r>
    </w:p>
    <w:p w14:paraId="7448E129" w14:textId="77777777" w:rsidR="005556EE" w:rsidRPr="00E00A30" w:rsidRDefault="005556EE" w:rsidP="005E3C6C">
      <w:pPr>
        <w:keepNext/>
        <w:keepLines/>
        <w:ind w:left="357"/>
        <w:jc w:val="both"/>
        <w:rPr>
          <w:rFonts w:ascii="Tahoma" w:hAnsi="Tahoma" w:cs="Tahoma"/>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5556EE" w:rsidRPr="00E00A30" w14:paraId="5DC56E58" w14:textId="77777777" w:rsidTr="003C5C9B">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2AF2E58C" w14:textId="77777777" w:rsidR="005556EE" w:rsidRPr="00E00A30" w:rsidRDefault="005556EE" w:rsidP="005E3C6C">
            <w:pPr>
              <w:keepNext/>
              <w:keepLines/>
              <w:ind w:left="70"/>
              <w:jc w:val="both"/>
              <w:rPr>
                <w:rFonts w:ascii="Tahoma" w:hAnsi="Tahoma" w:cs="Tahoma"/>
              </w:rPr>
            </w:pPr>
            <w:r w:rsidRPr="00E00A30">
              <w:rPr>
                <w:rFonts w:ascii="Tahoma" w:hAnsi="Tahoma" w:cs="Tahoma"/>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435CE4E1" w14:textId="77777777" w:rsidR="005556EE" w:rsidRPr="00E00A30" w:rsidRDefault="005556EE" w:rsidP="005E3C6C">
            <w:pPr>
              <w:keepNext/>
              <w:keepLines/>
              <w:ind w:left="357"/>
              <w:jc w:val="both"/>
              <w:rPr>
                <w:rFonts w:ascii="Tahoma" w:hAnsi="Tahoma" w:cs="Tahoma"/>
              </w:rPr>
            </w:pPr>
          </w:p>
        </w:tc>
      </w:tr>
      <w:tr w:rsidR="005556EE" w:rsidRPr="00E00A30" w14:paraId="0D407F5E" w14:textId="77777777" w:rsidTr="003C5C9B">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7A27014E" w14:textId="77777777" w:rsidR="005556EE" w:rsidRPr="00E00A30" w:rsidRDefault="005556EE" w:rsidP="005E3C6C">
            <w:pPr>
              <w:keepNext/>
              <w:keepLines/>
              <w:ind w:left="70"/>
              <w:jc w:val="both"/>
              <w:rPr>
                <w:rFonts w:ascii="Tahoma" w:hAnsi="Tahoma" w:cs="Tahoma"/>
              </w:rPr>
            </w:pPr>
            <w:r w:rsidRPr="00E00A30">
              <w:rPr>
                <w:rFonts w:ascii="Tahoma" w:hAnsi="Tahoma" w:cs="Tahoma"/>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4569F749" w14:textId="77777777" w:rsidR="005556EE" w:rsidRPr="00E00A30" w:rsidRDefault="005556EE" w:rsidP="005E3C6C">
            <w:pPr>
              <w:keepNext/>
              <w:keepLines/>
              <w:ind w:left="357"/>
              <w:jc w:val="both"/>
              <w:rPr>
                <w:rFonts w:ascii="Tahoma" w:hAnsi="Tahoma" w:cs="Tahoma"/>
              </w:rPr>
            </w:pPr>
          </w:p>
        </w:tc>
      </w:tr>
      <w:tr w:rsidR="005556EE" w:rsidRPr="00E00A30" w14:paraId="339AA640" w14:textId="77777777" w:rsidTr="003C5C9B">
        <w:trPr>
          <w:trHeight w:val="278"/>
          <w:jc w:val="center"/>
        </w:trPr>
        <w:tc>
          <w:tcPr>
            <w:tcW w:w="3793" w:type="dxa"/>
            <w:tcBorders>
              <w:top w:val="single" w:sz="4" w:space="0" w:color="auto"/>
              <w:left w:val="single" w:sz="4" w:space="0" w:color="auto"/>
              <w:right w:val="single" w:sz="4" w:space="0" w:color="auto"/>
            </w:tcBorders>
            <w:vAlign w:val="center"/>
          </w:tcPr>
          <w:p w14:paraId="7E62F670" w14:textId="77777777" w:rsidR="005556EE" w:rsidRPr="00E00A30" w:rsidRDefault="005556EE" w:rsidP="005E3C6C">
            <w:pPr>
              <w:keepNext/>
              <w:keepLines/>
              <w:ind w:left="70"/>
              <w:jc w:val="both"/>
              <w:rPr>
                <w:rFonts w:ascii="Tahoma" w:hAnsi="Tahoma" w:cs="Tahoma"/>
              </w:rPr>
            </w:pPr>
            <w:r w:rsidRPr="00E00A30">
              <w:rPr>
                <w:rFonts w:ascii="Tahoma" w:hAnsi="Tahoma" w:cs="Tahoma"/>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359516DB" w14:textId="77777777" w:rsidR="005556EE" w:rsidRPr="00E00A30" w:rsidRDefault="005556EE" w:rsidP="005E3C6C">
            <w:pPr>
              <w:keepNext/>
              <w:keepLines/>
              <w:ind w:left="357"/>
              <w:jc w:val="center"/>
              <w:rPr>
                <w:rFonts w:ascii="Tahoma" w:hAnsi="Tahoma" w:cs="Tahoma"/>
              </w:rPr>
            </w:pPr>
            <w:r w:rsidRPr="00E00A30">
              <w:rPr>
                <w:rFonts w:ascii="Tahoma" w:hAnsi="Tahoma" w:cs="Tahoma"/>
              </w:rPr>
              <w:t>DA / NE</w:t>
            </w:r>
          </w:p>
        </w:tc>
      </w:tr>
      <w:tr w:rsidR="005556EE" w:rsidRPr="00E00A30" w14:paraId="09171214" w14:textId="77777777" w:rsidTr="003C5C9B">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4EE8C528" w14:textId="77777777" w:rsidR="005556EE" w:rsidRPr="00E00A30" w:rsidRDefault="005556EE" w:rsidP="005E3C6C">
            <w:pPr>
              <w:keepNext/>
              <w:keepLines/>
              <w:ind w:left="70"/>
              <w:jc w:val="both"/>
              <w:rPr>
                <w:rFonts w:ascii="Tahoma" w:hAnsi="Tahoma" w:cs="Tahoma"/>
              </w:rPr>
            </w:pPr>
            <w:r w:rsidRPr="00E00A30">
              <w:rPr>
                <w:rFonts w:ascii="Tahoma" w:hAnsi="Tahoma" w:cs="Tahoma"/>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52E07C8D" w14:textId="77777777" w:rsidR="005556EE" w:rsidRPr="00E00A30" w:rsidRDefault="005556EE" w:rsidP="005E3C6C">
            <w:pPr>
              <w:keepNext/>
              <w:keepLines/>
              <w:ind w:left="357"/>
              <w:jc w:val="both"/>
              <w:rPr>
                <w:rFonts w:ascii="Tahoma" w:hAnsi="Tahoma" w:cs="Tahoma"/>
              </w:rPr>
            </w:pPr>
          </w:p>
        </w:tc>
      </w:tr>
      <w:tr w:rsidR="005556EE" w:rsidRPr="00E00A30" w14:paraId="7826ECB7" w14:textId="77777777" w:rsidTr="003C5C9B">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551D4F79" w14:textId="77777777" w:rsidR="005556EE" w:rsidRPr="00E00A30" w:rsidRDefault="005556EE" w:rsidP="005E3C6C">
            <w:pPr>
              <w:keepNext/>
              <w:keepLines/>
              <w:ind w:left="70"/>
              <w:jc w:val="both"/>
              <w:rPr>
                <w:rFonts w:ascii="Tahoma" w:hAnsi="Tahoma" w:cs="Tahoma"/>
              </w:rPr>
            </w:pPr>
            <w:r w:rsidRPr="00E00A30">
              <w:rPr>
                <w:rFonts w:ascii="Tahoma" w:hAnsi="Tahoma" w:cs="Tahoma"/>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607EB65D" w14:textId="77777777" w:rsidR="005556EE" w:rsidRPr="00E00A30" w:rsidRDefault="005556EE" w:rsidP="005E3C6C">
            <w:pPr>
              <w:keepNext/>
              <w:keepLines/>
              <w:ind w:left="357"/>
              <w:jc w:val="both"/>
              <w:rPr>
                <w:rFonts w:ascii="Tahoma" w:hAnsi="Tahoma" w:cs="Tahoma"/>
              </w:rPr>
            </w:pPr>
          </w:p>
        </w:tc>
      </w:tr>
      <w:tr w:rsidR="005556EE" w:rsidRPr="00E00A30" w14:paraId="5D0FCF41" w14:textId="77777777" w:rsidTr="003C5C9B">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08542E02" w14:textId="77777777" w:rsidR="005556EE" w:rsidRPr="00E00A30" w:rsidRDefault="005556EE" w:rsidP="005E3C6C">
            <w:pPr>
              <w:keepNext/>
              <w:keepLines/>
              <w:ind w:left="70"/>
              <w:jc w:val="both"/>
              <w:rPr>
                <w:rFonts w:ascii="Tahoma" w:hAnsi="Tahoma" w:cs="Tahoma"/>
              </w:rPr>
            </w:pPr>
            <w:r w:rsidRPr="00E00A30">
              <w:rPr>
                <w:rFonts w:ascii="Tahoma" w:hAnsi="Tahoma" w:cs="Tahoma"/>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075AA37" w14:textId="77777777" w:rsidR="005556EE" w:rsidRPr="00E00A30" w:rsidRDefault="005556EE" w:rsidP="005E3C6C">
            <w:pPr>
              <w:keepNext/>
              <w:keepLines/>
              <w:ind w:left="357"/>
              <w:jc w:val="both"/>
              <w:rPr>
                <w:rFonts w:ascii="Tahoma" w:hAnsi="Tahoma" w:cs="Tahoma"/>
              </w:rPr>
            </w:pPr>
          </w:p>
        </w:tc>
      </w:tr>
      <w:tr w:rsidR="005556EE" w:rsidRPr="00E00A30" w14:paraId="18B6601D" w14:textId="77777777" w:rsidTr="003C5C9B">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428ED132" w14:textId="77777777" w:rsidR="005556EE" w:rsidRPr="00E00A30" w:rsidRDefault="005556EE" w:rsidP="005E3C6C">
            <w:pPr>
              <w:keepNext/>
              <w:keepLines/>
              <w:ind w:left="70"/>
              <w:jc w:val="both"/>
              <w:rPr>
                <w:rFonts w:ascii="Tahoma" w:hAnsi="Tahoma" w:cs="Tahoma"/>
              </w:rPr>
            </w:pPr>
            <w:r w:rsidRPr="00E00A30">
              <w:rPr>
                <w:rFonts w:ascii="Tahoma" w:hAnsi="Tahoma" w:cs="Tahoma"/>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BFC4A2B" w14:textId="77777777" w:rsidR="005556EE" w:rsidRPr="00E00A30" w:rsidRDefault="005556EE" w:rsidP="005E3C6C">
            <w:pPr>
              <w:keepNext/>
              <w:keepLines/>
              <w:ind w:left="357"/>
              <w:jc w:val="both"/>
              <w:rPr>
                <w:rFonts w:ascii="Tahoma" w:hAnsi="Tahoma" w:cs="Tahoma"/>
              </w:rPr>
            </w:pPr>
          </w:p>
        </w:tc>
      </w:tr>
      <w:tr w:rsidR="005556EE" w:rsidRPr="00E00A30" w14:paraId="494C81DE" w14:textId="77777777" w:rsidTr="003C5C9B">
        <w:trPr>
          <w:trHeight w:val="616"/>
          <w:jc w:val="center"/>
        </w:trPr>
        <w:tc>
          <w:tcPr>
            <w:tcW w:w="3793" w:type="dxa"/>
            <w:tcBorders>
              <w:top w:val="single" w:sz="4" w:space="0" w:color="auto"/>
              <w:left w:val="single" w:sz="4" w:space="0" w:color="auto"/>
              <w:right w:val="single" w:sz="4" w:space="0" w:color="auto"/>
            </w:tcBorders>
            <w:vAlign w:val="center"/>
          </w:tcPr>
          <w:p w14:paraId="27920231" w14:textId="77777777" w:rsidR="005556EE" w:rsidRPr="00E00A30" w:rsidRDefault="005556EE" w:rsidP="005E3C6C">
            <w:pPr>
              <w:keepNext/>
              <w:keepLines/>
              <w:ind w:left="70"/>
              <w:jc w:val="both"/>
              <w:rPr>
                <w:rFonts w:ascii="Tahoma" w:hAnsi="Tahoma" w:cs="Tahoma"/>
              </w:rPr>
            </w:pPr>
            <w:r w:rsidRPr="00E00A30">
              <w:rPr>
                <w:rFonts w:ascii="Tahoma" w:hAnsi="Tahoma" w:cs="Tahoma"/>
              </w:rPr>
              <w:t>Del javnega naročila, ki se oddaja v podizvajanje (vrsta/opis storitve)</w:t>
            </w:r>
          </w:p>
        </w:tc>
        <w:tc>
          <w:tcPr>
            <w:tcW w:w="5633" w:type="dxa"/>
            <w:tcBorders>
              <w:top w:val="single" w:sz="4" w:space="0" w:color="auto"/>
              <w:left w:val="single" w:sz="4" w:space="0" w:color="auto"/>
              <w:right w:val="single" w:sz="4" w:space="0" w:color="auto"/>
            </w:tcBorders>
            <w:vAlign w:val="center"/>
          </w:tcPr>
          <w:p w14:paraId="276ADA7C" w14:textId="77777777" w:rsidR="005556EE" w:rsidRPr="00E00A30" w:rsidRDefault="005556EE" w:rsidP="005E3C6C">
            <w:pPr>
              <w:keepNext/>
              <w:keepLines/>
              <w:ind w:left="357"/>
              <w:jc w:val="both"/>
              <w:rPr>
                <w:rFonts w:ascii="Tahoma" w:hAnsi="Tahoma" w:cs="Tahoma"/>
              </w:rPr>
            </w:pPr>
          </w:p>
        </w:tc>
      </w:tr>
      <w:tr w:rsidR="005556EE" w:rsidRPr="00E00A30" w14:paraId="0C0D0418" w14:textId="77777777" w:rsidTr="003C5C9B">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171EEBAE" w14:textId="77777777" w:rsidR="005556EE" w:rsidRPr="00E00A30" w:rsidRDefault="005556EE" w:rsidP="005E3C6C">
            <w:pPr>
              <w:keepNext/>
              <w:keepLines/>
              <w:ind w:left="70"/>
              <w:jc w:val="both"/>
              <w:rPr>
                <w:rFonts w:ascii="Tahoma" w:hAnsi="Tahoma" w:cs="Tahoma"/>
              </w:rPr>
            </w:pPr>
            <w:r w:rsidRPr="00E00A30">
              <w:rPr>
                <w:rFonts w:ascii="Tahoma" w:hAnsi="Tahoma" w:cs="Tahoma"/>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1844375F" w14:textId="77777777" w:rsidR="005556EE" w:rsidRPr="00E00A30" w:rsidRDefault="005556EE" w:rsidP="005E3C6C">
            <w:pPr>
              <w:keepNext/>
              <w:keepLines/>
              <w:ind w:left="357"/>
              <w:jc w:val="both"/>
              <w:rPr>
                <w:rFonts w:ascii="Tahoma" w:hAnsi="Tahoma" w:cs="Tahoma"/>
              </w:rPr>
            </w:pPr>
          </w:p>
        </w:tc>
      </w:tr>
      <w:tr w:rsidR="005556EE" w:rsidRPr="00E00A30" w14:paraId="05676E79" w14:textId="77777777" w:rsidTr="003C5C9B">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6A62B241" w14:textId="77777777" w:rsidR="005556EE" w:rsidRPr="00E00A30" w:rsidRDefault="005556EE" w:rsidP="005E3C6C">
            <w:pPr>
              <w:keepNext/>
              <w:keepLines/>
              <w:ind w:left="70"/>
              <w:jc w:val="both"/>
              <w:rPr>
                <w:rFonts w:ascii="Tahoma" w:hAnsi="Tahoma" w:cs="Tahoma"/>
              </w:rPr>
            </w:pPr>
            <w:r w:rsidRPr="00E00A30">
              <w:rPr>
                <w:rFonts w:ascii="Tahoma" w:hAnsi="Tahoma" w:cs="Tahoma"/>
              </w:rPr>
              <w:t>Kraj izvedbe pogodbenih storitev</w:t>
            </w:r>
          </w:p>
        </w:tc>
        <w:tc>
          <w:tcPr>
            <w:tcW w:w="5633" w:type="dxa"/>
            <w:tcBorders>
              <w:top w:val="single" w:sz="4" w:space="0" w:color="auto"/>
              <w:left w:val="single" w:sz="4" w:space="0" w:color="auto"/>
              <w:bottom w:val="single" w:sz="4" w:space="0" w:color="auto"/>
              <w:right w:val="single" w:sz="4" w:space="0" w:color="auto"/>
            </w:tcBorders>
            <w:vAlign w:val="center"/>
          </w:tcPr>
          <w:p w14:paraId="675D67E3" w14:textId="77777777" w:rsidR="005556EE" w:rsidRPr="00E00A30" w:rsidRDefault="005556EE" w:rsidP="005E3C6C">
            <w:pPr>
              <w:keepNext/>
              <w:keepLines/>
              <w:ind w:left="357"/>
              <w:jc w:val="both"/>
              <w:rPr>
                <w:rFonts w:ascii="Tahoma" w:hAnsi="Tahoma" w:cs="Tahoma"/>
              </w:rPr>
            </w:pPr>
          </w:p>
        </w:tc>
      </w:tr>
      <w:tr w:rsidR="005556EE" w:rsidRPr="00E00A30" w14:paraId="199BFEC6" w14:textId="77777777" w:rsidTr="003C5C9B">
        <w:trPr>
          <w:trHeight w:val="277"/>
          <w:jc w:val="center"/>
        </w:trPr>
        <w:tc>
          <w:tcPr>
            <w:tcW w:w="3793" w:type="dxa"/>
            <w:tcBorders>
              <w:top w:val="single" w:sz="4" w:space="0" w:color="auto"/>
              <w:left w:val="single" w:sz="4" w:space="0" w:color="auto"/>
              <w:bottom w:val="single" w:sz="4" w:space="0" w:color="auto"/>
              <w:right w:val="single" w:sz="4" w:space="0" w:color="auto"/>
            </w:tcBorders>
            <w:vAlign w:val="center"/>
          </w:tcPr>
          <w:p w14:paraId="6C05C6DC" w14:textId="77777777" w:rsidR="005556EE" w:rsidRPr="00E00A30" w:rsidRDefault="005556EE" w:rsidP="005E3C6C">
            <w:pPr>
              <w:keepNext/>
              <w:keepLines/>
              <w:ind w:left="70"/>
              <w:jc w:val="both"/>
              <w:rPr>
                <w:rFonts w:ascii="Tahoma" w:hAnsi="Tahoma" w:cs="Tahoma"/>
              </w:rPr>
            </w:pPr>
            <w:r w:rsidRPr="00E00A30">
              <w:rPr>
                <w:rFonts w:ascii="Tahoma" w:hAnsi="Tahoma" w:cs="Tahoma"/>
              </w:rPr>
              <w:t>Rok izvedbe pogodbenih storitev</w:t>
            </w:r>
          </w:p>
        </w:tc>
        <w:tc>
          <w:tcPr>
            <w:tcW w:w="5633" w:type="dxa"/>
            <w:tcBorders>
              <w:top w:val="single" w:sz="4" w:space="0" w:color="auto"/>
              <w:left w:val="single" w:sz="4" w:space="0" w:color="auto"/>
              <w:bottom w:val="single" w:sz="4" w:space="0" w:color="auto"/>
              <w:right w:val="single" w:sz="4" w:space="0" w:color="auto"/>
            </w:tcBorders>
            <w:vAlign w:val="center"/>
          </w:tcPr>
          <w:p w14:paraId="34AADAE3" w14:textId="77777777" w:rsidR="005556EE" w:rsidRPr="00E00A30" w:rsidRDefault="005556EE" w:rsidP="005E3C6C">
            <w:pPr>
              <w:keepNext/>
              <w:keepLines/>
              <w:ind w:left="357"/>
              <w:jc w:val="both"/>
              <w:rPr>
                <w:rFonts w:ascii="Tahoma" w:hAnsi="Tahoma" w:cs="Tahoma"/>
              </w:rPr>
            </w:pPr>
          </w:p>
        </w:tc>
      </w:tr>
    </w:tbl>
    <w:p w14:paraId="1089B046" w14:textId="77777777" w:rsidR="005556EE" w:rsidRPr="00E00A30" w:rsidRDefault="005556EE" w:rsidP="005E3C6C">
      <w:pPr>
        <w:keepNext/>
        <w:keepLines/>
        <w:ind w:left="357"/>
        <w:jc w:val="both"/>
        <w:rPr>
          <w:rFonts w:ascii="Tahoma" w:hAnsi="Tahoma" w:cs="Tahoma"/>
        </w:rPr>
      </w:pPr>
    </w:p>
    <w:p w14:paraId="0D3C25B4" w14:textId="54EA1080" w:rsidR="005556EE" w:rsidRPr="00E00A30" w:rsidRDefault="005556EE" w:rsidP="005E3C6C">
      <w:pPr>
        <w:keepNext/>
        <w:keepLines/>
        <w:jc w:val="both"/>
        <w:rPr>
          <w:rFonts w:ascii="Tahoma" w:hAnsi="Tahoma" w:cs="Tahoma"/>
        </w:rPr>
      </w:pPr>
      <w:r w:rsidRPr="00E00A30">
        <w:rPr>
          <w:rFonts w:ascii="Tahoma" w:hAnsi="Tahoma" w:cs="Tahoma"/>
        </w:rPr>
        <w:t xml:space="preserve">Izvajalec, ki izvaja javno naročilo z enim ali več podizvajalci, mora v celoti upoštevati obveznosti iz 94. člena ZJN-3 in zahteve iz razpisne </w:t>
      </w:r>
      <w:r w:rsidR="00413A39" w:rsidRPr="00E00A30">
        <w:rPr>
          <w:rFonts w:ascii="Tahoma" w:hAnsi="Tahoma" w:cs="Tahoma"/>
        </w:rPr>
        <w:t>dokumentacije št. VKS-177/23</w:t>
      </w:r>
      <w:r w:rsidRPr="00E00A30">
        <w:rPr>
          <w:rFonts w:ascii="Tahoma" w:hAnsi="Tahoma" w:cs="Tahoma"/>
        </w:rPr>
        <w:t xml:space="preserve">, ter za vse navedene podizvajalce predložiti izpolnjene, podpisane in žigosane zahtevane obrazce iz razpisne </w:t>
      </w:r>
      <w:r w:rsidR="00413A39" w:rsidRPr="00E00A30">
        <w:rPr>
          <w:rFonts w:ascii="Tahoma" w:hAnsi="Tahoma" w:cs="Tahoma"/>
        </w:rPr>
        <w:t>dokumentacije št. VKS-177/23</w:t>
      </w:r>
      <w:r w:rsidRPr="00E00A30">
        <w:rPr>
          <w:rFonts w:ascii="Tahoma" w:hAnsi="Tahoma" w:cs="Tahoma"/>
        </w:rPr>
        <w:t>. Če izvajalec ne ravna v skladu s 94. členom ZJN-3, bo naročnik Državni revizijski komisiji podal predlog za uvedbo postopka o prekršku iz 2. točke prvega odstavka 112. člena ZJN-3.</w:t>
      </w:r>
    </w:p>
    <w:p w14:paraId="577F2DAD" w14:textId="77777777" w:rsidR="005556EE" w:rsidRPr="00E00A30" w:rsidRDefault="005556EE" w:rsidP="005E3C6C">
      <w:pPr>
        <w:keepNext/>
        <w:keepLines/>
        <w:jc w:val="both"/>
        <w:rPr>
          <w:rFonts w:ascii="Tahoma" w:hAnsi="Tahoma" w:cs="Tahoma"/>
        </w:rPr>
      </w:pPr>
    </w:p>
    <w:p w14:paraId="45082408" w14:textId="2DF19F6A" w:rsidR="005556EE" w:rsidRPr="00E00A30" w:rsidRDefault="005556EE" w:rsidP="005E3C6C">
      <w:pPr>
        <w:keepNext/>
        <w:keepLines/>
        <w:jc w:val="both"/>
        <w:rPr>
          <w:rFonts w:ascii="Tahoma" w:hAnsi="Tahoma" w:cs="Tahoma"/>
        </w:rPr>
      </w:pPr>
      <w:r w:rsidRPr="00E00A30">
        <w:rPr>
          <w:rFonts w:ascii="Tahoma" w:hAnsi="Tahoma" w:cs="Tahoma"/>
        </w:rPr>
        <w:t xml:space="preserve">Podizvajalec mora izpolnjevati vse pogoje in zahteve naročnika v zvezi s podizvajalci, ki so navedeni v razpisni dokumentaciji št. </w:t>
      </w:r>
      <w:r w:rsidR="00413A39" w:rsidRPr="00E00A30">
        <w:rPr>
          <w:rFonts w:ascii="Tahoma" w:hAnsi="Tahoma" w:cs="Tahoma"/>
        </w:rPr>
        <w:t xml:space="preserve">VKS-177/23 </w:t>
      </w:r>
      <w:r w:rsidRPr="00E00A30">
        <w:rPr>
          <w:rFonts w:ascii="Tahoma" w:hAnsi="Tahoma" w:cs="Tahoma"/>
        </w:rPr>
        <w:t>ter izpolniti vse navedene priloge, ki se nanašajo na izpolnjevanje pogojev podizvajalcev.</w:t>
      </w:r>
    </w:p>
    <w:p w14:paraId="645B2D1B" w14:textId="77777777" w:rsidR="005556EE" w:rsidRPr="00E00A30" w:rsidRDefault="005556EE" w:rsidP="005E3C6C">
      <w:pPr>
        <w:keepNext/>
        <w:keepLines/>
        <w:jc w:val="both"/>
        <w:rPr>
          <w:rFonts w:ascii="Tahoma" w:hAnsi="Tahoma" w:cs="Tahoma"/>
        </w:rPr>
      </w:pPr>
    </w:p>
    <w:p w14:paraId="18DE5BB9" w14:textId="77777777" w:rsidR="005556EE" w:rsidRPr="00E00A30" w:rsidRDefault="005556EE" w:rsidP="005E3C6C">
      <w:pPr>
        <w:keepNext/>
        <w:keepLines/>
        <w:jc w:val="both"/>
        <w:rPr>
          <w:rFonts w:ascii="Tahoma" w:hAnsi="Tahoma" w:cs="Tahoma"/>
        </w:rPr>
      </w:pPr>
      <w:r w:rsidRPr="00E00A30">
        <w:rPr>
          <w:rFonts w:ascii="Tahoma" w:hAnsi="Tahoma" w:cs="Tahoma"/>
        </w:rPr>
        <w:t>Izvajalec v razmerju do naročnika v celoti odgovarja za dobro izvedbo pogodbenih obveznosti, ne glede na število podizvajalcev.</w:t>
      </w:r>
    </w:p>
    <w:p w14:paraId="257185CD" w14:textId="77777777" w:rsidR="005556EE" w:rsidRPr="00E00A30" w:rsidRDefault="005556EE" w:rsidP="005E3C6C">
      <w:pPr>
        <w:keepNext/>
        <w:keepLines/>
        <w:jc w:val="both"/>
        <w:rPr>
          <w:rFonts w:ascii="Tahoma" w:hAnsi="Tahoma" w:cs="Tahoma"/>
        </w:rPr>
      </w:pPr>
    </w:p>
    <w:p w14:paraId="0F26C8CA" w14:textId="77777777" w:rsidR="005556EE" w:rsidRPr="00E00A30" w:rsidRDefault="005556EE" w:rsidP="005E3C6C">
      <w:pPr>
        <w:keepNext/>
        <w:keepLines/>
        <w:jc w:val="both"/>
        <w:rPr>
          <w:rFonts w:ascii="Tahoma" w:hAnsi="Tahoma" w:cs="Tahoma"/>
        </w:rPr>
      </w:pPr>
      <w:r w:rsidRPr="00E00A30">
        <w:rPr>
          <w:rFonts w:ascii="Tahoma" w:hAnsi="Tahoma" w:cs="Tahoma"/>
        </w:rPr>
        <w:t>Izvajalec mora med izvajanjem pogodbe naročnika obvestiti o morebitnih spremembah informacij iz drugega odstavka 94. člena ZJN-3 in poslati informacije o novih podizvajalcih, ki jih namerava naknadno vključiti, in sicer najkasneje v 5 (petih) koledarskih dneh po spremembi. V primeru vključitve novih podizvajalcev mora izvajalec skupaj z obvestilom posredovati tudi podatke in dokumente iz druge, tretje in četrte alineje drugega odstavka 94. člena ZJN-3.</w:t>
      </w:r>
    </w:p>
    <w:p w14:paraId="5DF1B384" w14:textId="77777777" w:rsidR="005556EE" w:rsidRPr="00E00A30" w:rsidRDefault="005556EE" w:rsidP="005E3C6C">
      <w:pPr>
        <w:keepNext/>
        <w:keepLines/>
        <w:jc w:val="both"/>
        <w:rPr>
          <w:rFonts w:ascii="Tahoma" w:hAnsi="Tahoma" w:cs="Tahoma"/>
        </w:rPr>
      </w:pPr>
    </w:p>
    <w:p w14:paraId="1C80A965" w14:textId="61DA6904" w:rsidR="005556EE" w:rsidRDefault="005556EE" w:rsidP="005E3C6C">
      <w:pPr>
        <w:keepNext/>
        <w:keepLines/>
        <w:jc w:val="both"/>
        <w:rPr>
          <w:rFonts w:ascii="Tahoma" w:hAnsi="Tahoma" w:cs="Tahoma"/>
        </w:rPr>
      </w:pPr>
      <w:r w:rsidRPr="00E00A30">
        <w:rPr>
          <w:rFonts w:ascii="Tahoma" w:hAnsi="Tahoma" w:cs="Tahoma"/>
        </w:rPr>
        <w:t xml:space="preserve">Naročnik mora, v skladu s četrtim odstavkom 94. člena ZJN-3, zavrniti vsakega podizvajalca, če zanj obstajajo razlogi za izključitev. Naročnik lahko zavrne predlog za zamenjavo podizvajalca oziroma vključitev novega podizvajalca tudi, če bi to lahko vplivalo na nemoteno izvedbo pogodbenih storitev in če novi podizvajalec ne izpolnjuje pogojev, ki jih je postavil naročnik v dokumentaciji v zvezi z oddajo javnega naročila št. </w:t>
      </w:r>
      <w:r w:rsidR="00413A39" w:rsidRPr="00E00A30">
        <w:rPr>
          <w:rFonts w:ascii="Tahoma" w:hAnsi="Tahoma" w:cs="Tahoma"/>
        </w:rPr>
        <w:t>VKS-177/23</w:t>
      </w:r>
      <w:r w:rsidRPr="00E00A30">
        <w:rPr>
          <w:rFonts w:ascii="Tahoma" w:hAnsi="Tahoma" w:cs="Tahoma"/>
        </w:rPr>
        <w:t>. Naročnik mora o morebitni zavrnitvi novega podizvajalca obvestiti izvajalca najpozneje v 10 (desetih) koledarskih dneh od prejema predloga.</w:t>
      </w:r>
    </w:p>
    <w:p w14:paraId="12FBA33C" w14:textId="6EB7CDE6" w:rsidR="00D15A04" w:rsidRDefault="00D15A04" w:rsidP="005E3C6C">
      <w:pPr>
        <w:keepNext/>
        <w:keepLines/>
        <w:jc w:val="both"/>
        <w:rPr>
          <w:rFonts w:ascii="Tahoma" w:hAnsi="Tahoma" w:cs="Tahoma"/>
        </w:rPr>
      </w:pPr>
    </w:p>
    <w:p w14:paraId="1C62D868" w14:textId="0FE6487E" w:rsidR="00D15A04" w:rsidRDefault="00D15A04" w:rsidP="005E3C6C">
      <w:pPr>
        <w:keepNext/>
        <w:keepLines/>
        <w:jc w:val="both"/>
        <w:rPr>
          <w:rFonts w:ascii="Tahoma" w:hAnsi="Tahoma" w:cs="Tahoma"/>
        </w:rPr>
      </w:pPr>
    </w:p>
    <w:p w14:paraId="1077CA5D" w14:textId="74FE7E44" w:rsidR="00D15A04" w:rsidRDefault="00D15A04" w:rsidP="005E3C6C">
      <w:pPr>
        <w:keepNext/>
        <w:keepLines/>
        <w:jc w:val="both"/>
        <w:rPr>
          <w:rFonts w:ascii="Tahoma" w:hAnsi="Tahoma" w:cs="Tahoma"/>
        </w:rPr>
      </w:pPr>
    </w:p>
    <w:p w14:paraId="623EEF1C" w14:textId="583791C6" w:rsidR="00D15A04" w:rsidRDefault="00D15A04" w:rsidP="005E3C6C">
      <w:pPr>
        <w:keepNext/>
        <w:keepLines/>
        <w:jc w:val="both"/>
        <w:rPr>
          <w:rFonts w:ascii="Tahoma" w:hAnsi="Tahoma" w:cs="Tahoma"/>
        </w:rPr>
      </w:pPr>
    </w:p>
    <w:p w14:paraId="66E03012" w14:textId="32A3604B" w:rsidR="00D15A04" w:rsidRDefault="00D15A04" w:rsidP="005E3C6C">
      <w:pPr>
        <w:keepNext/>
        <w:keepLines/>
        <w:jc w:val="both"/>
        <w:rPr>
          <w:rFonts w:ascii="Tahoma" w:hAnsi="Tahoma" w:cs="Tahoma"/>
        </w:rPr>
      </w:pPr>
    </w:p>
    <w:p w14:paraId="40B1F224" w14:textId="77777777" w:rsidR="00D15A04" w:rsidRPr="00E00A30" w:rsidRDefault="00D15A04" w:rsidP="005E3C6C">
      <w:pPr>
        <w:keepNext/>
        <w:keepLines/>
        <w:jc w:val="both"/>
        <w:rPr>
          <w:rFonts w:ascii="Tahoma" w:hAnsi="Tahoma" w:cs="Tahoma"/>
        </w:rPr>
      </w:pPr>
    </w:p>
    <w:p w14:paraId="652E8461" w14:textId="782B759D" w:rsidR="005556EE" w:rsidRPr="00E00A30" w:rsidRDefault="005556EE" w:rsidP="005E3C6C">
      <w:pPr>
        <w:keepNext/>
        <w:keepLines/>
        <w:jc w:val="both"/>
        <w:rPr>
          <w:rFonts w:ascii="Tahoma" w:hAnsi="Tahoma" w:cs="Tahoma"/>
        </w:rPr>
      </w:pPr>
    </w:p>
    <w:p w14:paraId="44996431" w14:textId="77777777" w:rsidR="005556EE" w:rsidRPr="00E00A30" w:rsidRDefault="005556EE" w:rsidP="005E3C6C">
      <w:pPr>
        <w:keepNext/>
        <w:keepLines/>
        <w:jc w:val="center"/>
        <w:rPr>
          <w:rFonts w:ascii="Tahoma" w:hAnsi="Tahoma" w:cs="Tahoma"/>
          <w:b/>
        </w:rPr>
      </w:pPr>
      <w:r w:rsidRPr="00E00A30">
        <w:rPr>
          <w:rFonts w:ascii="Tahoma" w:hAnsi="Tahoma" w:cs="Tahoma"/>
          <w:b/>
        </w:rPr>
        <w:lastRenderedPageBreak/>
        <w:t>/se upošteva v primeru, da izvajalec</w:t>
      </w:r>
      <w:r w:rsidRPr="00E00A30">
        <w:rPr>
          <w:rFonts w:ascii="Tahoma" w:hAnsi="Tahoma" w:cs="Tahoma"/>
        </w:rPr>
        <w:t xml:space="preserve"> </w:t>
      </w:r>
      <w:r w:rsidRPr="00E00A30">
        <w:rPr>
          <w:rFonts w:ascii="Tahoma" w:hAnsi="Tahoma" w:cs="Tahoma"/>
          <w:b/>
        </w:rPr>
        <w:t>nastopa s podizvajalcem, ki ne zahteva neposrednega plačila/</w:t>
      </w:r>
    </w:p>
    <w:p w14:paraId="4BA5754E" w14:textId="77777777" w:rsidR="005556EE" w:rsidRPr="00E00A30" w:rsidRDefault="005556EE" w:rsidP="005E3C6C">
      <w:pPr>
        <w:keepNext/>
        <w:keepLines/>
        <w:jc w:val="both"/>
        <w:rPr>
          <w:rFonts w:ascii="Tahoma" w:hAnsi="Tahoma" w:cs="Tahoma"/>
        </w:rPr>
      </w:pPr>
    </w:p>
    <w:p w14:paraId="25921272" w14:textId="77777777" w:rsidR="005556EE" w:rsidRPr="00E00A30" w:rsidRDefault="005556EE" w:rsidP="005E3C6C">
      <w:pPr>
        <w:keepNext/>
        <w:keepLines/>
        <w:jc w:val="both"/>
        <w:rPr>
          <w:rFonts w:ascii="Tahoma" w:hAnsi="Tahoma" w:cs="Tahoma"/>
        </w:rPr>
      </w:pPr>
      <w:r w:rsidRPr="00E00A30">
        <w:rPr>
          <w:rFonts w:ascii="Tahoma" w:hAnsi="Tahoma" w:cs="Tahoma"/>
        </w:rPr>
        <w:t>Kadar izvajalec nastopa s podizvajalcem, ki ne zahteva neposrednega plačila, bo naročnik od izvajalca zahteval, da mu najpozneje v 60 (šestdesetih) koledarskih dneh od plačila končnega računa pošlje svojo pisno izjavo in pisno izjavo podizvajalca, da je podizvajalec prejel plačilo za posamezne izvedene pogodbene storitve, ki so neposredno povezane s predmetom pogodbe. Če izvajalec naročniku na njegov poziv ne posreduje teh izjav, naročnik Državni revizijski komisiji poda predlog za uvedbo postopka o prekršku iz 2. točke prvega odstavka 112. člena ZJN-3.</w:t>
      </w:r>
    </w:p>
    <w:p w14:paraId="6FDA6279" w14:textId="77777777" w:rsidR="005556EE" w:rsidRPr="00E00A30" w:rsidRDefault="005556EE" w:rsidP="005E3C6C">
      <w:pPr>
        <w:keepNext/>
        <w:keepLines/>
        <w:jc w:val="both"/>
        <w:rPr>
          <w:rFonts w:ascii="Tahoma" w:hAnsi="Tahoma" w:cs="Tahoma"/>
        </w:rPr>
      </w:pPr>
    </w:p>
    <w:p w14:paraId="2800AB9A" w14:textId="77777777" w:rsidR="005556EE" w:rsidRPr="00E00A30" w:rsidRDefault="005556EE" w:rsidP="005E3C6C">
      <w:pPr>
        <w:keepNext/>
        <w:keepLines/>
        <w:jc w:val="center"/>
        <w:rPr>
          <w:rFonts w:ascii="Tahoma" w:hAnsi="Tahoma" w:cs="Tahoma"/>
          <w:b/>
        </w:rPr>
      </w:pPr>
      <w:r w:rsidRPr="00E00A30">
        <w:rPr>
          <w:rFonts w:ascii="Tahoma" w:hAnsi="Tahoma" w:cs="Tahoma"/>
          <w:b/>
        </w:rPr>
        <w:t>/se upošteva v primeru, da izvajalec</w:t>
      </w:r>
      <w:r w:rsidRPr="00E00A30">
        <w:rPr>
          <w:rFonts w:ascii="Tahoma" w:hAnsi="Tahoma" w:cs="Tahoma"/>
        </w:rPr>
        <w:t xml:space="preserve"> </w:t>
      </w:r>
      <w:r w:rsidRPr="00E00A30">
        <w:rPr>
          <w:rFonts w:ascii="Tahoma" w:hAnsi="Tahoma" w:cs="Tahoma"/>
          <w:b/>
        </w:rPr>
        <w:t>nastopa s podizvajalcem, ki zahteva neposredno plačilo/</w:t>
      </w:r>
    </w:p>
    <w:p w14:paraId="3CC3FF4C" w14:textId="77777777" w:rsidR="005556EE" w:rsidRPr="00E00A30" w:rsidRDefault="005556EE" w:rsidP="005E3C6C">
      <w:pPr>
        <w:keepNext/>
        <w:keepLines/>
        <w:jc w:val="center"/>
        <w:rPr>
          <w:rFonts w:ascii="Tahoma" w:hAnsi="Tahoma" w:cs="Tahoma"/>
          <w:b/>
        </w:rPr>
      </w:pPr>
    </w:p>
    <w:p w14:paraId="4625E3F8" w14:textId="77777777" w:rsidR="005556EE" w:rsidRPr="00E00A30" w:rsidRDefault="005556EE" w:rsidP="005E3C6C">
      <w:pPr>
        <w:keepNext/>
        <w:keepLines/>
        <w:jc w:val="both"/>
        <w:rPr>
          <w:rFonts w:ascii="Tahoma" w:hAnsi="Tahoma" w:cs="Tahoma"/>
        </w:rPr>
      </w:pPr>
      <w:r w:rsidRPr="00E00A30">
        <w:rPr>
          <w:rFonts w:ascii="Tahoma" w:hAnsi="Tahoma" w:cs="Tahoma"/>
        </w:rPr>
        <w:t xml:space="preserve">Kadar izvajalec izvaja javno naročilo s podizvajalcem, ki zahteva neposredno plačilo, mora v skladu s 94. členom ZJN-3: </w:t>
      </w:r>
    </w:p>
    <w:p w14:paraId="36A7875F" w14:textId="77777777" w:rsidR="005556EE" w:rsidRPr="00E00A30" w:rsidRDefault="005556EE" w:rsidP="005E3C6C">
      <w:pPr>
        <w:keepNext/>
        <w:keepLines/>
        <w:numPr>
          <w:ilvl w:val="0"/>
          <w:numId w:val="27"/>
        </w:numPr>
        <w:ind w:left="284" w:hanging="284"/>
        <w:jc w:val="both"/>
        <w:rPr>
          <w:rFonts w:ascii="Tahoma" w:hAnsi="Tahoma" w:cs="Tahoma"/>
        </w:rPr>
      </w:pPr>
      <w:r w:rsidRPr="00E00A30">
        <w:rPr>
          <w:rFonts w:ascii="Tahoma" w:hAnsi="Tahoma" w:cs="Tahoma"/>
        </w:rPr>
        <w:t>pooblastiti naročnika, da na podlagi potrjenega računa s strani izvajalca neposredno plačuje podizvajalcu,</w:t>
      </w:r>
    </w:p>
    <w:p w14:paraId="54011F07" w14:textId="77777777" w:rsidR="005556EE" w:rsidRPr="00E00A30" w:rsidRDefault="005556EE" w:rsidP="005E3C6C">
      <w:pPr>
        <w:keepNext/>
        <w:keepLines/>
        <w:numPr>
          <w:ilvl w:val="0"/>
          <w:numId w:val="27"/>
        </w:numPr>
        <w:ind w:left="284" w:hanging="284"/>
        <w:jc w:val="both"/>
        <w:rPr>
          <w:rFonts w:ascii="Tahoma" w:hAnsi="Tahoma" w:cs="Tahoma"/>
        </w:rPr>
      </w:pPr>
      <w:r w:rsidRPr="00E00A30">
        <w:rPr>
          <w:rFonts w:ascii="Tahoma" w:hAnsi="Tahoma" w:cs="Tahoma"/>
        </w:rPr>
        <w:t xml:space="preserve">predložiti soglasje podizvajalca, na podlagi katerega naročnik namesto izvajalca poravna podizvajalčevo terjatev do izvajalca. </w:t>
      </w:r>
    </w:p>
    <w:p w14:paraId="4A102F60" w14:textId="77777777" w:rsidR="005556EE" w:rsidRPr="00E00A30" w:rsidRDefault="005556EE" w:rsidP="005E3C6C">
      <w:pPr>
        <w:keepNext/>
        <w:keepLines/>
        <w:jc w:val="both"/>
        <w:rPr>
          <w:rFonts w:ascii="Tahoma" w:hAnsi="Tahoma" w:cs="Tahoma"/>
        </w:rPr>
      </w:pPr>
    </w:p>
    <w:p w14:paraId="69F65BED" w14:textId="77777777" w:rsidR="005556EE" w:rsidRPr="00E00A30" w:rsidRDefault="005556EE" w:rsidP="005E3C6C">
      <w:pPr>
        <w:keepNext/>
        <w:keepLines/>
        <w:jc w:val="both"/>
        <w:rPr>
          <w:rFonts w:ascii="Tahoma" w:hAnsi="Tahoma" w:cs="Tahoma"/>
        </w:rPr>
      </w:pPr>
      <w:r w:rsidRPr="00E00A30">
        <w:rPr>
          <w:rFonts w:ascii="Tahoma" w:hAnsi="Tahoma" w:cs="Tahoma"/>
        </w:rPr>
        <w:t>Izvajalec mora za podizvajalca, ki zahteva neposredno plačilo, ob vsakem računu priložiti:</w:t>
      </w:r>
    </w:p>
    <w:p w14:paraId="2B317C13" w14:textId="77777777" w:rsidR="005556EE" w:rsidRPr="00E00A30" w:rsidRDefault="005556EE" w:rsidP="005E3C6C">
      <w:pPr>
        <w:keepNext/>
        <w:keepLines/>
        <w:numPr>
          <w:ilvl w:val="0"/>
          <w:numId w:val="27"/>
        </w:numPr>
        <w:ind w:left="284" w:hanging="284"/>
        <w:jc w:val="both"/>
        <w:rPr>
          <w:rFonts w:ascii="Tahoma" w:hAnsi="Tahoma" w:cs="Tahoma"/>
        </w:rPr>
      </w:pPr>
      <w:r w:rsidRPr="00E00A30">
        <w:rPr>
          <w:rFonts w:ascii="Tahoma" w:hAnsi="Tahoma" w:cs="Tahoma"/>
        </w:rPr>
        <w:t xml:space="preserve">račun podizvajalca za opravljene pogodbene obveznosti, potrjen s strani izvajalca, na podlagi katerega naročnik izvede nakazilo za opravljene pogodbene obveznosti neposredno na račun podizvajalca ali </w:t>
      </w:r>
    </w:p>
    <w:p w14:paraId="2471AABD" w14:textId="77777777" w:rsidR="005556EE" w:rsidRPr="00E00A30" w:rsidRDefault="005556EE" w:rsidP="005E3C6C">
      <w:pPr>
        <w:keepNext/>
        <w:keepLines/>
        <w:numPr>
          <w:ilvl w:val="0"/>
          <w:numId w:val="27"/>
        </w:numPr>
        <w:ind w:left="284" w:hanging="284"/>
        <w:jc w:val="both"/>
        <w:rPr>
          <w:rFonts w:ascii="Tahoma" w:eastAsia="Calibri" w:hAnsi="Tahoma" w:cs="Tahoma"/>
        </w:rPr>
      </w:pPr>
      <w:r w:rsidRPr="00E00A30">
        <w:rPr>
          <w:rFonts w:ascii="Tahoma" w:hAnsi="Tahoma" w:cs="Tahoma"/>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37AFD33A" w14:textId="77777777" w:rsidR="005556EE" w:rsidRPr="00E00A30" w:rsidRDefault="005556EE" w:rsidP="005E3C6C">
      <w:pPr>
        <w:keepNext/>
        <w:keepLines/>
        <w:ind w:left="284"/>
        <w:jc w:val="both"/>
        <w:rPr>
          <w:rFonts w:ascii="Tahoma" w:eastAsia="Calibri" w:hAnsi="Tahoma" w:cs="Tahoma"/>
        </w:rPr>
      </w:pPr>
    </w:p>
    <w:p w14:paraId="6F47253E" w14:textId="77777777" w:rsidR="005556EE" w:rsidRPr="00E00A30" w:rsidRDefault="005556EE" w:rsidP="005E3C6C">
      <w:pPr>
        <w:keepNext/>
        <w:keepLines/>
        <w:jc w:val="both"/>
        <w:rPr>
          <w:rFonts w:ascii="Tahoma" w:eastAsia="Calibri" w:hAnsi="Tahoma" w:cs="Tahoma"/>
          <w:color w:val="1F497D"/>
        </w:rPr>
      </w:pPr>
      <w:r w:rsidRPr="00E00A30">
        <w:rPr>
          <w:rFonts w:ascii="Tahoma" w:eastAsia="Calibri" w:hAnsi="Tahoma" w:cs="Tahoma"/>
        </w:rPr>
        <w:t>S plačilom posameznega zneska podizvajalcu obveznost naročnika za plačilo izvajalcu ugasne do višine tako plačanega zneska podizvajalcu.</w:t>
      </w:r>
    </w:p>
    <w:p w14:paraId="176CBF2D" w14:textId="77777777" w:rsidR="005556EE" w:rsidRPr="00E00A30" w:rsidRDefault="005556EE" w:rsidP="005E3C6C">
      <w:pPr>
        <w:keepNext/>
        <w:keepLines/>
        <w:jc w:val="both"/>
        <w:rPr>
          <w:rFonts w:ascii="Tahoma" w:hAnsi="Tahoma" w:cs="Tahoma"/>
        </w:rPr>
      </w:pPr>
    </w:p>
    <w:p w14:paraId="41EEDA5E" w14:textId="77777777" w:rsidR="005556EE" w:rsidRPr="00E00A30" w:rsidRDefault="005556EE" w:rsidP="005E3C6C">
      <w:pPr>
        <w:keepNext/>
        <w:keepLines/>
        <w:jc w:val="both"/>
        <w:rPr>
          <w:rFonts w:ascii="Tahoma" w:hAnsi="Tahoma" w:cs="Tahoma"/>
          <w:kern w:val="16"/>
        </w:rPr>
      </w:pPr>
      <w:r w:rsidRPr="00E00A30">
        <w:rPr>
          <w:rFonts w:ascii="Tahoma" w:hAnsi="Tahoma" w:cs="Tahoma"/>
        </w:rPr>
        <w:t xml:space="preserve">V primeru, če nobeden od dokumentov iz drugega odstavka tega člena za prijavljenega podizvajalca ni predložen, naročnik do dostavitve vseh dokumentov zadrži plačilo celotnega računa in s tem ne pride v zamudo pri plačilu. </w:t>
      </w:r>
      <w:r w:rsidRPr="00E00A30">
        <w:rPr>
          <w:rFonts w:ascii="Tahoma" w:hAnsi="Tahoma" w:cs="Tahoma"/>
          <w:kern w:val="16"/>
        </w:rPr>
        <w:t>Roki plačil izvajalcu in njegovim podizvajalcem so enaki.</w:t>
      </w:r>
    </w:p>
    <w:p w14:paraId="033C2AC2" w14:textId="77777777" w:rsidR="005556EE" w:rsidRPr="00E00A30" w:rsidRDefault="005556EE" w:rsidP="005E3C6C">
      <w:pPr>
        <w:keepNext/>
        <w:keepLines/>
        <w:jc w:val="both"/>
        <w:rPr>
          <w:rFonts w:ascii="Tahoma" w:hAnsi="Tahoma" w:cs="Tahoma"/>
          <w:kern w:val="16"/>
        </w:rPr>
      </w:pPr>
    </w:p>
    <w:p w14:paraId="36410974" w14:textId="77777777" w:rsidR="005556EE" w:rsidRPr="00E00A30" w:rsidRDefault="005556EE" w:rsidP="005E3C6C">
      <w:pPr>
        <w:keepNext/>
        <w:keepLines/>
        <w:tabs>
          <w:tab w:val="num" w:pos="4605"/>
        </w:tabs>
        <w:jc w:val="center"/>
        <w:rPr>
          <w:rFonts w:ascii="Tahoma" w:hAnsi="Tahoma" w:cs="Tahoma"/>
        </w:rPr>
      </w:pPr>
      <w:r w:rsidRPr="00E00A30">
        <w:rPr>
          <w:rFonts w:ascii="Tahoma" w:hAnsi="Tahoma" w:cs="Tahoma"/>
          <w:b/>
        </w:rPr>
        <w:t>ALI</w:t>
      </w:r>
    </w:p>
    <w:p w14:paraId="78146ABA" w14:textId="77777777" w:rsidR="005556EE" w:rsidRPr="00E00A30" w:rsidRDefault="005556EE" w:rsidP="005E3C6C">
      <w:pPr>
        <w:keepNext/>
        <w:keepLines/>
        <w:tabs>
          <w:tab w:val="num" w:pos="4605"/>
        </w:tabs>
        <w:rPr>
          <w:rFonts w:ascii="Tahoma" w:hAnsi="Tahoma" w:cs="Tahoma"/>
          <w:b/>
        </w:rPr>
      </w:pPr>
    </w:p>
    <w:p w14:paraId="424F4C45" w14:textId="77777777" w:rsidR="005556EE" w:rsidRPr="00E00A30" w:rsidRDefault="005556EE" w:rsidP="005E3C6C">
      <w:pPr>
        <w:keepNext/>
        <w:keepLines/>
        <w:jc w:val="center"/>
        <w:rPr>
          <w:rFonts w:ascii="Tahoma" w:hAnsi="Tahoma" w:cs="Tahoma"/>
          <w:b/>
          <w:i/>
        </w:rPr>
      </w:pPr>
      <w:r w:rsidRPr="00E00A30">
        <w:rPr>
          <w:rFonts w:ascii="Tahoma" w:hAnsi="Tahoma" w:cs="Tahoma"/>
          <w:b/>
          <w:i/>
        </w:rPr>
        <w:t>/ se upošteva v primeru, da izvajalec</w:t>
      </w:r>
      <w:r w:rsidRPr="00E00A30">
        <w:rPr>
          <w:rFonts w:ascii="Tahoma" w:hAnsi="Tahoma" w:cs="Tahoma"/>
          <w:i/>
        </w:rPr>
        <w:t xml:space="preserve"> </w:t>
      </w:r>
      <w:r w:rsidRPr="00E00A30">
        <w:rPr>
          <w:rFonts w:ascii="Tahoma" w:hAnsi="Tahoma" w:cs="Tahoma"/>
          <w:b/>
          <w:i/>
        </w:rPr>
        <w:t>ne nastopa s podizvajalcem /</w:t>
      </w:r>
    </w:p>
    <w:p w14:paraId="772DBFB7" w14:textId="77777777" w:rsidR="005556EE" w:rsidRPr="00E00A30" w:rsidRDefault="005556EE" w:rsidP="005E3C6C">
      <w:pPr>
        <w:keepNext/>
        <w:keepLines/>
        <w:tabs>
          <w:tab w:val="num" w:pos="4605"/>
        </w:tabs>
        <w:jc w:val="both"/>
        <w:rPr>
          <w:rFonts w:ascii="Tahoma" w:hAnsi="Tahoma" w:cs="Tahoma"/>
          <w:b/>
        </w:rPr>
      </w:pPr>
    </w:p>
    <w:p w14:paraId="3120C8B7" w14:textId="77777777" w:rsidR="005556EE" w:rsidRPr="00E00A30" w:rsidRDefault="005556EE" w:rsidP="005E3C6C">
      <w:pPr>
        <w:keepNext/>
        <w:keepLines/>
        <w:jc w:val="both"/>
        <w:rPr>
          <w:rFonts w:ascii="Tahoma" w:hAnsi="Tahoma" w:cs="Tahoma"/>
        </w:rPr>
      </w:pPr>
      <w:r w:rsidRPr="00E00A30">
        <w:rPr>
          <w:rFonts w:ascii="Tahoma" w:hAnsi="Tahoma" w:cs="Tahoma"/>
        </w:rPr>
        <w:t xml:space="preserve">Izvajalec ob predložitvi ponudbe in ob sklenitvi te pogodbe nima prijavljenih podizvajalcev za izvedbo predmeta pogodbe. </w:t>
      </w:r>
    </w:p>
    <w:p w14:paraId="51C0EA6C" w14:textId="77777777" w:rsidR="005556EE" w:rsidRPr="00E00A30" w:rsidRDefault="005556EE" w:rsidP="005E3C6C">
      <w:pPr>
        <w:keepNext/>
        <w:keepLines/>
        <w:jc w:val="both"/>
        <w:rPr>
          <w:rFonts w:ascii="Tahoma" w:hAnsi="Tahoma" w:cs="Tahoma"/>
          <w:b/>
        </w:rPr>
      </w:pPr>
    </w:p>
    <w:p w14:paraId="70EE182F" w14:textId="77777777" w:rsidR="005556EE" w:rsidRPr="00E00A30" w:rsidRDefault="005556EE" w:rsidP="005E3C6C">
      <w:pPr>
        <w:keepNext/>
        <w:keepLines/>
        <w:jc w:val="both"/>
        <w:rPr>
          <w:rFonts w:ascii="Tahoma" w:hAnsi="Tahoma" w:cs="Tahoma"/>
        </w:rPr>
      </w:pPr>
      <w:r w:rsidRPr="00E00A30">
        <w:rPr>
          <w:rFonts w:ascii="Tahoma" w:hAnsi="Tahoma" w:cs="Tahoma"/>
        </w:rPr>
        <w:t>Izvajalec mora med izvajanjem pogodbe naročnika obvestiti o morebitnih spremembah informacij iz drugega odstavka 94. člena ZJN-3 in poslati informacije o novih podizvajalcih, ki jih namerava naknadno vključiti v izvajanje takšnih storitev, in sicer najkasneje v 5 (petih) koledarskih dneh po spremembi. V primeru vključitve novih podizvajalcev mora izvajalec skupaj z obvestilom posredovati tudi podatke in dokumente iz druge, tretje in četrte alineje drugega odstavka 94. člena ZJN-3.</w:t>
      </w:r>
    </w:p>
    <w:p w14:paraId="7922B2F0" w14:textId="77777777" w:rsidR="005556EE" w:rsidRPr="00E00A30" w:rsidRDefault="005556EE" w:rsidP="005E3C6C">
      <w:pPr>
        <w:keepNext/>
        <w:keepLines/>
        <w:jc w:val="both"/>
        <w:rPr>
          <w:rFonts w:ascii="Tahoma" w:hAnsi="Tahoma" w:cs="Tahoma"/>
        </w:rPr>
      </w:pPr>
    </w:p>
    <w:p w14:paraId="4337A8BC" w14:textId="0AE70463" w:rsidR="005556EE" w:rsidRPr="00E00A30" w:rsidRDefault="005556EE" w:rsidP="005E3C6C">
      <w:pPr>
        <w:keepNext/>
        <w:keepLines/>
        <w:jc w:val="both"/>
        <w:rPr>
          <w:rFonts w:ascii="Tahoma" w:hAnsi="Tahoma" w:cs="Tahoma"/>
        </w:rPr>
      </w:pPr>
      <w:r w:rsidRPr="00E00A30">
        <w:rPr>
          <w:rFonts w:ascii="Tahoma" w:hAnsi="Tahoma" w:cs="Tahoma"/>
        </w:rPr>
        <w:t xml:space="preserve">Naročnik bo zavrnil vsakega podizvajalca, če zanj obstajajo razlogi za izključitev iz priloge 3 razpisne dokumentacije št. </w:t>
      </w:r>
      <w:r w:rsidR="0022605D" w:rsidRPr="00E00A30">
        <w:rPr>
          <w:rFonts w:ascii="Tahoma" w:hAnsi="Tahoma" w:cs="Tahoma"/>
        </w:rPr>
        <w:t>VKS-177/23</w:t>
      </w:r>
      <w:r w:rsidRPr="00E00A30">
        <w:rPr>
          <w:rFonts w:ascii="Tahoma" w:hAnsi="Tahoma" w:cs="Tahoma"/>
        </w:rPr>
        <w:t xml:space="preserve">. Naročnik lahko zavrne predlog za zamenjavo podizvajalca oziroma vključitev novega podizvajalca tudi, če bi to lahko vplivalo na nemoteno izvajanje ali dokončanje pogodbenih storitev in če novi podizvajalec ne izpolnjuje pogojev, ki jih je postavil naročnik v razpisni dokumentaciji v zvezi z oddajo javnega naročila </w:t>
      </w:r>
      <w:r w:rsidR="0022605D" w:rsidRPr="00E00A30">
        <w:rPr>
          <w:rFonts w:ascii="Tahoma" w:hAnsi="Tahoma" w:cs="Tahoma"/>
        </w:rPr>
        <w:t>VKS-177/23</w:t>
      </w:r>
      <w:r w:rsidRPr="00E00A30">
        <w:rPr>
          <w:rFonts w:ascii="Tahoma" w:hAnsi="Tahoma" w:cs="Tahoma"/>
        </w:rPr>
        <w:t>. Naročnik mora o morebitni zavrnitvi novega podizvajalca obvestiti izvajalca najpozneje v 10 (desetih) koledarskih dneh od prejema predloga.</w:t>
      </w:r>
    </w:p>
    <w:p w14:paraId="4950FE67" w14:textId="77777777" w:rsidR="005556EE" w:rsidRPr="00E00A30" w:rsidRDefault="005556EE" w:rsidP="005E3C6C">
      <w:pPr>
        <w:keepNext/>
        <w:keepLines/>
        <w:jc w:val="both"/>
        <w:rPr>
          <w:rFonts w:ascii="Tahoma" w:hAnsi="Tahoma" w:cs="Tahoma"/>
        </w:rPr>
      </w:pPr>
    </w:p>
    <w:p w14:paraId="3698DDB1" w14:textId="1D83224E" w:rsidR="000D26E0" w:rsidRPr="00E00A30" w:rsidRDefault="005556EE" w:rsidP="005E3C6C">
      <w:pPr>
        <w:keepNext/>
        <w:keepLines/>
        <w:jc w:val="both"/>
        <w:rPr>
          <w:rFonts w:ascii="Tahoma" w:hAnsi="Tahoma" w:cs="Tahoma"/>
        </w:rPr>
      </w:pPr>
      <w:r w:rsidRPr="00E00A30">
        <w:rPr>
          <w:rFonts w:ascii="Tahoma" w:hAnsi="Tahoma" w:cs="Tahoma"/>
        </w:rPr>
        <w:lastRenderedPageBreak/>
        <w:t>Izvajalec v razmerju do naročnika v celoti odgovarja za dobro izvedbo pogodbenih obveznosti, ne glede na število podizvajalcev.</w:t>
      </w:r>
    </w:p>
    <w:p w14:paraId="0342A052" w14:textId="77777777" w:rsidR="005556EE" w:rsidRPr="00E00A30" w:rsidRDefault="005556EE" w:rsidP="005E3C6C">
      <w:pPr>
        <w:keepNext/>
        <w:keepLines/>
        <w:numPr>
          <w:ilvl w:val="0"/>
          <w:numId w:val="17"/>
        </w:numPr>
        <w:ind w:left="425" w:hanging="425"/>
        <w:jc w:val="center"/>
        <w:rPr>
          <w:rFonts w:ascii="Tahoma" w:hAnsi="Tahoma" w:cs="Tahoma"/>
        </w:rPr>
      </w:pPr>
      <w:r w:rsidRPr="00E00A30">
        <w:rPr>
          <w:rFonts w:ascii="Tahoma" w:hAnsi="Tahoma" w:cs="Tahoma"/>
        </w:rPr>
        <w:t>člen</w:t>
      </w:r>
    </w:p>
    <w:p w14:paraId="2E0D0FB4" w14:textId="77777777" w:rsidR="005556EE" w:rsidRPr="00E00A30" w:rsidRDefault="005556EE" w:rsidP="005E3C6C">
      <w:pPr>
        <w:keepNext/>
        <w:keepLines/>
        <w:jc w:val="both"/>
        <w:rPr>
          <w:rFonts w:ascii="Tahoma" w:hAnsi="Tahoma" w:cs="Tahoma"/>
        </w:rPr>
      </w:pPr>
    </w:p>
    <w:p w14:paraId="462042C9" w14:textId="77777777" w:rsidR="005556EE" w:rsidRPr="00E00A30" w:rsidRDefault="005556EE" w:rsidP="005E3C6C">
      <w:pPr>
        <w:keepNext/>
        <w:keepLines/>
        <w:jc w:val="both"/>
        <w:rPr>
          <w:rFonts w:ascii="Tahoma" w:hAnsi="Tahoma" w:cs="Tahoma"/>
        </w:rPr>
      </w:pPr>
      <w:r w:rsidRPr="00E00A30">
        <w:rPr>
          <w:rFonts w:ascii="Tahoma" w:hAnsi="Tahoma" w:cs="Tahoma"/>
        </w:rPr>
        <w:t xml:space="preserve">Izvajalec se obvezuje, da bo pri izvedbi pogodbenih obveznosti nastopal samo s prijavljenimi podizvajalci. </w:t>
      </w:r>
    </w:p>
    <w:p w14:paraId="78D5B185" w14:textId="01DEBEF0" w:rsidR="005556EE" w:rsidRPr="00E00A30" w:rsidRDefault="005556EE" w:rsidP="005E3C6C">
      <w:pPr>
        <w:keepNext/>
        <w:keepLines/>
        <w:jc w:val="both"/>
        <w:rPr>
          <w:rFonts w:ascii="Tahoma" w:hAnsi="Tahoma" w:cs="Tahoma"/>
          <w:bCs/>
        </w:rPr>
      </w:pPr>
    </w:p>
    <w:p w14:paraId="390845DC"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ROK IN KRAJ IZVEDBE POGODBENIH STORITEV</w:t>
      </w:r>
    </w:p>
    <w:p w14:paraId="0D6CDD38" w14:textId="77777777" w:rsidR="005556EE" w:rsidRPr="00E00A30" w:rsidRDefault="005556EE" w:rsidP="005E3C6C">
      <w:pPr>
        <w:keepNext/>
        <w:keepLines/>
        <w:ind w:left="720"/>
        <w:rPr>
          <w:rFonts w:ascii="Tahoma" w:hAnsi="Tahoma" w:cs="Tahoma"/>
          <w:b/>
        </w:rPr>
      </w:pPr>
    </w:p>
    <w:p w14:paraId="246F6E15" w14:textId="77777777" w:rsidR="005556EE" w:rsidRPr="00E00A30" w:rsidRDefault="005556EE" w:rsidP="005E3C6C">
      <w:pPr>
        <w:keepNext/>
        <w:keepLines/>
        <w:numPr>
          <w:ilvl w:val="0"/>
          <w:numId w:val="17"/>
        </w:numPr>
        <w:ind w:left="425" w:hanging="425"/>
        <w:jc w:val="center"/>
        <w:rPr>
          <w:rFonts w:ascii="Tahoma" w:hAnsi="Tahoma" w:cs="Tahoma"/>
        </w:rPr>
      </w:pPr>
      <w:r w:rsidRPr="00E00A30">
        <w:rPr>
          <w:rFonts w:ascii="Tahoma" w:hAnsi="Tahoma" w:cs="Tahoma"/>
        </w:rPr>
        <w:t xml:space="preserve"> člen</w:t>
      </w:r>
    </w:p>
    <w:p w14:paraId="61DEF312" w14:textId="77777777" w:rsidR="005556EE" w:rsidRPr="00E00A30" w:rsidRDefault="005556EE" w:rsidP="005E3C6C">
      <w:pPr>
        <w:keepNext/>
        <w:keepLines/>
        <w:jc w:val="both"/>
        <w:rPr>
          <w:rFonts w:ascii="Tahoma" w:hAnsi="Tahoma" w:cs="Tahoma"/>
        </w:rPr>
      </w:pPr>
    </w:p>
    <w:p w14:paraId="411FD267" w14:textId="71CC532B" w:rsidR="005556EE" w:rsidRPr="00E00A30" w:rsidRDefault="005556EE" w:rsidP="005E3C6C">
      <w:pPr>
        <w:keepNext/>
        <w:keepLines/>
        <w:shd w:val="clear" w:color="auto" w:fill="FFFFFF"/>
        <w:tabs>
          <w:tab w:val="left" w:pos="426"/>
          <w:tab w:val="left" w:pos="1702"/>
        </w:tabs>
        <w:jc w:val="both"/>
        <w:rPr>
          <w:rFonts w:ascii="Tahoma" w:eastAsia="Calibri" w:hAnsi="Tahoma" w:cs="Tahoma"/>
          <w:lang w:eastAsia="en-US"/>
        </w:rPr>
      </w:pPr>
      <w:r w:rsidRPr="00E00A30">
        <w:rPr>
          <w:rFonts w:ascii="Tahoma" w:eastAsia="Calibri" w:hAnsi="Tahoma" w:cs="Tahoma"/>
          <w:lang w:eastAsia="en-US"/>
        </w:rPr>
        <w:t>Storitve bo izvajalec izvajal glede na obratovalne pogoje naročnika,</w:t>
      </w:r>
      <w:r w:rsidR="003707DC">
        <w:rPr>
          <w:rFonts w:ascii="Tahoma" w:eastAsia="Calibri" w:hAnsi="Tahoma" w:cs="Tahoma"/>
          <w:lang w:eastAsia="en-US"/>
        </w:rPr>
        <w:t xml:space="preserve"> </w:t>
      </w:r>
      <w:r w:rsidRPr="00E00A30">
        <w:rPr>
          <w:rFonts w:ascii="Tahoma" w:eastAsia="Calibri" w:hAnsi="Tahoma" w:cs="Tahoma"/>
          <w:lang w:eastAsia="en-US"/>
        </w:rPr>
        <w:t xml:space="preserve"> na lokaciji naročnika, </w:t>
      </w:r>
      <w:r w:rsidR="002858F7" w:rsidRPr="00E00A30">
        <w:rPr>
          <w:rFonts w:ascii="Tahoma" w:eastAsia="Calibri" w:hAnsi="Tahoma" w:cs="Tahoma"/>
          <w:lang w:eastAsia="en-US"/>
        </w:rPr>
        <w:t>Cesta v Prod 100</w:t>
      </w:r>
      <w:r w:rsidRPr="00E00A30">
        <w:rPr>
          <w:rFonts w:ascii="Tahoma" w:eastAsia="Calibri" w:hAnsi="Tahoma" w:cs="Tahoma"/>
          <w:lang w:eastAsia="en-US"/>
        </w:rPr>
        <w:t xml:space="preserve">. </w:t>
      </w:r>
    </w:p>
    <w:p w14:paraId="7CD7A397" w14:textId="77777777" w:rsidR="005556EE" w:rsidRPr="00E00A30" w:rsidRDefault="005556EE" w:rsidP="005E3C6C">
      <w:pPr>
        <w:keepNext/>
        <w:keepLines/>
        <w:shd w:val="clear" w:color="auto" w:fill="FFFFFF"/>
        <w:tabs>
          <w:tab w:val="left" w:pos="426"/>
          <w:tab w:val="left" w:pos="1702"/>
        </w:tabs>
        <w:jc w:val="both"/>
        <w:rPr>
          <w:rFonts w:ascii="Tahoma" w:hAnsi="Tahoma" w:cs="Tahoma"/>
          <w:bCs/>
          <w:iCs/>
        </w:rPr>
      </w:pPr>
    </w:p>
    <w:p w14:paraId="77ABC074" w14:textId="77777777" w:rsidR="005556EE" w:rsidRPr="00E00A30" w:rsidRDefault="005556EE" w:rsidP="005E3C6C">
      <w:pPr>
        <w:keepNext/>
        <w:keepLines/>
        <w:shd w:val="clear" w:color="auto" w:fill="FFFFFF"/>
        <w:tabs>
          <w:tab w:val="left" w:pos="426"/>
          <w:tab w:val="left" w:pos="1702"/>
        </w:tabs>
        <w:jc w:val="both"/>
        <w:rPr>
          <w:rFonts w:ascii="Tahoma" w:hAnsi="Tahoma" w:cs="Tahoma"/>
        </w:rPr>
      </w:pPr>
      <w:r w:rsidRPr="00E00A30">
        <w:rPr>
          <w:rFonts w:ascii="Tahoma" w:hAnsi="Tahoma" w:cs="Tahoma"/>
          <w:bCs/>
          <w:iCs/>
        </w:rPr>
        <w:t xml:space="preserve">Natančen terminski plan zamenjave energetskih transformatorjev (izdelava, dobava, izvedba preizkusov in električnih meritev ipd.) bosta naročnik in izvajalec naknadno pisno dogovorila, v roku 14 (štirinajstih) dni od sklenitve pogodbe, ko mora izvajalec predati naročniku tudi »QA/QC program kakovosti dobave, montaže, stavljanja pod napetostjo in poskusnega obratovanja transformatorja«. </w:t>
      </w:r>
    </w:p>
    <w:p w14:paraId="130311DD" w14:textId="77777777" w:rsidR="005556EE" w:rsidRPr="00E00A30" w:rsidRDefault="005556EE" w:rsidP="005E3C6C">
      <w:pPr>
        <w:keepNext/>
        <w:keepLines/>
        <w:shd w:val="clear" w:color="auto" w:fill="FFFFFF"/>
        <w:tabs>
          <w:tab w:val="left" w:pos="426"/>
          <w:tab w:val="left" w:pos="1702"/>
        </w:tabs>
        <w:rPr>
          <w:rFonts w:ascii="Tahoma" w:hAnsi="Tahoma" w:cs="Tahoma"/>
          <w:bCs/>
          <w:iCs/>
        </w:rPr>
      </w:pPr>
    </w:p>
    <w:p w14:paraId="26CD5BE5" w14:textId="57BE2C74" w:rsidR="005556EE" w:rsidRPr="00E00A30" w:rsidRDefault="005556EE" w:rsidP="00995F3C">
      <w:pPr>
        <w:keepNext/>
        <w:keepLines/>
        <w:tabs>
          <w:tab w:val="left" w:pos="-1843"/>
          <w:tab w:val="left" w:pos="1701"/>
        </w:tabs>
        <w:overflowPunct w:val="0"/>
        <w:autoSpaceDE w:val="0"/>
        <w:autoSpaceDN w:val="0"/>
        <w:adjustRightInd w:val="0"/>
        <w:jc w:val="both"/>
        <w:rPr>
          <w:rFonts w:ascii="Tahoma" w:hAnsi="Tahoma" w:cs="Tahoma"/>
        </w:rPr>
      </w:pPr>
      <w:r w:rsidRPr="00E00A30">
        <w:rPr>
          <w:rFonts w:ascii="Tahoma" w:hAnsi="Tahoma" w:cs="Tahoma"/>
          <w:bCs/>
          <w:iCs/>
        </w:rPr>
        <w:t xml:space="preserve">Po podpisu zapisnika o zamenjavi transformatorjev bo sledilo poskusno obratovanje, ki bo trajalo 30 (trideset) </w:t>
      </w:r>
      <w:r w:rsidR="00CE0548" w:rsidRPr="00E00A30">
        <w:rPr>
          <w:rFonts w:ascii="Tahoma" w:hAnsi="Tahoma" w:cs="Tahoma"/>
          <w:bCs/>
          <w:iCs/>
        </w:rPr>
        <w:t xml:space="preserve">koledarskih </w:t>
      </w:r>
      <w:r w:rsidRPr="00E00A30">
        <w:rPr>
          <w:rFonts w:ascii="Tahoma" w:hAnsi="Tahoma" w:cs="Tahoma"/>
          <w:bCs/>
          <w:iCs/>
        </w:rPr>
        <w:t>dni</w:t>
      </w:r>
      <w:r w:rsidR="002C17FB">
        <w:rPr>
          <w:rFonts w:ascii="Tahoma" w:hAnsi="Tahoma" w:cs="Tahoma"/>
          <w:bCs/>
          <w:iCs/>
        </w:rPr>
        <w:t>.</w:t>
      </w:r>
      <w:r w:rsidR="003707DC">
        <w:rPr>
          <w:rFonts w:ascii="Tahoma" w:hAnsi="Tahoma" w:cs="Tahoma"/>
        </w:rPr>
        <w:t xml:space="preserve"> </w:t>
      </w:r>
      <w:r w:rsidRPr="00E00A30">
        <w:rPr>
          <w:rFonts w:ascii="Tahoma" w:hAnsi="Tahoma" w:cs="Tahoma"/>
        </w:rPr>
        <w:t>Po uspešnem poskusnem obratovanju, izvedbi šolanja, izdelavi poročil in napisnih tablic, predaje celotne dokumentacije stranki podpišeta zapisnik o končanju vseh pogodbenih del s strani obeh pogodbenih strank oziroma njunih predstavnikov.</w:t>
      </w:r>
      <w:r w:rsidR="001F6019" w:rsidRPr="00E00A30">
        <w:rPr>
          <w:rFonts w:ascii="Tahoma" w:hAnsi="Tahoma" w:cs="Tahoma"/>
        </w:rPr>
        <w:t xml:space="preserve"> Skrajni rok za zaključek vseh pogodbenih obveznosti je </w:t>
      </w:r>
      <w:r w:rsidR="001F6019" w:rsidRPr="00E00A30">
        <w:rPr>
          <w:rFonts w:ascii="Tahoma" w:hAnsi="Tahoma" w:cs="Tahoma"/>
          <w:bCs/>
          <w:iCs/>
        </w:rPr>
        <w:t xml:space="preserve">30 (trideset) koledarskih dni po podpisu zapisnika </w:t>
      </w:r>
      <w:r w:rsidR="001F6019" w:rsidRPr="00E00A30">
        <w:rPr>
          <w:rFonts w:ascii="Tahoma" w:hAnsi="Tahoma" w:cs="Tahoma"/>
        </w:rPr>
        <w:t xml:space="preserve">o končanju vseh pogodbenih del s strani obeh pogodbenih strank oziroma njunih predstavnikov. </w:t>
      </w:r>
      <w:r w:rsidR="002C17FB" w:rsidRPr="0069755B">
        <w:rPr>
          <w:rFonts w:ascii="Tahoma" w:hAnsi="Tahoma" w:cs="Tahoma"/>
        </w:rPr>
        <w:t xml:space="preserve">Skrajni rok za zaključek vseh </w:t>
      </w:r>
      <w:r w:rsidR="002C17FB">
        <w:rPr>
          <w:rFonts w:ascii="Tahoma" w:hAnsi="Tahoma" w:cs="Tahoma"/>
        </w:rPr>
        <w:t>pogodbenih obveznosti je 30. 4. 2024.</w:t>
      </w:r>
    </w:p>
    <w:p w14:paraId="2F4B24C1" w14:textId="77777777" w:rsidR="005556EE" w:rsidRPr="00E00A30" w:rsidRDefault="005556EE" w:rsidP="005E3C6C">
      <w:pPr>
        <w:keepNext/>
        <w:keepLines/>
        <w:rPr>
          <w:rFonts w:ascii="Tahoma" w:hAnsi="Tahoma" w:cs="Tahoma"/>
        </w:rPr>
      </w:pPr>
    </w:p>
    <w:p w14:paraId="70CDBB4E" w14:textId="77777777" w:rsidR="005556EE" w:rsidRPr="00E00A30" w:rsidRDefault="005556EE" w:rsidP="005E3C6C">
      <w:pPr>
        <w:keepNext/>
        <w:keepLines/>
        <w:jc w:val="both"/>
        <w:rPr>
          <w:rFonts w:ascii="Tahoma" w:hAnsi="Tahoma" w:cs="Tahoma"/>
        </w:rPr>
      </w:pPr>
      <w:r w:rsidRPr="00E00A30">
        <w:rPr>
          <w:rFonts w:ascii="Tahoma" w:hAnsi="Tahoma" w:cs="Tahoma"/>
        </w:rPr>
        <w:t>Prevoz in dostavo blaga na objekt naročnika organizira izvajalec na svoj račun oz. na svoje stroške. Pri prenosu blaga na objekt naročnika lahko izvajalec uporabi avtodvigalo, ipd. pri čemer mora biti ta transport upoštevan v pogodbeni ceni.</w:t>
      </w:r>
    </w:p>
    <w:p w14:paraId="1F978C36" w14:textId="77777777" w:rsidR="005556EE" w:rsidRPr="00E00A30" w:rsidRDefault="005556EE" w:rsidP="005E3C6C">
      <w:pPr>
        <w:keepNext/>
        <w:keepLines/>
        <w:jc w:val="both"/>
        <w:rPr>
          <w:rFonts w:ascii="Tahoma" w:hAnsi="Tahoma" w:cs="Tahoma"/>
        </w:rPr>
      </w:pPr>
    </w:p>
    <w:p w14:paraId="13EAA440" w14:textId="77777777" w:rsidR="005556EE" w:rsidRPr="00E00A30" w:rsidRDefault="005556EE" w:rsidP="005E3C6C">
      <w:pPr>
        <w:keepNext/>
        <w:keepLines/>
        <w:jc w:val="both"/>
        <w:rPr>
          <w:rFonts w:ascii="Tahoma" w:hAnsi="Tahoma" w:cs="Tahoma"/>
        </w:rPr>
      </w:pPr>
      <w:r w:rsidRPr="00E00A30">
        <w:rPr>
          <w:rFonts w:ascii="Tahoma" w:hAnsi="Tahoma" w:cs="Tahoma"/>
        </w:rPr>
        <w:t>Rok za izvedbo pogodbenih del se lahko podaljša le v primeru nepredvidenih dogodkov, ki so nastali po sklenitvi pogodbe in ki vplivajo na izvedbo pogodbenih obveznosti  pa jih ni bilo mogoče predvideti ob sklenitvi pogodbe oziroma so nastali neodvisno od volje izvajalca. Podaljšanje roka je možno le s predhodnim pisnim soglasjem naročnika. Za nov rok izvedbe pogodbenih del, pogodbeni stranki skleneta aneks k pogodbi.</w:t>
      </w:r>
    </w:p>
    <w:p w14:paraId="2BABDA4E" w14:textId="77777777" w:rsidR="005556EE" w:rsidRPr="00E00A30" w:rsidRDefault="005556EE" w:rsidP="005E3C6C">
      <w:pPr>
        <w:keepNext/>
        <w:keepLines/>
        <w:jc w:val="both"/>
        <w:rPr>
          <w:rFonts w:ascii="Tahoma" w:hAnsi="Tahoma" w:cs="Tahoma"/>
        </w:rPr>
      </w:pPr>
    </w:p>
    <w:p w14:paraId="7AE2BEDE" w14:textId="77777777" w:rsidR="005556EE" w:rsidRPr="00E00A30" w:rsidRDefault="005556EE" w:rsidP="005E3C6C">
      <w:pPr>
        <w:keepNext/>
        <w:keepLines/>
        <w:jc w:val="both"/>
        <w:rPr>
          <w:rFonts w:ascii="Tahoma" w:hAnsi="Tahoma" w:cs="Tahoma"/>
        </w:rPr>
      </w:pPr>
      <w:r w:rsidRPr="00E00A30">
        <w:rPr>
          <w:rFonts w:ascii="Tahoma" w:hAnsi="Tahoma" w:cs="Tahoma"/>
        </w:rPr>
        <w:t>V primeru prekoračitve pogodbenega roka, ki bi nastala zaradi zamude na strani izvajalca, je dolžan nositi vse stroške izvajalec.</w:t>
      </w:r>
    </w:p>
    <w:p w14:paraId="67C1575D" w14:textId="77777777" w:rsidR="005556EE" w:rsidRPr="00E00A30" w:rsidRDefault="005556EE" w:rsidP="005E3C6C">
      <w:pPr>
        <w:keepNext/>
        <w:keepLines/>
        <w:jc w:val="both"/>
        <w:rPr>
          <w:rFonts w:ascii="Tahoma" w:hAnsi="Tahoma" w:cs="Tahoma"/>
        </w:rPr>
      </w:pPr>
    </w:p>
    <w:p w14:paraId="7F41696B" w14:textId="77777777" w:rsidR="005556EE" w:rsidRPr="00E00A30" w:rsidRDefault="005556EE" w:rsidP="005E3C6C">
      <w:pPr>
        <w:keepNext/>
        <w:keepLines/>
        <w:jc w:val="both"/>
        <w:rPr>
          <w:rFonts w:ascii="Tahoma" w:hAnsi="Tahoma" w:cs="Tahoma"/>
        </w:rPr>
      </w:pPr>
      <w:r w:rsidRPr="00E00A30">
        <w:rPr>
          <w:rFonts w:ascii="Tahoma" w:hAnsi="Tahoma" w:cs="Tahoma"/>
        </w:rPr>
        <w:t xml:space="preserve">Naročnik ima pravico nadzirati uresničevanje roka izvedbe pogodbenih obveznosti.  </w:t>
      </w:r>
    </w:p>
    <w:p w14:paraId="0B761786" w14:textId="77777777" w:rsidR="005556EE" w:rsidRPr="00E00A30" w:rsidRDefault="005556EE" w:rsidP="005E3C6C">
      <w:pPr>
        <w:keepNext/>
        <w:keepLines/>
        <w:jc w:val="both"/>
        <w:rPr>
          <w:rFonts w:ascii="Tahoma" w:hAnsi="Tahoma" w:cs="Tahoma"/>
          <w:bCs/>
        </w:rPr>
      </w:pPr>
    </w:p>
    <w:p w14:paraId="57B4F78C" w14:textId="70117330" w:rsidR="005556EE" w:rsidRPr="00E00A30" w:rsidRDefault="005556EE" w:rsidP="005E3C6C">
      <w:pPr>
        <w:keepNext/>
        <w:keepLines/>
        <w:jc w:val="both"/>
        <w:rPr>
          <w:rFonts w:ascii="Tahoma" w:hAnsi="Tahoma" w:cs="Tahoma"/>
          <w:bCs/>
        </w:rPr>
      </w:pPr>
    </w:p>
    <w:p w14:paraId="5489947E" w14:textId="77777777" w:rsidR="005556EE" w:rsidRPr="00E00A30" w:rsidRDefault="005556EE" w:rsidP="005E3C6C">
      <w:pPr>
        <w:keepNext/>
        <w:keepLines/>
        <w:numPr>
          <w:ilvl w:val="0"/>
          <w:numId w:val="25"/>
        </w:numPr>
        <w:jc w:val="center"/>
        <w:rPr>
          <w:rFonts w:ascii="Tahoma" w:hAnsi="Tahoma" w:cs="Tahoma"/>
          <w:b/>
          <w:szCs w:val="22"/>
        </w:rPr>
      </w:pPr>
      <w:r w:rsidRPr="00E00A30">
        <w:rPr>
          <w:rFonts w:ascii="Tahoma" w:hAnsi="Tahoma" w:cs="Tahoma"/>
          <w:b/>
          <w:szCs w:val="22"/>
        </w:rPr>
        <w:t>DEMONTAŽA, MONTAŽA, FUNKCIONALNI PREIZKUSI IN MERITVE (SAT)</w:t>
      </w:r>
    </w:p>
    <w:p w14:paraId="3D128F6C" w14:textId="77777777"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ab/>
      </w:r>
    </w:p>
    <w:p w14:paraId="0C15006C" w14:textId="77777777" w:rsidR="005556EE" w:rsidRPr="00E00A30" w:rsidRDefault="005556EE" w:rsidP="005E3C6C">
      <w:pPr>
        <w:keepNext/>
        <w:keepLines/>
        <w:numPr>
          <w:ilvl w:val="0"/>
          <w:numId w:val="17"/>
        </w:numPr>
        <w:rPr>
          <w:rFonts w:ascii="Tahoma" w:hAnsi="Tahoma" w:cs="Tahoma"/>
          <w:color w:val="000000"/>
        </w:rPr>
      </w:pPr>
      <w:r w:rsidRPr="00E00A30">
        <w:rPr>
          <w:rFonts w:ascii="Tahoma" w:hAnsi="Tahoma" w:cs="Tahoma"/>
          <w:color w:val="000000"/>
        </w:rPr>
        <w:t>člen</w:t>
      </w:r>
    </w:p>
    <w:p w14:paraId="1CBDEF13" w14:textId="77777777" w:rsidR="005556EE" w:rsidRPr="00E00A30" w:rsidRDefault="005556EE" w:rsidP="005E3C6C">
      <w:pPr>
        <w:keepNext/>
        <w:keepLines/>
        <w:tabs>
          <w:tab w:val="left" w:pos="1418"/>
          <w:tab w:val="left" w:pos="1702"/>
        </w:tabs>
        <w:jc w:val="center"/>
        <w:rPr>
          <w:rFonts w:ascii="Tahoma" w:hAnsi="Tahoma" w:cs="Tahoma"/>
        </w:rPr>
      </w:pPr>
    </w:p>
    <w:p w14:paraId="6C78CD2D" w14:textId="774E562D" w:rsidR="00F77AB2" w:rsidRPr="00E00A30" w:rsidRDefault="005556EE" w:rsidP="005E3C6C">
      <w:pPr>
        <w:keepNext/>
        <w:keepLines/>
        <w:jc w:val="both"/>
        <w:rPr>
          <w:rFonts w:ascii="Tahoma" w:hAnsi="Tahoma" w:cs="Tahoma"/>
        </w:rPr>
      </w:pPr>
      <w:r w:rsidRPr="00E00A30">
        <w:rPr>
          <w:rFonts w:ascii="Tahoma" w:hAnsi="Tahoma" w:cs="Tahoma"/>
        </w:rPr>
        <w:t>Izvajalec izvede vsa demontažna in montažna dela na objektu naročnika, ki so potrebna za vgradnjo dobavljene opreme.</w:t>
      </w:r>
    </w:p>
    <w:p w14:paraId="677FE581"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t>člen</w:t>
      </w:r>
    </w:p>
    <w:p w14:paraId="309464A6" w14:textId="77777777" w:rsidR="005556EE" w:rsidRPr="00E00A30" w:rsidRDefault="005556EE" w:rsidP="005E3C6C">
      <w:pPr>
        <w:keepNext/>
        <w:keepLines/>
        <w:tabs>
          <w:tab w:val="left" w:pos="-1980"/>
          <w:tab w:val="left" w:pos="2880"/>
        </w:tabs>
        <w:jc w:val="both"/>
        <w:rPr>
          <w:rFonts w:ascii="Tahoma" w:hAnsi="Tahoma" w:cs="Tahoma"/>
        </w:rPr>
      </w:pPr>
    </w:p>
    <w:p w14:paraId="47E60587" w14:textId="77777777" w:rsidR="005556EE" w:rsidRPr="00E00A30" w:rsidRDefault="005556EE" w:rsidP="005E3C6C">
      <w:pPr>
        <w:keepNext/>
        <w:keepLines/>
        <w:tabs>
          <w:tab w:val="left" w:pos="-1980"/>
          <w:tab w:val="left" w:pos="2880"/>
        </w:tabs>
        <w:jc w:val="both"/>
        <w:rPr>
          <w:rFonts w:ascii="Tahoma" w:hAnsi="Tahoma" w:cs="Tahoma"/>
        </w:rPr>
      </w:pPr>
      <w:r w:rsidRPr="00E00A30">
        <w:rPr>
          <w:rFonts w:ascii="Tahoma" w:hAnsi="Tahoma" w:cs="Tahoma"/>
        </w:rPr>
        <w:t>Naročnikovemu osebju je dovoljeno, da spremlja vse montažne operacije v sodelovanju z izvajalčevim tehničnim osebjem. Enak postopek je zahtevan med izvajanji funkcionalnih preizkušanj in meritev (v nadaljevanju: SAT)  v fazi končanja pogodbenih del.</w:t>
      </w:r>
    </w:p>
    <w:p w14:paraId="5E6EE1FC" w14:textId="77777777" w:rsidR="005556EE" w:rsidRPr="00E00A30" w:rsidRDefault="005556EE" w:rsidP="005E3C6C">
      <w:pPr>
        <w:keepNext/>
        <w:keepLines/>
        <w:tabs>
          <w:tab w:val="left" w:pos="1702"/>
        </w:tabs>
        <w:jc w:val="both"/>
        <w:rPr>
          <w:rFonts w:ascii="Tahoma" w:hAnsi="Tahoma" w:cs="Tahoma"/>
        </w:rPr>
      </w:pPr>
    </w:p>
    <w:p w14:paraId="5EE0677F" w14:textId="77777777" w:rsidR="005556EE" w:rsidRPr="00E00A30" w:rsidRDefault="005556EE" w:rsidP="005E3C6C">
      <w:pPr>
        <w:keepNext/>
        <w:keepLines/>
        <w:jc w:val="both"/>
        <w:rPr>
          <w:rFonts w:ascii="Tahoma" w:hAnsi="Tahoma" w:cs="Tahoma"/>
        </w:rPr>
      </w:pPr>
      <w:r w:rsidRPr="00E00A30">
        <w:rPr>
          <w:rFonts w:ascii="Tahoma" w:hAnsi="Tahoma" w:cs="Tahoma"/>
        </w:rPr>
        <w:t xml:space="preserve">Zaključek vseh montažnih del je pogoj za pričetek SAT. </w:t>
      </w:r>
    </w:p>
    <w:p w14:paraId="61EF6301" w14:textId="77777777" w:rsidR="005556EE" w:rsidRPr="00E00A30" w:rsidRDefault="005556EE" w:rsidP="005E3C6C">
      <w:pPr>
        <w:keepNext/>
        <w:keepLines/>
        <w:jc w:val="both"/>
        <w:rPr>
          <w:rFonts w:ascii="Tahoma" w:hAnsi="Tahoma" w:cs="Tahoma"/>
        </w:rPr>
      </w:pPr>
    </w:p>
    <w:p w14:paraId="37B5FE79" w14:textId="77777777" w:rsidR="005556EE" w:rsidRPr="00E00A30" w:rsidRDefault="005556EE" w:rsidP="005E3C6C">
      <w:pPr>
        <w:keepNext/>
        <w:keepLines/>
        <w:jc w:val="both"/>
        <w:rPr>
          <w:rFonts w:ascii="Tahoma" w:hAnsi="Tahoma" w:cs="Tahoma"/>
        </w:rPr>
      </w:pPr>
      <w:r w:rsidRPr="00E00A30">
        <w:rPr>
          <w:rFonts w:ascii="Tahoma" w:hAnsi="Tahoma" w:cs="Tahoma"/>
        </w:rPr>
        <w:lastRenderedPageBreak/>
        <w:t xml:space="preserve">Program (SAT) izdela izvajalec ter ga vsaj petnajst (15) koledarskih dni pred začetkom SAT predloži naročniku v potrditev. Naročnik lahko dopolni program SAT, v kolikor ugotovi, da je le-ta nepopoln oz. ne zadošča za ugotovitev popolne funkcionalnosti delovanja avtomatiziranega merilnega sistema (AMS). </w:t>
      </w:r>
    </w:p>
    <w:p w14:paraId="5BF02B04" w14:textId="77777777" w:rsidR="005556EE" w:rsidRPr="00E00A30" w:rsidRDefault="005556EE" w:rsidP="005E3C6C">
      <w:pPr>
        <w:keepNext/>
        <w:keepLines/>
        <w:jc w:val="both"/>
        <w:rPr>
          <w:rFonts w:ascii="Tahoma" w:hAnsi="Tahoma" w:cs="Tahoma"/>
        </w:rPr>
      </w:pPr>
    </w:p>
    <w:p w14:paraId="27AF2819" w14:textId="77777777" w:rsidR="005556EE" w:rsidRPr="00E00A30" w:rsidRDefault="005556EE" w:rsidP="005E3C6C">
      <w:pPr>
        <w:keepNext/>
        <w:keepLines/>
        <w:jc w:val="both"/>
        <w:rPr>
          <w:rFonts w:ascii="Tahoma" w:hAnsi="Tahoma" w:cs="Tahoma"/>
        </w:rPr>
      </w:pPr>
      <w:r w:rsidRPr="00E00A30">
        <w:rPr>
          <w:rFonts w:ascii="Tahoma" w:hAnsi="Tahoma" w:cs="Tahoma"/>
        </w:rPr>
        <w:t xml:space="preserve">Izvajalec bo pričel s SAT, ko bodo montažna dela uspešno končana. </w:t>
      </w:r>
    </w:p>
    <w:p w14:paraId="05A2134A" w14:textId="77777777" w:rsidR="005556EE" w:rsidRPr="00E00A30" w:rsidRDefault="005556EE" w:rsidP="005E3C6C">
      <w:pPr>
        <w:keepNext/>
        <w:keepLines/>
        <w:jc w:val="both"/>
        <w:rPr>
          <w:rFonts w:ascii="Tahoma" w:hAnsi="Tahoma" w:cs="Tahoma"/>
        </w:rPr>
      </w:pPr>
    </w:p>
    <w:p w14:paraId="35CAA6F2" w14:textId="77777777" w:rsidR="005556EE" w:rsidRPr="00E00A30" w:rsidRDefault="005556EE" w:rsidP="005E3C6C">
      <w:pPr>
        <w:keepNext/>
        <w:keepLines/>
        <w:jc w:val="both"/>
        <w:rPr>
          <w:rFonts w:ascii="Tahoma" w:hAnsi="Tahoma" w:cs="Tahoma"/>
        </w:rPr>
      </w:pPr>
      <w:r w:rsidRPr="00E00A30">
        <w:rPr>
          <w:rFonts w:ascii="Tahoma" w:hAnsi="Tahoma" w:cs="Tahoma"/>
        </w:rPr>
        <w:t xml:space="preserve">Izvajalec mora nemudoma odpraviti vse morebitne napake, ki se ugotovijo med SAT, ki bi bile povzročene z njegovim napačnim ali nekakovostnim delom, s slabo izbiro materiala in/ali slabo izdelavo. Vse zamenjave, ki so posledica navedenih napak, mora izvajalec izvesti na svoje stroške. </w:t>
      </w:r>
    </w:p>
    <w:p w14:paraId="3A735A12" w14:textId="77777777" w:rsidR="005556EE" w:rsidRPr="00E00A30" w:rsidRDefault="005556EE" w:rsidP="005E3C6C">
      <w:pPr>
        <w:keepNext/>
        <w:keepLines/>
        <w:jc w:val="both"/>
        <w:rPr>
          <w:rFonts w:ascii="Tahoma" w:hAnsi="Tahoma" w:cs="Tahoma"/>
        </w:rPr>
      </w:pPr>
      <w:r w:rsidRPr="00E00A30">
        <w:rPr>
          <w:rFonts w:ascii="Tahoma" w:hAnsi="Tahoma" w:cs="Tahoma"/>
        </w:rPr>
        <w:tab/>
      </w:r>
    </w:p>
    <w:p w14:paraId="76533B4E" w14:textId="77777777" w:rsidR="005556EE" w:rsidRPr="00E00A30" w:rsidRDefault="005556EE" w:rsidP="005E3C6C">
      <w:pPr>
        <w:keepNext/>
        <w:keepLines/>
        <w:jc w:val="both"/>
        <w:rPr>
          <w:rFonts w:ascii="Tahoma" w:hAnsi="Tahoma" w:cs="Tahoma"/>
        </w:rPr>
      </w:pPr>
      <w:r w:rsidRPr="00E00A30">
        <w:rPr>
          <w:rFonts w:ascii="Tahoma" w:hAnsi="Tahoma" w:cs="Tahoma"/>
        </w:rPr>
        <w:t>Med SAT mora izvajalec dokazati brezhibno, varno in zanesljivo delovanje obeh novo vgrajenih transformatorjev.</w:t>
      </w:r>
    </w:p>
    <w:p w14:paraId="72170636" w14:textId="77777777" w:rsidR="005556EE" w:rsidRPr="00E00A30" w:rsidRDefault="005556EE" w:rsidP="005E3C6C">
      <w:pPr>
        <w:keepNext/>
        <w:keepLines/>
        <w:jc w:val="both"/>
        <w:rPr>
          <w:rFonts w:ascii="Tahoma" w:hAnsi="Tahoma" w:cs="Tahoma"/>
        </w:rPr>
      </w:pPr>
    </w:p>
    <w:p w14:paraId="78562E97" w14:textId="77777777" w:rsidR="005556EE" w:rsidRPr="00E00A30" w:rsidRDefault="005556EE" w:rsidP="005E3C6C">
      <w:pPr>
        <w:keepNext/>
        <w:keepLines/>
        <w:jc w:val="both"/>
        <w:rPr>
          <w:rFonts w:ascii="Tahoma" w:hAnsi="Tahoma" w:cs="Tahoma"/>
        </w:rPr>
      </w:pPr>
      <w:r w:rsidRPr="00E00A30">
        <w:rPr>
          <w:rFonts w:ascii="Tahoma" w:hAnsi="Tahoma" w:cs="Tahoma"/>
        </w:rPr>
        <w:t>Uspešnost SAT bosta naročnik in izvajalec ugotovila s podpisom zapisnika o izvedenih funkcionalnih preizkusih in meritvah (SAT).</w:t>
      </w:r>
    </w:p>
    <w:p w14:paraId="1D464321" w14:textId="77777777" w:rsidR="005556EE" w:rsidRPr="00E00A30" w:rsidRDefault="005556EE" w:rsidP="005E3C6C">
      <w:pPr>
        <w:keepNext/>
        <w:keepLines/>
        <w:jc w:val="both"/>
        <w:rPr>
          <w:rFonts w:ascii="Tahoma" w:hAnsi="Tahoma" w:cs="Tahoma"/>
          <w:bCs/>
          <w:sz w:val="18"/>
        </w:rPr>
      </w:pPr>
    </w:p>
    <w:p w14:paraId="2B8A0E99" w14:textId="77777777" w:rsidR="005556EE" w:rsidRPr="00E00A30" w:rsidRDefault="005556EE" w:rsidP="005E3C6C">
      <w:pPr>
        <w:keepNext/>
        <w:keepLines/>
        <w:numPr>
          <w:ilvl w:val="0"/>
          <w:numId w:val="25"/>
        </w:numPr>
        <w:jc w:val="center"/>
        <w:rPr>
          <w:rFonts w:ascii="Tahoma" w:hAnsi="Tahoma" w:cs="Tahoma"/>
          <w:b/>
          <w:szCs w:val="22"/>
        </w:rPr>
      </w:pPr>
      <w:r w:rsidRPr="00E00A30">
        <w:rPr>
          <w:rFonts w:ascii="Tahoma" w:hAnsi="Tahoma" w:cs="Tahoma"/>
          <w:b/>
          <w:szCs w:val="22"/>
        </w:rPr>
        <w:t>ZAGONSKI PREIZKUSI VGRAJENE OPREME, SPUŠČANJE V POGON</w:t>
      </w:r>
    </w:p>
    <w:p w14:paraId="6A5ED39A" w14:textId="77777777"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ab/>
      </w:r>
    </w:p>
    <w:p w14:paraId="52E8BAD9"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t>člen</w:t>
      </w:r>
    </w:p>
    <w:p w14:paraId="4554F2FE" w14:textId="77777777"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ab/>
      </w:r>
    </w:p>
    <w:p w14:paraId="66FAE425" w14:textId="77777777"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Pogoj za pričetek zagonskih preizkusov so uspešno izvedeni funkcionalni preizkusi in meritve (SAT).</w:t>
      </w:r>
    </w:p>
    <w:p w14:paraId="420F5288" w14:textId="77777777" w:rsidR="005556EE" w:rsidRPr="00E00A30" w:rsidRDefault="005556EE" w:rsidP="005E3C6C">
      <w:pPr>
        <w:keepNext/>
        <w:keepLines/>
        <w:tabs>
          <w:tab w:val="left" w:pos="1418"/>
          <w:tab w:val="left" w:pos="1702"/>
        </w:tabs>
        <w:jc w:val="both"/>
        <w:rPr>
          <w:rFonts w:ascii="Tahoma" w:hAnsi="Tahoma" w:cs="Tahoma"/>
        </w:rPr>
      </w:pPr>
    </w:p>
    <w:p w14:paraId="26931468" w14:textId="134CE39A"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Po podpisu zapisnika o izvedenih funkcionalnih preizkusih in meritvah (SAT) je dolžan izvajalec izvesti zagonski preizkus in spuščanje v pogon, pri katerem mora izvajalec izvesti zaključne meritve in končne nastavitve parametrov zaščit in napetostnega regulatorja. Po uspešno izvedenem zagonskem preizkusu in spuščanju v pogon pogodbeni stranki oziroma njuna predstavnika podpišeta zapisnik o uspešno opravljenem poskusnem zagonu.</w:t>
      </w:r>
    </w:p>
    <w:p w14:paraId="5B4EE44B" w14:textId="23EB18E6" w:rsidR="000D26E0" w:rsidRPr="00E00A30" w:rsidRDefault="000D26E0" w:rsidP="005E3C6C">
      <w:pPr>
        <w:keepNext/>
        <w:keepLines/>
        <w:tabs>
          <w:tab w:val="left" w:pos="1418"/>
          <w:tab w:val="left" w:pos="1702"/>
        </w:tabs>
        <w:jc w:val="both"/>
        <w:rPr>
          <w:rFonts w:ascii="Tahoma" w:hAnsi="Tahoma" w:cs="Tahoma"/>
        </w:rPr>
      </w:pPr>
    </w:p>
    <w:p w14:paraId="73829B44" w14:textId="77777777" w:rsidR="005556EE" w:rsidRPr="00E00A30" w:rsidRDefault="005556EE" w:rsidP="005E3C6C">
      <w:pPr>
        <w:keepNext/>
        <w:keepLines/>
        <w:numPr>
          <w:ilvl w:val="0"/>
          <w:numId w:val="25"/>
        </w:numPr>
        <w:jc w:val="center"/>
        <w:rPr>
          <w:rFonts w:ascii="Tahoma" w:hAnsi="Tahoma" w:cs="Tahoma"/>
          <w:b/>
          <w:szCs w:val="22"/>
        </w:rPr>
      </w:pPr>
      <w:r w:rsidRPr="00E00A30">
        <w:rPr>
          <w:rFonts w:ascii="Tahoma" w:hAnsi="Tahoma" w:cs="Tahoma"/>
          <w:b/>
          <w:szCs w:val="22"/>
        </w:rPr>
        <w:t>ŠOLANJE NAROČNIKOVEGA OSEBJA</w:t>
      </w:r>
    </w:p>
    <w:p w14:paraId="748B7676" w14:textId="77777777" w:rsidR="005556EE" w:rsidRPr="00E00A30" w:rsidRDefault="005556EE" w:rsidP="005E3C6C">
      <w:pPr>
        <w:keepNext/>
        <w:keepLines/>
        <w:overflowPunct w:val="0"/>
        <w:autoSpaceDE w:val="0"/>
        <w:autoSpaceDN w:val="0"/>
        <w:adjustRightInd w:val="0"/>
        <w:ind w:left="708"/>
        <w:rPr>
          <w:rFonts w:ascii="Tahoma" w:hAnsi="Tahoma" w:cs="Tahoma"/>
        </w:rPr>
      </w:pPr>
    </w:p>
    <w:p w14:paraId="254C8953"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t>člen</w:t>
      </w:r>
    </w:p>
    <w:p w14:paraId="043D03C2" w14:textId="77777777" w:rsidR="005556EE" w:rsidRPr="00E00A30" w:rsidRDefault="005556EE" w:rsidP="005E3C6C">
      <w:pPr>
        <w:keepNext/>
        <w:keepLines/>
        <w:overflowPunct w:val="0"/>
        <w:autoSpaceDE w:val="0"/>
        <w:autoSpaceDN w:val="0"/>
        <w:adjustRightInd w:val="0"/>
        <w:ind w:left="708"/>
        <w:rPr>
          <w:rFonts w:ascii="Tahoma" w:hAnsi="Tahoma" w:cs="Tahoma"/>
        </w:rPr>
      </w:pPr>
    </w:p>
    <w:p w14:paraId="33C5CB58" w14:textId="77777777" w:rsidR="005556EE" w:rsidRPr="00E00A30" w:rsidRDefault="005556EE" w:rsidP="005E3C6C">
      <w:pPr>
        <w:keepNext/>
        <w:keepLines/>
        <w:jc w:val="both"/>
        <w:rPr>
          <w:rFonts w:ascii="Tahoma" w:hAnsi="Tahoma" w:cs="Tahoma"/>
        </w:rPr>
      </w:pPr>
      <w:r w:rsidRPr="00E00A30">
        <w:rPr>
          <w:rFonts w:ascii="Tahoma" w:hAnsi="Tahoma" w:cs="Tahoma"/>
        </w:rPr>
        <w:t xml:space="preserve">Izvajalec mora pred podpisom zapisnika o končanju vseh pogodbenih del in pred predajo vse pogodbene dokumentacije izvesti šolanje za naročnikovo vzdrževalno in obratovalno osebje. </w:t>
      </w:r>
    </w:p>
    <w:p w14:paraId="4616CCB4" w14:textId="77777777" w:rsidR="005556EE" w:rsidRPr="00E00A30" w:rsidRDefault="005556EE" w:rsidP="005E3C6C">
      <w:pPr>
        <w:keepNext/>
        <w:keepLines/>
        <w:tabs>
          <w:tab w:val="left" w:pos="-1980"/>
          <w:tab w:val="left" w:pos="2880"/>
        </w:tabs>
        <w:jc w:val="both"/>
        <w:rPr>
          <w:rFonts w:ascii="Tahoma" w:hAnsi="Tahoma" w:cs="Tahoma"/>
        </w:rPr>
      </w:pPr>
    </w:p>
    <w:p w14:paraId="73B7F825" w14:textId="77777777" w:rsidR="005556EE" w:rsidRPr="00E00A30" w:rsidRDefault="005556EE" w:rsidP="005E3C6C">
      <w:pPr>
        <w:keepNext/>
        <w:keepLines/>
        <w:tabs>
          <w:tab w:val="left" w:pos="-1980"/>
          <w:tab w:val="left" w:pos="2880"/>
        </w:tabs>
        <w:jc w:val="both"/>
        <w:rPr>
          <w:rFonts w:ascii="Tahoma" w:hAnsi="Tahoma" w:cs="Tahoma"/>
        </w:rPr>
      </w:pPr>
      <w:r w:rsidRPr="00E00A30">
        <w:rPr>
          <w:rFonts w:ascii="Tahoma" w:hAnsi="Tahoma" w:cs="Tahoma"/>
        </w:rPr>
        <w:t>Šolanje bo potekalo v slovenskem jeziku.</w:t>
      </w:r>
    </w:p>
    <w:p w14:paraId="73B78CB6" w14:textId="77777777" w:rsidR="005556EE" w:rsidRPr="00E00A30" w:rsidRDefault="005556EE" w:rsidP="005E3C6C">
      <w:pPr>
        <w:keepNext/>
        <w:keepLines/>
        <w:jc w:val="both"/>
        <w:rPr>
          <w:rFonts w:ascii="Tahoma" w:hAnsi="Tahoma" w:cs="Tahoma"/>
        </w:rPr>
      </w:pPr>
    </w:p>
    <w:p w14:paraId="639E2A43" w14:textId="6717E97F" w:rsidR="005556EE" w:rsidRPr="00E00A30" w:rsidRDefault="005556EE" w:rsidP="005E3C6C">
      <w:pPr>
        <w:keepNext/>
        <w:keepLines/>
        <w:jc w:val="both"/>
        <w:rPr>
          <w:rFonts w:ascii="Tahoma" w:hAnsi="Tahoma" w:cs="Tahoma"/>
        </w:rPr>
      </w:pPr>
      <w:r w:rsidRPr="00E00A30">
        <w:rPr>
          <w:rFonts w:ascii="Tahoma" w:hAnsi="Tahoma" w:cs="Tahoma"/>
        </w:rPr>
        <w:t>Šolanje mora vsebovati: predstavitev, obratovanje in vzdrževanje transformatorjev. Za vsakega udeleženca mora izvajalec pripraviti vzdrževalna in obratovalna navodila v slovenskem jeziku.</w:t>
      </w:r>
    </w:p>
    <w:p w14:paraId="7962CEF5" w14:textId="3C894A7B" w:rsidR="005556EE" w:rsidRPr="00E00A30" w:rsidRDefault="005556EE" w:rsidP="005E3C6C">
      <w:pPr>
        <w:keepNext/>
        <w:keepLines/>
        <w:tabs>
          <w:tab w:val="left" w:pos="567"/>
          <w:tab w:val="left" w:pos="4253"/>
          <w:tab w:val="left" w:pos="5529"/>
          <w:tab w:val="right" w:pos="8505"/>
        </w:tabs>
        <w:jc w:val="both"/>
        <w:rPr>
          <w:rFonts w:ascii="Tahoma" w:hAnsi="Tahoma" w:cs="Tahoma"/>
        </w:rPr>
      </w:pPr>
    </w:p>
    <w:p w14:paraId="5EAA7E5E" w14:textId="77777777" w:rsidR="005556EE" w:rsidRPr="00E00A30" w:rsidRDefault="005556EE" w:rsidP="005E3C6C">
      <w:pPr>
        <w:keepNext/>
        <w:keepLines/>
        <w:numPr>
          <w:ilvl w:val="0"/>
          <w:numId w:val="25"/>
        </w:numPr>
        <w:ind w:left="360"/>
        <w:jc w:val="center"/>
        <w:rPr>
          <w:rFonts w:ascii="Tahoma" w:hAnsi="Tahoma" w:cs="Tahoma"/>
          <w:b/>
          <w:szCs w:val="22"/>
        </w:rPr>
      </w:pPr>
      <w:r w:rsidRPr="00E00A30">
        <w:rPr>
          <w:rFonts w:ascii="Tahoma" w:hAnsi="Tahoma" w:cs="Tahoma"/>
          <w:b/>
          <w:szCs w:val="22"/>
        </w:rPr>
        <w:t xml:space="preserve">DOKUMENTACIJA </w:t>
      </w:r>
    </w:p>
    <w:p w14:paraId="4DBED59B" w14:textId="77777777" w:rsidR="005556EE" w:rsidRPr="00E00A30" w:rsidRDefault="005556EE" w:rsidP="005E3C6C">
      <w:pPr>
        <w:keepNext/>
        <w:keepLines/>
        <w:ind w:left="360"/>
        <w:rPr>
          <w:rFonts w:ascii="Tahoma" w:hAnsi="Tahoma" w:cs="Tahoma"/>
          <w:b/>
          <w:sz w:val="22"/>
          <w:szCs w:val="22"/>
        </w:rPr>
      </w:pPr>
    </w:p>
    <w:p w14:paraId="2D158602"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t>člen</w:t>
      </w:r>
    </w:p>
    <w:p w14:paraId="2DC2C761" w14:textId="77777777" w:rsidR="005556EE" w:rsidRPr="00E00A30" w:rsidRDefault="005556EE" w:rsidP="005E3C6C">
      <w:pPr>
        <w:keepNext/>
        <w:keepLines/>
        <w:numPr>
          <w:ilvl w:val="12"/>
          <w:numId w:val="0"/>
        </w:numPr>
        <w:tabs>
          <w:tab w:val="left" w:pos="567"/>
          <w:tab w:val="left" w:pos="4253"/>
          <w:tab w:val="left" w:pos="5529"/>
          <w:tab w:val="right" w:pos="8505"/>
        </w:tabs>
        <w:jc w:val="center"/>
        <w:rPr>
          <w:rFonts w:ascii="Tahoma" w:hAnsi="Tahoma" w:cs="Tahoma"/>
        </w:rPr>
      </w:pPr>
    </w:p>
    <w:p w14:paraId="2467A71C" w14:textId="77777777" w:rsidR="005556EE" w:rsidRPr="00E00A30" w:rsidRDefault="005556EE" w:rsidP="005E3C6C">
      <w:pPr>
        <w:keepNext/>
        <w:keepLines/>
        <w:overflowPunct w:val="0"/>
        <w:autoSpaceDE w:val="0"/>
        <w:autoSpaceDN w:val="0"/>
        <w:adjustRightInd w:val="0"/>
        <w:jc w:val="both"/>
        <w:rPr>
          <w:rFonts w:ascii="Tahoma" w:hAnsi="Tahoma" w:cs="Tahoma"/>
          <w:noProof/>
          <w:lang w:eastAsia="zh-CN"/>
        </w:rPr>
      </w:pPr>
      <w:r w:rsidRPr="00E00A30">
        <w:rPr>
          <w:rFonts w:ascii="Tahoma" w:hAnsi="Tahoma" w:cs="Tahoma"/>
          <w:noProof/>
          <w:lang w:eastAsia="zh-CN"/>
        </w:rPr>
        <w:t>Izvajalec mora za dobavljeno opremo naročniku v skladu z rokom opredeljenim v terminskem planu,</w:t>
      </w:r>
      <w:r w:rsidRPr="00E00A30">
        <w:rPr>
          <w:rFonts w:ascii="Tahoma" w:hAnsi="Tahoma" w:cs="Tahoma"/>
        </w:rPr>
        <w:t xml:space="preserve"> po uspešno opravljenem poskusnem zagonu predložiti</w:t>
      </w:r>
      <w:r w:rsidRPr="00E00A30">
        <w:rPr>
          <w:rFonts w:ascii="Tahoma" w:hAnsi="Tahoma" w:cs="Tahoma"/>
          <w:noProof/>
          <w:lang w:eastAsia="zh-CN"/>
        </w:rPr>
        <w:t xml:space="preserve"> izdelano tehnično dokumentacijo, ki </w:t>
      </w:r>
      <w:r w:rsidRPr="00E00A30">
        <w:rPr>
          <w:rFonts w:ascii="Tahoma" w:hAnsi="Tahoma" w:cs="Tahoma"/>
        </w:rPr>
        <w:t>po obliki, vsebini in uporabljenem jeziku ustreza zahtevam slovenske zakonodaje</w:t>
      </w:r>
      <w:r w:rsidRPr="00E00A30">
        <w:rPr>
          <w:rFonts w:ascii="Tahoma" w:hAnsi="Tahoma" w:cs="Tahoma"/>
          <w:noProof/>
          <w:lang w:eastAsia="zh-CN"/>
        </w:rPr>
        <w:t>. Vso tehnično dokumentacijo mora izvajalec predložiti v naslednjih oblikah:</w:t>
      </w:r>
    </w:p>
    <w:p w14:paraId="3782B2F7" w14:textId="77777777" w:rsidR="005556EE" w:rsidRPr="00E00A30" w:rsidRDefault="005556EE" w:rsidP="005E3C6C">
      <w:pPr>
        <w:keepNext/>
        <w:keepLines/>
        <w:numPr>
          <w:ilvl w:val="0"/>
          <w:numId w:val="28"/>
        </w:numPr>
        <w:overflowPunct w:val="0"/>
        <w:autoSpaceDE w:val="0"/>
        <w:autoSpaceDN w:val="0"/>
        <w:adjustRightInd w:val="0"/>
        <w:jc w:val="both"/>
        <w:rPr>
          <w:rFonts w:ascii="Tahoma" w:hAnsi="Tahoma" w:cs="Tahoma"/>
          <w:noProof/>
          <w:lang w:eastAsia="zh-CN"/>
        </w:rPr>
      </w:pPr>
      <w:r w:rsidRPr="00E00A30">
        <w:rPr>
          <w:rFonts w:ascii="Tahoma" w:hAnsi="Tahoma" w:cs="Tahoma"/>
          <w:noProof/>
          <w:lang w:eastAsia="zh-CN"/>
        </w:rPr>
        <w:t>Tiskana dokumentacija in kopije;</w:t>
      </w:r>
    </w:p>
    <w:p w14:paraId="2C1886BF" w14:textId="77777777" w:rsidR="005556EE" w:rsidRPr="00E00A30" w:rsidRDefault="005556EE" w:rsidP="005E3C6C">
      <w:pPr>
        <w:keepNext/>
        <w:keepLines/>
        <w:numPr>
          <w:ilvl w:val="0"/>
          <w:numId w:val="28"/>
        </w:numPr>
        <w:overflowPunct w:val="0"/>
        <w:autoSpaceDE w:val="0"/>
        <w:autoSpaceDN w:val="0"/>
        <w:adjustRightInd w:val="0"/>
        <w:jc w:val="both"/>
        <w:rPr>
          <w:rFonts w:ascii="Tahoma" w:hAnsi="Tahoma" w:cs="Tahoma"/>
          <w:noProof/>
          <w:lang w:eastAsia="zh-CN"/>
        </w:rPr>
      </w:pPr>
      <w:r w:rsidRPr="00E00A30">
        <w:rPr>
          <w:rFonts w:ascii="Tahoma" w:hAnsi="Tahoma" w:cs="Tahoma"/>
          <w:noProof/>
          <w:lang w:eastAsia="zh-CN"/>
        </w:rPr>
        <w:t>Risbe v formatu ACAD, zadnja verzija + PDF (na ustreznih nosilcih za prenos podatkov med digitalnimi napravami);</w:t>
      </w:r>
    </w:p>
    <w:p w14:paraId="43F61F22" w14:textId="64713172" w:rsidR="005556EE" w:rsidRDefault="005556EE" w:rsidP="005E3C6C">
      <w:pPr>
        <w:keepNext/>
        <w:keepLines/>
        <w:numPr>
          <w:ilvl w:val="0"/>
          <w:numId w:val="28"/>
        </w:numPr>
        <w:overflowPunct w:val="0"/>
        <w:autoSpaceDE w:val="0"/>
        <w:autoSpaceDN w:val="0"/>
        <w:adjustRightInd w:val="0"/>
        <w:jc w:val="both"/>
        <w:rPr>
          <w:rFonts w:ascii="Tahoma" w:hAnsi="Tahoma" w:cs="Tahoma"/>
          <w:noProof/>
          <w:lang w:eastAsia="zh-CN"/>
        </w:rPr>
      </w:pPr>
      <w:r w:rsidRPr="00E00A30">
        <w:rPr>
          <w:rFonts w:ascii="Tahoma" w:hAnsi="Tahoma" w:cs="Tahoma"/>
          <w:noProof/>
          <w:lang w:eastAsia="zh-CN"/>
        </w:rPr>
        <w:t>Tekst v formatu MS WORD, zadnja verzija +PDF</w:t>
      </w:r>
      <w:r w:rsidRPr="00E00A30">
        <w:rPr>
          <w:rFonts w:ascii="Tahoma" w:hAnsi="Tahoma" w:cs="Tahoma"/>
        </w:rPr>
        <w:t xml:space="preserve"> (</w:t>
      </w:r>
      <w:r w:rsidRPr="00E00A30">
        <w:rPr>
          <w:rFonts w:ascii="Tahoma" w:hAnsi="Tahoma" w:cs="Tahoma"/>
          <w:noProof/>
          <w:lang w:eastAsia="zh-CN"/>
        </w:rPr>
        <w:t>na ustreznih nosilcih za prenos podatkov med digitalnimi napravami).</w:t>
      </w:r>
    </w:p>
    <w:p w14:paraId="6582DEF1" w14:textId="0DE09E06" w:rsidR="00D15A04" w:rsidRDefault="00D15A04" w:rsidP="00D15A04">
      <w:pPr>
        <w:keepNext/>
        <w:keepLines/>
        <w:overflowPunct w:val="0"/>
        <w:autoSpaceDE w:val="0"/>
        <w:autoSpaceDN w:val="0"/>
        <w:adjustRightInd w:val="0"/>
        <w:jc w:val="both"/>
        <w:rPr>
          <w:rFonts w:ascii="Tahoma" w:hAnsi="Tahoma" w:cs="Tahoma"/>
          <w:noProof/>
          <w:lang w:eastAsia="zh-CN"/>
        </w:rPr>
      </w:pPr>
    </w:p>
    <w:p w14:paraId="7D1B09C4" w14:textId="77777777" w:rsidR="00D15A04" w:rsidRPr="00E00A30" w:rsidRDefault="00D15A04" w:rsidP="00D15A04">
      <w:pPr>
        <w:keepNext/>
        <w:keepLines/>
        <w:overflowPunct w:val="0"/>
        <w:autoSpaceDE w:val="0"/>
        <w:autoSpaceDN w:val="0"/>
        <w:adjustRightInd w:val="0"/>
        <w:jc w:val="both"/>
        <w:rPr>
          <w:rFonts w:ascii="Tahoma" w:hAnsi="Tahoma" w:cs="Tahoma"/>
          <w:noProof/>
          <w:lang w:eastAsia="zh-CN"/>
        </w:rPr>
      </w:pPr>
    </w:p>
    <w:p w14:paraId="54153BB5" w14:textId="77777777" w:rsidR="005556EE" w:rsidRPr="00E00A30" w:rsidRDefault="005556EE" w:rsidP="005E3C6C">
      <w:pPr>
        <w:keepNext/>
        <w:keepLines/>
        <w:overflowPunct w:val="0"/>
        <w:autoSpaceDE w:val="0"/>
        <w:autoSpaceDN w:val="0"/>
        <w:adjustRightInd w:val="0"/>
        <w:jc w:val="both"/>
        <w:rPr>
          <w:rFonts w:ascii="Tahoma" w:hAnsi="Tahoma" w:cs="Tahoma"/>
          <w:noProof/>
          <w:lang w:eastAsia="zh-CN"/>
        </w:rPr>
      </w:pPr>
    </w:p>
    <w:p w14:paraId="4DA07F39" w14:textId="77777777" w:rsidR="005556EE" w:rsidRPr="00E00A30" w:rsidRDefault="005556EE" w:rsidP="005E3C6C">
      <w:pPr>
        <w:keepNext/>
        <w:keepLines/>
        <w:overflowPunct w:val="0"/>
        <w:autoSpaceDE w:val="0"/>
        <w:autoSpaceDN w:val="0"/>
        <w:adjustRightInd w:val="0"/>
        <w:jc w:val="both"/>
        <w:rPr>
          <w:rFonts w:ascii="Tahoma" w:hAnsi="Tahoma" w:cs="Tahoma"/>
          <w:b/>
          <w:noProof/>
          <w:lang w:eastAsia="zh-CN"/>
        </w:rPr>
      </w:pPr>
      <w:r w:rsidRPr="00E00A30">
        <w:rPr>
          <w:rFonts w:ascii="Tahoma" w:hAnsi="Tahoma" w:cs="Tahoma"/>
          <w:b/>
          <w:noProof/>
          <w:lang w:eastAsia="zh-CN"/>
        </w:rPr>
        <w:lastRenderedPageBreak/>
        <w:t>Tehnična dokumentacija mora vključevati naslednje:</w:t>
      </w:r>
    </w:p>
    <w:p w14:paraId="213D79D6" w14:textId="77777777" w:rsidR="005556EE" w:rsidRPr="00E00A30" w:rsidRDefault="005556EE" w:rsidP="005E3C6C">
      <w:pPr>
        <w:keepNext/>
        <w:keepLines/>
        <w:overflowPunct w:val="0"/>
        <w:autoSpaceDE w:val="0"/>
        <w:autoSpaceDN w:val="0"/>
        <w:adjustRightInd w:val="0"/>
        <w:jc w:val="both"/>
        <w:rPr>
          <w:rFonts w:ascii="Tahoma" w:hAnsi="Tahoma" w:cs="Tahoma"/>
          <w:noProof/>
          <w:lang w:eastAsia="zh-CN"/>
        </w:rPr>
      </w:pPr>
      <w:r w:rsidRPr="00E00A30">
        <w:rPr>
          <w:rFonts w:ascii="Tahoma" w:hAnsi="Tahoma" w:cs="Tahoma"/>
          <w:noProof/>
          <w:lang w:eastAsia="zh-CN"/>
        </w:rPr>
        <w:t>Opis delovanja, tehnične opise opreme, podrobno specifikacijo opreme s pripadajočimi tehničnimi podatki. Izvajalec mora naročniku obvezno predati tudi ateste in certifikate dobavljene opreme, poročila tovarniških preizkusov, obratovalna navodila, navodila za vzdrževanje in liste rezervnih delov.</w:t>
      </w:r>
    </w:p>
    <w:p w14:paraId="4E77CF33" w14:textId="77777777" w:rsidR="005556EE" w:rsidRPr="00E00A30" w:rsidRDefault="005556EE" w:rsidP="005E3C6C">
      <w:pPr>
        <w:keepNext/>
        <w:keepLines/>
        <w:overflowPunct w:val="0"/>
        <w:autoSpaceDE w:val="0"/>
        <w:autoSpaceDN w:val="0"/>
        <w:adjustRightInd w:val="0"/>
        <w:jc w:val="both"/>
        <w:rPr>
          <w:rFonts w:ascii="Tahoma" w:hAnsi="Tahoma" w:cs="Tahoma"/>
          <w:noProof/>
          <w:lang w:eastAsia="zh-CN"/>
        </w:rPr>
      </w:pPr>
    </w:p>
    <w:p w14:paraId="6554A3CD" w14:textId="77777777" w:rsidR="005556EE" w:rsidRPr="00E00A30" w:rsidRDefault="005556EE" w:rsidP="005E3C6C">
      <w:pPr>
        <w:keepNext/>
        <w:keepLines/>
        <w:overflowPunct w:val="0"/>
        <w:autoSpaceDE w:val="0"/>
        <w:autoSpaceDN w:val="0"/>
        <w:adjustRightInd w:val="0"/>
        <w:jc w:val="both"/>
        <w:rPr>
          <w:rFonts w:ascii="Tahoma" w:hAnsi="Tahoma" w:cs="Tahoma"/>
          <w:noProof/>
          <w:lang w:eastAsia="zh-CN"/>
        </w:rPr>
      </w:pPr>
      <w:r w:rsidRPr="00E00A30">
        <w:rPr>
          <w:rFonts w:ascii="Tahoma" w:hAnsi="Tahoma" w:cs="Tahoma"/>
          <w:noProof/>
          <w:lang w:eastAsia="zh-CN"/>
        </w:rPr>
        <w:t>Vsa predložena tehnična dokumentacija mora biti v slovenskem jeziku. V angleškem jeziku so lahko samo specialna tehnična specifikacija posameznih delov opreme.</w:t>
      </w:r>
    </w:p>
    <w:p w14:paraId="7B1CEC3A" w14:textId="77777777" w:rsidR="005556EE" w:rsidRPr="00E00A30" w:rsidRDefault="005556EE" w:rsidP="005E3C6C">
      <w:pPr>
        <w:keepNext/>
        <w:keepLines/>
        <w:overflowPunct w:val="0"/>
        <w:autoSpaceDE w:val="0"/>
        <w:autoSpaceDN w:val="0"/>
        <w:adjustRightInd w:val="0"/>
        <w:jc w:val="both"/>
        <w:rPr>
          <w:rFonts w:ascii="Tahoma" w:hAnsi="Tahoma" w:cs="Tahoma"/>
          <w:noProof/>
          <w:lang w:eastAsia="zh-CN"/>
        </w:rPr>
      </w:pPr>
    </w:p>
    <w:p w14:paraId="1F9F5779" w14:textId="77777777" w:rsidR="005556EE" w:rsidRPr="00E00A30" w:rsidRDefault="005556EE" w:rsidP="005E3C6C">
      <w:pPr>
        <w:keepNext/>
        <w:keepLines/>
        <w:jc w:val="both"/>
        <w:rPr>
          <w:rFonts w:ascii="Tahoma" w:hAnsi="Tahoma" w:cs="Tahoma"/>
          <w:snapToGrid w:val="0"/>
        </w:rPr>
      </w:pPr>
      <w:r w:rsidRPr="00E00A30">
        <w:rPr>
          <w:rFonts w:ascii="Tahoma" w:hAnsi="Tahoma" w:cs="Tahoma"/>
          <w:snapToGrid w:val="0"/>
        </w:rPr>
        <w:t>Vsa zgoraj našteta tehnična dokumentacija mora biti predana ter urejena, indeksirana in vložena v robustne fascikle (registratorje) s trdimi platnicami in kvalitetnim sistemom za vlaganje. Dokumentacija mora biti predana v dveh (2) enakovrednih izvodih (original in ena kopija) v natisnjeni obliki in v enem (1) izvodu v elektronski obliki v PDF formatu z možnostjo iskanja na CD.</w:t>
      </w:r>
    </w:p>
    <w:p w14:paraId="3EEB6DBC" w14:textId="77777777" w:rsidR="005556EE" w:rsidRPr="00E00A30" w:rsidRDefault="005556EE" w:rsidP="005E3C6C">
      <w:pPr>
        <w:keepNext/>
        <w:keepLines/>
        <w:jc w:val="both"/>
        <w:rPr>
          <w:rFonts w:ascii="Tahoma" w:hAnsi="Tahoma" w:cs="Tahoma"/>
        </w:rPr>
      </w:pPr>
    </w:p>
    <w:p w14:paraId="68DDA8A6" w14:textId="77777777" w:rsidR="005556EE" w:rsidRPr="00E00A30" w:rsidRDefault="005556EE" w:rsidP="005E3C6C">
      <w:pPr>
        <w:keepNext/>
        <w:keepLines/>
        <w:jc w:val="both"/>
        <w:rPr>
          <w:rFonts w:ascii="Tahoma" w:hAnsi="Tahoma" w:cs="Tahoma"/>
        </w:rPr>
      </w:pPr>
      <w:r w:rsidRPr="00E00A30">
        <w:rPr>
          <w:rFonts w:ascii="Tahoma" w:hAnsi="Tahoma" w:cs="Tahoma"/>
        </w:rPr>
        <w:t>Naročnik bo tehnično dokumentacijo iz prejšnjega odstavka tega člena pregledal in podal pripombe v roku 5 (petih) delovnih dni po predaji celotne tehnične dokumentacije. Izvajalec je dolžan upoštevati pripombe naročnika in tehnično dokumentacijo dopolniti oz. popraviti. Po predaji celotne pogodbene dokumentacije naročnik in izvajalec oziroma njuna predstavnika podpišeta zapisnik o predaji pogodbene dokumentacije.</w:t>
      </w:r>
    </w:p>
    <w:p w14:paraId="1A9BE2F7" w14:textId="77777777" w:rsidR="005556EE" w:rsidRPr="00E00A30" w:rsidRDefault="005556EE" w:rsidP="005E3C6C">
      <w:pPr>
        <w:keepNext/>
        <w:keepLines/>
        <w:jc w:val="both"/>
        <w:rPr>
          <w:rFonts w:ascii="Tahoma" w:hAnsi="Tahoma" w:cs="Tahoma"/>
        </w:rPr>
      </w:pPr>
    </w:p>
    <w:p w14:paraId="695EDE77" w14:textId="77777777" w:rsidR="005556EE" w:rsidRPr="00E00A30" w:rsidRDefault="005556EE" w:rsidP="005E3C6C">
      <w:pPr>
        <w:keepNext/>
        <w:keepLines/>
        <w:jc w:val="both"/>
        <w:rPr>
          <w:rFonts w:ascii="Tahoma" w:hAnsi="Tahoma" w:cs="Tahoma"/>
          <w:snapToGrid w:val="0"/>
        </w:rPr>
      </w:pPr>
      <w:r w:rsidRPr="00E00A30">
        <w:rPr>
          <w:rFonts w:ascii="Tahoma" w:hAnsi="Tahoma" w:cs="Tahoma"/>
          <w:snapToGrid w:val="0"/>
        </w:rPr>
        <w:t>Izvajalec naročniku dovoljuje neizključno pravico do uporabe predane dokumentacije</w:t>
      </w:r>
      <w:r w:rsidRPr="00E00A30">
        <w:rPr>
          <w:rFonts w:ascii="Tahoma" w:hAnsi="Tahoma" w:cs="Tahoma"/>
        </w:rPr>
        <w:t xml:space="preserve"> v </w:t>
      </w:r>
      <w:r w:rsidRPr="00E00A30">
        <w:rPr>
          <w:rFonts w:ascii="Tahoma" w:hAnsi="Tahoma" w:cs="Tahoma"/>
          <w:snapToGrid w:val="0"/>
        </w:rPr>
        <w:t xml:space="preserve">pisni in elektronski obliki v namene obratovanja in vzdrževanja, kot tudi obnove in posodobitve transformatorjev. </w:t>
      </w:r>
    </w:p>
    <w:p w14:paraId="77897908" w14:textId="77777777" w:rsidR="005556EE" w:rsidRPr="00E00A30" w:rsidRDefault="005556EE" w:rsidP="005E3C6C">
      <w:pPr>
        <w:keepNext/>
        <w:keepLines/>
        <w:jc w:val="both"/>
        <w:rPr>
          <w:rFonts w:ascii="Tahoma" w:hAnsi="Tahoma" w:cs="Tahoma"/>
          <w:snapToGrid w:val="0"/>
        </w:rPr>
      </w:pPr>
    </w:p>
    <w:p w14:paraId="6FF52722" w14:textId="77777777" w:rsidR="005556EE" w:rsidRPr="00E00A30" w:rsidRDefault="005556EE" w:rsidP="005E3C6C">
      <w:pPr>
        <w:keepNext/>
        <w:keepLines/>
        <w:jc w:val="both"/>
        <w:rPr>
          <w:rFonts w:ascii="Tahoma" w:hAnsi="Tahoma" w:cs="Tahoma"/>
          <w:snapToGrid w:val="0"/>
        </w:rPr>
      </w:pPr>
      <w:r w:rsidRPr="00E00A30">
        <w:rPr>
          <w:rFonts w:ascii="Tahoma" w:hAnsi="Tahoma" w:cs="Tahoma"/>
          <w:snapToGrid w:val="0"/>
        </w:rPr>
        <w:t>Po predaji končne dokumentacije naročnik in izvajalec podpišeta zapisnik o končanju vseh pogodbenih del.</w:t>
      </w:r>
    </w:p>
    <w:p w14:paraId="1B441619" w14:textId="2FAC1C2A" w:rsidR="005556EE" w:rsidRPr="00E00A30" w:rsidRDefault="005556EE" w:rsidP="005E3C6C">
      <w:pPr>
        <w:keepNext/>
        <w:keepLines/>
        <w:tabs>
          <w:tab w:val="left" w:pos="3686"/>
        </w:tabs>
        <w:jc w:val="both"/>
        <w:rPr>
          <w:rFonts w:ascii="Tahoma" w:hAnsi="Tahoma" w:cs="Tahoma"/>
        </w:rPr>
      </w:pPr>
    </w:p>
    <w:p w14:paraId="1E10852A" w14:textId="77777777" w:rsidR="005556EE" w:rsidRPr="00E00A30" w:rsidRDefault="005556EE" w:rsidP="005E3C6C">
      <w:pPr>
        <w:keepNext/>
        <w:keepLines/>
        <w:numPr>
          <w:ilvl w:val="0"/>
          <w:numId w:val="25"/>
        </w:numPr>
        <w:jc w:val="center"/>
        <w:rPr>
          <w:rFonts w:ascii="Tahoma" w:hAnsi="Tahoma" w:cs="Tahoma"/>
          <w:b/>
          <w:szCs w:val="22"/>
        </w:rPr>
      </w:pPr>
      <w:r w:rsidRPr="00E00A30">
        <w:rPr>
          <w:rFonts w:ascii="Tahoma" w:hAnsi="Tahoma" w:cs="Tahoma"/>
          <w:b/>
          <w:szCs w:val="22"/>
        </w:rPr>
        <w:t>STROKOVNI NADZOR</w:t>
      </w:r>
    </w:p>
    <w:p w14:paraId="7AD16C0E" w14:textId="77777777" w:rsidR="005556EE" w:rsidRPr="00E00A30" w:rsidRDefault="005556EE" w:rsidP="005E3C6C">
      <w:pPr>
        <w:keepNext/>
        <w:keepLines/>
        <w:ind w:left="426"/>
        <w:rPr>
          <w:rFonts w:ascii="Tahoma" w:hAnsi="Tahoma" w:cs="Tahoma"/>
          <w:b/>
        </w:rPr>
      </w:pPr>
    </w:p>
    <w:p w14:paraId="4F2B4015"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t>člen</w:t>
      </w:r>
    </w:p>
    <w:p w14:paraId="49464E27" w14:textId="77777777" w:rsidR="005556EE" w:rsidRPr="00E00A30" w:rsidRDefault="005556EE" w:rsidP="005E3C6C">
      <w:pPr>
        <w:keepNext/>
        <w:keepLines/>
        <w:jc w:val="both"/>
        <w:rPr>
          <w:rFonts w:ascii="Tahoma" w:hAnsi="Tahoma" w:cs="Tahoma"/>
        </w:rPr>
      </w:pPr>
    </w:p>
    <w:p w14:paraId="293116EB" w14:textId="77777777" w:rsidR="005556EE" w:rsidRPr="00E00A30" w:rsidRDefault="005556EE" w:rsidP="005E3C6C">
      <w:pPr>
        <w:keepNext/>
        <w:keepLines/>
        <w:jc w:val="both"/>
        <w:outlineLvl w:val="1"/>
        <w:rPr>
          <w:rFonts w:ascii="Tahoma" w:hAnsi="Tahoma" w:cs="Tahoma"/>
        </w:rPr>
      </w:pPr>
      <w:r w:rsidRPr="00E00A30">
        <w:rPr>
          <w:rFonts w:ascii="Tahoma" w:hAnsi="Tahoma" w:cs="Tahoma"/>
        </w:rPr>
        <w:t>Naročnik bo opravljal strokovni nadzor nad izvajanjem predmeta pogodbe, na podlagi  te pogodbe ter veljavnih predpisov, standardov in normativov.</w:t>
      </w:r>
    </w:p>
    <w:p w14:paraId="5B490CA9" w14:textId="77777777" w:rsidR="005556EE" w:rsidRPr="00E00A30" w:rsidRDefault="005556EE" w:rsidP="005E3C6C">
      <w:pPr>
        <w:keepNext/>
        <w:keepLines/>
        <w:jc w:val="both"/>
        <w:outlineLvl w:val="1"/>
        <w:rPr>
          <w:rFonts w:ascii="Tahoma" w:hAnsi="Tahoma" w:cs="Tahoma"/>
        </w:rPr>
      </w:pPr>
    </w:p>
    <w:p w14:paraId="1C77A0B0" w14:textId="77777777"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Izvajalec mora naročniku omogočiti kontrolo kvalitete opreme že med izdelavo opreme pred dostavo na objekt naročnika in med samo montažo. Naročnik ima pravico zavrniti dostavo opreme, če ta ne bo ustrezala predvidenim standardom in kvaliteti in v kolikor ob dostavi ne bodo dostavljeni certifikati in atesti, ki dokazujejo njeno ustreznost.</w:t>
      </w:r>
    </w:p>
    <w:p w14:paraId="345C4BFE" w14:textId="77777777" w:rsidR="005556EE" w:rsidRPr="00E00A30" w:rsidRDefault="005556EE" w:rsidP="005E3C6C">
      <w:pPr>
        <w:keepNext/>
        <w:keepLines/>
        <w:tabs>
          <w:tab w:val="left" w:pos="1418"/>
          <w:tab w:val="left" w:pos="1702"/>
        </w:tabs>
        <w:jc w:val="both"/>
        <w:rPr>
          <w:rFonts w:ascii="Tahoma" w:hAnsi="Tahoma" w:cs="Tahoma"/>
        </w:rPr>
      </w:pPr>
    </w:p>
    <w:p w14:paraId="53DC10C3" w14:textId="77777777"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O opravljenih pregledih (nadzorih) in potrditvah kontrole kvalitete opreme in storitvah naročnik in izvajalec sestavita zapisnik o pregledu (nadzora) in potrditvi kontrole kvalitete opreme, ki ga podpišeta obe pogodbeni stranki oziroma njuna predstavnika.</w:t>
      </w:r>
    </w:p>
    <w:p w14:paraId="3C7BD93D" w14:textId="77777777"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ab/>
      </w:r>
    </w:p>
    <w:p w14:paraId="2B8B1F87" w14:textId="27768A36" w:rsidR="005556EE"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Če naročnik ob nadzoru ugotovi, da je katerakoli oprema, vgrajeni material ali izvedena dela pomanjkljiva ali v nasprotju s to pogodbo, lahko tako opremo, material ali dela zavrne, izvajalec pa mora zagotoviti pravilno izpolnitev v skladu s to pogodbo.</w:t>
      </w:r>
    </w:p>
    <w:p w14:paraId="13454022" w14:textId="77777777" w:rsidR="005556EE" w:rsidRPr="00E00A30" w:rsidRDefault="005556EE" w:rsidP="005E3C6C">
      <w:pPr>
        <w:keepNext/>
        <w:keepLines/>
        <w:numPr>
          <w:ilvl w:val="0"/>
          <w:numId w:val="25"/>
        </w:numPr>
        <w:jc w:val="center"/>
        <w:rPr>
          <w:rFonts w:ascii="Tahoma" w:hAnsi="Tahoma" w:cs="Tahoma"/>
          <w:b/>
          <w:szCs w:val="22"/>
        </w:rPr>
      </w:pPr>
      <w:r w:rsidRPr="00E00A30">
        <w:rPr>
          <w:rFonts w:ascii="Tahoma" w:hAnsi="Tahoma" w:cs="Tahoma"/>
          <w:b/>
          <w:szCs w:val="22"/>
        </w:rPr>
        <w:t>IZROČITEV  BLAGA</w:t>
      </w:r>
    </w:p>
    <w:p w14:paraId="62BA13C5" w14:textId="77777777" w:rsidR="005556EE" w:rsidRPr="00E00A30" w:rsidRDefault="005556EE" w:rsidP="005E3C6C">
      <w:pPr>
        <w:keepNext/>
        <w:keepLines/>
        <w:tabs>
          <w:tab w:val="left" w:pos="709"/>
          <w:tab w:val="left" w:pos="1702"/>
        </w:tabs>
        <w:jc w:val="both"/>
        <w:rPr>
          <w:rFonts w:ascii="Tahoma" w:hAnsi="Tahoma" w:cs="Tahoma"/>
        </w:rPr>
      </w:pPr>
    </w:p>
    <w:p w14:paraId="179547FB"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t>člen</w:t>
      </w:r>
    </w:p>
    <w:p w14:paraId="54F732BC" w14:textId="77777777" w:rsidR="005556EE" w:rsidRPr="00E00A30" w:rsidRDefault="005556EE" w:rsidP="005E3C6C">
      <w:pPr>
        <w:keepNext/>
        <w:keepLines/>
        <w:tabs>
          <w:tab w:val="left" w:pos="709"/>
          <w:tab w:val="left" w:pos="1702"/>
        </w:tabs>
        <w:jc w:val="both"/>
        <w:rPr>
          <w:rFonts w:ascii="Tahoma" w:hAnsi="Tahoma" w:cs="Tahoma"/>
        </w:rPr>
      </w:pPr>
    </w:p>
    <w:p w14:paraId="2A624C3C" w14:textId="77777777" w:rsidR="005556EE" w:rsidRPr="00E00A30" w:rsidRDefault="005556EE" w:rsidP="005E3C6C">
      <w:pPr>
        <w:keepNext/>
        <w:keepLines/>
        <w:numPr>
          <w:ilvl w:val="12"/>
          <w:numId w:val="0"/>
        </w:numPr>
        <w:ind w:right="7"/>
        <w:jc w:val="both"/>
        <w:rPr>
          <w:rFonts w:ascii="Tahoma" w:hAnsi="Tahoma" w:cs="Tahoma"/>
        </w:rPr>
      </w:pPr>
      <w:r w:rsidRPr="00E00A30">
        <w:rPr>
          <w:rFonts w:ascii="Tahoma" w:hAnsi="Tahoma" w:cs="Tahoma"/>
        </w:rPr>
        <w:t>S podpisom zapisnika o končanju vseh pogodbenih del s strani obeh pogodbenih strank oziroma njunih predstavnikov, naročnik prevzame nova transformatorja</w:t>
      </w:r>
      <w:r w:rsidRPr="00E00A30" w:rsidDel="00A22DCA">
        <w:rPr>
          <w:rFonts w:ascii="Tahoma" w:hAnsi="Tahoma" w:cs="Tahoma"/>
        </w:rPr>
        <w:t xml:space="preserve"> </w:t>
      </w:r>
      <w:r w:rsidRPr="00E00A30">
        <w:rPr>
          <w:rFonts w:ascii="Tahoma" w:hAnsi="Tahoma" w:cs="Tahoma"/>
        </w:rPr>
        <w:t xml:space="preserve">od izvajalca. </w:t>
      </w:r>
    </w:p>
    <w:p w14:paraId="18136FE4" w14:textId="77777777" w:rsidR="005556EE" w:rsidRPr="00E00A30" w:rsidRDefault="005556EE" w:rsidP="005E3C6C">
      <w:pPr>
        <w:keepNext/>
        <w:keepLines/>
        <w:numPr>
          <w:ilvl w:val="12"/>
          <w:numId w:val="0"/>
        </w:numPr>
        <w:ind w:right="7"/>
        <w:jc w:val="both"/>
        <w:rPr>
          <w:rFonts w:ascii="Tahoma" w:hAnsi="Tahoma" w:cs="Tahoma"/>
        </w:rPr>
      </w:pPr>
    </w:p>
    <w:p w14:paraId="4DACE7CB" w14:textId="6639498D" w:rsidR="00EF525A" w:rsidRDefault="005556EE" w:rsidP="005E3C6C">
      <w:pPr>
        <w:keepNext/>
        <w:keepLines/>
        <w:numPr>
          <w:ilvl w:val="12"/>
          <w:numId w:val="0"/>
        </w:numPr>
        <w:ind w:right="7"/>
        <w:jc w:val="both"/>
        <w:rPr>
          <w:rFonts w:ascii="Tahoma" w:hAnsi="Tahoma" w:cs="Tahoma"/>
        </w:rPr>
      </w:pPr>
      <w:r w:rsidRPr="00E00A30">
        <w:rPr>
          <w:rFonts w:ascii="Tahoma" w:hAnsi="Tahoma" w:cs="Tahoma"/>
        </w:rPr>
        <w:t>S podpisom zapisnika o končanju vseh pogodbenih del s strani obeh pogodbenih strank oziroma njunih predstavnikov, preide lastninska pravica na energetskih transformatorjih na naročnika.</w:t>
      </w:r>
    </w:p>
    <w:p w14:paraId="3EC79100" w14:textId="32F62D8A" w:rsidR="00D15A04" w:rsidRDefault="00D15A04" w:rsidP="005E3C6C">
      <w:pPr>
        <w:keepNext/>
        <w:keepLines/>
        <w:numPr>
          <w:ilvl w:val="12"/>
          <w:numId w:val="0"/>
        </w:numPr>
        <w:ind w:right="7"/>
        <w:jc w:val="both"/>
        <w:rPr>
          <w:rFonts w:ascii="Tahoma" w:hAnsi="Tahoma" w:cs="Tahoma"/>
        </w:rPr>
      </w:pPr>
    </w:p>
    <w:p w14:paraId="293DC9BF" w14:textId="7DBC26DC" w:rsidR="00D15A04" w:rsidRDefault="00D15A04" w:rsidP="005E3C6C">
      <w:pPr>
        <w:keepNext/>
        <w:keepLines/>
        <w:numPr>
          <w:ilvl w:val="12"/>
          <w:numId w:val="0"/>
        </w:numPr>
        <w:ind w:right="7"/>
        <w:jc w:val="both"/>
        <w:rPr>
          <w:rFonts w:ascii="Tahoma" w:hAnsi="Tahoma" w:cs="Tahoma"/>
        </w:rPr>
      </w:pPr>
    </w:p>
    <w:p w14:paraId="362BD21D" w14:textId="50061B95" w:rsidR="00D15A04" w:rsidRDefault="00D15A04" w:rsidP="005E3C6C">
      <w:pPr>
        <w:keepNext/>
        <w:keepLines/>
        <w:numPr>
          <w:ilvl w:val="12"/>
          <w:numId w:val="0"/>
        </w:numPr>
        <w:ind w:right="7"/>
        <w:jc w:val="both"/>
        <w:rPr>
          <w:rFonts w:ascii="Tahoma" w:hAnsi="Tahoma" w:cs="Tahoma"/>
        </w:rPr>
      </w:pPr>
    </w:p>
    <w:p w14:paraId="155CF7EA" w14:textId="77777777" w:rsidR="00D15A04" w:rsidRPr="00E00A30" w:rsidRDefault="00D15A04" w:rsidP="005E3C6C">
      <w:pPr>
        <w:keepNext/>
        <w:keepLines/>
        <w:numPr>
          <w:ilvl w:val="12"/>
          <w:numId w:val="0"/>
        </w:numPr>
        <w:ind w:right="7"/>
        <w:jc w:val="both"/>
        <w:rPr>
          <w:rFonts w:ascii="Tahoma" w:hAnsi="Tahoma" w:cs="Tahoma"/>
        </w:rPr>
      </w:pPr>
    </w:p>
    <w:p w14:paraId="05560053" w14:textId="77777777" w:rsidR="005556EE" w:rsidRPr="00E00A30" w:rsidRDefault="005556EE" w:rsidP="005E3C6C">
      <w:pPr>
        <w:keepNext/>
        <w:keepLines/>
        <w:numPr>
          <w:ilvl w:val="12"/>
          <w:numId w:val="0"/>
        </w:numPr>
        <w:tabs>
          <w:tab w:val="left" w:pos="567"/>
          <w:tab w:val="left" w:pos="4253"/>
          <w:tab w:val="left" w:pos="5529"/>
          <w:tab w:val="right" w:pos="8505"/>
        </w:tabs>
        <w:jc w:val="both"/>
        <w:rPr>
          <w:rFonts w:ascii="Tahoma" w:hAnsi="Tahoma" w:cs="Tahoma"/>
          <w:sz w:val="18"/>
        </w:rPr>
      </w:pPr>
    </w:p>
    <w:p w14:paraId="4F572BA5" w14:textId="77777777" w:rsidR="005556EE" w:rsidRPr="00E00A30" w:rsidRDefault="005556EE" w:rsidP="005E3C6C">
      <w:pPr>
        <w:keepNext/>
        <w:keepLines/>
        <w:numPr>
          <w:ilvl w:val="0"/>
          <w:numId w:val="25"/>
        </w:numPr>
        <w:jc w:val="center"/>
        <w:rPr>
          <w:rFonts w:ascii="Tahoma" w:hAnsi="Tahoma" w:cs="Tahoma"/>
          <w:b/>
          <w:szCs w:val="22"/>
        </w:rPr>
      </w:pPr>
      <w:r w:rsidRPr="00E00A30">
        <w:rPr>
          <w:rFonts w:ascii="Tahoma" w:hAnsi="Tahoma" w:cs="Tahoma"/>
          <w:b/>
          <w:szCs w:val="22"/>
        </w:rPr>
        <w:lastRenderedPageBreak/>
        <w:t>JAMČEVANJE ZA NAPAKE</w:t>
      </w:r>
    </w:p>
    <w:p w14:paraId="5E323B52" w14:textId="77777777" w:rsidR="005556EE" w:rsidRPr="00E00A30" w:rsidRDefault="005556EE" w:rsidP="005E3C6C">
      <w:pPr>
        <w:keepNext/>
        <w:keepLines/>
        <w:ind w:right="7"/>
        <w:jc w:val="center"/>
        <w:rPr>
          <w:rFonts w:ascii="Tahoma" w:hAnsi="Tahoma" w:cs="Tahoma"/>
          <w:b/>
        </w:rPr>
      </w:pPr>
    </w:p>
    <w:p w14:paraId="481AA596"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t>člen</w:t>
      </w:r>
    </w:p>
    <w:p w14:paraId="414F3B71" w14:textId="77777777" w:rsidR="005556EE" w:rsidRPr="00E00A30" w:rsidRDefault="005556EE" w:rsidP="005E3C6C">
      <w:pPr>
        <w:keepNext/>
        <w:keepLines/>
        <w:ind w:left="720"/>
        <w:jc w:val="both"/>
        <w:rPr>
          <w:rFonts w:ascii="Tahoma" w:hAnsi="Tahoma" w:cs="Tahoma"/>
        </w:rPr>
      </w:pPr>
    </w:p>
    <w:p w14:paraId="17A830A0" w14:textId="77777777" w:rsidR="005556EE" w:rsidRPr="00E00A30" w:rsidRDefault="005556EE" w:rsidP="005E3C6C">
      <w:pPr>
        <w:keepNext/>
        <w:keepLines/>
        <w:jc w:val="both"/>
        <w:rPr>
          <w:rFonts w:ascii="Tahoma" w:hAnsi="Tahoma" w:cs="Tahoma"/>
          <w:snapToGrid w:val="0"/>
        </w:rPr>
      </w:pPr>
      <w:r w:rsidRPr="00E00A30">
        <w:rPr>
          <w:rFonts w:ascii="Tahoma" w:hAnsi="Tahoma" w:cs="Tahoma"/>
          <w:snapToGrid w:val="0"/>
        </w:rPr>
        <w:t>Izvajalec jamči 180 (stoosemdeset) koledarskih dni za skrite napake predmeta pogodbe, šteto od podpisa</w:t>
      </w:r>
      <w:r w:rsidRPr="00E00A30">
        <w:rPr>
          <w:rFonts w:ascii="Tahoma" w:hAnsi="Tahoma" w:cs="Tahoma"/>
        </w:rPr>
        <w:t xml:space="preserve"> zapisnika o končanju vseh pogodbenih del s strani obeh pogodbenih strank oz. njunih predstavnikov</w:t>
      </w:r>
      <w:r w:rsidRPr="00E00A30">
        <w:rPr>
          <w:rFonts w:ascii="Tahoma" w:hAnsi="Tahoma" w:cs="Tahoma"/>
          <w:snapToGrid w:val="0"/>
        </w:rPr>
        <w:t xml:space="preserve"> (jamčevalni rok).</w:t>
      </w:r>
    </w:p>
    <w:p w14:paraId="2A5E240C" w14:textId="77777777" w:rsidR="005556EE" w:rsidRPr="00E00A30" w:rsidRDefault="005556EE" w:rsidP="005E3C6C">
      <w:pPr>
        <w:keepNext/>
        <w:keepLines/>
        <w:jc w:val="both"/>
        <w:rPr>
          <w:rFonts w:ascii="Tahoma" w:hAnsi="Tahoma" w:cs="Tahoma"/>
          <w:snapToGrid w:val="0"/>
        </w:rPr>
      </w:pPr>
    </w:p>
    <w:p w14:paraId="7899A37E" w14:textId="77777777" w:rsidR="005556EE" w:rsidRPr="00E00A30" w:rsidRDefault="005556EE" w:rsidP="005E3C6C">
      <w:pPr>
        <w:keepNext/>
        <w:keepLines/>
        <w:jc w:val="both"/>
        <w:rPr>
          <w:rFonts w:ascii="Tahoma" w:hAnsi="Tahoma" w:cs="Tahoma"/>
          <w:snapToGrid w:val="0"/>
        </w:rPr>
      </w:pPr>
      <w:r w:rsidRPr="00E00A30">
        <w:rPr>
          <w:rFonts w:ascii="Tahoma" w:hAnsi="Tahoma" w:cs="Tahoma"/>
          <w:snapToGrid w:val="0"/>
        </w:rPr>
        <w:t xml:space="preserve">Če se v jamčevalnem roku pokaže napaka, ki je ob podpisu zapisnika o </w:t>
      </w:r>
      <w:r w:rsidRPr="00E00A30">
        <w:rPr>
          <w:rFonts w:ascii="Tahoma" w:hAnsi="Tahoma" w:cs="Tahoma"/>
        </w:rPr>
        <w:t xml:space="preserve">končanju vseh pogodbenih del </w:t>
      </w:r>
      <w:r w:rsidRPr="00E00A30">
        <w:rPr>
          <w:rFonts w:ascii="Tahoma" w:hAnsi="Tahoma" w:cs="Tahoma"/>
          <w:snapToGrid w:val="0"/>
        </w:rPr>
        <w:t xml:space="preserve">ni bilo mogoče odkriti (skrita napaka), lahko naročnik od izvajalca zahteva, da to napako v primernem roku, najpozneje pa v 1 (enem) mesecu od obvestila naročnika, na svoje stroške odpravi, s pogojem, da je naročnik o napaki izvajalca pisno čim prej obvestil. </w:t>
      </w:r>
    </w:p>
    <w:p w14:paraId="39220F63" w14:textId="77777777" w:rsidR="005556EE" w:rsidRPr="00E00A30" w:rsidRDefault="005556EE" w:rsidP="005E3C6C">
      <w:pPr>
        <w:keepNext/>
        <w:keepLines/>
        <w:tabs>
          <w:tab w:val="left" w:pos="709"/>
          <w:tab w:val="left" w:pos="1702"/>
        </w:tabs>
        <w:jc w:val="both"/>
        <w:rPr>
          <w:rFonts w:ascii="Tahoma" w:hAnsi="Tahoma" w:cs="Tahoma"/>
        </w:rPr>
      </w:pPr>
    </w:p>
    <w:p w14:paraId="09A0CDE0" w14:textId="66F3DE3A" w:rsidR="00460362" w:rsidRPr="00E00A30" w:rsidRDefault="005556EE" w:rsidP="005E3C6C">
      <w:pPr>
        <w:keepNext/>
        <w:keepLines/>
        <w:jc w:val="both"/>
        <w:rPr>
          <w:rFonts w:ascii="Tahoma" w:hAnsi="Tahoma" w:cs="Tahoma"/>
          <w:snapToGrid w:val="0"/>
        </w:rPr>
      </w:pPr>
      <w:r w:rsidRPr="00E00A30">
        <w:rPr>
          <w:rFonts w:ascii="Tahoma" w:hAnsi="Tahoma" w:cs="Tahoma"/>
        </w:rPr>
        <w:t>Če izvajalec ne odpravi napake v roku, ki mu ga je določil naročnik, bo naročnik sam zagotovil odpravo napake na račun izvajalca in mu bo izstavil račun po dejanskih stroških, ki jih je imel naročnik, da je zagotovil odpravo napake, sam ali s pomočjo tretje osebe, ki se ga izvajalec obvezuje plačati v roku 30 (tridesetih) koledarskih dni od izstavitve računa. V primeru zamude s plačilom ima naročnik pravico zaračunati izvajalcu zakonite zamudne obresti</w:t>
      </w:r>
      <w:r w:rsidRPr="00E00A30">
        <w:rPr>
          <w:rFonts w:ascii="Tahoma" w:hAnsi="Tahoma" w:cs="Tahoma"/>
          <w:snapToGrid w:val="0"/>
        </w:rPr>
        <w:t xml:space="preserve"> </w:t>
      </w:r>
    </w:p>
    <w:p w14:paraId="78DEB170" w14:textId="77777777" w:rsidR="000D26E0" w:rsidRPr="00E00A30" w:rsidRDefault="000D26E0" w:rsidP="005E3C6C">
      <w:pPr>
        <w:keepNext/>
        <w:keepLines/>
        <w:jc w:val="both"/>
        <w:rPr>
          <w:rFonts w:ascii="Tahoma" w:hAnsi="Tahoma" w:cs="Tahoma"/>
          <w:snapToGrid w:val="0"/>
        </w:rPr>
      </w:pPr>
    </w:p>
    <w:p w14:paraId="09AFA9EA"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GARANCIJA IN SERVIS</w:t>
      </w:r>
    </w:p>
    <w:p w14:paraId="33163074" w14:textId="77777777" w:rsidR="005556EE" w:rsidRPr="00E00A30" w:rsidRDefault="005556EE" w:rsidP="005E3C6C">
      <w:pPr>
        <w:keepNext/>
        <w:keepLines/>
        <w:ind w:left="1080"/>
        <w:rPr>
          <w:rFonts w:ascii="Tahoma" w:hAnsi="Tahoma" w:cs="Tahoma"/>
          <w:b/>
        </w:rPr>
      </w:pPr>
    </w:p>
    <w:p w14:paraId="754D9FB0" w14:textId="77777777" w:rsidR="005556EE" w:rsidRPr="00E00A30" w:rsidRDefault="005556EE" w:rsidP="005E3C6C">
      <w:pPr>
        <w:keepNext/>
        <w:keepLines/>
        <w:numPr>
          <w:ilvl w:val="0"/>
          <w:numId w:val="17"/>
        </w:numPr>
        <w:ind w:left="425" w:hanging="425"/>
        <w:jc w:val="center"/>
        <w:rPr>
          <w:rFonts w:ascii="Tahoma" w:hAnsi="Tahoma" w:cs="Tahoma"/>
        </w:rPr>
      </w:pPr>
      <w:r w:rsidRPr="00E00A30">
        <w:rPr>
          <w:rFonts w:ascii="Tahoma" w:hAnsi="Tahoma" w:cs="Tahoma"/>
        </w:rPr>
        <w:t>člen</w:t>
      </w:r>
    </w:p>
    <w:p w14:paraId="3DF42311" w14:textId="77777777" w:rsidR="005556EE" w:rsidRPr="00E00A30" w:rsidRDefault="005556EE" w:rsidP="005E3C6C">
      <w:pPr>
        <w:keepNext/>
        <w:keepLines/>
        <w:jc w:val="both"/>
        <w:rPr>
          <w:rFonts w:ascii="Tahoma" w:hAnsi="Tahoma" w:cs="Tahoma"/>
        </w:rPr>
      </w:pPr>
    </w:p>
    <w:p w14:paraId="59F20E07" w14:textId="7C3DAADE" w:rsidR="005556EE" w:rsidRPr="00E00A30" w:rsidRDefault="005556EE" w:rsidP="005E3C6C">
      <w:pPr>
        <w:keepNext/>
        <w:keepLines/>
        <w:tabs>
          <w:tab w:val="left" w:pos="3686"/>
        </w:tabs>
        <w:jc w:val="both"/>
        <w:rPr>
          <w:rFonts w:ascii="Tahoma" w:hAnsi="Tahoma" w:cs="Tahoma"/>
        </w:rPr>
      </w:pPr>
      <w:r w:rsidRPr="00E00A30">
        <w:rPr>
          <w:rFonts w:ascii="Tahoma" w:hAnsi="Tahoma" w:cs="Tahoma"/>
        </w:rPr>
        <w:t xml:space="preserve">Garancijski rok za kakovost izvedenih pogodbenih storitev- tudi za dela podizvajalcev (za kakovost izvedenih del, opremo in vgrajeni material)  je </w:t>
      </w:r>
      <w:r w:rsidR="00140062">
        <w:rPr>
          <w:rFonts w:ascii="Tahoma" w:hAnsi="Tahoma" w:cs="Tahoma"/>
        </w:rPr>
        <w:t>12</w:t>
      </w:r>
      <w:r w:rsidRPr="00E00A30">
        <w:rPr>
          <w:rFonts w:ascii="Tahoma" w:hAnsi="Tahoma" w:cs="Tahoma"/>
        </w:rPr>
        <w:t xml:space="preserve"> (</w:t>
      </w:r>
      <w:r w:rsidR="00140062">
        <w:rPr>
          <w:rFonts w:ascii="Tahoma" w:hAnsi="Tahoma" w:cs="Tahoma"/>
        </w:rPr>
        <w:t>dvanajst</w:t>
      </w:r>
      <w:r w:rsidRPr="00E00A30">
        <w:rPr>
          <w:rFonts w:ascii="Tahoma" w:hAnsi="Tahoma" w:cs="Tahoma"/>
        </w:rPr>
        <w:t>) mesecev od datuma uspešno opravljenega prevzema izvedenih storitev, ki se opravi s podpisom zapisnika o končanju vseh pogodbenih del s strani obeh pogodbenih strank oziroma njunih predstavnikov</w:t>
      </w:r>
      <w:r w:rsidRPr="00E00A30" w:rsidDel="0094331A">
        <w:rPr>
          <w:rFonts w:ascii="Tahoma" w:hAnsi="Tahoma" w:cs="Tahoma"/>
        </w:rPr>
        <w:t xml:space="preserve"> </w:t>
      </w:r>
      <w:r w:rsidRPr="00E00A30">
        <w:rPr>
          <w:rFonts w:ascii="Tahoma" w:hAnsi="Tahoma" w:cs="Tahoma"/>
        </w:rPr>
        <w:t>.</w:t>
      </w:r>
    </w:p>
    <w:p w14:paraId="36110DFE" w14:textId="77777777" w:rsidR="005556EE" w:rsidRPr="00E00A30" w:rsidRDefault="005556EE" w:rsidP="005E3C6C">
      <w:pPr>
        <w:keepNext/>
        <w:keepLines/>
        <w:tabs>
          <w:tab w:val="left" w:pos="709"/>
          <w:tab w:val="left" w:pos="1702"/>
        </w:tabs>
        <w:jc w:val="both"/>
        <w:rPr>
          <w:rFonts w:ascii="Tahoma" w:hAnsi="Tahoma" w:cs="Tahoma"/>
        </w:rPr>
      </w:pPr>
    </w:p>
    <w:p w14:paraId="47528EE2" w14:textId="77777777" w:rsidR="005556EE" w:rsidRPr="00E00A30" w:rsidRDefault="005556EE" w:rsidP="005E3C6C">
      <w:pPr>
        <w:keepNext/>
        <w:keepLines/>
        <w:tabs>
          <w:tab w:val="left" w:pos="709"/>
          <w:tab w:val="left" w:pos="1702"/>
        </w:tabs>
        <w:jc w:val="both"/>
        <w:rPr>
          <w:rFonts w:ascii="Tahoma" w:hAnsi="Tahoma" w:cs="Tahoma"/>
        </w:rPr>
      </w:pPr>
      <w:r w:rsidRPr="00E00A30">
        <w:rPr>
          <w:rFonts w:ascii="Tahoma" w:hAnsi="Tahoma" w:cs="Tahoma"/>
        </w:rPr>
        <w:t>Za blago, katerega dobava je predmet te pogodbe velja garancija enak čas in v enakem obsegu, kot jo nudi proizvajalec blaga.</w:t>
      </w:r>
    </w:p>
    <w:p w14:paraId="45404420" w14:textId="77777777" w:rsidR="005556EE" w:rsidRPr="00E00A30" w:rsidRDefault="005556EE" w:rsidP="005E3C6C">
      <w:pPr>
        <w:keepNext/>
        <w:keepLines/>
        <w:tabs>
          <w:tab w:val="left" w:pos="3686"/>
        </w:tabs>
        <w:jc w:val="both"/>
        <w:rPr>
          <w:rFonts w:ascii="Tahoma" w:hAnsi="Tahoma" w:cs="Tahoma"/>
        </w:rPr>
      </w:pPr>
    </w:p>
    <w:p w14:paraId="4D82592A" w14:textId="77777777" w:rsidR="005556EE" w:rsidRPr="00E00A30" w:rsidRDefault="005556EE" w:rsidP="005E3C6C">
      <w:pPr>
        <w:keepNext/>
        <w:keepLines/>
        <w:tabs>
          <w:tab w:val="left" w:pos="709"/>
          <w:tab w:val="left" w:pos="1702"/>
        </w:tabs>
        <w:jc w:val="both"/>
        <w:rPr>
          <w:rFonts w:ascii="Tahoma" w:hAnsi="Tahoma" w:cs="Tahoma"/>
        </w:rPr>
      </w:pPr>
      <w:r w:rsidRPr="00E00A30">
        <w:rPr>
          <w:rFonts w:ascii="Tahoma" w:hAnsi="Tahoma" w:cs="Tahoma"/>
        </w:rPr>
        <w:t>Če se v garancijski dobi pojavijo pomanjkljivosti v kakovosti izvedenih pogodbenih storitev, jih mora izvajalec odpraviti na svoje stroške najkasneje v 15 (petnajstih) koledarskih dneh od dneva, ko ga naročnik pisno (elektronska pošta) obvesti o nastali napaki.</w:t>
      </w:r>
    </w:p>
    <w:p w14:paraId="46E8FEBF" w14:textId="23DC48F4" w:rsidR="005556EE" w:rsidRPr="00E00A30" w:rsidRDefault="005556EE" w:rsidP="005E3C6C">
      <w:pPr>
        <w:keepNext/>
        <w:keepLines/>
        <w:tabs>
          <w:tab w:val="left" w:pos="3686"/>
        </w:tabs>
        <w:jc w:val="both"/>
        <w:rPr>
          <w:rFonts w:ascii="Tahoma" w:hAnsi="Tahoma" w:cs="Tahoma"/>
        </w:rPr>
      </w:pPr>
    </w:p>
    <w:p w14:paraId="519ADC60" w14:textId="084EB966" w:rsidR="005556EE" w:rsidRPr="00E00A30" w:rsidRDefault="005556EE" w:rsidP="005E3C6C">
      <w:pPr>
        <w:keepNext/>
        <w:keepLines/>
        <w:tabs>
          <w:tab w:val="left" w:pos="709"/>
          <w:tab w:val="left" w:pos="1702"/>
        </w:tabs>
        <w:jc w:val="both"/>
        <w:rPr>
          <w:rFonts w:ascii="Tahoma" w:hAnsi="Tahoma" w:cs="Tahoma"/>
        </w:rPr>
      </w:pPr>
      <w:r w:rsidRPr="00E00A30">
        <w:rPr>
          <w:rFonts w:ascii="Tahoma" w:hAnsi="Tahoma" w:cs="Tahoma"/>
        </w:rPr>
        <w:t xml:space="preserve">Če izvajalec v roku iz prejšnjega odstavka tega člena ne odpravi pomanjkljivosti ali se z naročnikom ne dogovori za nov rok odprave, jih bo naročnik po načelu dobrega gospodarstvenika odpravil sam oziroma z drugim izvajalcem in to na stroške izvajalca po tej pogodbi s 5% (pet odstotnim) pribitkom na vrednost teh del za poravnavo svojih manipulativnih stroškov. </w:t>
      </w:r>
    </w:p>
    <w:p w14:paraId="3D05209F"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t>člen</w:t>
      </w:r>
    </w:p>
    <w:p w14:paraId="08C15420" w14:textId="77777777" w:rsidR="005556EE" w:rsidRPr="00E00A30" w:rsidRDefault="005556EE" w:rsidP="005E3C6C">
      <w:pPr>
        <w:keepNext/>
        <w:keepLines/>
        <w:ind w:left="426"/>
        <w:rPr>
          <w:rFonts w:ascii="Tahoma" w:hAnsi="Tahoma" w:cs="Tahoma"/>
          <w:color w:val="000000"/>
        </w:rPr>
      </w:pPr>
    </w:p>
    <w:p w14:paraId="7BC4F35D" w14:textId="77777777" w:rsidR="005556EE" w:rsidRPr="00E00A30" w:rsidRDefault="005556EE" w:rsidP="005E3C6C">
      <w:pPr>
        <w:keepNext/>
        <w:keepLines/>
        <w:numPr>
          <w:ilvl w:val="12"/>
          <w:numId w:val="0"/>
        </w:numPr>
        <w:tabs>
          <w:tab w:val="left" w:pos="567"/>
          <w:tab w:val="left" w:pos="4253"/>
          <w:tab w:val="left" w:pos="5529"/>
          <w:tab w:val="right" w:pos="8505"/>
        </w:tabs>
        <w:jc w:val="both"/>
        <w:rPr>
          <w:rFonts w:ascii="Tahoma" w:hAnsi="Tahoma" w:cs="Tahoma"/>
        </w:rPr>
      </w:pPr>
      <w:r w:rsidRPr="00E00A30">
        <w:rPr>
          <w:rFonts w:ascii="Tahoma" w:hAnsi="Tahoma" w:cs="Tahoma"/>
        </w:rPr>
        <w:t>Izvajalec zagotavlja naročniku, da bo dobavljeno blago po svoji kvaliteti, tehničnih lastnostih, uporabnosti in vsem ostalem ustrezalo vsem veljavnim predpisom in/ali standardom, po katerih je lahko predmet uporabe v Republiki Sloveniji, ter da bo opremljeno z vsemi potrebnimi navodili, atesti in drugimi listinami v skladu z veljavnimi predpisi Republike Slovenije, ki urejajo predmet pogodbe.</w:t>
      </w:r>
    </w:p>
    <w:p w14:paraId="4DB92946" w14:textId="77777777" w:rsidR="005556EE" w:rsidRPr="00E00A30" w:rsidRDefault="005556EE" w:rsidP="00460362">
      <w:pPr>
        <w:keepNext/>
        <w:keepLines/>
        <w:numPr>
          <w:ilvl w:val="12"/>
          <w:numId w:val="0"/>
        </w:numPr>
        <w:tabs>
          <w:tab w:val="left" w:pos="567"/>
          <w:tab w:val="left" w:pos="4253"/>
          <w:tab w:val="left" w:pos="5529"/>
          <w:tab w:val="right" w:pos="8505"/>
        </w:tabs>
        <w:ind w:left="567"/>
        <w:jc w:val="both"/>
        <w:rPr>
          <w:rFonts w:ascii="Tahoma" w:hAnsi="Tahoma" w:cs="Tahoma"/>
        </w:rPr>
      </w:pPr>
    </w:p>
    <w:p w14:paraId="5371513F" w14:textId="77777777" w:rsidR="005556EE" w:rsidRPr="00E00A30" w:rsidRDefault="005556EE" w:rsidP="00460362">
      <w:pPr>
        <w:keepNext/>
        <w:keepLines/>
        <w:numPr>
          <w:ilvl w:val="0"/>
          <w:numId w:val="17"/>
        </w:numPr>
        <w:tabs>
          <w:tab w:val="clear" w:pos="4613"/>
          <w:tab w:val="left" w:pos="567"/>
          <w:tab w:val="left" w:pos="4253"/>
          <w:tab w:val="num" w:pos="5180"/>
          <w:tab w:val="left" w:pos="5529"/>
          <w:tab w:val="right" w:pos="8505"/>
        </w:tabs>
        <w:ind w:left="5180"/>
        <w:rPr>
          <w:rFonts w:ascii="Tahoma" w:hAnsi="Tahoma" w:cs="Tahoma"/>
        </w:rPr>
      </w:pPr>
      <w:r w:rsidRPr="00E00A30">
        <w:rPr>
          <w:rFonts w:ascii="Tahoma" w:hAnsi="Tahoma" w:cs="Tahoma"/>
        </w:rPr>
        <w:t>člen</w:t>
      </w:r>
    </w:p>
    <w:p w14:paraId="3D46D087" w14:textId="77777777" w:rsidR="005556EE" w:rsidRPr="00E00A30" w:rsidRDefault="005556EE" w:rsidP="005E3C6C">
      <w:pPr>
        <w:keepNext/>
        <w:keepLines/>
        <w:numPr>
          <w:ilvl w:val="12"/>
          <w:numId w:val="0"/>
        </w:numPr>
        <w:tabs>
          <w:tab w:val="left" w:pos="567"/>
          <w:tab w:val="left" w:pos="4253"/>
          <w:tab w:val="left" w:pos="5529"/>
          <w:tab w:val="right" w:pos="8505"/>
        </w:tabs>
        <w:jc w:val="both"/>
        <w:rPr>
          <w:rFonts w:ascii="Tahoma" w:hAnsi="Tahoma" w:cs="Tahoma"/>
        </w:rPr>
      </w:pPr>
      <w:r w:rsidRPr="00E00A30">
        <w:rPr>
          <w:rFonts w:ascii="Tahoma" w:hAnsi="Tahoma" w:cs="Tahoma"/>
        </w:rPr>
        <w:tab/>
      </w:r>
    </w:p>
    <w:p w14:paraId="72D009B8" w14:textId="0860C9B6" w:rsidR="005556EE" w:rsidRPr="00E00A30" w:rsidRDefault="005556EE" w:rsidP="005E3C6C">
      <w:pPr>
        <w:keepNext/>
        <w:keepLines/>
        <w:jc w:val="both"/>
        <w:rPr>
          <w:rFonts w:ascii="Tahoma" w:hAnsi="Tahoma" w:cs="Tahoma"/>
        </w:rPr>
      </w:pPr>
      <w:r w:rsidRPr="00E00A30">
        <w:rPr>
          <w:rFonts w:ascii="Tahoma" w:hAnsi="Tahoma" w:cs="Tahoma"/>
        </w:rPr>
        <w:t>Kakovost vseh pogodbenih del mora biti v skladu s tehnično specifikacijo naročnika, veljavno zakonodajo, ki se nanaša na predmet pogodbe in tehnično dokumentacijo, ki jo bo izvajalec predložil ob predaji pogodbenih del.</w:t>
      </w:r>
    </w:p>
    <w:p w14:paraId="2A5D7E00" w14:textId="34C55854" w:rsidR="007769C7" w:rsidRPr="00E00A30" w:rsidRDefault="007769C7" w:rsidP="005E3C6C">
      <w:pPr>
        <w:keepNext/>
        <w:keepLines/>
        <w:jc w:val="both"/>
        <w:rPr>
          <w:rFonts w:ascii="Tahoma" w:hAnsi="Tahoma" w:cs="Tahoma"/>
        </w:rPr>
      </w:pPr>
    </w:p>
    <w:p w14:paraId="3211D55A"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t>člen</w:t>
      </w:r>
    </w:p>
    <w:p w14:paraId="3D68061A" w14:textId="631C0709" w:rsidR="005556EE" w:rsidRPr="00E00A30" w:rsidRDefault="005556EE" w:rsidP="00A7341C">
      <w:pPr>
        <w:keepNext/>
        <w:keepLines/>
        <w:numPr>
          <w:ilvl w:val="12"/>
          <w:numId w:val="0"/>
        </w:numPr>
        <w:tabs>
          <w:tab w:val="left" w:pos="567"/>
          <w:tab w:val="left" w:pos="4253"/>
          <w:tab w:val="left" w:pos="5529"/>
          <w:tab w:val="right" w:pos="8505"/>
        </w:tabs>
        <w:jc w:val="both"/>
        <w:rPr>
          <w:rFonts w:ascii="Tahoma" w:hAnsi="Tahoma" w:cs="Tahoma"/>
        </w:rPr>
      </w:pPr>
      <w:r w:rsidRPr="00E00A30">
        <w:rPr>
          <w:rFonts w:ascii="Tahoma" w:hAnsi="Tahoma" w:cs="Tahoma"/>
        </w:rPr>
        <w:tab/>
      </w:r>
    </w:p>
    <w:p w14:paraId="5D6ABF3E" w14:textId="53A1E182" w:rsidR="005556EE" w:rsidRPr="00E00A30" w:rsidRDefault="005556EE" w:rsidP="005E3C6C">
      <w:pPr>
        <w:keepNext/>
        <w:keepLines/>
        <w:jc w:val="both"/>
        <w:rPr>
          <w:rFonts w:ascii="Tahoma" w:hAnsi="Tahoma" w:cs="Tahoma"/>
        </w:rPr>
      </w:pPr>
      <w:r w:rsidRPr="00E00A30">
        <w:rPr>
          <w:rFonts w:ascii="Tahoma" w:hAnsi="Tahoma" w:cs="Tahoma"/>
        </w:rPr>
        <w:t>Za pokritje stroškov odprave okvar/e lahko naročnik unovči finančno zavarovanje za odpravo napak v garancijski dobi.</w:t>
      </w:r>
    </w:p>
    <w:p w14:paraId="633797FF" w14:textId="77777777" w:rsidR="005556EE" w:rsidRPr="00E00A30" w:rsidRDefault="005556EE" w:rsidP="005E3C6C">
      <w:pPr>
        <w:keepNext/>
        <w:keepLines/>
        <w:numPr>
          <w:ilvl w:val="0"/>
          <w:numId w:val="17"/>
        </w:numPr>
        <w:ind w:left="426" w:hanging="426"/>
        <w:jc w:val="center"/>
        <w:rPr>
          <w:rFonts w:ascii="Tahoma" w:hAnsi="Tahoma" w:cs="Tahoma"/>
          <w:color w:val="000000"/>
        </w:rPr>
      </w:pPr>
      <w:r w:rsidRPr="00E00A30">
        <w:rPr>
          <w:rFonts w:ascii="Tahoma" w:hAnsi="Tahoma" w:cs="Tahoma"/>
          <w:color w:val="000000"/>
        </w:rPr>
        <w:lastRenderedPageBreak/>
        <w:t>člen</w:t>
      </w:r>
    </w:p>
    <w:p w14:paraId="66CEEFBF" w14:textId="77777777" w:rsidR="005556EE" w:rsidRPr="00E00A30" w:rsidRDefault="005556EE" w:rsidP="005E3C6C">
      <w:pPr>
        <w:keepNext/>
        <w:keepLines/>
        <w:jc w:val="both"/>
        <w:rPr>
          <w:rFonts w:ascii="Tahoma" w:hAnsi="Tahoma" w:cs="Tahoma"/>
        </w:rPr>
      </w:pPr>
    </w:p>
    <w:p w14:paraId="2BD0519F" w14:textId="6F80155B" w:rsidR="005556EE" w:rsidRPr="00E00A30" w:rsidRDefault="005556EE" w:rsidP="005E3C6C">
      <w:pPr>
        <w:keepNext/>
        <w:keepLines/>
        <w:jc w:val="both"/>
        <w:rPr>
          <w:rFonts w:ascii="Tahoma" w:hAnsi="Tahoma" w:cs="Tahoma"/>
        </w:rPr>
      </w:pPr>
      <w:r w:rsidRPr="00E00A30">
        <w:rPr>
          <w:rFonts w:ascii="Tahoma" w:hAnsi="Tahoma" w:cs="Tahoma"/>
        </w:rPr>
        <w:t>Izvajalec zagotavlja</w:t>
      </w:r>
      <w:r w:rsidRPr="00E00A30">
        <w:rPr>
          <w:rFonts w:ascii="Tahoma" w:hAnsi="Tahoma" w:cs="Tahoma"/>
          <w:lang w:val="x-none"/>
        </w:rPr>
        <w:t xml:space="preserve">, da bodo tudi po izpolnitvi </w:t>
      </w:r>
      <w:r w:rsidRPr="00E00A30">
        <w:rPr>
          <w:rFonts w:ascii="Tahoma" w:hAnsi="Tahoma" w:cs="Tahoma"/>
        </w:rPr>
        <w:t xml:space="preserve">vseh </w:t>
      </w:r>
      <w:r w:rsidRPr="00E00A30">
        <w:rPr>
          <w:rFonts w:ascii="Tahoma" w:hAnsi="Tahoma" w:cs="Tahoma"/>
          <w:lang w:val="x-none"/>
        </w:rPr>
        <w:t>pogodbenih obveznosti</w:t>
      </w:r>
      <w:r w:rsidRPr="00E00A30">
        <w:rPr>
          <w:rFonts w:ascii="Tahoma" w:hAnsi="Tahoma" w:cs="Tahoma"/>
        </w:rPr>
        <w:t>,</w:t>
      </w:r>
      <w:r w:rsidRPr="00E00A30">
        <w:rPr>
          <w:rFonts w:ascii="Tahoma" w:hAnsi="Tahoma" w:cs="Tahoma"/>
          <w:lang w:val="x-none"/>
        </w:rPr>
        <w:t xml:space="preserve"> v času življenjske dobe opreme, na trgu zagotovljeni nadomestni</w:t>
      </w:r>
      <w:r w:rsidRPr="00E00A30">
        <w:rPr>
          <w:rFonts w:ascii="Tahoma" w:hAnsi="Tahoma" w:cs="Tahoma"/>
        </w:rPr>
        <w:t>/rezervni</w:t>
      </w:r>
      <w:r w:rsidRPr="00E00A30">
        <w:rPr>
          <w:rFonts w:ascii="Tahoma" w:hAnsi="Tahoma" w:cs="Tahoma"/>
          <w:lang w:val="x-none"/>
        </w:rPr>
        <w:t xml:space="preserve"> deli in servis za vso opremo, dobavljeno po tej pogodb</w:t>
      </w:r>
      <w:r w:rsidRPr="00E00A30">
        <w:rPr>
          <w:rFonts w:ascii="Tahoma" w:hAnsi="Tahoma" w:cs="Tahoma"/>
        </w:rPr>
        <w:t xml:space="preserve">i, še najmanj </w:t>
      </w:r>
      <w:r w:rsidR="00F75B53">
        <w:rPr>
          <w:rFonts w:ascii="Tahoma" w:hAnsi="Tahoma" w:cs="Tahoma"/>
        </w:rPr>
        <w:t>petnajst</w:t>
      </w:r>
      <w:r w:rsidRPr="00E00A30">
        <w:rPr>
          <w:rFonts w:ascii="Tahoma" w:hAnsi="Tahoma" w:cs="Tahoma"/>
        </w:rPr>
        <w:t xml:space="preserve"> (1</w:t>
      </w:r>
      <w:r w:rsidR="00F75B53">
        <w:rPr>
          <w:rFonts w:ascii="Tahoma" w:hAnsi="Tahoma" w:cs="Tahoma"/>
        </w:rPr>
        <w:t>5</w:t>
      </w:r>
      <w:r w:rsidRPr="00E00A30">
        <w:rPr>
          <w:rFonts w:ascii="Tahoma" w:hAnsi="Tahoma" w:cs="Tahoma"/>
        </w:rPr>
        <w:t>) let po podpisu zapisnika o končanju vseh pogodbenih del s strani obeh pogodbenih strank oziroma njunih predstavnikov.</w:t>
      </w:r>
    </w:p>
    <w:p w14:paraId="71D8156E" w14:textId="77777777" w:rsidR="005556EE" w:rsidRPr="00E00A30" w:rsidRDefault="005556EE" w:rsidP="005E3C6C">
      <w:pPr>
        <w:keepNext/>
        <w:keepLines/>
        <w:jc w:val="both"/>
        <w:rPr>
          <w:rFonts w:ascii="Tahoma" w:hAnsi="Tahoma" w:cs="Tahoma"/>
        </w:rPr>
      </w:pPr>
    </w:p>
    <w:p w14:paraId="245DF53C" w14:textId="398C5719" w:rsidR="005556EE" w:rsidRDefault="005556EE" w:rsidP="005E3C6C">
      <w:pPr>
        <w:keepNext/>
        <w:keepLines/>
        <w:jc w:val="both"/>
        <w:rPr>
          <w:rFonts w:ascii="Tahoma" w:hAnsi="Tahoma" w:cs="Tahoma"/>
        </w:rPr>
      </w:pPr>
      <w:r w:rsidRPr="00E00A30">
        <w:rPr>
          <w:rFonts w:ascii="Tahoma" w:hAnsi="Tahoma" w:cs="Tahoma"/>
        </w:rPr>
        <w:t>V garancijski dobi mora izvajalec zagotavljati redno servisiranje vključno z dobavo potrebnih rezervnih delov in potrošnega materiala, ki so navedeni v ceniku rezervnih delov in potrošnega materiala v garancijski dobi, ki je priloga št. 4 te pogodbe. Letni servis bo naročnik naročal pisno na e-pošto ____________. Naročnik morebitnih manjkajočih rezervnih delov ali potrošnega materiala, ki jih izvajalec ne bo predvidel v prej navedenem ceniku, so pa nujno potrebni za izvedbo letnega ali kvartalnega servisa, ne bo priznal in jih bo moral izvajalec zagotoviti na lastne stroške.</w:t>
      </w:r>
    </w:p>
    <w:p w14:paraId="57F61B6B" w14:textId="77777777" w:rsidR="00410E07" w:rsidRPr="00E00A30" w:rsidRDefault="00410E07" w:rsidP="005E3C6C">
      <w:pPr>
        <w:keepNext/>
        <w:keepLines/>
        <w:jc w:val="both"/>
        <w:rPr>
          <w:rFonts w:ascii="Tahoma" w:hAnsi="Tahoma" w:cs="Tahoma"/>
        </w:rPr>
      </w:pPr>
    </w:p>
    <w:p w14:paraId="4395CDFF" w14:textId="77777777" w:rsidR="005556EE" w:rsidRPr="00E00A30" w:rsidRDefault="005556EE" w:rsidP="005E3C6C">
      <w:pPr>
        <w:keepNext/>
        <w:keepLines/>
        <w:numPr>
          <w:ilvl w:val="0"/>
          <w:numId w:val="25"/>
        </w:numPr>
        <w:jc w:val="center"/>
        <w:rPr>
          <w:rFonts w:ascii="Tahoma" w:hAnsi="Tahoma" w:cs="Tahoma"/>
          <w:b/>
          <w:szCs w:val="22"/>
        </w:rPr>
      </w:pPr>
      <w:r w:rsidRPr="00E00A30">
        <w:rPr>
          <w:rFonts w:ascii="Tahoma" w:hAnsi="Tahoma" w:cs="Tahoma"/>
          <w:b/>
          <w:szCs w:val="22"/>
        </w:rPr>
        <w:t>KVALITETA POGODBENIH STORITEV</w:t>
      </w:r>
    </w:p>
    <w:p w14:paraId="650C8940" w14:textId="77777777" w:rsidR="005556EE" w:rsidRPr="00E00A30" w:rsidRDefault="005556EE" w:rsidP="005E3C6C">
      <w:pPr>
        <w:keepNext/>
        <w:keepLines/>
        <w:ind w:left="720"/>
        <w:rPr>
          <w:rFonts w:ascii="Tahoma" w:hAnsi="Tahoma" w:cs="Tahoma"/>
          <w:b/>
          <w:szCs w:val="22"/>
        </w:rPr>
      </w:pPr>
    </w:p>
    <w:p w14:paraId="2CFA3F62" w14:textId="77777777" w:rsidR="005556EE" w:rsidRPr="00E00A30" w:rsidRDefault="005556EE" w:rsidP="005E3C6C">
      <w:pPr>
        <w:keepNext/>
        <w:keepLines/>
        <w:numPr>
          <w:ilvl w:val="0"/>
          <w:numId w:val="17"/>
        </w:numPr>
        <w:ind w:left="425" w:hanging="425"/>
        <w:jc w:val="center"/>
        <w:rPr>
          <w:rFonts w:ascii="Tahoma" w:hAnsi="Tahoma" w:cs="Tahoma"/>
        </w:rPr>
      </w:pPr>
      <w:r w:rsidRPr="00E00A30">
        <w:rPr>
          <w:rFonts w:ascii="Tahoma" w:hAnsi="Tahoma" w:cs="Tahoma"/>
        </w:rPr>
        <w:t xml:space="preserve"> člen</w:t>
      </w:r>
    </w:p>
    <w:p w14:paraId="175E51FE" w14:textId="77777777" w:rsidR="005556EE" w:rsidRPr="00E00A30" w:rsidRDefault="005556EE" w:rsidP="005E3C6C">
      <w:pPr>
        <w:keepNext/>
        <w:keepLines/>
        <w:ind w:left="425"/>
        <w:jc w:val="center"/>
        <w:rPr>
          <w:rFonts w:ascii="Tahoma" w:hAnsi="Tahoma" w:cs="Tahoma"/>
        </w:rPr>
      </w:pPr>
    </w:p>
    <w:p w14:paraId="187C4A61" w14:textId="77777777" w:rsidR="005556EE" w:rsidRPr="00E00A30" w:rsidRDefault="005556EE" w:rsidP="005E3C6C">
      <w:pPr>
        <w:keepNext/>
        <w:keepLines/>
        <w:jc w:val="both"/>
        <w:rPr>
          <w:rFonts w:ascii="Tahoma" w:hAnsi="Tahoma" w:cs="Tahoma"/>
        </w:rPr>
      </w:pPr>
      <w:r w:rsidRPr="00E00A30">
        <w:rPr>
          <w:rFonts w:ascii="Tahoma" w:hAnsi="Tahoma" w:cs="Tahoma"/>
        </w:rPr>
        <w:t>Reklamacije na kvaliteto opravljenih pogodbenih storitev se rešujejo sporazumno.</w:t>
      </w:r>
    </w:p>
    <w:p w14:paraId="733E1B31" w14:textId="77777777" w:rsidR="005556EE" w:rsidRPr="00E00A30" w:rsidRDefault="005556EE" w:rsidP="005E3C6C">
      <w:pPr>
        <w:keepNext/>
        <w:keepLines/>
        <w:jc w:val="both"/>
        <w:rPr>
          <w:rFonts w:ascii="Tahoma" w:hAnsi="Tahoma" w:cs="Tahoma"/>
        </w:rPr>
      </w:pPr>
    </w:p>
    <w:p w14:paraId="30A60A3B" w14:textId="77777777" w:rsidR="005556EE" w:rsidRPr="00E00A30" w:rsidRDefault="005556EE" w:rsidP="005E3C6C">
      <w:pPr>
        <w:keepNext/>
        <w:keepLines/>
        <w:jc w:val="both"/>
        <w:rPr>
          <w:rFonts w:ascii="Tahoma" w:hAnsi="Tahoma" w:cs="Tahoma"/>
        </w:rPr>
      </w:pPr>
      <w:r w:rsidRPr="00E00A30">
        <w:rPr>
          <w:rFonts w:ascii="Tahoma" w:hAnsi="Tahoma" w:cs="Tahoma"/>
        </w:rPr>
        <w:t>Če naročnik ugotovi, da dobavljeno blago/pogodbene storitve ne ustrezajo zahtevani kvaliteti, jih mora izvajalec na svoje stroške nemudoma ponovno dobaviti/izvesti oz. nadomestiti povzročeno škodo.</w:t>
      </w:r>
    </w:p>
    <w:p w14:paraId="6CE354C5" w14:textId="77777777" w:rsidR="005556EE" w:rsidRPr="00E00A30" w:rsidRDefault="005556EE" w:rsidP="005E3C6C">
      <w:pPr>
        <w:keepNext/>
        <w:keepLines/>
        <w:jc w:val="both"/>
        <w:rPr>
          <w:rFonts w:ascii="Tahoma" w:hAnsi="Tahoma" w:cs="Tahoma"/>
        </w:rPr>
      </w:pPr>
    </w:p>
    <w:p w14:paraId="6837F383" w14:textId="77777777" w:rsidR="005556EE" w:rsidRPr="00E00A30" w:rsidRDefault="005556EE" w:rsidP="005E3C6C">
      <w:pPr>
        <w:keepNext/>
        <w:keepLines/>
        <w:jc w:val="both"/>
        <w:rPr>
          <w:rFonts w:ascii="Tahoma" w:hAnsi="Tahoma" w:cs="Tahoma"/>
        </w:rPr>
      </w:pPr>
      <w:r w:rsidRPr="00E00A30">
        <w:rPr>
          <w:rFonts w:ascii="Tahoma" w:hAnsi="Tahoma" w:cs="Tahoma"/>
        </w:rPr>
        <w:t xml:space="preserve">Naročnik bo vse pripombe oziroma reklamacije v zvezi z izvrševanjem te pogodbe oziroma v zvezi s kvaliteto dobavljenega blaga/izvedenih pogodbenih storitev sporočal izvajalcu v pisni obliki (elektronska pošta). </w:t>
      </w:r>
    </w:p>
    <w:p w14:paraId="4585E2CC" w14:textId="77777777" w:rsidR="005556EE" w:rsidRPr="00E00A30" w:rsidRDefault="005556EE" w:rsidP="005E3C6C">
      <w:pPr>
        <w:keepNext/>
        <w:keepLines/>
        <w:jc w:val="both"/>
        <w:rPr>
          <w:rFonts w:ascii="Tahoma" w:hAnsi="Tahoma" w:cs="Tahoma"/>
        </w:rPr>
      </w:pPr>
    </w:p>
    <w:p w14:paraId="364EA46D" w14:textId="144C78F5" w:rsidR="005556EE" w:rsidRDefault="005556EE" w:rsidP="005E3C6C">
      <w:pPr>
        <w:keepNext/>
        <w:keepLines/>
        <w:jc w:val="both"/>
        <w:rPr>
          <w:rFonts w:ascii="Tahoma" w:hAnsi="Tahoma" w:cs="Tahoma"/>
        </w:rPr>
      </w:pPr>
      <w:r w:rsidRPr="00E00A30">
        <w:rPr>
          <w:rFonts w:ascii="Tahoma" w:hAnsi="Tahoma" w:cs="Tahoma"/>
        </w:rPr>
        <w:t>Če izvajalec ne upošteva upravičenih pripomb naročnika ter napak na svoje stroške ne odpravi v dogovorjenem roku, ali če ne izvaja svojih pogodbenih obveznosti, ali jih ne izvaja pravočasno ter tega ne zagotovi tudi po pisnem opozorilu naročnika, lahko naročnik odstopi od pogodbe brez obveznosti do izvajalca. O odstopu od pogodbe naročnik pisno obvesti izvajalca.</w:t>
      </w:r>
    </w:p>
    <w:p w14:paraId="54C8F9C9" w14:textId="77777777" w:rsidR="00743CA8" w:rsidRPr="00E00A30" w:rsidRDefault="00743CA8" w:rsidP="005E3C6C">
      <w:pPr>
        <w:keepNext/>
        <w:keepLines/>
        <w:jc w:val="both"/>
        <w:rPr>
          <w:rFonts w:ascii="Tahoma" w:hAnsi="Tahoma" w:cs="Tahoma"/>
        </w:rPr>
      </w:pPr>
    </w:p>
    <w:p w14:paraId="0206A7B8"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 xml:space="preserve">FINANČNA ZAVAROVANJA </w:t>
      </w:r>
    </w:p>
    <w:p w14:paraId="545CE136" w14:textId="77777777" w:rsidR="005556EE" w:rsidRPr="00E00A30" w:rsidRDefault="005556EE" w:rsidP="005E3C6C">
      <w:pPr>
        <w:keepNext/>
        <w:keepLines/>
        <w:jc w:val="both"/>
        <w:rPr>
          <w:rFonts w:ascii="Tahoma" w:hAnsi="Tahoma" w:cs="Tahoma"/>
        </w:rPr>
      </w:pPr>
    </w:p>
    <w:p w14:paraId="0A38A446" w14:textId="77777777" w:rsidR="005556EE" w:rsidRPr="00E00A30" w:rsidRDefault="005556EE" w:rsidP="005E3C6C">
      <w:pPr>
        <w:keepNext/>
        <w:keepLines/>
        <w:ind w:left="4253"/>
        <w:rPr>
          <w:rFonts w:ascii="Tahoma" w:hAnsi="Tahoma" w:cs="Tahoma"/>
        </w:rPr>
      </w:pPr>
      <w:r w:rsidRPr="00E00A30">
        <w:rPr>
          <w:rFonts w:ascii="Tahoma" w:hAnsi="Tahoma" w:cs="Tahoma"/>
        </w:rPr>
        <w:t>23. člen</w:t>
      </w:r>
    </w:p>
    <w:p w14:paraId="15771EE8" w14:textId="606F58F7" w:rsidR="005556EE" w:rsidRPr="00E00A30" w:rsidRDefault="005556EE" w:rsidP="005E3C6C">
      <w:pPr>
        <w:keepNext/>
        <w:keepLines/>
        <w:jc w:val="both"/>
        <w:rPr>
          <w:rFonts w:ascii="Tahoma" w:hAnsi="Tahoma" w:cs="Tahoma"/>
        </w:rPr>
      </w:pPr>
    </w:p>
    <w:p w14:paraId="15E96CBF" w14:textId="189F1DEA" w:rsidR="005556EE" w:rsidRPr="00E00A30" w:rsidRDefault="005556EE" w:rsidP="005E3C6C">
      <w:pPr>
        <w:keepNext/>
        <w:keepLines/>
        <w:jc w:val="both"/>
        <w:outlineLvl w:val="0"/>
        <w:rPr>
          <w:rFonts w:ascii="Tahoma" w:hAnsi="Tahoma" w:cs="Tahoma"/>
          <w:b/>
        </w:rPr>
      </w:pPr>
      <w:r w:rsidRPr="00E00A30">
        <w:rPr>
          <w:rFonts w:ascii="Tahoma" w:hAnsi="Tahoma" w:cs="Tahoma"/>
        </w:rPr>
        <w:t xml:space="preserve">Izvajalec se obvezuje, da bo, najkasneje v roku 15 (petnajstih) dni od sklenitve pogodbe, naročniku predložil finančno zavarovanje v obliki </w:t>
      </w:r>
      <w:r w:rsidR="00662141">
        <w:rPr>
          <w:rFonts w:ascii="Tahoma" w:hAnsi="Tahoma" w:cs="Tahoma"/>
        </w:rPr>
        <w:t>podpisane</w:t>
      </w:r>
      <w:r w:rsidR="00662141" w:rsidRPr="00662141">
        <w:rPr>
          <w:rFonts w:ascii="Tahoma" w:hAnsi="Tahoma" w:cs="Tahoma"/>
        </w:rPr>
        <w:t xml:space="preserve"> in žigosan</w:t>
      </w:r>
      <w:r w:rsidR="00662141">
        <w:rPr>
          <w:rFonts w:ascii="Tahoma" w:hAnsi="Tahoma" w:cs="Tahoma"/>
        </w:rPr>
        <w:t>e</w:t>
      </w:r>
      <w:r w:rsidR="00662141" w:rsidRPr="00662141">
        <w:rPr>
          <w:rFonts w:ascii="Tahoma" w:hAnsi="Tahoma" w:cs="Tahoma"/>
        </w:rPr>
        <w:t xml:space="preserve"> bianko menico z izpolnjeno, podpisano in žigosano menično izjavo</w:t>
      </w:r>
      <w:r w:rsidRPr="00E00A30">
        <w:rPr>
          <w:rFonts w:ascii="Tahoma" w:hAnsi="Tahoma" w:cs="Tahoma"/>
        </w:rPr>
        <w:t xml:space="preserve">, v višini 10% (deset odstotkov) pogodbene vrednosti z DDV z dobo veljavnosti še 60 (šestdeset) koledarskih dni po izteku veljavnosti pogodbe (v nadaljevanju: finančno zavarovanje za zavarovanje dobre izvedbe pogodbenih obveznosti). Finančno zavarovanje mora biti nepreklicno, brezpogojno in plačljivo na prvi poziv ter izdano po vzorcu iz razpisne dokumentacije št. </w:t>
      </w:r>
      <w:r w:rsidR="0022605D" w:rsidRPr="00E00A30">
        <w:rPr>
          <w:rFonts w:ascii="Tahoma" w:hAnsi="Tahoma" w:cs="Tahoma"/>
        </w:rPr>
        <w:t>VKS-177/23</w:t>
      </w:r>
      <w:r w:rsidRPr="00E00A30">
        <w:rPr>
          <w:rFonts w:ascii="Tahoma" w:hAnsi="Tahoma" w:cs="Tahoma"/>
        </w:rPr>
        <w:t>.</w:t>
      </w:r>
      <w:r w:rsidRPr="00E00A30">
        <w:rPr>
          <w:rFonts w:ascii="Tahoma" w:hAnsi="Tahoma" w:cs="Tahoma"/>
          <w:b/>
        </w:rPr>
        <w:t xml:space="preserve"> Finančno zavarovanje mora biti izdano s strani banke ali zavarovalnice, ki ima sedež v Republiki Sloveniji in v slovenskem jeziku. </w:t>
      </w:r>
      <w:r w:rsidRPr="00E00A30">
        <w:rPr>
          <w:rFonts w:ascii="Tahoma" w:hAnsi="Tahoma" w:cs="Tahoma"/>
        </w:rPr>
        <w:t>Predložitev finančnega zavarovanja za zavarovanje dobre izvedbe pogodbenih obveznosti v skladu s tem členom je pogoj za veljavnost te pogodbe, v nasprotnem primeru se šteje, da ta pogodba ni bila nikoli sklenjena.</w:t>
      </w:r>
    </w:p>
    <w:p w14:paraId="36FD9349" w14:textId="77777777" w:rsidR="005556EE" w:rsidRPr="00E00A30" w:rsidRDefault="005556EE" w:rsidP="005E3C6C">
      <w:pPr>
        <w:keepNext/>
        <w:keepLines/>
        <w:jc w:val="both"/>
        <w:rPr>
          <w:rFonts w:ascii="Tahoma" w:hAnsi="Tahoma" w:cs="Tahoma"/>
        </w:rPr>
      </w:pPr>
    </w:p>
    <w:p w14:paraId="39081E54" w14:textId="77777777" w:rsidR="005556EE" w:rsidRPr="00E00A30" w:rsidRDefault="005556EE" w:rsidP="005E3C6C">
      <w:pPr>
        <w:keepNext/>
        <w:keepLines/>
        <w:jc w:val="both"/>
        <w:rPr>
          <w:rFonts w:ascii="Tahoma" w:hAnsi="Tahoma" w:cs="Tahoma"/>
        </w:rPr>
      </w:pPr>
      <w:r w:rsidRPr="00E00A30">
        <w:rPr>
          <w:rFonts w:ascii="Tahoma" w:hAnsi="Tahoma" w:cs="Tahoma"/>
        </w:rPr>
        <w:t>Izvajalec je dolžan predložiti novo (ustrezno podaljšano ali povišano) finančno zavarovanje za zavarovanje dobre izvedbe pogodbenih obveznosti, v kolikor se pogodbeni rok ali pogodbena vrednost spremenita.</w:t>
      </w:r>
    </w:p>
    <w:p w14:paraId="078048F2" w14:textId="77777777" w:rsidR="005556EE" w:rsidRPr="00E00A30" w:rsidRDefault="005556EE" w:rsidP="005E3C6C">
      <w:pPr>
        <w:keepNext/>
        <w:keepLines/>
        <w:jc w:val="both"/>
        <w:rPr>
          <w:rFonts w:ascii="Tahoma" w:hAnsi="Tahoma" w:cs="Tahoma"/>
        </w:rPr>
      </w:pPr>
    </w:p>
    <w:p w14:paraId="5F7B29E1" w14:textId="77777777" w:rsidR="005556EE" w:rsidRPr="00E00A30" w:rsidRDefault="005556EE" w:rsidP="005E3C6C">
      <w:pPr>
        <w:keepNext/>
        <w:keepLines/>
        <w:jc w:val="both"/>
        <w:rPr>
          <w:rFonts w:ascii="Tahoma" w:hAnsi="Tahoma" w:cs="Tahoma"/>
        </w:rPr>
      </w:pPr>
      <w:r w:rsidRPr="00E00A30">
        <w:rPr>
          <w:rFonts w:ascii="Tahoma" w:hAnsi="Tahoma" w:cs="Tahoma"/>
        </w:rPr>
        <w:t>Finančno zavarovanje za zavarovanje dobre izvedbe pogodbenih obveznosti se nanaša na vse po pogodbi izvedene storitve. V primeru, da naročnik unovči finančno zavarovanje za zavarovanje dobre izvedbe pogodbenih obveznosti, mora izvajalec nemudoma dostaviti novo finančno zavarovanje za zavarovanje dobre izvedbe pogodbenih obveznosti.</w:t>
      </w:r>
    </w:p>
    <w:p w14:paraId="13027EE6" w14:textId="77777777" w:rsidR="005556EE" w:rsidRPr="00E00A30" w:rsidRDefault="005556EE" w:rsidP="005E3C6C">
      <w:pPr>
        <w:keepNext/>
        <w:keepLines/>
        <w:jc w:val="both"/>
        <w:rPr>
          <w:rFonts w:ascii="Tahoma" w:hAnsi="Tahoma" w:cs="Tahoma"/>
        </w:rPr>
      </w:pPr>
    </w:p>
    <w:p w14:paraId="3BEFF300" w14:textId="3C18323F" w:rsidR="005556EE" w:rsidRPr="00E00A30" w:rsidRDefault="005556EE" w:rsidP="005E3C6C">
      <w:pPr>
        <w:keepNext/>
        <w:keepLines/>
        <w:jc w:val="both"/>
        <w:rPr>
          <w:rFonts w:ascii="Tahoma" w:hAnsi="Tahoma" w:cs="Tahoma"/>
        </w:rPr>
      </w:pPr>
      <w:r w:rsidRPr="00E00A30">
        <w:rPr>
          <w:rFonts w:ascii="Tahoma" w:hAnsi="Tahoma" w:cs="Tahoma"/>
        </w:rPr>
        <w:t>Naročnik bo pred unovčenjem finančnega zavarovanja za zavarovanje dobre izvedbe pogodbenih obveznosti izvajalca pisno pozval k izpolnjevanju pogodbenih obveznosti in mu določil rok za izpolnitev.</w:t>
      </w:r>
    </w:p>
    <w:p w14:paraId="5008AEB2" w14:textId="094E56A6" w:rsidR="00662141" w:rsidRDefault="00662141" w:rsidP="00662141">
      <w:pPr>
        <w:pStyle w:val="Odstavekseznama"/>
        <w:keepNext/>
        <w:keepLines/>
        <w:numPr>
          <w:ilvl w:val="0"/>
          <w:numId w:val="17"/>
        </w:numPr>
        <w:tabs>
          <w:tab w:val="left" w:pos="567"/>
          <w:tab w:val="left" w:pos="1702"/>
        </w:tabs>
        <w:jc w:val="both"/>
        <w:rPr>
          <w:rFonts w:ascii="Tahoma" w:hAnsi="Tahoma" w:cs="Tahoma"/>
        </w:rPr>
      </w:pPr>
      <w:r w:rsidRPr="00662141">
        <w:rPr>
          <w:rFonts w:ascii="Tahoma" w:hAnsi="Tahoma" w:cs="Tahoma"/>
        </w:rPr>
        <w:lastRenderedPageBreak/>
        <w:t>Č</w:t>
      </w:r>
      <w:r w:rsidR="005556EE" w:rsidRPr="00662141">
        <w:rPr>
          <w:rFonts w:ascii="Tahoma" w:hAnsi="Tahoma" w:cs="Tahoma"/>
        </w:rPr>
        <w:t>len</w:t>
      </w:r>
    </w:p>
    <w:p w14:paraId="72803646" w14:textId="77777777" w:rsidR="00662141" w:rsidRPr="00662141" w:rsidRDefault="00662141" w:rsidP="00662141">
      <w:pPr>
        <w:pStyle w:val="Odstavekseznama"/>
        <w:keepNext/>
        <w:keepLines/>
        <w:tabs>
          <w:tab w:val="left" w:pos="567"/>
          <w:tab w:val="left" w:pos="1702"/>
        </w:tabs>
        <w:ind w:left="4613"/>
        <w:jc w:val="both"/>
        <w:rPr>
          <w:rFonts w:ascii="Tahoma" w:hAnsi="Tahoma" w:cs="Tahoma"/>
        </w:rPr>
      </w:pPr>
    </w:p>
    <w:p w14:paraId="704C2DEA" w14:textId="60504C1F" w:rsidR="005556EE" w:rsidRPr="00E00A30" w:rsidRDefault="005556EE" w:rsidP="005E3C6C">
      <w:pPr>
        <w:keepNext/>
        <w:keepLines/>
        <w:jc w:val="both"/>
        <w:rPr>
          <w:rFonts w:ascii="Tahoma" w:hAnsi="Tahoma" w:cs="Tahoma"/>
        </w:rPr>
      </w:pPr>
      <w:r w:rsidRPr="00E00A30">
        <w:rPr>
          <w:rFonts w:ascii="Tahoma" w:hAnsi="Tahoma" w:cs="Tahoma"/>
        </w:rPr>
        <w:t xml:space="preserve">Izvajalec se obvezuje, da bo najkasneje v roku 15 (petnajstih) dni od  podpisa zapisnika o končanju vseh pogodbenih del s strani obeh pogodbenih strank oziroma njunih predstavnikov, predložil naročniku </w:t>
      </w:r>
      <w:r w:rsidR="005A3D80" w:rsidRPr="005A3D80">
        <w:rPr>
          <w:rFonts w:ascii="Tahoma" w:hAnsi="Tahoma" w:cs="Tahoma"/>
        </w:rPr>
        <w:t xml:space="preserve">podpisano in žigosano bianko menico z izpolnjeno, podpisano in žigosano menično izjavo </w:t>
      </w:r>
      <w:r w:rsidRPr="00E00A30">
        <w:rPr>
          <w:rFonts w:ascii="Tahoma" w:hAnsi="Tahoma" w:cs="Tahoma"/>
        </w:rPr>
        <w:t>za zavarovanje odprave napak v garancijskem roku (v nadaljevanju: finančno zavarovanje za zavarovanje odprave napak v garancijskem roku) v višini 5% (pet odstotkov) pogodbene vrednosti z DDV.</w:t>
      </w:r>
    </w:p>
    <w:p w14:paraId="358A6DE2" w14:textId="77777777" w:rsidR="005556EE" w:rsidRPr="00E00A30" w:rsidRDefault="005556EE" w:rsidP="005E3C6C">
      <w:pPr>
        <w:keepNext/>
        <w:keepLines/>
        <w:jc w:val="both"/>
        <w:rPr>
          <w:rFonts w:ascii="Tahoma" w:hAnsi="Tahoma" w:cs="Tahoma"/>
        </w:rPr>
      </w:pPr>
    </w:p>
    <w:p w14:paraId="1AA644F4" w14:textId="77777777" w:rsidR="005556EE" w:rsidRPr="00E00A30" w:rsidRDefault="005556EE" w:rsidP="005E3C6C">
      <w:pPr>
        <w:keepNext/>
        <w:keepLines/>
        <w:tabs>
          <w:tab w:val="left" w:pos="0"/>
        </w:tabs>
        <w:jc w:val="both"/>
        <w:rPr>
          <w:rFonts w:ascii="Tahoma" w:hAnsi="Tahoma" w:cs="Tahoma"/>
        </w:rPr>
      </w:pPr>
      <w:r w:rsidRPr="00E00A30">
        <w:rPr>
          <w:rFonts w:ascii="Tahoma" w:hAnsi="Tahoma" w:cs="Tahoma"/>
        </w:rPr>
        <w:t>V kolikor izvajalec v roku iz prejšnjega odstavka tega člena ne bo predložil finančnega zavarovanja za zavarovanje odprave napak v garancijski dobi, lahko naročnik unovči finančno zavarovanje za zavarovanje dobre izvedbe pogodbenih obveznosti, brez kakršnekoli obveznosti do izvajalca.</w:t>
      </w:r>
    </w:p>
    <w:p w14:paraId="77B013E9" w14:textId="77777777" w:rsidR="005556EE" w:rsidRPr="00E00A30" w:rsidRDefault="005556EE" w:rsidP="005E3C6C">
      <w:pPr>
        <w:keepNext/>
        <w:keepLines/>
        <w:tabs>
          <w:tab w:val="left" w:pos="0"/>
        </w:tabs>
        <w:jc w:val="both"/>
        <w:rPr>
          <w:rFonts w:ascii="Tahoma" w:hAnsi="Tahoma" w:cs="Tahoma"/>
        </w:rPr>
      </w:pPr>
    </w:p>
    <w:p w14:paraId="38F8D897" w14:textId="77777777" w:rsidR="005556EE" w:rsidRPr="00E00A30" w:rsidRDefault="005556EE" w:rsidP="005E3C6C">
      <w:pPr>
        <w:keepNext/>
        <w:keepLines/>
        <w:jc w:val="both"/>
        <w:rPr>
          <w:rFonts w:ascii="Tahoma" w:hAnsi="Tahoma" w:cs="Tahoma"/>
          <w:bCs/>
        </w:rPr>
      </w:pPr>
      <w:r w:rsidRPr="00E00A30">
        <w:rPr>
          <w:rFonts w:ascii="Tahoma" w:hAnsi="Tahoma" w:cs="Tahoma"/>
        </w:rPr>
        <w:t xml:space="preserve">Finančno zavarovanje </w:t>
      </w:r>
      <w:r w:rsidRPr="00E00A30">
        <w:rPr>
          <w:rFonts w:ascii="Tahoma" w:hAnsi="Tahoma" w:cs="Tahoma"/>
          <w:bCs/>
        </w:rPr>
        <w:t xml:space="preserve">za zavarovanje odprave napak v garancijski dobi velja za ves material/opremo/blago in za </w:t>
      </w:r>
      <w:r w:rsidRPr="00E00A30">
        <w:rPr>
          <w:rFonts w:ascii="Tahoma" w:hAnsi="Tahoma" w:cs="Tahoma"/>
        </w:rPr>
        <w:t xml:space="preserve">kakovost vseh izvedenih storitev </w:t>
      </w:r>
      <w:r w:rsidRPr="00E00A30">
        <w:rPr>
          <w:rFonts w:ascii="Tahoma" w:hAnsi="Tahoma" w:cs="Tahoma"/>
          <w:bCs/>
        </w:rPr>
        <w:t>in mora veljati še 60 (šestdeset) dni po poteku najdaljše garancijske dobe (torej mora veljati: celotno garancijsko dobo (24 (štiriindvajset) mesecev), določeno v pogodbi + 60 dni), določene v pogodbi.</w:t>
      </w:r>
    </w:p>
    <w:p w14:paraId="3D99F7F1" w14:textId="77777777" w:rsidR="005556EE" w:rsidRPr="00E00A30" w:rsidRDefault="005556EE" w:rsidP="005E3C6C">
      <w:pPr>
        <w:keepNext/>
        <w:keepLines/>
        <w:jc w:val="both"/>
        <w:rPr>
          <w:rFonts w:ascii="Tahoma" w:hAnsi="Tahoma" w:cs="Tahoma"/>
          <w:bCs/>
        </w:rPr>
      </w:pPr>
    </w:p>
    <w:p w14:paraId="56C99F48" w14:textId="77777777" w:rsidR="005556EE" w:rsidRPr="00E00A30" w:rsidRDefault="005556EE" w:rsidP="005E3C6C">
      <w:pPr>
        <w:keepNext/>
        <w:keepLines/>
        <w:tabs>
          <w:tab w:val="left" w:pos="567"/>
          <w:tab w:val="left" w:pos="1702"/>
        </w:tabs>
        <w:jc w:val="both"/>
        <w:rPr>
          <w:rFonts w:ascii="Tahoma" w:hAnsi="Tahoma" w:cs="Tahoma"/>
        </w:rPr>
      </w:pPr>
      <w:r w:rsidRPr="00E00A30">
        <w:rPr>
          <w:rFonts w:ascii="Tahoma" w:hAnsi="Tahoma" w:cs="Tahoma"/>
        </w:rPr>
        <w:t>Finančno zavarovanje za zavarovanje odprave napak v garancijskem roku lahko naročnik unovči, če izvajalec ne izpolni svojih garancijskih obveznosti.</w:t>
      </w:r>
    </w:p>
    <w:p w14:paraId="0FF078FB" w14:textId="77777777" w:rsidR="005556EE" w:rsidRPr="00E00A30" w:rsidRDefault="005556EE" w:rsidP="005E3C6C">
      <w:pPr>
        <w:keepNext/>
        <w:keepLines/>
        <w:tabs>
          <w:tab w:val="left" w:pos="567"/>
          <w:tab w:val="left" w:pos="1702"/>
        </w:tabs>
        <w:jc w:val="both"/>
        <w:rPr>
          <w:rFonts w:ascii="Tahoma" w:hAnsi="Tahoma" w:cs="Tahoma"/>
        </w:rPr>
      </w:pPr>
    </w:p>
    <w:p w14:paraId="175DF746" w14:textId="77777777" w:rsidR="005556EE" w:rsidRPr="00E00A30" w:rsidRDefault="005556EE" w:rsidP="005E3C6C">
      <w:pPr>
        <w:keepNext/>
        <w:keepLines/>
        <w:tabs>
          <w:tab w:val="left" w:pos="567"/>
          <w:tab w:val="left" w:pos="1702"/>
        </w:tabs>
        <w:jc w:val="both"/>
        <w:rPr>
          <w:rFonts w:ascii="Tahoma" w:hAnsi="Tahoma" w:cs="Tahoma"/>
        </w:rPr>
      </w:pPr>
      <w:r w:rsidRPr="00E00A30">
        <w:rPr>
          <w:rFonts w:ascii="Tahoma" w:hAnsi="Tahoma" w:cs="Tahoma"/>
        </w:rPr>
        <w:t>Unovčenje finančnega zavarovanja za zavarovanje odprave napak v garancijskem roku izvajalca ne odvezuje:</w:t>
      </w:r>
    </w:p>
    <w:p w14:paraId="0AE3F3DA" w14:textId="77777777" w:rsidR="005556EE" w:rsidRPr="00E00A30" w:rsidRDefault="005556EE" w:rsidP="005E3C6C">
      <w:pPr>
        <w:keepNext/>
        <w:keepLines/>
        <w:tabs>
          <w:tab w:val="left" w:pos="567"/>
          <w:tab w:val="left" w:pos="1702"/>
        </w:tabs>
        <w:jc w:val="both"/>
        <w:rPr>
          <w:rFonts w:ascii="Tahoma" w:hAnsi="Tahoma" w:cs="Tahoma"/>
        </w:rPr>
      </w:pPr>
      <w:r w:rsidRPr="00E00A30">
        <w:rPr>
          <w:rFonts w:ascii="Tahoma" w:hAnsi="Tahoma" w:cs="Tahoma"/>
        </w:rPr>
        <w:t>–</w:t>
      </w:r>
      <w:r w:rsidRPr="00E00A30">
        <w:rPr>
          <w:rFonts w:ascii="Tahoma" w:hAnsi="Tahoma" w:cs="Tahoma"/>
        </w:rPr>
        <w:tab/>
        <w:t>od obveznosti odprave napak v preostalem garancijskem roku,</w:t>
      </w:r>
    </w:p>
    <w:p w14:paraId="4A78FFF5" w14:textId="1E1F71DB" w:rsidR="002A4086" w:rsidRPr="00E00A30" w:rsidRDefault="005556EE" w:rsidP="005E3C6C">
      <w:pPr>
        <w:keepNext/>
        <w:keepLines/>
        <w:tabs>
          <w:tab w:val="left" w:pos="567"/>
          <w:tab w:val="left" w:pos="1702"/>
        </w:tabs>
        <w:jc w:val="both"/>
        <w:rPr>
          <w:rFonts w:ascii="Tahoma" w:hAnsi="Tahoma" w:cs="Tahoma"/>
        </w:rPr>
      </w:pPr>
      <w:r w:rsidRPr="00E00A30">
        <w:rPr>
          <w:rFonts w:ascii="Tahoma" w:hAnsi="Tahoma" w:cs="Tahoma"/>
        </w:rPr>
        <w:t>–</w:t>
      </w:r>
      <w:r w:rsidRPr="00E00A30">
        <w:rPr>
          <w:rFonts w:ascii="Tahoma" w:hAnsi="Tahoma" w:cs="Tahoma"/>
        </w:rPr>
        <w:tab/>
        <w:t xml:space="preserve">njegove obveznosti za povrnitev škode naročniku v znesku razlike med višino dejanske škode, ki jo je naročnik zaradi napak utrpel in zneskom unovčenega finančnega zavarovanja </w:t>
      </w:r>
      <w:r w:rsidRPr="00E00A30">
        <w:rPr>
          <w:rFonts w:ascii="Tahoma" w:hAnsi="Tahoma" w:cs="Tahoma"/>
          <w:bCs/>
        </w:rPr>
        <w:t xml:space="preserve">za zavarovanje </w:t>
      </w:r>
      <w:r w:rsidRPr="00E00A30">
        <w:rPr>
          <w:rFonts w:ascii="Tahoma" w:hAnsi="Tahoma" w:cs="Tahoma"/>
        </w:rPr>
        <w:t>odprave napak v garancijskem roku.</w:t>
      </w:r>
    </w:p>
    <w:p w14:paraId="4ABF4CA0" w14:textId="77777777" w:rsidR="005556EE" w:rsidRPr="00E00A30" w:rsidRDefault="005556EE" w:rsidP="005E3C6C">
      <w:pPr>
        <w:keepNext/>
        <w:keepLines/>
        <w:jc w:val="center"/>
        <w:rPr>
          <w:rFonts w:ascii="Tahoma" w:hAnsi="Tahoma" w:cs="Tahoma"/>
          <w:color w:val="000000"/>
        </w:rPr>
      </w:pPr>
      <w:r w:rsidRPr="00E00A30">
        <w:rPr>
          <w:rFonts w:ascii="Tahoma" w:hAnsi="Tahoma" w:cs="Tahoma"/>
          <w:color w:val="000000"/>
        </w:rPr>
        <w:t>25. člen</w:t>
      </w:r>
    </w:p>
    <w:p w14:paraId="27EB6C38" w14:textId="77777777" w:rsidR="005556EE" w:rsidRPr="00E00A30" w:rsidRDefault="005556EE" w:rsidP="005E3C6C">
      <w:pPr>
        <w:keepNext/>
        <w:keepLines/>
        <w:tabs>
          <w:tab w:val="left" w:pos="567"/>
          <w:tab w:val="left" w:pos="1702"/>
        </w:tabs>
        <w:jc w:val="both"/>
        <w:rPr>
          <w:rFonts w:ascii="Tahoma" w:hAnsi="Tahoma" w:cs="Tahoma"/>
          <w:b/>
        </w:rPr>
      </w:pPr>
    </w:p>
    <w:p w14:paraId="25879BBF" w14:textId="5A188A80" w:rsidR="005E3C6C" w:rsidRPr="00E00A30" w:rsidRDefault="005556EE" w:rsidP="005E3C6C">
      <w:pPr>
        <w:keepNext/>
        <w:keepLines/>
        <w:jc w:val="both"/>
        <w:rPr>
          <w:rFonts w:ascii="Tahoma" w:hAnsi="Tahoma" w:cs="Tahoma"/>
        </w:rPr>
      </w:pPr>
      <w:r w:rsidRPr="00E00A30">
        <w:rPr>
          <w:rFonts w:ascii="Tahoma" w:hAnsi="Tahoma" w:cs="Tahoma"/>
        </w:rPr>
        <w:t>Unovčitev kateregakoli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44ECB949" w14:textId="77777777" w:rsidR="005556EE" w:rsidRPr="00E00A30" w:rsidRDefault="005556EE" w:rsidP="005E3C6C">
      <w:pPr>
        <w:keepNext/>
        <w:keepLines/>
        <w:jc w:val="both"/>
        <w:rPr>
          <w:rFonts w:ascii="Tahoma" w:hAnsi="Tahoma" w:cs="Tahoma"/>
        </w:rPr>
      </w:pPr>
    </w:p>
    <w:p w14:paraId="488D07E6"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ODGOVORNOST ZA ŠKODO</w:t>
      </w:r>
    </w:p>
    <w:p w14:paraId="6574EF59" w14:textId="77777777" w:rsidR="005556EE" w:rsidRPr="00E00A30" w:rsidRDefault="005556EE" w:rsidP="005E3C6C">
      <w:pPr>
        <w:keepNext/>
        <w:keepLines/>
        <w:jc w:val="center"/>
        <w:rPr>
          <w:rFonts w:ascii="Tahoma" w:hAnsi="Tahoma" w:cs="Tahoma"/>
          <w:b/>
        </w:rPr>
      </w:pPr>
    </w:p>
    <w:p w14:paraId="520F1FA5" w14:textId="77777777" w:rsidR="005556EE" w:rsidRPr="00E00A30" w:rsidRDefault="005556EE" w:rsidP="005E3C6C">
      <w:pPr>
        <w:keepNext/>
        <w:keepLines/>
        <w:ind w:left="4253"/>
        <w:rPr>
          <w:rFonts w:ascii="Tahoma" w:hAnsi="Tahoma" w:cs="Tahoma"/>
        </w:rPr>
      </w:pPr>
      <w:r w:rsidRPr="00E00A30">
        <w:rPr>
          <w:rFonts w:ascii="Tahoma" w:hAnsi="Tahoma" w:cs="Tahoma"/>
        </w:rPr>
        <w:t>26. člen</w:t>
      </w:r>
    </w:p>
    <w:p w14:paraId="293DCF84" w14:textId="77777777" w:rsidR="005556EE" w:rsidRPr="00E00A30" w:rsidRDefault="005556EE" w:rsidP="005E3C6C">
      <w:pPr>
        <w:keepNext/>
        <w:keepLines/>
        <w:tabs>
          <w:tab w:val="left" w:pos="709"/>
          <w:tab w:val="left" w:pos="1702"/>
        </w:tabs>
        <w:jc w:val="both"/>
        <w:rPr>
          <w:rFonts w:ascii="Tahoma" w:eastAsia="Calibri" w:hAnsi="Tahoma" w:cs="Tahoma"/>
        </w:rPr>
      </w:pPr>
    </w:p>
    <w:p w14:paraId="434EB4DF" w14:textId="77777777" w:rsidR="005556EE" w:rsidRPr="00E00A30" w:rsidRDefault="005556EE" w:rsidP="005E3C6C">
      <w:pPr>
        <w:keepNext/>
        <w:keepLines/>
        <w:tabs>
          <w:tab w:val="left" w:pos="709"/>
          <w:tab w:val="left" w:pos="1702"/>
        </w:tabs>
        <w:jc w:val="both"/>
        <w:rPr>
          <w:rFonts w:ascii="Tahoma" w:eastAsia="Calibri" w:hAnsi="Tahoma" w:cs="Tahoma"/>
        </w:rPr>
      </w:pPr>
      <w:r w:rsidRPr="00E00A30">
        <w:rPr>
          <w:rFonts w:ascii="Tahoma" w:eastAsia="Calibri" w:hAnsi="Tahoma" w:cs="Tahoma"/>
        </w:rPr>
        <w:t>Vsaka pogodbena stranka odgovarja drugi pogodbeni stranki za škodo, ki jo povzroči drugi pogodbeni stranki v posledici neizpolnjevanja svojih obveznosti po tej pogodbi, v skladu z veljavnimi predpisi.</w:t>
      </w:r>
    </w:p>
    <w:p w14:paraId="4C59FE45" w14:textId="2FE19AF8" w:rsidR="005556EE" w:rsidRPr="00E00A30" w:rsidRDefault="005556EE" w:rsidP="005E3C6C">
      <w:pPr>
        <w:keepNext/>
        <w:keepLines/>
        <w:rPr>
          <w:rFonts w:ascii="Tahoma" w:hAnsi="Tahoma" w:cs="Tahoma"/>
        </w:rPr>
      </w:pPr>
    </w:p>
    <w:p w14:paraId="337C85D1"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OBVEZNOSTI POGODBENIH STRANK</w:t>
      </w:r>
    </w:p>
    <w:p w14:paraId="4B267A38" w14:textId="77777777" w:rsidR="005556EE" w:rsidRPr="00E00A30" w:rsidRDefault="005556EE" w:rsidP="005E3C6C">
      <w:pPr>
        <w:keepNext/>
        <w:keepLines/>
        <w:jc w:val="both"/>
        <w:rPr>
          <w:rFonts w:ascii="Tahoma" w:hAnsi="Tahoma" w:cs="Tahoma"/>
        </w:rPr>
      </w:pPr>
    </w:p>
    <w:p w14:paraId="1E2B8146" w14:textId="77777777" w:rsidR="005556EE" w:rsidRPr="00E00A30" w:rsidRDefault="005556EE" w:rsidP="005E3C6C">
      <w:pPr>
        <w:keepNext/>
        <w:keepLines/>
        <w:ind w:left="4253"/>
        <w:rPr>
          <w:rFonts w:ascii="Tahoma" w:hAnsi="Tahoma" w:cs="Tahoma"/>
        </w:rPr>
      </w:pPr>
      <w:r w:rsidRPr="00E00A30">
        <w:rPr>
          <w:rFonts w:ascii="Tahoma" w:hAnsi="Tahoma" w:cs="Tahoma"/>
        </w:rPr>
        <w:t>27. člen</w:t>
      </w:r>
    </w:p>
    <w:p w14:paraId="060B267C" w14:textId="77777777" w:rsidR="005556EE" w:rsidRPr="00E00A30" w:rsidRDefault="005556EE" w:rsidP="005E3C6C">
      <w:pPr>
        <w:keepNext/>
        <w:keepLines/>
        <w:jc w:val="both"/>
        <w:rPr>
          <w:rFonts w:ascii="Tahoma" w:hAnsi="Tahoma" w:cs="Tahoma"/>
          <w:b/>
        </w:rPr>
      </w:pPr>
    </w:p>
    <w:p w14:paraId="70166C2A" w14:textId="715AEB5C" w:rsidR="005556EE" w:rsidRPr="00E00A30" w:rsidRDefault="005556EE" w:rsidP="005E3C6C">
      <w:pPr>
        <w:keepNext/>
        <w:keepLines/>
        <w:tabs>
          <w:tab w:val="left" w:pos="1418"/>
          <w:tab w:val="left" w:pos="1702"/>
        </w:tabs>
        <w:jc w:val="both"/>
        <w:rPr>
          <w:rFonts w:ascii="Tahoma" w:eastAsia="Calibri" w:hAnsi="Tahoma" w:cs="Tahoma"/>
        </w:rPr>
      </w:pPr>
      <w:r w:rsidRPr="00E00A30">
        <w:rPr>
          <w:rFonts w:ascii="Tahoma" w:eastAsia="Calibri" w:hAnsi="Tahoma" w:cs="Tahoma"/>
        </w:rPr>
        <w:t>Pogodbeni stranki se obvezujeta ravnati kot dobra gospodarstvenika in storiti vse, kar je potrebno za izvršitev predmeta pogodbe. Za urejanje razmerij, ki niso urejena s to pogodbo, se uporabljajo določila zakona, ki ureja obligacijska razmerja.</w:t>
      </w:r>
    </w:p>
    <w:p w14:paraId="274083B7" w14:textId="77777777" w:rsidR="005556EE" w:rsidRPr="00E00A30" w:rsidRDefault="005556EE" w:rsidP="005E3C6C">
      <w:pPr>
        <w:keepNext/>
        <w:keepLines/>
        <w:ind w:left="4253"/>
        <w:rPr>
          <w:rFonts w:ascii="Tahoma" w:hAnsi="Tahoma" w:cs="Tahoma"/>
        </w:rPr>
      </w:pPr>
      <w:r w:rsidRPr="00E00A30">
        <w:rPr>
          <w:rFonts w:ascii="Tahoma" w:hAnsi="Tahoma" w:cs="Tahoma"/>
        </w:rPr>
        <w:t>28. člen</w:t>
      </w:r>
    </w:p>
    <w:p w14:paraId="7109D214" w14:textId="77777777" w:rsidR="005556EE" w:rsidRPr="00E00A30" w:rsidRDefault="005556EE" w:rsidP="005E3C6C">
      <w:pPr>
        <w:keepNext/>
        <w:keepLines/>
        <w:jc w:val="both"/>
        <w:rPr>
          <w:rFonts w:ascii="Tahoma" w:hAnsi="Tahoma" w:cs="Tahoma"/>
          <w:b/>
        </w:rPr>
      </w:pPr>
    </w:p>
    <w:p w14:paraId="20CD37DD" w14:textId="77777777" w:rsidR="005556EE" w:rsidRPr="00E00A30" w:rsidRDefault="005556EE" w:rsidP="005E3C6C">
      <w:pPr>
        <w:keepNext/>
        <w:keepLines/>
        <w:jc w:val="both"/>
        <w:rPr>
          <w:rFonts w:ascii="Tahoma" w:hAnsi="Tahoma" w:cs="Tahoma"/>
          <w:b/>
        </w:rPr>
      </w:pPr>
      <w:r w:rsidRPr="00E00A30">
        <w:rPr>
          <w:rFonts w:ascii="Tahoma" w:hAnsi="Tahoma" w:cs="Tahoma"/>
          <w:b/>
        </w:rPr>
        <w:t>Obveznosti izvajalca</w:t>
      </w:r>
    </w:p>
    <w:p w14:paraId="7BE4D0A7" w14:textId="77777777" w:rsidR="005556EE" w:rsidRPr="00E00A30" w:rsidRDefault="005556EE" w:rsidP="005E3C6C">
      <w:pPr>
        <w:keepNext/>
        <w:keepLines/>
        <w:numPr>
          <w:ilvl w:val="12"/>
          <w:numId w:val="0"/>
        </w:numPr>
        <w:tabs>
          <w:tab w:val="left" w:pos="360"/>
        </w:tabs>
        <w:ind w:right="-483"/>
        <w:jc w:val="both"/>
        <w:rPr>
          <w:rFonts w:ascii="Tahoma" w:hAnsi="Tahoma" w:cs="Tahoma"/>
        </w:rPr>
      </w:pPr>
    </w:p>
    <w:p w14:paraId="14259FCA" w14:textId="77777777" w:rsidR="005556EE" w:rsidRPr="00E00A30" w:rsidRDefault="005556EE" w:rsidP="005E3C6C">
      <w:pPr>
        <w:keepNext/>
        <w:keepLines/>
        <w:numPr>
          <w:ilvl w:val="12"/>
          <w:numId w:val="0"/>
        </w:numPr>
        <w:tabs>
          <w:tab w:val="left" w:pos="360"/>
        </w:tabs>
        <w:ind w:right="-483"/>
        <w:jc w:val="both"/>
        <w:rPr>
          <w:rFonts w:ascii="Tahoma" w:hAnsi="Tahoma" w:cs="Tahoma"/>
        </w:rPr>
      </w:pPr>
      <w:r w:rsidRPr="00E00A30">
        <w:rPr>
          <w:rFonts w:ascii="Tahoma" w:hAnsi="Tahoma" w:cs="Tahoma"/>
        </w:rPr>
        <w:t>V okviru izpolnjevanja svojih obveznosti po tej pogodbi je dolžan izvajalec:</w:t>
      </w:r>
    </w:p>
    <w:p w14:paraId="026FCB73" w14:textId="07CFA0C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 xml:space="preserve">z naročnikom skleniti Pisni sporazum o skupnih varnostnih ukrepih in ravnanju z okoljem v </w:t>
      </w:r>
      <w:r w:rsidR="003F09C4">
        <w:rPr>
          <w:rFonts w:ascii="Tahoma" w:hAnsi="Tahoma" w:cs="Tahoma"/>
        </w:rPr>
        <w:t>JAVNEM PODJETJU</w:t>
      </w:r>
      <w:r w:rsidR="003D33A6" w:rsidRPr="00E00A30">
        <w:rPr>
          <w:rFonts w:ascii="Tahoma" w:hAnsi="Tahoma" w:cs="Tahoma"/>
        </w:rPr>
        <w:t xml:space="preserve"> VODOVOD KANALIZACIJA SNAGA d.o.o., </w:t>
      </w:r>
      <w:r w:rsidRPr="00E00A30">
        <w:rPr>
          <w:rFonts w:ascii="Tahoma" w:hAnsi="Tahoma" w:cs="Tahoma"/>
        </w:rPr>
        <w:t xml:space="preserve"> ki je priloga št. 2 te pogodbe, v katerem se določi skupne ukrepe za zagotavljanje varnosti in zdravja pri delu delavcev na delovišču ter določi odgovorne osebe naročnika in izvajalca,</w:t>
      </w:r>
    </w:p>
    <w:p w14:paraId="15DC9DB2" w14:textId="77777777" w:rsidR="005556EE" w:rsidRPr="00E00A30" w:rsidRDefault="005556EE" w:rsidP="005E3C6C">
      <w:pPr>
        <w:keepNext/>
        <w:keepLines/>
        <w:numPr>
          <w:ilvl w:val="0"/>
          <w:numId w:val="26"/>
        </w:numPr>
        <w:jc w:val="both"/>
        <w:rPr>
          <w:rFonts w:ascii="Tahoma" w:hAnsi="Tahoma" w:cs="Tahoma"/>
        </w:rPr>
      </w:pPr>
      <w:bookmarkStart w:id="23" w:name="_Toc93041671"/>
      <w:r w:rsidRPr="00E00A30">
        <w:rPr>
          <w:rFonts w:ascii="Tahoma" w:hAnsi="Tahoma" w:cs="Tahoma"/>
        </w:rPr>
        <w:lastRenderedPageBreak/>
        <w:t xml:space="preserve">obvezno spoštovati določila </w:t>
      </w:r>
      <w:r w:rsidRPr="00E00A30">
        <w:rPr>
          <w:rFonts w:ascii="Tahoma" w:hAnsi="Tahoma" w:cs="Tahoma"/>
          <w:b/>
        </w:rPr>
        <w:t>»</w:t>
      </w:r>
      <w:r w:rsidRPr="00E00A30">
        <w:rPr>
          <w:rFonts w:ascii="Tahoma" w:hAnsi="Tahoma" w:cs="Tahoma"/>
        </w:rPr>
        <w:t>Varnostnega načrta«, s katerimi ga seznani naročnik pred pričetkom izvajanja storitev;</w:t>
      </w:r>
      <w:bookmarkEnd w:id="23"/>
    </w:p>
    <w:p w14:paraId="4B9A81DE" w14:textId="77777777" w:rsidR="005556EE" w:rsidRPr="00E00A30" w:rsidRDefault="005556EE" w:rsidP="005E3C6C">
      <w:pPr>
        <w:keepNext/>
        <w:keepLines/>
        <w:numPr>
          <w:ilvl w:val="0"/>
          <w:numId w:val="26"/>
        </w:numPr>
        <w:jc w:val="both"/>
        <w:rPr>
          <w:rFonts w:ascii="Tahoma" w:hAnsi="Tahoma" w:cs="Tahoma"/>
        </w:rPr>
      </w:pPr>
      <w:bookmarkStart w:id="24" w:name="_Toc93041672"/>
      <w:r w:rsidRPr="00E00A30">
        <w:rPr>
          <w:rFonts w:ascii="Tahoma" w:hAnsi="Tahoma" w:cs="Tahoma"/>
        </w:rPr>
        <w:t>na vsakem izstavljenem računu navesti številko pisnega nabavnega naročila naročnika;</w:t>
      </w:r>
      <w:bookmarkEnd w:id="24"/>
    </w:p>
    <w:p w14:paraId="01750814" w14:textId="77777777" w:rsidR="005556EE" w:rsidRPr="00E00A30" w:rsidRDefault="005556EE" w:rsidP="005E3C6C">
      <w:pPr>
        <w:keepNext/>
        <w:keepLines/>
        <w:numPr>
          <w:ilvl w:val="0"/>
          <w:numId w:val="26"/>
        </w:numPr>
        <w:jc w:val="both"/>
        <w:rPr>
          <w:rFonts w:ascii="Tahoma" w:hAnsi="Tahoma" w:cs="Tahoma"/>
        </w:rPr>
      </w:pPr>
      <w:bookmarkStart w:id="25" w:name="_Toc93041673"/>
      <w:r w:rsidRPr="00E00A30">
        <w:rPr>
          <w:rFonts w:ascii="Tahoma" w:hAnsi="Tahoma" w:cs="Tahoma"/>
        </w:rPr>
        <w:t>poskrbeti, da so storitve izvedene in dokumentirane po veljavnih tehničnih predpisih, standardih, normativih ter v skladu z veljavno zakonodajo;</w:t>
      </w:r>
      <w:bookmarkEnd w:id="25"/>
    </w:p>
    <w:p w14:paraId="01C3A65C" w14:textId="77777777" w:rsidR="005556EE" w:rsidRPr="00E00A30" w:rsidRDefault="005556EE" w:rsidP="005E3C6C">
      <w:pPr>
        <w:keepNext/>
        <w:keepLines/>
        <w:numPr>
          <w:ilvl w:val="0"/>
          <w:numId w:val="26"/>
        </w:numPr>
        <w:jc w:val="both"/>
        <w:rPr>
          <w:rFonts w:ascii="Tahoma" w:hAnsi="Tahoma" w:cs="Tahoma"/>
        </w:rPr>
      </w:pPr>
      <w:bookmarkStart w:id="26" w:name="_Toc93041674"/>
      <w:r w:rsidRPr="00E00A30">
        <w:rPr>
          <w:rFonts w:ascii="Tahoma" w:hAnsi="Tahoma" w:cs="Tahoma"/>
        </w:rPr>
        <w:t>prevzete obveznosti opravljati vestno in kvalitetno, po pravilih stroke, s skrbnostjo dobrega gospodarstvenika  in strokovnjaka;</w:t>
      </w:r>
      <w:bookmarkEnd w:id="26"/>
    </w:p>
    <w:p w14:paraId="49D1C8A7" w14:textId="77777777" w:rsidR="005556EE" w:rsidRPr="00E00A30" w:rsidRDefault="005556EE" w:rsidP="005E3C6C">
      <w:pPr>
        <w:keepNext/>
        <w:keepLines/>
        <w:numPr>
          <w:ilvl w:val="0"/>
          <w:numId w:val="26"/>
        </w:numPr>
        <w:jc w:val="both"/>
        <w:rPr>
          <w:rFonts w:ascii="Tahoma" w:hAnsi="Tahoma" w:cs="Tahoma"/>
        </w:rPr>
      </w:pPr>
      <w:bookmarkStart w:id="27" w:name="_Toc93041675"/>
      <w:r w:rsidRPr="00E00A30">
        <w:rPr>
          <w:rFonts w:ascii="Tahoma" w:hAnsi="Tahoma" w:cs="Tahoma"/>
        </w:rPr>
        <w:t>zagotavljati vse potrebno, da bo lahko izpolnjeval vse svoje obveznosti po tej ponudbi;</w:t>
      </w:r>
      <w:bookmarkEnd w:id="27"/>
    </w:p>
    <w:p w14:paraId="100B7A9C" w14:textId="1A62AEEB" w:rsidR="005556EE" w:rsidRPr="00E00A30" w:rsidRDefault="005556EE" w:rsidP="005E3C6C">
      <w:pPr>
        <w:keepNext/>
        <w:keepLines/>
        <w:numPr>
          <w:ilvl w:val="0"/>
          <w:numId w:val="26"/>
        </w:numPr>
        <w:jc w:val="both"/>
        <w:rPr>
          <w:rFonts w:ascii="Tahoma" w:hAnsi="Tahoma" w:cs="Tahoma"/>
        </w:rPr>
      </w:pPr>
      <w:r w:rsidRPr="00E00A30">
        <w:rPr>
          <w:rFonts w:ascii="Tahoma" w:hAnsi="Tahoma" w:cs="Tahoma"/>
        </w:rPr>
        <w:t xml:space="preserve">pri izvedbi pogodbenih storitev in gibanju v objektih naročnika izpolnjevati </w:t>
      </w:r>
      <w:r w:rsidRPr="00E00A30">
        <w:rPr>
          <w:rFonts w:ascii="Tahoma" w:hAnsi="Tahoma" w:cs="Tahoma"/>
          <w:b/>
        </w:rPr>
        <w:t>»Zahteve varstva pri delu, požarnega varstva in varovanja okolja«</w:t>
      </w:r>
      <w:r w:rsidRPr="00E00A30">
        <w:rPr>
          <w:rFonts w:ascii="Tahoma" w:hAnsi="Tahoma" w:cs="Tahoma"/>
        </w:rPr>
        <w:t xml:space="preserve"> iz poglavja 3. razpisne dokumentacije št. </w:t>
      </w:r>
      <w:r w:rsidR="008D74C0" w:rsidRPr="00E00A30">
        <w:rPr>
          <w:rFonts w:ascii="Tahoma" w:hAnsi="Tahoma" w:cs="Tahoma"/>
        </w:rPr>
        <w:t>VKS-177/23</w:t>
      </w:r>
      <w:r w:rsidRPr="00E00A30">
        <w:rPr>
          <w:rFonts w:ascii="Tahoma" w:hAnsi="Tahoma" w:cs="Tahoma"/>
        </w:rPr>
        <w:t>,</w:t>
      </w:r>
    </w:p>
    <w:p w14:paraId="236B65ED" w14:textId="77777777" w:rsidR="005556EE" w:rsidRPr="00E00A30" w:rsidRDefault="005556EE" w:rsidP="005E3C6C">
      <w:pPr>
        <w:keepNext/>
        <w:keepLines/>
        <w:numPr>
          <w:ilvl w:val="0"/>
          <w:numId w:val="26"/>
        </w:numPr>
        <w:tabs>
          <w:tab w:val="left" w:pos="0"/>
          <w:tab w:val="left" w:pos="426"/>
        </w:tabs>
        <w:jc w:val="both"/>
        <w:rPr>
          <w:rFonts w:ascii="Tahoma" w:hAnsi="Tahoma" w:cs="Tahoma"/>
        </w:rPr>
      </w:pPr>
      <w:r w:rsidRPr="00E00A30">
        <w:rPr>
          <w:rFonts w:ascii="Tahoma" w:hAnsi="Tahoma" w:cs="Tahoma"/>
        </w:rPr>
        <w:t xml:space="preserve">poskrbeti za varnost pri delu svojih delavcev, </w:t>
      </w:r>
    </w:p>
    <w:p w14:paraId="6A31F1DD"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naročniku omogočiti nadzor izvajalca, ki opravlja pogodbene storitve,</w:t>
      </w:r>
    </w:p>
    <w:p w14:paraId="1918910A" w14:textId="3B02B2B0"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izpolniti vse zahteve naročnika pri izvedbi pogodbenih storitev, ki izhajajo iz razpisne dokumentacije</w:t>
      </w:r>
      <w:r w:rsidRPr="00E00A30">
        <w:rPr>
          <w:rFonts w:ascii="Tahoma" w:hAnsi="Tahoma" w:cs="Tahoma"/>
          <w:bCs/>
        </w:rPr>
        <w:t xml:space="preserve"> št.</w:t>
      </w:r>
      <w:r w:rsidRPr="00E00A30">
        <w:rPr>
          <w:rFonts w:ascii="Tahoma" w:hAnsi="Tahoma" w:cs="Tahoma"/>
          <w:bCs/>
          <w:iCs/>
        </w:rPr>
        <w:t xml:space="preserve"> </w:t>
      </w:r>
      <w:r w:rsidR="008D74C0" w:rsidRPr="00E00A30">
        <w:rPr>
          <w:rFonts w:ascii="Tahoma" w:hAnsi="Tahoma" w:cs="Tahoma"/>
        </w:rPr>
        <w:t xml:space="preserve">VKS-177/23 </w:t>
      </w:r>
      <w:r w:rsidRPr="00E00A30">
        <w:rPr>
          <w:rFonts w:ascii="Tahoma" w:hAnsi="Tahoma" w:cs="Tahoma"/>
        </w:rPr>
        <w:t>in sprejete ponudbe izvajalca št. ______________ z dne _______________ ter ponudbe izvajalca po pogajanjih št. _______________ z dne ____________, ki so sestavni deli te pogodbe,</w:t>
      </w:r>
    </w:p>
    <w:p w14:paraId="5E80F9BC"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 xml:space="preserve">opremiti delavce z osebno </w:t>
      </w:r>
      <w:r w:rsidRPr="00E00A30">
        <w:rPr>
          <w:rFonts w:ascii="Tahoma" w:hAnsi="Tahoma" w:cs="Tahoma"/>
          <w:b/>
        </w:rPr>
        <w:t>varovalno opremo</w:t>
      </w:r>
      <w:r w:rsidRPr="00E00A30">
        <w:rPr>
          <w:rFonts w:ascii="Tahoma" w:hAnsi="Tahoma" w:cs="Tahoma"/>
        </w:rPr>
        <w:t xml:space="preserve">, z osebnimi zaščitnimi sredstvi in pripomočki glede na nevarnosti za poškodbe, pri čemer mora biti na oblačilu znak (logotip) izvajalca/podizvajalca, </w:t>
      </w:r>
    </w:p>
    <w:p w14:paraId="14F9779E"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poravnati vso morebitno nastalo škodo, ki bi jo med izvajanjem pogodbenih storitev povzročil na objektu, na napravah naročnika ali tretjim osebam,</w:t>
      </w:r>
    </w:p>
    <w:p w14:paraId="416EA577"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izvesti pogodbene storitve z zdravstveno sposobnimi delavci,</w:t>
      </w:r>
    </w:p>
    <w:p w14:paraId="4CCEA17E"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izvesti pogodbene storitve z delavci, strokovno usposobljenimi za opravljanje tovrstnih pogodbenih storitev,</w:t>
      </w:r>
    </w:p>
    <w:p w14:paraId="2E1641C1"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obvestiti naročnika o nastalih okoliščinah, ki bi lahko vplivale na izpolnitev izvajalčevih pogodbenih obveznosti,</w:t>
      </w:r>
    </w:p>
    <w:p w14:paraId="26E560EE"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 xml:space="preserve">zagotoviti vso potrebno </w:t>
      </w:r>
      <w:r w:rsidRPr="00E00A30">
        <w:rPr>
          <w:rFonts w:ascii="Tahoma" w:hAnsi="Tahoma" w:cs="Tahoma"/>
          <w:b/>
        </w:rPr>
        <w:t>delovno opremo</w:t>
      </w:r>
      <w:r w:rsidRPr="00E00A30">
        <w:rPr>
          <w:rFonts w:ascii="Tahoma" w:hAnsi="Tahoma" w:cs="Tahoma"/>
        </w:rPr>
        <w:t xml:space="preserve"> za izvedbo pogodbenih storitev, </w:t>
      </w:r>
    </w:p>
    <w:p w14:paraId="48C45FCE"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zagotavljati vse potrebno, da bo lahko izpolnjeval vse svoje obveznosti po tej pogodbi,</w:t>
      </w:r>
    </w:p>
    <w:p w14:paraId="309C3768"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v primeru dela na višini obvezno uporabljati varnostni pas,</w:t>
      </w:r>
    </w:p>
    <w:p w14:paraId="31F38CF0" w14:textId="77777777" w:rsidR="005556EE" w:rsidRPr="00E00A30" w:rsidRDefault="005556EE" w:rsidP="005E3C6C">
      <w:pPr>
        <w:keepNext/>
        <w:keepLines/>
        <w:numPr>
          <w:ilvl w:val="0"/>
          <w:numId w:val="26"/>
        </w:numPr>
        <w:tabs>
          <w:tab w:val="left" w:pos="426"/>
        </w:tabs>
        <w:jc w:val="both"/>
        <w:rPr>
          <w:rFonts w:ascii="Tahoma" w:hAnsi="Tahoma" w:cs="Tahoma"/>
        </w:rPr>
      </w:pPr>
      <w:r w:rsidRPr="00E00A30">
        <w:rPr>
          <w:rFonts w:ascii="Tahoma" w:hAnsi="Tahoma" w:cs="Tahoma"/>
        </w:rPr>
        <w:t>zagotoviti, da bodo delavci upoštevali vse predpise naročnika o gibanju na območju objekta naročnika,</w:t>
      </w:r>
    </w:p>
    <w:p w14:paraId="6772B26B" w14:textId="77777777" w:rsidR="005556EE" w:rsidRPr="00E00A30" w:rsidRDefault="005556EE" w:rsidP="005E3C6C">
      <w:pPr>
        <w:keepNext/>
        <w:keepLines/>
        <w:numPr>
          <w:ilvl w:val="0"/>
          <w:numId w:val="26"/>
        </w:numPr>
        <w:jc w:val="both"/>
        <w:rPr>
          <w:rFonts w:ascii="Tahoma" w:hAnsi="Tahoma" w:cs="Tahoma"/>
        </w:rPr>
      </w:pPr>
      <w:r w:rsidRPr="00E00A30">
        <w:rPr>
          <w:rFonts w:ascii="Tahoma" w:hAnsi="Tahoma" w:cs="Tahoma"/>
        </w:rPr>
        <w:t>izpolnjevati vse zakonodajne zahteve na področju prevoza nevarnega blaga (ADR),</w:t>
      </w:r>
    </w:p>
    <w:p w14:paraId="3633ADE7" w14:textId="77777777" w:rsidR="005556EE" w:rsidRPr="00E00A30" w:rsidRDefault="005556EE" w:rsidP="005E3C6C">
      <w:pPr>
        <w:keepNext/>
        <w:keepLines/>
        <w:numPr>
          <w:ilvl w:val="0"/>
          <w:numId w:val="26"/>
        </w:numPr>
        <w:jc w:val="both"/>
        <w:rPr>
          <w:rFonts w:ascii="Tahoma" w:hAnsi="Tahoma" w:cs="Tahoma"/>
        </w:rPr>
      </w:pPr>
      <w:r w:rsidRPr="00E00A30">
        <w:rPr>
          <w:rFonts w:ascii="Tahoma" w:hAnsi="Tahoma" w:cs="Tahoma"/>
        </w:rPr>
        <w:t>v primeru razlitja olja ravnati v skladu z Organizacijskim navodilom naročnika o ravnanju v primeru razlitja nevarnih snovi,</w:t>
      </w:r>
    </w:p>
    <w:p w14:paraId="77A35A7F" w14:textId="77777777" w:rsidR="005556EE" w:rsidRPr="00E00A30" w:rsidRDefault="005556EE" w:rsidP="005E3C6C">
      <w:pPr>
        <w:keepNext/>
        <w:keepLines/>
        <w:numPr>
          <w:ilvl w:val="0"/>
          <w:numId w:val="26"/>
        </w:numPr>
        <w:jc w:val="both"/>
        <w:rPr>
          <w:rFonts w:ascii="Tahoma" w:hAnsi="Tahoma" w:cs="Tahoma"/>
        </w:rPr>
      </w:pPr>
      <w:r w:rsidRPr="00E00A30">
        <w:rPr>
          <w:rFonts w:ascii="Tahoma" w:hAnsi="Tahoma" w:cs="Tahoma"/>
        </w:rPr>
        <w:t>materialno in kazensko odgovarjati, če pride do razlitja olja na območju naročnika,</w:t>
      </w:r>
    </w:p>
    <w:p w14:paraId="50D3A356" w14:textId="77777777" w:rsidR="005556EE" w:rsidRPr="00E00A30" w:rsidRDefault="005556EE" w:rsidP="005E3C6C">
      <w:pPr>
        <w:keepNext/>
        <w:keepLines/>
        <w:numPr>
          <w:ilvl w:val="0"/>
          <w:numId w:val="26"/>
        </w:numPr>
        <w:jc w:val="both"/>
        <w:rPr>
          <w:rFonts w:ascii="Tahoma" w:hAnsi="Tahoma" w:cs="Tahoma"/>
        </w:rPr>
      </w:pPr>
      <w:r w:rsidRPr="00E00A30">
        <w:rPr>
          <w:rFonts w:ascii="Tahoma" w:hAnsi="Tahoma" w:cs="Tahoma"/>
        </w:rPr>
        <w:t>materialno in kazensko odgovarjati, če povzroči materialno škodo ali poškodbe oseb zaradi neupoštevanja prometnega režima na območju naročnika,</w:t>
      </w:r>
    </w:p>
    <w:p w14:paraId="181C19C0" w14:textId="4101DAE7" w:rsidR="005556EE" w:rsidRPr="00D74531" w:rsidRDefault="005556EE" w:rsidP="005E3C6C">
      <w:pPr>
        <w:keepNext/>
        <w:keepLines/>
        <w:numPr>
          <w:ilvl w:val="0"/>
          <w:numId w:val="26"/>
        </w:numPr>
        <w:jc w:val="both"/>
        <w:rPr>
          <w:rFonts w:ascii="Tahoma" w:hAnsi="Tahoma" w:cs="Tahoma"/>
        </w:rPr>
      </w:pPr>
      <w:r w:rsidRPr="00E00A30">
        <w:rPr>
          <w:rFonts w:ascii="Tahoma" w:hAnsi="Tahoma" w:cs="Tahoma"/>
        </w:rPr>
        <w:t>materialno in kazensko odgovarjati, če pride do požara in eksplozije na vozilu in bi prišlo do škode na objektih naročnika ali lastnikov zemljišč, ki mejijo na naročnika ali do poškodbe oseb, ki se zadržujejo v objektih,</w:t>
      </w:r>
    </w:p>
    <w:p w14:paraId="0914A90E" w14:textId="77777777" w:rsidR="005556EE" w:rsidRPr="00E00A30" w:rsidRDefault="005556EE" w:rsidP="005E3C6C">
      <w:pPr>
        <w:keepNext/>
        <w:keepLines/>
        <w:numPr>
          <w:ilvl w:val="0"/>
          <w:numId w:val="24"/>
        </w:numPr>
        <w:ind w:left="426"/>
        <w:jc w:val="both"/>
        <w:rPr>
          <w:rFonts w:ascii="Tahoma" w:hAnsi="Tahoma" w:cs="Tahoma"/>
        </w:rPr>
      </w:pPr>
      <w:r w:rsidRPr="00E00A30">
        <w:rPr>
          <w:rFonts w:ascii="Tahoma" w:hAnsi="Tahoma" w:cs="Tahoma"/>
        </w:rPr>
        <w:t>zagotoviti varne ukrepe za preprečitev izlitja dobavljenega olja v kanalizacijo ali v podtalnico v času prečrpavanja in transporta znotraj območja naročnika. Ukrepe je potrebno izvesti v skladu z zahtevami naročnika. V primeru razlitja olja mora stroške sanacije kriti izvajalec,</w:t>
      </w:r>
    </w:p>
    <w:p w14:paraId="78A62A71" w14:textId="77777777" w:rsidR="005556EE" w:rsidRPr="00E00A30" w:rsidRDefault="005556EE" w:rsidP="005E3C6C">
      <w:pPr>
        <w:keepNext/>
        <w:keepLines/>
        <w:numPr>
          <w:ilvl w:val="0"/>
          <w:numId w:val="24"/>
        </w:numPr>
        <w:tabs>
          <w:tab w:val="left" w:pos="426"/>
        </w:tabs>
        <w:ind w:left="426" w:hanging="426"/>
        <w:jc w:val="both"/>
        <w:rPr>
          <w:rFonts w:ascii="Tahoma" w:hAnsi="Tahoma" w:cs="Tahoma"/>
        </w:rPr>
      </w:pPr>
      <w:r w:rsidRPr="00E00A30">
        <w:rPr>
          <w:rFonts w:ascii="Tahoma" w:hAnsi="Tahoma" w:cs="Tahoma"/>
        </w:rPr>
        <w:t>poskrbeti da bodo delavci vsak svoj prihod/odhod evidentirali na lokaciji naročnika,</w:t>
      </w:r>
    </w:p>
    <w:p w14:paraId="19B71F46" w14:textId="77777777" w:rsidR="005556EE" w:rsidRPr="00E00A30" w:rsidRDefault="005556EE" w:rsidP="005E3C6C">
      <w:pPr>
        <w:keepNext/>
        <w:keepLines/>
        <w:numPr>
          <w:ilvl w:val="0"/>
          <w:numId w:val="24"/>
        </w:numPr>
        <w:tabs>
          <w:tab w:val="left" w:pos="426"/>
        </w:tabs>
        <w:ind w:left="426" w:hanging="426"/>
        <w:jc w:val="both"/>
        <w:rPr>
          <w:rFonts w:ascii="Tahoma" w:hAnsi="Tahoma" w:cs="Tahoma"/>
        </w:rPr>
      </w:pPr>
      <w:r w:rsidRPr="00E00A30">
        <w:rPr>
          <w:rFonts w:ascii="Tahoma" w:hAnsi="Tahoma" w:cs="Tahoma"/>
        </w:rPr>
        <w:t>zagotoviti vsa potrebna dovoljenja za delo delavcev, ki bodo izvajali pogodbene storitve na lokacijah naročnika in niso državljani Republike Slovenije,</w:t>
      </w:r>
    </w:p>
    <w:p w14:paraId="21377B67" w14:textId="77777777" w:rsidR="005556EE" w:rsidRPr="00E00A30" w:rsidRDefault="005556EE" w:rsidP="005E3C6C">
      <w:pPr>
        <w:keepNext/>
        <w:keepLines/>
        <w:numPr>
          <w:ilvl w:val="0"/>
          <w:numId w:val="24"/>
        </w:numPr>
        <w:tabs>
          <w:tab w:val="left" w:pos="426"/>
        </w:tabs>
        <w:ind w:left="426" w:hanging="426"/>
        <w:jc w:val="both"/>
        <w:rPr>
          <w:rFonts w:ascii="Tahoma" w:hAnsi="Tahoma" w:cs="Tahoma"/>
        </w:rPr>
      </w:pPr>
      <w:r w:rsidRPr="00E00A30">
        <w:rPr>
          <w:rFonts w:ascii="Tahoma" w:hAnsi="Tahoma" w:cs="Tahoma"/>
        </w:rPr>
        <w:t>sodelovati pri poskusnem obratovanju,</w:t>
      </w:r>
    </w:p>
    <w:p w14:paraId="6885D005"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sproti odpravljati vse pomanjkljivosti, na katere bo opozoril naročnik,</w:t>
      </w:r>
    </w:p>
    <w:p w14:paraId="708A3318"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naročnika obvestiti o znižanju cen,</w:t>
      </w:r>
    </w:p>
    <w:p w14:paraId="00D7136A" w14:textId="77777777" w:rsidR="005556EE" w:rsidRPr="00E00A30" w:rsidRDefault="005556EE" w:rsidP="005E3C6C">
      <w:pPr>
        <w:keepNext/>
        <w:keepLines/>
        <w:numPr>
          <w:ilvl w:val="0"/>
          <w:numId w:val="26"/>
        </w:numPr>
        <w:jc w:val="both"/>
        <w:rPr>
          <w:rFonts w:ascii="Tahoma" w:hAnsi="Tahoma" w:cs="Tahoma"/>
        </w:rPr>
      </w:pPr>
      <w:bookmarkStart w:id="28" w:name="_Toc93041680"/>
      <w:r w:rsidRPr="00E00A30">
        <w:rPr>
          <w:rFonts w:ascii="Tahoma" w:hAnsi="Tahoma" w:cs="Tahoma"/>
        </w:rPr>
        <w:t>sproti odpravljati vse pomanjkljivosti, na katere bo opozoril naročnik;</w:t>
      </w:r>
      <w:bookmarkEnd w:id="28"/>
      <w:r w:rsidRPr="00E00A30">
        <w:rPr>
          <w:rFonts w:ascii="Tahoma" w:hAnsi="Tahoma" w:cs="Tahoma"/>
        </w:rPr>
        <w:t xml:space="preserve">  </w:t>
      </w:r>
    </w:p>
    <w:p w14:paraId="56106801" w14:textId="77777777" w:rsidR="005556EE" w:rsidRPr="00E00A30" w:rsidRDefault="005556EE" w:rsidP="005E3C6C">
      <w:pPr>
        <w:keepNext/>
        <w:keepLines/>
        <w:numPr>
          <w:ilvl w:val="0"/>
          <w:numId w:val="26"/>
        </w:numPr>
        <w:jc w:val="both"/>
        <w:rPr>
          <w:rFonts w:ascii="Tahoma" w:hAnsi="Tahoma" w:cs="Tahoma"/>
        </w:rPr>
      </w:pPr>
      <w:r w:rsidRPr="00E00A30">
        <w:rPr>
          <w:rFonts w:ascii="Tahoma" w:hAnsi="Tahoma" w:cs="Tahoma"/>
        </w:rPr>
        <w:t>priskrbeti vso potrebno mehanizacijo in osebje;</w:t>
      </w:r>
    </w:p>
    <w:p w14:paraId="4E72C56E" w14:textId="77777777" w:rsidR="005556EE" w:rsidRPr="00E00A30" w:rsidRDefault="005556EE" w:rsidP="005E3C6C">
      <w:pPr>
        <w:keepNext/>
        <w:keepLines/>
        <w:numPr>
          <w:ilvl w:val="0"/>
          <w:numId w:val="26"/>
        </w:numPr>
        <w:jc w:val="both"/>
        <w:rPr>
          <w:rFonts w:ascii="Tahoma" w:hAnsi="Tahoma" w:cs="Tahoma"/>
        </w:rPr>
      </w:pPr>
      <w:bookmarkStart w:id="29" w:name="_Toc93041688"/>
      <w:r w:rsidRPr="00E00A30">
        <w:rPr>
          <w:rFonts w:ascii="Tahoma" w:hAnsi="Tahoma" w:cs="Tahoma"/>
        </w:rPr>
        <w:t xml:space="preserve">uporabljati lastno </w:t>
      </w:r>
      <w:r w:rsidRPr="00E00A30">
        <w:rPr>
          <w:rFonts w:ascii="Tahoma" w:hAnsi="Tahoma" w:cs="Tahoma"/>
          <w:b/>
        </w:rPr>
        <w:t>delovno opremo in pripomočke</w:t>
      </w:r>
      <w:r w:rsidRPr="00E00A30">
        <w:rPr>
          <w:rFonts w:ascii="Tahoma" w:hAnsi="Tahoma" w:cs="Tahoma"/>
        </w:rPr>
        <w:t>;</w:t>
      </w:r>
      <w:bookmarkEnd w:id="29"/>
    </w:p>
    <w:p w14:paraId="240CF4D0" w14:textId="77777777" w:rsidR="005556EE" w:rsidRPr="00E00A30" w:rsidRDefault="005556EE" w:rsidP="005E3C6C">
      <w:pPr>
        <w:keepNext/>
        <w:keepLines/>
        <w:numPr>
          <w:ilvl w:val="0"/>
          <w:numId w:val="26"/>
        </w:numPr>
        <w:jc w:val="both"/>
        <w:rPr>
          <w:rFonts w:ascii="Tahoma" w:hAnsi="Tahoma" w:cs="Tahoma"/>
        </w:rPr>
      </w:pPr>
      <w:r w:rsidRPr="00E00A30">
        <w:rPr>
          <w:rFonts w:ascii="Tahoma" w:hAnsi="Tahoma" w:cs="Tahoma"/>
        </w:rPr>
        <w:t xml:space="preserve">poskrbeti za odstranitev starega transformatorskega olja in drugih odpadkov skladu z zahtevami naročnika  ter skladno z zakonodajo in podzakonskimi akti s področja ravnanja z odpadki, </w:t>
      </w:r>
    </w:p>
    <w:p w14:paraId="20189FF6" w14:textId="77777777" w:rsidR="005556EE" w:rsidRPr="00E00A30" w:rsidRDefault="005556EE" w:rsidP="005E3C6C">
      <w:pPr>
        <w:keepNext/>
        <w:keepLines/>
        <w:numPr>
          <w:ilvl w:val="0"/>
          <w:numId w:val="26"/>
        </w:numPr>
        <w:jc w:val="both"/>
        <w:rPr>
          <w:rFonts w:ascii="Tahoma" w:hAnsi="Tahoma" w:cs="Tahoma"/>
        </w:rPr>
      </w:pPr>
      <w:r w:rsidRPr="00E00A30">
        <w:rPr>
          <w:rFonts w:ascii="Tahoma" w:hAnsi="Tahoma" w:cs="Tahoma"/>
        </w:rPr>
        <w:t>na specificiranih izstavljenih računih navesti tudi številko pisnega nabavnega naročila naročnika.</w:t>
      </w:r>
    </w:p>
    <w:p w14:paraId="6BBD7662" w14:textId="77777777" w:rsidR="005556EE" w:rsidRPr="00E00A30" w:rsidRDefault="005556EE" w:rsidP="005E3C6C">
      <w:pPr>
        <w:keepNext/>
        <w:keepLines/>
        <w:numPr>
          <w:ilvl w:val="0"/>
          <w:numId w:val="26"/>
        </w:numPr>
        <w:jc w:val="both"/>
        <w:rPr>
          <w:rFonts w:ascii="Tahoma" w:hAnsi="Tahoma" w:cs="Tahoma"/>
          <w:b/>
        </w:rPr>
      </w:pPr>
      <w:r w:rsidRPr="00E00A30">
        <w:rPr>
          <w:rFonts w:ascii="Tahoma" w:hAnsi="Tahoma" w:cs="Tahoma"/>
        </w:rPr>
        <w:t xml:space="preserve">izvajalec mora zagotavljati in dokazati sistemsko obvladovanje kakovosti organizacije, skladno s standardom </w:t>
      </w:r>
      <w:r w:rsidRPr="00E00A30">
        <w:rPr>
          <w:rFonts w:ascii="Tahoma" w:hAnsi="Tahoma" w:cs="Tahoma"/>
          <w:b/>
        </w:rPr>
        <w:t>ISO 9001</w:t>
      </w:r>
      <w:r w:rsidRPr="00E00A30">
        <w:rPr>
          <w:rFonts w:ascii="Tahoma" w:hAnsi="Tahoma" w:cs="Tahoma"/>
        </w:rPr>
        <w:t>,</w:t>
      </w:r>
    </w:p>
    <w:p w14:paraId="5E737B85" w14:textId="77777777" w:rsidR="005556EE" w:rsidRPr="00E00A30" w:rsidRDefault="005556EE" w:rsidP="005E3C6C">
      <w:pPr>
        <w:keepNext/>
        <w:keepLines/>
        <w:numPr>
          <w:ilvl w:val="0"/>
          <w:numId w:val="26"/>
        </w:numPr>
        <w:jc w:val="both"/>
        <w:rPr>
          <w:rFonts w:ascii="Tahoma" w:hAnsi="Tahoma" w:cs="Tahoma"/>
          <w:b/>
        </w:rPr>
      </w:pPr>
      <w:r w:rsidRPr="00E00A30">
        <w:rPr>
          <w:rFonts w:ascii="Tahoma" w:hAnsi="Tahoma" w:cs="Tahoma"/>
        </w:rPr>
        <w:lastRenderedPageBreak/>
        <w:t xml:space="preserve">izvajalec mora zagotavljati in dokazati transparentno obvladovanje okolijskih zahtev, skladno s standardom </w:t>
      </w:r>
      <w:r w:rsidRPr="00E00A30">
        <w:rPr>
          <w:rFonts w:ascii="Tahoma" w:hAnsi="Tahoma" w:cs="Tahoma"/>
          <w:b/>
        </w:rPr>
        <w:t>ISO 14001.</w:t>
      </w:r>
    </w:p>
    <w:p w14:paraId="0F568924" w14:textId="77777777" w:rsidR="005556EE" w:rsidRPr="00E00A30" w:rsidRDefault="005556EE" w:rsidP="005E3C6C">
      <w:pPr>
        <w:keepNext/>
        <w:keepLines/>
        <w:rPr>
          <w:rFonts w:ascii="Tahoma" w:hAnsi="Tahoma" w:cs="Tahoma"/>
          <w:b/>
        </w:rPr>
      </w:pPr>
    </w:p>
    <w:p w14:paraId="478BE90A" w14:textId="31753751" w:rsidR="005556EE" w:rsidRPr="00D74531" w:rsidRDefault="005556EE" w:rsidP="00D74531">
      <w:pPr>
        <w:keepNext/>
        <w:keepLines/>
        <w:ind w:left="4253"/>
        <w:rPr>
          <w:rFonts w:ascii="Tahoma" w:hAnsi="Tahoma" w:cs="Tahoma"/>
        </w:rPr>
      </w:pPr>
      <w:r w:rsidRPr="00E00A30">
        <w:rPr>
          <w:rFonts w:ascii="Tahoma" w:hAnsi="Tahoma" w:cs="Tahoma"/>
        </w:rPr>
        <w:t>29. člen</w:t>
      </w:r>
    </w:p>
    <w:p w14:paraId="5D78000B" w14:textId="77777777" w:rsidR="005556EE" w:rsidRPr="00E00A30" w:rsidRDefault="005556EE" w:rsidP="005E3C6C">
      <w:pPr>
        <w:keepNext/>
        <w:keepLines/>
        <w:numPr>
          <w:ilvl w:val="12"/>
          <w:numId w:val="0"/>
        </w:numPr>
        <w:tabs>
          <w:tab w:val="left" w:pos="-284"/>
        </w:tabs>
        <w:ind w:right="-483"/>
        <w:rPr>
          <w:rFonts w:ascii="Tahoma" w:hAnsi="Tahoma" w:cs="Tahoma"/>
          <w:b/>
        </w:rPr>
      </w:pPr>
      <w:r w:rsidRPr="00E00A30">
        <w:rPr>
          <w:rFonts w:ascii="Tahoma" w:hAnsi="Tahoma" w:cs="Tahoma"/>
          <w:b/>
        </w:rPr>
        <w:t>Obveznosti naročnika</w:t>
      </w:r>
    </w:p>
    <w:p w14:paraId="5FA696E9" w14:textId="77777777" w:rsidR="005556EE" w:rsidRPr="00E00A30" w:rsidRDefault="005556EE" w:rsidP="005E3C6C">
      <w:pPr>
        <w:keepNext/>
        <w:keepLines/>
        <w:tabs>
          <w:tab w:val="left" w:pos="0"/>
        </w:tabs>
        <w:jc w:val="both"/>
        <w:rPr>
          <w:rFonts w:ascii="Tahoma" w:hAnsi="Tahoma" w:cs="Tahoma"/>
        </w:rPr>
      </w:pPr>
    </w:p>
    <w:p w14:paraId="14F85E96" w14:textId="77777777" w:rsidR="005556EE" w:rsidRPr="00E00A30" w:rsidRDefault="005556EE" w:rsidP="005E3C6C">
      <w:pPr>
        <w:keepNext/>
        <w:keepLines/>
        <w:numPr>
          <w:ilvl w:val="12"/>
          <w:numId w:val="0"/>
        </w:numPr>
        <w:tabs>
          <w:tab w:val="left" w:pos="360"/>
        </w:tabs>
        <w:ind w:right="-483"/>
        <w:rPr>
          <w:rFonts w:ascii="Tahoma" w:hAnsi="Tahoma" w:cs="Tahoma"/>
        </w:rPr>
      </w:pPr>
      <w:r w:rsidRPr="00E00A30">
        <w:rPr>
          <w:rFonts w:ascii="Tahoma" w:hAnsi="Tahoma" w:cs="Tahoma"/>
        </w:rPr>
        <w:t>V okviru izpolnjevanja svojih obveznosti po tej pogodbi je dolžan naročnik:</w:t>
      </w:r>
    </w:p>
    <w:p w14:paraId="17515039" w14:textId="2F0C9565"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z izvajalcem skleniti Pisni sporazum o skupnih varnostnih ukrepih</w:t>
      </w:r>
      <w:r w:rsidR="0026540D">
        <w:rPr>
          <w:rFonts w:ascii="Tahoma" w:hAnsi="Tahoma" w:cs="Tahoma"/>
        </w:rPr>
        <w:t xml:space="preserve"> in ravnanju z okoljem v JAVNEM PODJETJU</w:t>
      </w:r>
      <w:r w:rsidR="003D33A6" w:rsidRPr="00E00A30">
        <w:rPr>
          <w:rFonts w:ascii="Tahoma" w:hAnsi="Tahoma" w:cs="Tahoma"/>
        </w:rPr>
        <w:t xml:space="preserve"> VODOVOD KANALIZACIJA SNAGA d.o.o., </w:t>
      </w:r>
      <w:r w:rsidRPr="00E00A30">
        <w:rPr>
          <w:rFonts w:ascii="Tahoma" w:hAnsi="Tahoma" w:cs="Tahoma"/>
        </w:rPr>
        <w:t>ki je priloga št. 2 te pogodbe, v katerem se določi skupne ukrepe za zagotavljanje varnosti in zdravja pri delu delavcev na delovišču ter določi odgovorne osebe naročnika in izvajalca,</w:t>
      </w:r>
    </w:p>
    <w:p w14:paraId="257F693C"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seznaniti izvajalca z nevarnostmi, ki so prisotne pri izvajanju predmeta te pogodbe in ga zavarovati pred njimi s tehničnimi ali/in organizacijskimi ukrepi,</w:t>
      </w:r>
    </w:p>
    <w:p w14:paraId="23F4E410"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tekoče obveščati izvajalca o spremembah in novo nastalih situacijah, ki bi lahko imele vpliv na izvršitev pogodbenih storitev,</w:t>
      </w:r>
    </w:p>
    <w:p w14:paraId="04DDF54F"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voditi/izvajati nadzor nad delom izvajalca,</w:t>
      </w:r>
    </w:p>
    <w:p w14:paraId="521893B7"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seznaniti delavce izvajalca z določili »Varnostnega načrta«;</w:t>
      </w:r>
    </w:p>
    <w:p w14:paraId="13E7C048"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delavcem izvajalca omogočiti neoviran dostop v svoje poslovne prostore in zagotoviti prisotnost svojih predstavnikov pri izvedbi pogodbenih storitev,</w:t>
      </w:r>
    </w:p>
    <w:p w14:paraId="3CC833BE"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zagotoviti izvajalcu sprotno in pravočasno vse informacije in podatke, ki so potrebni za realizacijo pogodbenih storitev,</w:t>
      </w:r>
    </w:p>
    <w:p w14:paraId="6775D298"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zagotoviti ustrezne električne priključke za napajanje delovne opreme,</w:t>
      </w:r>
    </w:p>
    <w:p w14:paraId="2E1CF181"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pri delih z odprtim ognjem in orodjem, ki iskri, poskrbeti za izvajanje požarne straže,</w:t>
      </w:r>
    </w:p>
    <w:p w14:paraId="2769A500"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takoj obvestiti izvajalca o okvarah naprav za zgodnje odkrivanje požara,</w:t>
      </w:r>
    </w:p>
    <w:p w14:paraId="1AEBC140"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pooblaščenim osebam izvajalca ob vsakem času omogočiti neoviran dostop do naprav za zgodnje odkrivanje požara,</w:t>
      </w:r>
    </w:p>
    <w:p w14:paraId="61617C54"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z izvajalcem sodelovati, mu nuditi potrebno pomoč in dajati ustrezna navodila,</w:t>
      </w:r>
    </w:p>
    <w:p w14:paraId="73EB98AD"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zagotoviti prevzem izvedenih pogodbenih storitev,</w:t>
      </w:r>
    </w:p>
    <w:p w14:paraId="304D0FD9" w14:textId="77777777" w:rsidR="005556EE" w:rsidRPr="00E00A30" w:rsidRDefault="005556EE" w:rsidP="005E3C6C">
      <w:pPr>
        <w:keepNext/>
        <w:keepLines/>
        <w:numPr>
          <w:ilvl w:val="0"/>
          <w:numId w:val="24"/>
        </w:numPr>
        <w:tabs>
          <w:tab w:val="left" w:pos="0"/>
          <w:tab w:val="left" w:pos="426"/>
        </w:tabs>
        <w:ind w:left="426" w:hanging="426"/>
        <w:jc w:val="both"/>
        <w:rPr>
          <w:rFonts w:ascii="Tahoma" w:hAnsi="Tahoma" w:cs="Tahoma"/>
        </w:rPr>
      </w:pPr>
      <w:r w:rsidRPr="00E00A30">
        <w:rPr>
          <w:rFonts w:ascii="Tahoma" w:hAnsi="Tahoma" w:cs="Tahoma"/>
        </w:rPr>
        <w:t>zagotoviti ustrezne obratovalne pogoje za pričetek izvedbe pogodbenih storitev,</w:t>
      </w:r>
    </w:p>
    <w:p w14:paraId="349D2E06" w14:textId="2B151D19" w:rsidR="005556EE" w:rsidRPr="00D74531" w:rsidRDefault="005556EE" w:rsidP="00D74531">
      <w:pPr>
        <w:keepNext/>
        <w:keepLines/>
        <w:numPr>
          <w:ilvl w:val="0"/>
          <w:numId w:val="24"/>
        </w:numPr>
        <w:tabs>
          <w:tab w:val="left" w:pos="426"/>
        </w:tabs>
        <w:ind w:left="426" w:hanging="426"/>
        <w:jc w:val="both"/>
        <w:rPr>
          <w:rFonts w:ascii="Tahoma" w:hAnsi="Tahoma" w:cs="Tahoma"/>
        </w:rPr>
      </w:pPr>
      <w:r w:rsidRPr="00E00A30">
        <w:rPr>
          <w:rFonts w:ascii="Tahoma" w:hAnsi="Tahoma" w:cs="Tahoma"/>
        </w:rPr>
        <w:t>izvajalca seznaniti z Organizacijskim navodilom naročnika o r</w:t>
      </w:r>
      <w:r w:rsidRPr="00E00A30">
        <w:rPr>
          <w:rFonts w:ascii="Tahoma" w:hAnsi="Tahoma" w:cs="Tahoma"/>
          <w:noProof/>
        </w:rPr>
        <w:t xml:space="preserve">avnanju v primeru razlitja </w:t>
      </w:r>
      <w:r w:rsidRPr="00E00A30">
        <w:rPr>
          <w:rFonts w:ascii="Tahoma" w:hAnsi="Tahoma" w:cs="Tahoma"/>
        </w:rPr>
        <w:t>nevarnih snovi,</w:t>
      </w:r>
    </w:p>
    <w:p w14:paraId="0CFB7379" w14:textId="77777777" w:rsidR="005556EE" w:rsidRPr="00E00A30" w:rsidRDefault="005556EE" w:rsidP="005E3C6C">
      <w:pPr>
        <w:keepNext/>
        <w:keepLines/>
        <w:jc w:val="both"/>
        <w:rPr>
          <w:rFonts w:ascii="Tahoma" w:hAnsi="Tahoma" w:cs="Tahoma"/>
        </w:rPr>
      </w:pPr>
    </w:p>
    <w:p w14:paraId="6B9424DE" w14:textId="64C5530A" w:rsidR="005E3C6C" w:rsidRPr="00E00A30" w:rsidRDefault="005556EE" w:rsidP="005E3C6C">
      <w:pPr>
        <w:keepNext/>
        <w:keepLines/>
        <w:tabs>
          <w:tab w:val="left" w:pos="1418"/>
          <w:tab w:val="left" w:pos="1702"/>
        </w:tabs>
        <w:jc w:val="both"/>
        <w:rPr>
          <w:rFonts w:ascii="Tahoma" w:hAnsi="Tahoma" w:cs="Tahoma"/>
        </w:rPr>
      </w:pPr>
      <w:r w:rsidRPr="00E00A30">
        <w:rPr>
          <w:rFonts w:ascii="Tahoma" w:hAnsi="Tahoma" w:cs="Tahoma"/>
        </w:rPr>
        <w:t>Pogodbeni stranki se obvezujeta ravnati kot dobra gospodarstvenika in storiti vse, kar je potrebno za izvršitev pogodbe.</w:t>
      </w:r>
    </w:p>
    <w:p w14:paraId="1D46CACE"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SESTAVNI DELI</w:t>
      </w:r>
    </w:p>
    <w:p w14:paraId="3FDF113C" w14:textId="77777777" w:rsidR="005556EE" w:rsidRPr="00E00A30" w:rsidRDefault="005556EE" w:rsidP="005E3C6C">
      <w:pPr>
        <w:keepNext/>
        <w:keepLines/>
        <w:ind w:left="4613"/>
        <w:rPr>
          <w:rFonts w:ascii="Tahoma" w:hAnsi="Tahoma" w:cs="Tahoma"/>
          <w:b/>
        </w:rPr>
      </w:pPr>
    </w:p>
    <w:p w14:paraId="6BA500D0" w14:textId="77777777" w:rsidR="005556EE" w:rsidRPr="00E00A30" w:rsidRDefault="005556EE" w:rsidP="005E3C6C">
      <w:pPr>
        <w:keepNext/>
        <w:keepLines/>
        <w:ind w:left="4253"/>
        <w:rPr>
          <w:rFonts w:ascii="Tahoma" w:hAnsi="Tahoma" w:cs="Tahoma"/>
        </w:rPr>
      </w:pPr>
      <w:r w:rsidRPr="00E00A30">
        <w:rPr>
          <w:rFonts w:ascii="Tahoma" w:hAnsi="Tahoma" w:cs="Tahoma"/>
        </w:rPr>
        <w:t>30. člen</w:t>
      </w:r>
    </w:p>
    <w:p w14:paraId="341D197C" w14:textId="77777777" w:rsidR="005556EE" w:rsidRPr="00E00A30" w:rsidRDefault="005556EE" w:rsidP="005E3C6C">
      <w:pPr>
        <w:keepNext/>
        <w:keepLines/>
        <w:rPr>
          <w:rFonts w:ascii="Tahoma" w:hAnsi="Tahoma" w:cs="Tahoma"/>
        </w:rPr>
      </w:pPr>
    </w:p>
    <w:p w14:paraId="5B676F81" w14:textId="77777777" w:rsidR="005556EE" w:rsidRPr="00E00A30" w:rsidRDefault="005556EE" w:rsidP="005E3C6C">
      <w:pPr>
        <w:keepNext/>
        <w:keepLines/>
        <w:jc w:val="both"/>
        <w:rPr>
          <w:rFonts w:ascii="Tahoma" w:hAnsi="Tahoma" w:cs="Tahoma"/>
        </w:rPr>
      </w:pPr>
      <w:r w:rsidRPr="00E00A30">
        <w:rPr>
          <w:rFonts w:ascii="Tahoma" w:hAnsi="Tahoma" w:cs="Tahoma"/>
        </w:rPr>
        <w:t>Pri tolmačenju pogodbe in reševanju morebitnih sporov se poleg pogodbe ter zakona, ki ureja obligacijska razmerja, upošteva še:</w:t>
      </w:r>
    </w:p>
    <w:p w14:paraId="2A2D9051" w14:textId="15C7C19C" w:rsidR="005556EE" w:rsidRPr="00E00A30" w:rsidRDefault="005556EE" w:rsidP="005E3C6C">
      <w:pPr>
        <w:keepNext/>
        <w:keepLines/>
        <w:numPr>
          <w:ilvl w:val="0"/>
          <w:numId w:val="16"/>
        </w:numPr>
        <w:ind w:left="426" w:hanging="426"/>
        <w:contextualSpacing/>
        <w:jc w:val="both"/>
        <w:rPr>
          <w:rFonts w:ascii="Tahoma" w:hAnsi="Tahoma" w:cs="Tahoma"/>
        </w:rPr>
      </w:pPr>
      <w:r w:rsidRPr="00E00A30">
        <w:rPr>
          <w:rFonts w:ascii="Tahoma" w:hAnsi="Tahoma" w:cs="Tahoma"/>
        </w:rPr>
        <w:t xml:space="preserve">razpisna dokumentacija št. </w:t>
      </w:r>
      <w:r w:rsidR="008D74C0" w:rsidRPr="00E00A30">
        <w:rPr>
          <w:rFonts w:ascii="Tahoma" w:hAnsi="Tahoma" w:cs="Tahoma"/>
        </w:rPr>
        <w:t>VKS-177/23</w:t>
      </w:r>
      <w:r w:rsidRPr="00E00A30">
        <w:rPr>
          <w:rFonts w:ascii="Tahoma" w:hAnsi="Tahoma" w:cs="Tahoma"/>
        </w:rPr>
        <w:t>,</w:t>
      </w:r>
    </w:p>
    <w:p w14:paraId="31062ED8" w14:textId="77777777" w:rsidR="005556EE" w:rsidRPr="00E00A30" w:rsidRDefault="005556EE" w:rsidP="005E3C6C">
      <w:pPr>
        <w:keepNext/>
        <w:keepLines/>
        <w:numPr>
          <w:ilvl w:val="0"/>
          <w:numId w:val="16"/>
        </w:numPr>
        <w:ind w:left="426" w:hanging="426"/>
        <w:contextualSpacing/>
        <w:jc w:val="both"/>
        <w:rPr>
          <w:rFonts w:ascii="Tahoma" w:hAnsi="Tahoma" w:cs="Tahoma"/>
        </w:rPr>
      </w:pPr>
      <w:r w:rsidRPr="00E00A30">
        <w:rPr>
          <w:rFonts w:ascii="Tahoma" w:hAnsi="Tahoma" w:cs="Tahoma"/>
        </w:rPr>
        <w:t>ponudba izvajalca št. _____________ z dne __________ in</w:t>
      </w:r>
    </w:p>
    <w:p w14:paraId="553FEFE1" w14:textId="77777777" w:rsidR="005556EE" w:rsidRPr="00E00A30" w:rsidRDefault="005556EE" w:rsidP="005E3C6C">
      <w:pPr>
        <w:keepNext/>
        <w:keepLines/>
        <w:numPr>
          <w:ilvl w:val="0"/>
          <w:numId w:val="16"/>
        </w:numPr>
        <w:ind w:left="426" w:hanging="426"/>
        <w:contextualSpacing/>
        <w:jc w:val="both"/>
        <w:rPr>
          <w:rFonts w:ascii="Tahoma" w:hAnsi="Tahoma" w:cs="Tahoma"/>
        </w:rPr>
      </w:pPr>
      <w:r w:rsidRPr="00E00A30">
        <w:rPr>
          <w:rFonts w:ascii="Tahoma" w:hAnsi="Tahoma" w:cs="Tahoma"/>
        </w:rPr>
        <w:t>ponudba izvajalca po pogajanjih št. ______________ z dne ______________.</w:t>
      </w:r>
    </w:p>
    <w:p w14:paraId="10E27BA9" w14:textId="77777777" w:rsidR="005556EE" w:rsidRPr="00E00A30" w:rsidRDefault="005556EE" w:rsidP="005E3C6C">
      <w:pPr>
        <w:keepNext/>
        <w:keepLines/>
        <w:rPr>
          <w:rFonts w:ascii="Tahoma" w:hAnsi="Tahoma" w:cs="Tahoma"/>
        </w:rPr>
      </w:pPr>
    </w:p>
    <w:p w14:paraId="5BAEAB9B" w14:textId="77777777" w:rsidR="005556EE" w:rsidRPr="00E00A30" w:rsidRDefault="005556EE" w:rsidP="005E3C6C">
      <w:pPr>
        <w:keepNext/>
        <w:keepLines/>
        <w:tabs>
          <w:tab w:val="left" w:pos="993"/>
          <w:tab w:val="left" w:pos="1560"/>
        </w:tabs>
        <w:jc w:val="both"/>
        <w:rPr>
          <w:rFonts w:ascii="Tahoma" w:hAnsi="Tahoma" w:cs="Tahoma"/>
        </w:rPr>
      </w:pPr>
      <w:r w:rsidRPr="00E00A30">
        <w:rPr>
          <w:rFonts w:ascii="Tahoma" w:hAnsi="Tahoma" w:cs="Tahoma"/>
        </w:rPr>
        <w:t>Pogodbeni stranki sta sporazumni, da je dokumentacija iz prejšnjega odstavka tega člena sestavni del pogodbe.</w:t>
      </w:r>
    </w:p>
    <w:p w14:paraId="56FA2F66" w14:textId="77777777" w:rsidR="005556EE" w:rsidRPr="00E00A30" w:rsidRDefault="005556EE" w:rsidP="005E3C6C">
      <w:pPr>
        <w:keepNext/>
        <w:keepLines/>
        <w:jc w:val="both"/>
        <w:rPr>
          <w:rFonts w:ascii="Tahoma" w:hAnsi="Tahoma" w:cs="Tahoma"/>
        </w:rPr>
      </w:pPr>
    </w:p>
    <w:p w14:paraId="56F950F1" w14:textId="0542B123" w:rsidR="005556EE" w:rsidRPr="00E00A30" w:rsidRDefault="005556EE" w:rsidP="005E3C6C">
      <w:pPr>
        <w:keepNext/>
        <w:keepLines/>
        <w:jc w:val="both"/>
        <w:rPr>
          <w:rFonts w:ascii="Tahoma" w:hAnsi="Tahoma" w:cs="Tahoma"/>
        </w:rPr>
      </w:pPr>
      <w:r w:rsidRPr="00E00A30">
        <w:rPr>
          <w:rFonts w:ascii="Tahoma" w:hAnsi="Tahoma" w:cs="Tahoma"/>
        </w:rPr>
        <w:t xml:space="preserve">V primeru, če si vsebina zgoraj navedenih dokumentov nasprotuje in če volja pogodbenih strank ni jasno izražena, za razlago volje pogodbenih strank najprej veljajo določila te pogodbe, nato razpisna dokumentacija št. </w:t>
      </w:r>
      <w:r w:rsidR="008D74C0" w:rsidRPr="00E00A30">
        <w:rPr>
          <w:rFonts w:ascii="Tahoma" w:hAnsi="Tahoma" w:cs="Tahoma"/>
        </w:rPr>
        <w:t>VKS-177/23</w:t>
      </w:r>
      <w:r w:rsidRPr="00E00A30">
        <w:rPr>
          <w:rFonts w:ascii="Tahoma" w:hAnsi="Tahoma" w:cs="Tahoma"/>
        </w:rPr>
        <w:t>, na podlagi katere je bila sklenjena ta pogodba, potem pa dokumenti v vrstnem redu, kot si sledijo v tem členu.</w:t>
      </w:r>
    </w:p>
    <w:p w14:paraId="35A3152D"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VIŠJA SILA</w:t>
      </w:r>
    </w:p>
    <w:p w14:paraId="4C704134" w14:textId="77777777" w:rsidR="005556EE" w:rsidRPr="00E00A30" w:rsidRDefault="005556EE" w:rsidP="005E3C6C">
      <w:pPr>
        <w:keepNext/>
        <w:keepLines/>
        <w:ind w:left="426"/>
        <w:jc w:val="center"/>
        <w:rPr>
          <w:rFonts w:ascii="Tahoma" w:hAnsi="Tahoma" w:cs="Tahoma"/>
        </w:rPr>
      </w:pPr>
    </w:p>
    <w:p w14:paraId="09824A46" w14:textId="77777777" w:rsidR="005556EE" w:rsidRPr="00E00A30" w:rsidRDefault="005556EE" w:rsidP="005E3C6C">
      <w:pPr>
        <w:keepNext/>
        <w:keepLines/>
        <w:ind w:left="4253"/>
        <w:rPr>
          <w:rFonts w:ascii="Tahoma" w:hAnsi="Tahoma" w:cs="Tahoma"/>
        </w:rPr>
      </w:pPr>
      <w:r w:rsidRPr="00E00A30">
        <w:rPr>
          <w:rFonts w:ascii="Tahoma" w:hAnsi="Tahoma" w:cs="Tahoma"/>
        </w:rPr>
        <w:t>31.  člen</w:t>
      </w:r>
    </w:p>
    <w:p w14:paraId="666825DC" w14:textId="77777777" w:rsidR="005556EE" w:rsidRPr="00E00A30" w:rsidRDefault="005556EE" w:rsidP="005E3C6C">
      <w:pPr>
        <w:keepNext/>
        <w:keepLines/>
        <w:ind w:left="426"/>
        <w:jc w:val="center"/>
        <w:rPr>
          <w:rFonts w:ascii="Tahoma" w:hAnsi="Tahoma" w:cs="Tahoma"/>
        </w:rPr>
      </w:pPr>
    </w:p>
    <w:p w14:paraId="541AEF50" w14:textId="77777777" w:rsidR="00770858" w:rsidRPr="00E00A30" w:rsidRDefault="00770858" w:rsidP="005E3C6C">
      <w:pPr>
        <w:keepNext/>
        <w:keepLines/>
        <w:jc w:val="both"/>
        <w:rPr>
          <w:rFonts w:ascii="Tahoma" w:hAnsi="Tahoma" w:cs="Tahoma"/>
          <w:bCs/>
        </w:rPr>
      </w:pPr>
      <w:r w:rsidRPr="00E00A30">
        <w:rPr>
          <w:rFonts w:ascii="Tahoma" w:hAnsi="Tahoma" w:cs="Tahoma"/>
          <w:bCs/>
        </w:rPr>
        <w:t>Izvajalec ni odgovoren za delno ali celotno neizpolnjevanje obveznosti, če je to posledica višje sile.</w:t>
      </w:r>
    </w:p>
    <w:p w14:paraId="285BBA63" w14:textId="77777777" w:rsidR="00770858" w:rsidRPr="00E00A30" w:rsidRDefault="00770858" w:rsidP="005E3C6C">
      <w:pPr>
        <w:keepNext/>
        <w:keepLines/>
        <w:jc w:val="both"/>
        <w:rPr>
          <w:rFonts w:ascii="Tahoma" w:hAnsi="Tahoma" w:cs="Tahoma"/>
          <w:bCs/>
        </w:rPr>
      </w:pPr>
    </w:p>
    <w:p w14:paraId="620A3823" w14:textId="77777777" w:rsidR="00770858" w:rsidRPr="00E00A30" w:rsidRDefault="00770858" w:rsidP="005E3C6C">
      <w:pPr>
        <w:keepNext/>
        <w:keepLines/>
        <w:jc w:val="both"/>
        <w:rPr>
          <w:rFonts w:ascii="Tahoma" w:hAnsi="Tahoma" w:cs="Tahoma"/>
          <w:bCs/>
        </w:rPr>
      </w:pPr>
      <w:r w:rsidRPr="00E00A30">
        <w:rPr>
          <w:rFonts w:ascii="Tahoma" w:hAnsi="Tahoma" w:cs="Tahoma"/>
          <w:bCs/>
        </w:rPr>
        <w:lastRenderedPageBreak/>
        <w:t>Višja sila pomeni zunanji vzrok, neodvisen od volje in vpliva katere koli stranke, ki je nepričakovan in nenaden in se mu ob splošni skrbnosti ni bilo moč izogniti in ga odvrniti, takšne okoliščine pa so se pojavile po sklenitvi okvirnega sporazuma (npr.: požar, poplava, potres, visoka voda, ki onemogoča izvedbo dobav, oz. ukrepi, določeni z akti pristojnih organov). Če je izvedba obveznosti iz okvirnega sporazuma delno ali v celoti motena oziroma preprečena zaradi višje sile, je izvajalec o tem dolžan nemudoma obvestiti naročnika. Prav tako ga je dolžan sproti obveščati o prenehanju takih okoliščin. Roki iz tega okvirnega sporazuma se podaljšajo za čas trajanja višje sile. Izvajalec mora naročnika nemudoma pisno obvestiti o nezmožnosti pravočasne izvedbe storitev/dobave blaga in pri tem tudi navesti vzroke zamude ter okvirni/pričakovani dejanski rok izvedbe/dobavni rok. Na zahtevo naročnika je izvajalec dolžan dokazati obstoj višje sile.</w:t>
      </w:r>
    </w:p>
    <w:p w14:paraId="3D187E31" w14:textId="77777777" w:rsidR="00770858" w:rsidRPr="00E00A30" w:rsidRDefault="00770858" w:rsidP="005E3C6C">
      <w:pPr>
        <w:keepNext/>
        <w:keepLines/>
        <w:jc w:val="both"/>
        <w:rPr>
          <w:rFonts w:ascii="Tahoma" w:hAnsi="Tahoma" w:cs="Tahoma"/>
          <w:bCs/>
        </w:rPr>
      </w:pPr>
    </w:p>
    <w:p w14:paraId="6FADF1B8" w14:textId="77777777" w:rsidR="00770858" w:rsidRPr="00E00A30" w:rsidRDefault="00770858" w:rsidP="005E3C6C">
      <w:pPr>
        <w:keepNext/>
        <w:keepLines/>
        <w:jc w:val="both"/>
        <w:rPr>
          <w:rFonts w:ascii="Tahoma" w:hAnsi="Tahoma" w:cs="Tahoma"/>
          <w:bCs/>
        </w:rPr>
      </w:pPr>
      <w:r w:rsidRPr="00E00A30">
        <w:rPr>
          <w:rFonts w:ascii="Tahoma" w:hAnsi="Tahoma" w:cs="Tahoma"/>
          <w:bCs/>
        </w:rPr>
        <w:t>Pomanjkanje delovne sile ali materiala pri izvajalcu ali pri njegovih podizvajalcih se ne šteje za višjo silo, razen, če ni posledica le-te.</w:t>
      </w:r>
    </w:p>
    <w:p w14:paraId="38DBEE76" w14:textId="77777777" w:rsidR="005556EE" w:rsidRPr="00E00A30" w:rsidRDefault="005556EE" w:rsidP="005E3C6C">
      <w:pPr>
        <w:keepNext/>
        <w:keepLines/>
        <w:jc w:val="both"/>
        <w:rPr>
          <w:rFonts w:ascii="Tahoma" w:hAnsi="Tahoma" w:cs="Tahoma"/>
        </w:rPr>
      </w:pPr>
    </w:p>
    <w:p w14:paraId="6857F51D" w14:textId="4A282180" w:rsidR="005556EE" w:rsidRPr="00E00A30" w:rsidRDefault="005556EE" w:rsidP="005E3C6C">
      <w:pPr>
        <w:keepNext/>
        <w:keepLines/>
        <w:jc w:val="both"/>
        <w:rPr>
          <w:rFonts w:ascii="Tahoma" w:hAnsi="Tahoma" w:cs="Tahoma"/>
          <w:bCs/>
        </w:rPr>
      </w:pPr>
      <w:r w:rsidRPr="00E00A30">
        <w:rPr>
          <w:rFonts w:ascii="Tahoma" w:hAnsi="Tahoma" w:cs="Tahoma"/>
          <w:bCs/>
        </w:rPr>
        <w:t xml:space="preserve">Le v takem primeru </w:t>
      </w:r>
      <w:r w:rsidRPr="00E00A30">
        <w:rPr>
          <w:rFonts w:ascii="Tahoma" w:hAnsi="Tahoma" w:cs="Tahoma"/>
        </w:rPr>
        <w:t>naročnik</w:t>
      </w:r>
      <w:r w:rsidRPr="00E00A30">
        <w:rPr>
          <w:rFonts w:ascii="Tahoma" w:hAnsi="Tahoma" w:cs="Tahoma"/>
          <w:bCs/>
        </w:rPr>
        <w:t xml:space="preserve"> zoper </w:t>
      </w:r>
      <w:r w:rsidRPr="00E00A30">
        <w:rPr>
          <w:rFonts w:ascii="Tahoma" w:hAnsi="Tahoma" w:cs="Tahoma"/>
        </w:rPr>
        <w:t xml:space="preserve">izvajalca </w:t>
      </w:r>
      <w:r w:rsidR="00002874">
        <w:rPr>
          <w:rFonts w:ascii="Tahoma" w:hAnsi="Tahoma" w:cs="Tahoma"/>
          <w:bCs/>
        </w:rPr>
        <w:t>ne bo izvajal sankcij iz 32., 34. in 35</w:t>
      </w:r>
      <w:r w:rsidRPr="00E00A30">
        <w:rPr>
          <w:rFonts w:ascii="Tahoma" w:hAnsi="Tahoma" w:cs="Tahoma"/>
          <w:bCs/>
        </w:rPr>
        <w:t>. člena pogodbe.</w:t>
      </w:r>
    </w:p>
    <w:p w14:paraId="116347FC" w14:textId="77777777" w:rsidR="005556EE" w:rsidRPr="00E00A30" w:rsidRDefault="005556EE" w:rsidP="005E3C6C">
      <w:pPr>
        <w:keepNext/>
        <w:keepLines/>
        <w:jc w:val="both"/>
        <w:rPr>
          <w:rFonts w:ascii="Tahoma" w:hAnsi="Tahoma" w:cs="Tahoma"/>
          <w:bCs/>
        </w:rPr>
      </w:pPr>
    </w:p>
    <w:p w14:paraId="28CD37FC"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POGODBENA KAZEN</w:t>
      </w:r>
    </w:p>
    <w:p w14:paraId="63E9832E" w14:textId="77777777" w:rsidR="005556EE" w:rsidRPr="00E00A30" w:rsidRDefault="005556EE" w:rsidP="005E3C6C">
      <w:pPr>
        <w:keepNext/>
        <w:keepLines/>
        <w:ind w:left="1701" w:hanging="1701"/>
        <w:jc w:val="center"/>
        <w:rPr>
          <w:rFonts w:ascii="Tahoma" w:hAnsi="Tahoma" w:cs="Tahoma"/>
        </w:rPr>
      </w:pPr>
    </w:p>
    <w:p w14:paraId="105A643D" w14:textId="77777777" w:rsidR="005556EE" w:rsidRPr="00E00A30" w:rsidRDefault="005556EE" w:rsidP="005E3C6C">
      <w:pPr>
        <w:keepNext/>
        <w:keepLines/>
        <w:ind w:left="4253"/>
        <w:rPr>
          <w:rFonts w:ascii="Tahoma" w:hAnsi="Tahoma" w:cs="Tahoma"/>
        </w:rPr>
      </w:pPr>
      <w:r w:rsidRPr="00E00A30">
        <w:rPr>
          <w:rFonts w:ascii="Tahoma" w:hAnsi="Tahoma" w:cs="Tahoma"/>
        </w:rPr>
        <w:t>32.  člen</w:t>
      </w:r>
    </w:p>
    <w:p w14:paraId="76C43A8B" w14:textId="77777777" w:rsidR="005556EE" w:rsidRPr="00E00A30" w:rsidRDefault="005556EE" w:rsidP="005E3C6C">
      <w:pPr>
        <w:keepNext/>
        <w:keepLines/>
        <w:jc w:val="both"/>
        <w:rPr>
          <w:rFonts w:ascii="Tahoma" w:hAnsi="Tahoma" w:cs="Tahoma"/>
        </w:rPr>
      </w:pPr>
    </w:p>
    <w:p w14:paraId="6106E426" w14:textId="77777777" w:rsidR="005556EE" w:rsidRPr="00E00A30" w:rsidRDefault="005556EE" w:rsidP="005E3C6C">
      <w:pPr>
        <w:keepNext/>
        <w:keepLines/>
        <w:tabs>
          <w:tab w:val="left" w:pos="709"/>
          <w:tab w:val="left" w:pos="1702"/>
        </w:tabs>
        <w:jc w:val="both"/>
        <w:rPr>
          <w:rFonts w:ascii="Tahoma" w:hAnsi="Tahoma" w:cs="Tahoma"/>
        </w:rPr>
      </w:pPr>
      <w:r w:rsidRPr="00E00A30">
        <w:rPr>
          <w:rFonts w:ascii="Tahoma" w:hAnsi="Tahoma" w:cs="Tahoma"/>
        </w:rPr>
        <w:t>Če izvajalec po svoji krivdi pride v zamudo pri opravljanju pogodbenih storitev, je naročnik upravičen obračunati pogodbeno kazen, in sicer 0,5% (nič celih pet odstotka) skupne pogodbene vrednosti z DDV za vsak dan zamude rokov, navedenih v terminskem planu izvajalca, vendar ne več kot 20% (dvajset odstotkov) skupne pogodbene vrednosti z DDV.</w:t>
      </w:r>
    </w:p>
    <w:p w14:paraId="606B772B" w14:textId="77777777" w:rsidR="005556EE" w:rsidRPr="00E00A30" w:rsidRDefault="005556EE" w:rsidP="005E3C6C">
      <w:pPr>
        <w:keepNext/>
        <w:keepLines/>
        <w:tabs>
          <w:tab w:val="left" w:pos="709"/>
          <w:tab w:val="left" w:pos="1702"/>
        </w:tabs>
        <w:jc w:val="both"/>
        <w:rPr>
          <w:rFonts w:ascii="Tahoma" w:hAnsi="Tahoma" w:cs="Tahoma"/>
        </w:rPr>
      </w:pPr>
    </w:p>
    <w:p w14:paraId="15C7A602" w14:textId="77777777" w:rsidR="005556EE" w:rsidRPr="00E00A30" w:rsidRDefault="005556EE" w:rsidP="005E3C6C">
      <w:pPr>
        <w:keepNext/>
        <w:keepLines/>
        <w:tabs>
          <w:tab w:val="left" w:pos="709"/>
          <w:tab w:val="left" w:pos="1702"/>
        </w:tabs>
        <w:jc w:val="both"/>
        <w:rPr>
          <w:rFonts w:ascii="Tahoma" w:hAnsi="Tahoma" w:cs="Tahoma"/>
        </w:rPr>
      </w:pPr>
      <w:r w:rsidRPr="00E00A30">
        <w:rPr>
          <w:rFonts w:ascii="Tahoma" w:hAnsi="Tahoma" w:cs="Tahoma"/>
        </w:rPr>
        <w:t xml:space="preserve">V kolikor skupna pogodbena kazen preseže 20% (dvajset odstotkov) skupne pogodbene vrednosti z DDV, lahko naročnik odstopi od pogodbe brez obveznosti do izvajalca in unovči finančno zavarovanje za zavarovanje dobre izvedbe pogodbenih obveznosti. </w:t>
      </w:r>
    </w:p>
    <w:p w14:paraId="27385818" w14:textId="77777777" w:rsidR="005556EE" w:rsidRPr="00E00A30" w:rsidRDefault="005556EE" w:rsidP="005E3C6C">
      <w:pPr>
        <w:keepNext/>
        <w:keepLines/>
        <w:tabs>
          <w:tab w:val="left" w:pos="709"/>
          <w:tab w:val="left" w:pos="1702"/>
        </w:tabs>
        <w:jc w:val="both"/>
        <w:rPr>
          <w:rFonts w:ascii="Tahoma" w:hAnsi="Tahoma" w:cs="Tahoma"/>
        </w:rPr>
      </w:pPr>
    </w:p>
    <w:p w14:paraId="3798617E" w14:textId="77777777" w:rsidR="005556EE" w:rsidRPr="00E00A30" w:rsidRDefault="005556EE" w:rsidP="005E3C6C">
      <w:pPr>
        <w:keepNext/>
        <w:keepLines/>
        <w:tabs>
          <w:tab w:val="left" w:pos="709"/>
          <w:tab w:val="left" w:pos="1702"/>
        </w:tabs>
        <w:jc w:val="both"/>
        <w:rPr>
          <w:rFonts w:ascii="Tahoma" w:hAnsi="Tahoma" w:cs="Tahoma"/>
        </w:rPr>
      </w:pPr>
      <w:r w:rsidRPr="00E00A30">
        <w:rPr>
          <w:rFonts w:ascii="Tahoma" w:hAnsi="Tahoma" w:cs="Tahoma"/>
        </w:rPr>
        <w:t>Naročnik si pridrži pravico uveljaviti pogodbeno kazen pri plačilu računa, čeprav ob zamudi izvajalca na to ni posebej opozoril niti pisno obvestil.</w:t>
      </w:r>
    </w:p>
    <w:p w14:paraId="6BE0F144" w14:textId="77777777" w:rsidR="005556EE" w:rsidRPr="00E00A30" w:rsidRDefault="005556EE" w:rsidP="005E3C6C">
      <w:pPr>
        <w:keepNext/>
        <w:keepLines/>
        <w:tabs>
          <w:tab w:val="left" w:pos="709"/>
          <w:tab w:val="left" w:pos="1702"/>
        </w:tabs>
        <w:jc w:val="both"/>
        <w:rPr>
          <w:rFonts w:ascii="Tahoma" w:hAnsi="Tahoma" w:cs="Tahoma"/>
        </w:rPr>
      </w:pPr>
    </w:p>
    <w:p w14:paraId="2F94BD62" w14:textId="77777777" w:rsidR="005556EE" w:rsidRPr="00E00A30" w:rsidRDefault="005556EE" w:rsidP="005E3C6C">
      <w:pPr>
        <w:keepNext/>
        <w:keepLines/>
        <w:tabs>
          <w:tab w:val="left" w:pos="567"/>
          <w:tab w:val="left" w:pos="1418"/>
          <w:tab w:val="left" w:pos="1702"/>
        </w:tabs>
        <w:jc w:val="both"/>
        <w:rPr>
          <w:rFonts w:ascii="Tahoma" w:hAnsi="Tahoma" w:cs="Tahoma"/>
        </w:rPr>
      </w:pPr>
      <w:r w:rsidRPr="00E00A30">
        <w:rPr>
          <w:rFonts w:ascii="Tahoma" w:hAnsi="Tahoma" w:cs="Tahoma"/>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4793FFDD" w14:textId="080BA480" w:rsidR="005556EE" w:rsidRPr="00E00A30" w:rsidRDefault="005556EE" w:rsidP="005E3C6C">
      <w:pPr>
        <w:keepNext/>
        <w:keepLines/>
        <w:jc w:val="both"/>
        <w:rPr>
          <w:rFonts w:ascii="Tahoma" w:hAnsi="Tahoma" w:cs="Tahoma"/>
        </w:rPr>
      </w:pPr>
    </w:p>
    <w:p w14:paraId="13CB8D44" w14:textId="77777777" w:rsidR="005556EE" w:rsidRPr="00E00A30" w:rsidRDefault="005556EE" w:rsidP="005E3C6C">
      <w:pPr>
        <w:keepNext/>
        <w:keepLines/>
        <w:numPr>
          <w:ilvl w:val="0"/>
          <w:numId w:val="25"/>
        </w:numPr>
        <w:jc w:val="center"/>
        <w:rPr>
          <w:rFonts w:ascii="Tahoma" w:hAnsi="Tahoma" w:cs="Tahoma"/>
          <w:b/>
        </w:rPr>
      </w:pPr>
      <w:r w:rsidRPr="00E00A30">
        <w:rPr>
          <w:rFonts w:ascii="Tahoma" w:hAnsi="Tahoma" w:cs="Tahoma"/>
          <w:b/>
        </w:rPr>
        <w:t>ZAGOTAVLJANJE VARNOSTI NA DELOVIŠČU</w:t>
      </w:r>
    </w:p>
    <w:p w14:paraId="02F7243A" w14:textId="77777777" w:rsidR="005556EE" w:rsidRPr="00E00A30" w:rsidRDefault="005556EE" w:rsidP="005E3C6C">
      <w:pPr>
        <w:keepNext/>
        <w:keepLines/>
        <w:tabs>
          <w:tab w:val="left" w:pos="1418"/>
          <w:tab w:val="left" w:pos="1702"/>
        </w:tabs>
        <w:jc w:val="both"/>
        <w:rPr>
          <w:rFonts w:ascii="Tahoma" w:hAnsi="Tahoma" w:cs="Tahoma"/>
        </w:rPr>
      </w:pPr>
    </w:p>
    <w:p w14:paraId="5E35733A" w14:textId="77777777" w:rsidR="005556EE" w:rsidRPr="00E00A30" w:rsidRDefault="005556EE" w:rsidP="005E3C6C">
      <w:pPr>
        <w:keepNext/>
        <w:keepLines/>
        <w:ind w:left="360"/>
        <w:jc w:val="center"/>
        <w:rPr>
          <w:rFonts w:ascii="Tahoma" w:hAnsi="Tahoma" w:cs="Tahoma"/>
        </w:rPr>
      </w:pPr>
      <w:r w:rsidRPr="00E00A30">
        <w:rPr>
          <w:rFonts w:ascii="Tahoma" w:hAnsi="Tahoma" w:cs="Tahoma"/>
        </w:rPr>
        <w:t>33. člen</w:t>
      </w:r>
    </w:p>
    <w:p w14:paraId="43924DB7" w14:textId="77777777" w:rsidR="005556EE" w:rsidRPr="00E00A30" w:rsidRDefault="005556EE" w:rsidP="005E3C6C">
      <w:pPr>
        <w:keepNext/>
        <w:keepLines/>
        <w:tabs>
          <w:tab w:val="left" w:pos="1418"/>
          <w:tab w:val="left" w:pos="1702"/>
        </w:tabs>
        <w:jc w:val="both"/>
        <w:rPr>
          <w:rFonts w:ascii="Tahoma" w:hAnsi="Tahoma" w:cs="Tahoma"/>
        </w:rPr>
      </w:pPr>
    </w:p>
    <w:p w14:paraId="5EBC478F" w14:textId="2DC8817A" w:rsidR="005556EE" w:rsidRPr="00E00A30" w:rsidRDefault="005556EE" w:rsidP="005E3C6C">
      <w:pPr>
        <w:keepNext/>
        <w:keepLines/>
        <w:tabs>
          <w:tab w:val="left" w:pos="709"/>
          <w:tab w:val="left" w:pos="1702"/>
        </w:tabs>
        <w:jc w:val="both"/>
        <w:rPr>
          <w:rFonts w:ascii="Tahoma" w:hAnsi="Tahoma" w:cs="Tahoma"/>
        </w:rPr>
      </w:pPr>
      <w:r w:rsidRPr="00E00A30">
        <w:rPr>
          <w:rFonts w:ascii="Tahoma" w:hAnsi="Tahoma" w:cs="Tahoma"/>
        </w:rPr>
        <w:t xml:space="preserve">Izvajalec in naročnik morata pred začetkom izvajanja pogodbenih storitev skleniti Pisni sporazum o skupnih varnostnih ukrepih in ravnanju z okoljem v </w:t>
      </w:r>
      <w:r w:rsidR="00D71680">
        <w:rPr>
          <w:rFonts w:ascii="Tahoma" w:hAnsi="Tahoma" w:cs="Tahoma"/>
        </w:rPr>
        <w:t>JAVNEM PODJETJU</w:t>
      </w:r>
      <w:r w:rsidR="003D33A6" w:rsidRPr="00E00A30">
        <w:rPr>
          <w:rFonts w:ascii="Tahoma" w:hAnsi="Tahoma" w:cs="Tahoma"/>
        </w:rPr>
        <w:t xml:space="preserve"> VODOVOD KANALIZACIJA SNAGA d.o.o., </w:t>
      </w:r>
      <w:r w:rsidRPr="00E00A30">
        <w:rPr>
          <w:rFonts w:ascii="Tahoma" w:hAnsi="Tahoma" w:cs="Tahoma"/>
        </w:rPr>
        <w:t>ki je kot priloga št. 2 sestavni del te pogodbe (v nadaljevanju: Pisni sporazum)</w:t>
      </w:r>
    </w:p>
    <w:p w14:paraId="7812303B" w14:textId="77777777" w:rsidR="005556EE" w:rsidRPr="00E00A30" w:rsidRDefault="005556EE" w:rsidP="005E3C6C">
      <w:pPr>
        <w:keepNext/>
        <w:keepLines/>
        <w:tabs>
          <w:tab w:val="left" w:pos="709"/>
          <w:tab w:val="left" w:pos="1702"/>
        </w:tabs>
        <w:jc w:val="both"/>
        <w:rPr>
          <w:rFonts w:ascii="Tahoma" w:hAnsi="Tahoma" w:cs="Tahoma"/>
        </w:rPr>
      </w:pPr>
    </w:p>
    <w:p w14:paraId="6CD14E3A" w14:textId="77777777" w:rsidR="005556EE" w:rsidRPr="00E00A30" w:rsidRDefault="005556EE" w:rsidP="005E3C6C">
      <w:pPr>
        <w:keepNext/>
        <w:keepLines/>
        <w:tabs>
          <w:tab w:val="left" w:pos="709"/>
          <w:tab w:val="left" w:pos="1702"/>
        </w:tabs>
        <w:jc w:val="both"/>
        <w:rPr>
          <w:rFonts w:ascii="Tahoma" w:hAnsi="Tahoma" w:cs="Tahoma"/>
        </w:rPr>
      </w:pPr>
      <w:r w:rsidRPr="00E00A30">
        <w:rPr>
          <w:rFonts w:ascii="Tahoma" w:hAnsi="Tahoma" w:cs="Tahoma"/>
        </w:rPr>
        <w:t xml:space="preserve">Odgovorne osebe izvajalca in naročnika iz Pisnega sporazuma se sestanejo pred začetkom izvajanja pogodbenih storitev in določijo konkretne skupne varnostne ukrepe na osnovi ugotovljenih nevarnosti za varnost in zdravje delavcev pri morebitnem medsebojnem ogrožanju iz priloge Pisnega sporazuma. </w:t>
      </w:r>
    </w:p>
    <w:p w14:paraId="34B2FE95" w14:textId="77777777" w:rsidR="005556EE" w:rsidRPr="00E00A30" w:rsidRDefault="005556EE" w:rsidP="005E3C6C">
      <w:pPr>
        <w:keepNext/>
        <w:keepLines/>
        <w:tabs>
          <w:tab w:val="left" w:pos="709"/>
          <w:tab w:val="left" w:pos="1702"/>
        </w:tabs>
        <w:jc w:val="both"/>
        <w:rPr>
          <w:rFonts w:ascii="Tahoma" w:hAnsi="Tahoma" w:cs="Tahoma"/>
        </w:rPr>
      </w:pPr>
    </w:p>
    <w:p w14:paraId="51DD692D" w14:textId="77777777" w:rsidR="005556EE" w:rsidRPr="00E00A30" w:rsidRDefault="005556EE" w:rsidP="005E3C6C">
      <w:pPr>
        <w:keepNext/>
        <w:keepLines/>
        <w:jc w:val="both"/>
        <w:rPr>
          <w:rFonts w:ascii="Tahoma" w:hAnsi="Tahoma" w:cs="Tahoma"/>
        </w:rPr>
      </w:pPr>
      <w:r w:rsidRPr="00E00A30">
        <w:rPr>
          <w:rFonts w:ascii="Tahoma" w:hAnsi="Tahoma" w:cs="Tahoma"/>
        </w:rPr>
        <w:t>Pogodbeni stranki soglašata:</w:t>
      </w:r>
    </w:p>
    <w:p w14:paraId="3618D564" w14:textId="77777777" w:rsidR="005556EE" w:rsidRPr="00E00A30" w:rsidRDefault="005556EE" w:rsidP="005E3C6C">
      <w:pPr>
        <w:keepNext/>
        <w:keepLines/>
        <w:numPr>
          <w:ilvl w:val="0"/>
          <w:numId w:val="20"/>
        </w:numPr>
        <w:tabs>
          <w:tab w:val="left" w:pos="426"/>
        </w:tabs>
        <w:ind w:left="426" w:hanging="426"/>
        <w:jc w:val="both"/>
        <w:rPr>
          <w:rFonts w:ascii="Tahoma" w:hAnsi="Tahoma" w:cs="Tahoma"/>
        </w:rPr>
      </w:pPr>
      <w:r w:rsidRPr="00E00A30">
        <w:rPr>
          <w:rFonts w:ascii="Tahoma" w:hAnsi="Tahoma" w:cs="Tahoma"/>
        </w:rPr>
        <w:t>da bosta pri izvajanju pogodbenih storitev spoštovali določila Pisnega sporazuma,</w:t>
      </w:r>
    </w:p>
    <w:p w14:paraId="71BF2256" w14:textId="77777777" w:rsidR="005556EE" w:rsidRPr="00E00A30" w:rsidRDefault="005556EE" w:rsidP="005E3C6C">
      <w:pPr>
        <w:keepNext/>
        <w:keepLines/>
        <w:numPr>
          <w:ilvl w:val="0"/>
          <w:numId w:val="20"/>
        </w:numPr>
        <w:tabs>
          <w:tab w:val="left" w:pos="426"/>
        </w:tabs>
        <w:ind w:left="426" w:hanging="426"/>
        <w:jc w:val="both"/>
        <w:rPr>
          <w:rFonts w:ascii="Tahoma" w:hAnsi="Tahoma" w:cs="Tahoma"/>
        </w:rPr>
      </w:pPr>
      <w:r w:rsidRPr="00E00A30">
        <w:rPr>
          <w:rFonts w:ascii="Tahoma" w:hAnsi="Tahoma" w:cs="Tahoma"/>
        </w:rPr>
        <w:t>da za zagotavljanje usklajenega izvajanja ukrepov na skupnem delovišču, določata odgovorno osebo, ki bo odgovorna za »Izvajanje ukrepov VPD in okoljske politike.«</w:t>
      </w:r>
    </w:p>
    <w:p w14:paraId="4C95223F" w14:textId="77777777" w:rsidR="005556EE" w:rsidRPr="00E00A30" w:rsidRDefault="005556EE" w:rsidP="005E3C6C">
      <w:pPr>
        <w:keepNext/>
        <w:keepLines/>
        <w:jc w:val="both"/>
        <w:rPr>
          <w:rFonts w:ascii="Tahoma" w:hAnsi="Tahoma" w:cs="Tahoma"/>
        </w:rPr>
      </w:pPr>
    </w:p>
    <w:p w14:paraId="104F9F09" w14:textId="77777777" w:rsidR="005556EE" w:rsidRPr="00E00A30" w:rsidRDefault="005556EE" w:rsidP="005E3C6C">
      <w:pPr>
        <w:keepNext/>
        <w:keepLines/>
        <w:jc w:val="both"/>
        <w:rPr>
          <w:rFonts w:ascii="Tahoma" w:hAnsi="Tahoma" w:cs="Tahoma"/>
        </w:rPr>
      </w:pPr>
      <w:r w:rsidRPr="00E00A30">
        <w:rPr>
          <w:rFonts w:ascii="Tahoma" w:hAnsi="Tahoma" w:cs="Tahoma"/>
        </w:rPr>
        <w:t>Pogodbeni stranki sporazuma soglašata, da brez podpisanega Pisnega sporazuma ni dovoljen začetek izvedbe pogodbenih storitev.</w:t>
      </w:r>
    </w:p>
    <w:p w14:paraId="5994CF12" w14:textId="77777777" w:rsidR="005556EE" w:rsidRPr="00E00A30" w:rsidRDefault="005556EE" w:rsidP="005E3C6C">
      <w:pPr>
        <w:keepNext/>
        <w:keepLines/>
        <w:jc w:val="both"/>
        <w:rPr>
          <w:rFonts w:ascii="Tahoma" w:hAnsi="Tahoma" w:cs="Tahoma"/>
        </w:rPr>
      </w:pPr>
    </w:p>
    <w:p w14:paraId="3CD8C539" w14:textId="0660C9EA" w:rsidR="005556EE" w:rsidRPr="00E00A30" w:rsidRDefault="005556EE" w:rsidP="005E3C6C">
      <w:pPr>
        <w:keepNext/>
        <w:keepLines/>
        <w:jc w:val="both"/>
        <w:rPr>
          <w:rFonts w:ascii="Tahoma" w:hAnsi="Tahoma" w:cs="Tahoma"/>
        </w:rPr>
      </w:pPr>
      <w:r w:rsidRPr="00E00A30">
        <w:rPr>
          <w:rFonts w:ascii="Tahoma" w:hAnsi="Tahoma" w:cs="Tahoma"/>
        </w:rPr>
        <w:lastRenderedPageBreak/>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40. členu te pogodbe.</w:t>
      </w:r>
    </w:p>
    <w:p w14:paraId="4A2ED47F" w14:textId="77777777" w:rsidR="005E3C6C" w:rsidRPr="00E00A30" w:rsidRDefault="005E3C6C" w:rsidP="005E3C6C">
      <w:pPr>
        <w:keepNext/>
        <w:keepLines/>
        <w:jc w:val="both"/>
        <w:rPr>
          <w:rFonts w:ascii="Tahoma" w:hAnsi="Tahoma" w:cs="Tahoma"/>
          <w:bCs/>
        </w:rPr>
      </w:pPr>
    </w:p>
    <w:p w14:paraId="6312F3D2" w14:textId="77777777" w:rsidR="005556EE" w:rsidRPr="00E00A30" w:rsidRDefault="005556EE" w:rsidP="005E3C6C">
      <w:pPr>
        <w:keepNext/>
        <w:keepLines/>
        <w:ind w:left="708"/>
        <w:jc w:val="center"/>
        <w:rPr>
          <w:rFonts w:ascii="Tahoma" w:hAnsi="Tahoma" w:cs="Tahoma"/>
          <w:b/>
        </w:rPr>
      </w:pPr>
      <w:r w:rsidRPr="00E00A30">
        <w:rPr>
          <w:rFonts w:ascii="Tahoma" w:hAnsi="Tahoma" w:cs="Tahoma"/>
          <w:b/>
        </w:rPr>
        <w:t>XXIII. ODSTOP OD POGODBE</w:t>
      </w:r>
    </w:p>
    <w:p w14:paraId="6920B081" w14:textId="77777777" w:rsidR="005556EE" w:rsidRPr="00E00A30" w:rsidRDefault="005556EE" w:rsidP="005E3C6C">
      <w:pPr>
        <w:keepNext/>
        <w:keepLines/>
        <w:ind w:left="720"/>
        <w:rPr>
          <w:rFonts w:ascii="Tahoma" w:hAnsi="Tahoma" w:cs="Tahoma"/>
          <w:b/>
        </w:rPr>
      </w:pPr>
    </w:p>
    <w:p w14:paraId="26203050" w14:textId="77777777" w:rsidR="005556EE" w:rsidRPr="00E00A30" w:rsidRDefault="005556EE" w:rsidP="005E3C6C">
      <w:pPr>
        <w:keepNext/>
        <w:keepLines/>
        <w:ind w:left="4253"/>
        <w:jc w:val="both"/>
        <w:rPr>
          <w:rFonts w:ascii="Tahoma" w:hAnsi="Tahoma" w:cs="Tahoma"/>
        </w:rPr>
      </w:pPr>
      <w:r w:rsidRPr="00E00A30">
        <w:rPr>
          <w:rFonts w:ascii="Tahoma" w:hAnsi="Tahoma" w:cs="Tahoma"/>
        </w:rPr>
        <w:t>34. člen</w:t>
      </w:r>
    </w:p>
    <w:p w14:paraId="3BEA32AC" w14:textId="77777777" w:rsidR="005556EE" w:rsidRPr="00E00A30" w:rsidRDefault="005556EE" w:rsidP="005E3C6C">
      <w:pPr>
        <w:keepNext/>
        <w:keepLines/>
        <w:rPr>
          <w:rFonts w:ascii="Tahoma" w:hAnsi="Tahoma" w:cs="Tahoma"/>
        </w:rPr>
      </w:pPr>
    </w:p>
    <w:p w14:paraId="22A6C083" w14:textId="77777777" w:rsidR="005556EE" w:rsidRPr="00E00A30" w:rsidRDefault="005556EE" w:rsidP="005E3C6C">
      <w:pPr>
        <w:keepNext/>
        <w:keepLines/>
        <w:jc w:val="both"/>
        <w:rPr>
          <w:rFonts w:ascii="Tahoma" w:hAnsi="Tahoma" w:cs="Tahoma"/>
        </w:rPr>
      </w:pPr>
      <w:r w:rsidRPr="00E00A30">
        <w:rPr>
          <w:rFonts w:ascii="Tahoma" w:hAnsi="Tahoma" w:cs="Tahoma"/>
        </w:rPr>
        <w:t>Naročnik lahko, s pisnim obvestilom izvajalcu, poslanim s priporočeno pošiljko po pošti, odstopi od pogodbe, brez obveznosti do izvajalca, če izvajalec:</w:t>
      </w:r>
    </w:p>
    <w:p w14:paraId="723414C3" w14:textId="523DB06D" w:rsidR="005556EE" w:rsidRPr="00E00A30" w:rsidRDefault="005556EE" w:rsidP="005E3C6C">
      <w:pPr>
        <w:keepNext/>
        <w:keepLines/>
        <w:numPr>
          <w:ilvl w:val="0"/>
          <w:numId w:val="14"/>
        </w:numPr>
        <w:tabs>
          <w:tab w:val="left" w:pos="284"/>
          <w:tab w:val="left" w:pos="1702"/>
        </w:tabs>
        <w:ind w:left="284" w:hanging="284"/>
        <w:jc w:val="both"/>
        <w:rPr>
          <w:rFonts w:ascii="Tahoma" w:hAnsi="Tahoma" w:cs="Tahoma"/>
        </w:rPr>
      </w:pPr>
      <w:r w:rsidRPr="00E00A30">
        <w:rPr>
          <w:rFonts w:ascii="Tahoma" w:hAnsi="Tahoma" w:cs="Tahoma"/>
        </w:rPr>
        <w:t xml:space="preserve">z naročnikom ne sklene Pisnega sporazuma o skupnih varnostnih ukrepih in ravnanju z okoljem v </w:t>
      </w:r>
      <w:r w:rsidR="000C2A37">
        <w:rPr>
          <w:rFonts w:ascii="Tahoma" w:hAnsi="Tahoma" w:cs="Tahoma"/>
        </w:rPr>
        <w:t>JAVNEM PODJETJU</w:t>
      </w:r>
      <w:r w:rsidR="003D33A6" w:rsidRPr="00E00A30">
        <w:rPr>
          <w:rFonts w:ascii="Tahoma" w:hAnsi="Tahoma" w:cs="Tahoma"/>
        </w:rPr>
        <w:t xml:space="preserve"> VODOVOD KANALIZACIJA SNAGA d.o.o., </w:t>
      </w:r>
      <w:r w:rsidRPr="00E00A30">
        <w:rPr>
          <w:rFonts w:ascii="Tahoma" w:hAnsi="Tahoma" w:cs="Tahoma"/>
        </w:rPr>
        <w:t xml:space="preserve">ki ureja skupne varstvene ukrepe za zagotavljanje varstva in zdravja pri delu, </w:t>
      </w:r>
    </w:p>
    <w:p w14:paraId="530D7F5D" w14:textId="77777777" w:rsidR="005556EE" w:rsidRPr="00E00A30" w:rsidRDefault="005556EE" w:rsidP="005E3C6C">
      <w:pPr>
        <w:keepNext/>
        <w:keepLines/>
        <w:numPr>
          <w:ilvl w:val="0"/>
          <w:numId w:val="14"/>
        </w:numPr>
        <w:tabs>
          <w:tab w:val="left" w:pos="284"/>
          <w:tab w:val="left" w:pos="1702"/>
        </w:tabs>
        <w:ind w:left="284" w:hanging="284"/>
        <w:jc w:val="both"/>
        <w:rPr>
          <w:rFonts w:ascii="Tahoma" w:hAnsi="Tahoma" w:cs="Tahoma"/>
        </w:rPr>
      </w:pPr>
      <w:r w:rsidRPr="00E00A30">
        <w:rPr>
          <w:rFonts w:ascii="Tahoma" w:hAnsi="Tahoma" w:cs="Tahoma"/>
        </w:rPr>
        <w:t>ne upošteva navodil naročnika in jih tudi po opozorilu naročnika ne upošteva,</w:t>
      </w:r>
    </w:p>
    <w:p w14:paraId="47DBFCCF" w14:textId="77777777" w:rsidR="005556EE" w:rsidRPr="00E00A30" w:rsidRDefault="005556EE" w:rsidP="005E3C6C">
      <w:pPr>
        <w:keepNext/>
        <w:keepLines/>
        <w:numPr>
          <w:ilvl w:val="0"/>
          <w:numId w:val="14"/>
        </w:numPr>
        <w:tabs>
          <w:tab w:val="left" w:pos="284"/>
          <w:tab w:val="left" w:pos="1702"/>
        </w:tabs>
        <w:ind w:left="284" w:hanging="284"/>
        <w:jc w:val="both"/>
        <w:rPr>
          <w:rFonts w:ascii="Tahoma" w:hAnsi="Tahoma" w:cs="Tahoma"/>
        </w:rPr>
      </w:pPr>
      <w:r w:rsidRPr="00E00A30">
        <w:rPr>
          <w:rFonts w:ascii="Tahoma" w:hAnsi="Tahoma" w:cs="Tahoma"/>
        </w:rPr>
        <w:t xml:space="preserve">izvaja svoje obveznosti v nasprotju s pravili stroke, </w:t>
      </w:r>
      <w:r w:rsidRPr="00E00A30">
        <w:rPr>
          <w:rFonts w:ascii="Tahoma" w:hAnsi="Tahoma" w:cs="Tahoma"/>
          <w:iCs/>
        </w:rPr>
        <w:t>tehničnimi predpisi, standardi in veljavno zakonodajo,</w:t>
      </w:r>
    </w:p>
    <w:p w14:paraId="5D7E6BDC" w14:textId="77777777" w:rsidR="005556EE" w:rsidRPr="00E00A30" w:rsidRDefault="005556EE" w:rsidP="005E3C6C">
      <w:pPr>
        <w:keepNext/>
        <w:keepLines/>
        <w:numPr>
          <w:ilvl w:val="0"/>
          <w:numId w:val="14"/>
        </w:numPr>
        <w:tabs>
          <w:tab w:val="left" w:pos="284"/>
          <w:tab w:val="left" w:pos="1702"/>
        </w:tabs>
        <w:ind w:left="284" w:hanging="284"/>
        <w:jc w:val="both"/>
        <w:rPr>
          <w:rFonts w:ascii="Tahoma" w:hAnsi="Tahoma" w:cs="Tahoma"/>
        </w:rPr>
      </w:pPr>
      <w:r w:rsidRPr="00E00A30">
        <w:rPr>
          <w:rFonts w:ascii="Tahoma" w:hAnsi="Tahoma" w:cs="Tahoma"/>
        </w:rPr>
        <w:t>ne izvaja predmeta pogodbe v dogovorjeni kvaliteti ali v dogovorjenih rokih,</w:t>
      </w:r>
    </w:p>
    <w:p w14:paraId="55FCCEE2" w14:textId="77777777" w:rsidR="005556EE" w:rsidRPr="00E00A30" w:rsidRDefault="005556EE" w:rsidP="005E3C6C">
      <w:pPr>
        <w:keepNext/>
        <w:keepLines/>
        <w:numPr>
          <w:ilvl w:val="0"/>
          <w:numId w:val="14"/>
        </w:numPr>
        <w:tabs>
          <w:tab w:val="left" w:pos="284"/>
          <w:tab w:val="left" w:pos="1702"/>
        </w:tabs>
        <w:ind w:left="284" w:hanging="284"/>
        <w:jc w:val="both"/>
        <w:rPr>
          <w:rFonts w:ascii="Tahoma" w:hAnsi="Tahoma" w:cs="Tahoma"/>
        </w:rPr>
      </w:pPr>
      <w:r w:rsidRPr="00E00A30">
        <w:rPr>
          <w:rFonts w:ascii="Tahoma" w:hAnsi="Tahoma" w:cs="Tahoma"/>
        </w:rPr>
        <w:t>ne izpolnjuje vseh svojih obveznosti iz pogodbe,</w:t>
      </w:r>
    </w:p>
    <w:p w14:paraId="5E998685" w14:textId="77777777" w:rsidR="005556EE" w:rsidRPr="00E00A30" w:rsidRDefault="005556EE" w:rsidP="005E3C6C">
      <w:pPr>
        <w:keepNext/>
        <w:keepLines/>
        <w:numPr>
          <w:ilvl w:val="0"/>
          <w:numId w:val="14"/>
        </w:numPr>
        <w:tabs>
          <w:tab w:val="left" w:pos="284"/>
          <w:tab w:val="left" w:pos="1702"/>
        </w:tabs>
        <w:ind w:left="284" w:hanging="284"/>
        <w:jc w:val="both"/>
        <w:rPr>
          <w:rFonts w:ascii="Tahoma" w:hAnsi="Tahoma" w:cs="Tahoma"/>
        </w:rPr>
      </w:pPr>
      <w:r w:rsidRPr="00E00A30">
        <w:rPr>
          <w:rFonts w:ascii="Tahoma" w:hAnsi="Tahoma" w:cs="Tahoma"/>
        </w:rPr>
        <w:t>poviša cene v času veljavnosti pogodbe,</w:t>
      </w:r>
    </w:p>
    <w:p w14:paraId="42CA9507" w14:textId="77777777" w:rsidR="005556EE" w:rsidRPr="00E00A30" w:rsidRDefault="005556EE" w:rsidP="005E3C6C">
      <w:pPr>
        <w:keepNext/>
        <w:keepLines/>
        <w:numPr>
          <w:ilvl w:val="0"/>
          <w:numId w:val="14"/>
        </w:numPr>
        <w:tabs>
          <w:tab w:val="left" w:pos="284"/>
          <w:tab w:val="left" w:pos="1702"/>
        </w:tabs>
        <w:ind w:left="284" w:hanging="284"/>
        <w:jc w:val="both"/>
        <w:rPr>
          <w:rFonts w:ascii="Tahoma" w:hAnsi="Tahoma" w:cs="Tahoma"/>
        </w:rPr>
      </w:pPr>
      <w:r w:rsidRPr="00E00A30">
        <w:rPr>
          <w:rFonts w:ascii="Tahoma" w:hAnsi="Tahoma" w:cs="Tahoma"/>
        </w:rPr>
        <w:t>naročnika ne obvesti o znižanju cen,</w:t>
      </w:r>
    </w:p>
    <w:p w14:paraId="70C3F8EB" w14:textId="77777777" w:rsidR="005556EE" w:rsidRPr="00E00A30" w:rsidRDefault="005556EE" w:rsidP="005E3C6C">
      <w:pPr>
        <w:keepNext/>
        <w:keepLines/>
        <w:numPr>
          <w:ilvl w:val="0"/>
          <w:numId w:val="14"/>
        </w:numPr>
        <w:tabs>
          <w:tab w:val="left" w:pos="284"/>
          <w:tab w:val="left" w:pos="1702"/>
        </w:tabs>
        <w:ind w:left="284" w:hanging="284"/>
        <w:jc w:val="both"/>
        <w:rPr>
          <w:rFonts w:ascii="Tahoma" w:hAnsi="Tahoma" w:cs="Tahoma"/>
        </w:rPr>
      </w:pPr>
      <w:r w:rsidRPr="00E00A30">
        <w:rPr>
          <w:rFonts w:ascii="Tahoma" w:hAnsi="Tahoma" w:cs="Tahoma"/>
        </w:rPr>
        <w:t>prekine z izvajanjem pogodbenih storitev brez predhodnega pisnega soglasja naročnika,</w:t>
      </w:r>
    </w:p>
    <w:p w14:paraId="2931453C" w14:textId="77777777" w:rsidR="005556EE" w:rsidRPr="00E00A30" w:rsidRDefault="005556EE" w:rsidP="005E3C6C">
      <w:pPr>
        <w:keepNext/>
        <w:keepLines/>
        <w:jc w:val="both"/>
        <w:rPr>
          <w:rFonts w:ascii="Tahoma" w:hAnsi="Tahoma" w:cs="Tahoma"/>
        </w:rPr>
      </w:pPr>
    </w:p>
    <w:p w14:paraId="6239DDFF" w14:textId="77777777" w:rsidR="005556EE" w:rsidRPr="00E00A30" w:rsidRDefault="005556EE" w:rsidP="005E3C6C">
      <w:pPr>
        <w:keepNext/>
        <w:keepLines/>
        <w:jc w:val="both"/>
        <w:rPr>
          <w:rFonts w:ascii="Tahoma" w:hAnsi="Tahoma" w:cs="Tahoma"/>
        </w:rPr>
      </w:pPr>
      <w:r w:rsidRPr="00E00A30">
        <w:rPr>
          <w:rFonts w:ascii="Tahoma" w:hAnsi="Tahoma" w:cs="Tahoma"/>
        </w:rPr>
        <w:t xml:space="preserve">Naročnik je dolžan pred odstopom od pogodbe izvajalca pisno opozoriti na kršitve izvrševanja obveznosti po tej pogodbi ter izvajalcu določiti primeren rok za odpravo kršitve. </w:t>
      </w:r>
    </w:p>
    <w:p w14:paraId="61065940" w14:textId="77777777" w:rsidR="005556EE" w:rsidRPr="00E00A30" w:rsidRDefault="005556EE" w:rsidP="005E3C6C">
      <w:pPr>
        <w:keepNext/>
        <w:keepLines/>
        <w:jc w:val="both"/>
        <w:rPr>
          <w:rFonts w:ascii="Tahoma" w:hAnsi="Tahoma" w:cs="Tahoma"/>
        </w:rPr>
      </w:pPr>
    </w:p>
    <w:p w14:paraId="0D12A1FF" w14:textId="2BDD2831" w:rsidR="005556EE" w:rsidRPr="00D74531" w:rsidRDefault="005556EE" w:rsidP="00D74531">
      <w:pPr>
        <w:keepNext/>
        <w:keepLines/>
        <w:jc w:val="both"/>
        <w:rPr>
          <w:rFonts w:ascii="Tahoma" w:hAnsi="Tahoma" w:cs="Tahoma"/>
        </w:rPr>
      </w:pPr>
      <w:r w:rsidRPr="00E00A30">
        <w:rPr>
          <w:rFonts w:ascii="Tahoma" w:hAnsi="Tahoma" w:cs="Tahoma"/>
        </w:rPr>
        <w:t>Izvajalec ima pravico do odstopa od te pogodbe v primeru kršenja določil pogodbe s strani naročnika. V tem primeru pogodba preneha veljati, ko naročnik prejme pisno obvestilo o odstopu od pogodbe z navedbo razloga za odstop.</w:t>
      </w:r>
    </w:p>
    <w:p w14:paraId="1EDD5A61" w14:textId="77777777" w:rsidR="005556EE" w:rsidRPr="00E00A30" w:rsidRDefault="005556EE" w:rsidP="005E3C6C">
      <w:pPr>
        <w:keepNext/>
        <w:keepLines/>
        <w:jc w:val="both"/>
        <w:rPr>
          <w:rFonts w:ascii="Tahoma" w:hAnsi="Tahoma" w:cs="Tahoma"/>
        </w:rPr>
      </w:pPr>
      <w:r w:rsidRPr="00E00A30">
        <w:rPr>
          <w:rFonts w:ascii="Tahoma" w:hAnsi="Tahoma" w:cs="Tahoma"/>
        </w:rPr>
        <w:t>V primeru odstopa od pogodbe sta stranki dolžni do tedaj prevzete obveznosti izpolniti tako, kot je bilo to dogovorjeno pred odstopom.</w:t>
      </w:r>
    </w:p>
    <w:p w14:paraId="2CE0EB32" w14:textId="77777777" w:rsidR="005556EE" w:rsidRPr="00E00A30" w:rsidRDefault="005556EE" w:rsidP="005E3C6C">
      <w:pPr>
        <w:keepNext/>
        <w:keepLines/>
        <w:jc w:val="both"/>
        <w:rPr>
          <w:rFonts w:ascii="Tahoma" w:hAnsi="Tahoma" w:cs="Tahoma"/>
        </w:rPr>
      </w:pPr>
    </w:p>
    <w:p w14:paraId="4BAB9A3B" w14:textId="758DBDFC" w:rsidR="00CA43F8" w:rsidRPr="00E00A30" w:rsidRDefault="005556EE" w:rsidP="005E3C6C">
      <w:pPr>
        <w:keepNext/>
        <w:keepLines/>
        <w:tabs>
          <w:tab w:val="left" w:pos="0"/>
          <w:tab w:val="left" w:pos="1702"/>
        </w:tabs>
        <w:jc w:val="both"/>
        <w:rPr>
          <w:rFonts w:ascii="Tahoma" w:hAnsi="Tahoma" w:cs="Tahoma"/>
        </w:rPr>
      </w:pPr>
      <w:r w:rsidRPr="00E00A30">
        <w:rPr>
          <w:rFonts w:ascii="Tahoma" w:hAnsi="Tahoma" w:cs="Tahoma"/>
        </w:rPr>
        <w:t>Med veljavnostjo pogodbe lahko naročnik, ne glede na določbe zakona, ki ureja obligacijska razmerja, odstopi od pogodbe tudi v primerih iz 96. člena ZJN-3.</w:t>
      </w:r>
    </w:p>
    <w:p w14:paraId="4B7261FE" w14:textId="258E715E" w:rsidR="005E3C6C" w:rsidRPr="00E00A30" w:rsidRDefault="005E3C6C" w:rsidP="005E3C6C">
      <w:pPr>
        <w:keepNext/>
        <w:keepLines/>
        <w:rPr>
          <w:rFonts w:ascii="Tahoma" w:hAnsi="Tahoma" w:cs="Tahoma"/>
        </w:rPr>
      </w:pPr>
    </w:p>
    <w:p w14:paraId="66DB48C1" w14:textId="0A21CC71" w:rsidR="005556EE" w:rsidRPr="00E00A30" w:rsidRDefault="005556EE" w:rsidP="005E3C6C">
      <w:pPr>
        <w:keepNext/>
        <w:keepLines/>
        <w:jc w:val="center"/>
        <w:rPr>
          <w:rFonts w:ascii="Tahoma" w:hAnsi="Tahoma" w:cs="Tahoma"/>
          <w:b/>
        </w:rPr>
      </w:pPr>
      <w:r w:rsidRPr="00E00A30">
        <w:rPr>
          <w:rFonts w:ascii="Tahoma" w:hAnsi="Tahoma" w:cs="Tahoma"/>
          <w:b/>
        </w:rPr>
        <w:t>XXIV. ODPOVED POGODBE</w:t>
      </w:r>
    </w:p>
    <w:p w14:paraId="4DACC81E" w14:textId="77777777" w:rsidR="005E3C6C" w:rsidRPr="00E00A30" w:rsidRDefault="005E3C6C" w:rsidP="005E3C6C">
      <w:pPr>
        <w:keepNext/>
        <w:keepLines/>
        <w:jc w:val="center"/>
        <w:rPr>
          <w:rFonts w:ascii="Tahoma" w:hAnsi="Tahoma" w:cs="Tahoma"/>
          <w:b/>
        </w:rPr>
      </w:pPr>
    </w:p>
    <w:p w14:paraId="05830FD3" w14:textId="190211D9" w:rsidR="005556EE" w:rsidRPr="00E00A30" w:rsidRDefault="005556EE" w:rsidP="005E3C6C">
      <w:pPr>
        <w:keepNext/>
        <w:keepLines/>
        <w:ind w:left="4253"/>
        <w:rPr>
          <w:rFonts w:ascii="Tahoma" w:hAnsi="Tahoma" w:cs="Tahoma"/>
        </w:rPr>
      </w:pPr>
      <w:r w:rsidRPr="00E00A30">
        <w:rPr>
          <w:rFonts w:ascii="Tahoma" w:hAnsi="Tahoma" w:cs="Tahoma"/>
        </w:rPr>
        <w:t>35.  člen</w:t>
      </w:r>
    </w:p>
    <w:p w14:paraId="7F736CCC" w14:textId="77777777" w:rsidR="005E3C6C" w:rsidRPr="00E00A30" w:rsidRDefault="005E3C6C" w:rsidP="005E3C6C">
      <w:pPr>
        <w:keepNext/>
        <w:keepLines/>
        <w:ind w:left="4253"/>
        <w:rPr>
          <w:rFonts w:ascii="Tahoma" w:hAnsi="Tahoma" w:cs="Tahoma"/>
        </w:rPr>
      </w:pPr>
    </w:p>
    <w:p w14:paraId="54AD7C08" w14:textId="02D96B15" w:rsidR="005556EE" w:rsidRPr="00E00A30" w:rsidRDefault="005556EE" w:rsidP="005E3C6C">
      <w:pPr>
        <w:keepNext/>
        <w:keepLines/>
        <w:jc w:val="both"/>
        <w:rPr>
          <w:rFonts w:ascii="Tahoma" w:hAnsi="Tahoma" w:cs="Tahoma"/>
        </w:rPr>
      </w:pPr>
      <w:r w:rsidRPr="00E00A30">
        <w:rPr>
          <w:rFonts w:ascii="Tahoma" w:hAnsi="Tahoma" w:cs="Tahoma"/>
        </w:rPr>
        <w:t>Pogodbeni stranki imata pravico s 30 (trideset) dnevnim odpov</w:t>
      </w:r>
      <w:r w:rsidR="00973F4C">
        <w:rPr>
          <w:rFonts w:ascii="Tahoma" w:hAnsi="Tahoma" w:cs="Tahoma"/>
        </w:rPr>
        <w:t xml:space="preserve">ednim rokom odpovedati pogodbo </w:t>
      </w:r>
      <w:r w:rsidRPr="00E00A30">
        <w:rPr>
          <w:rFonts w:ascii="Tahoma" w:hAnsi="Tahoma" w:cs="Tahoma"/>
        </w:rPr>
        <w:t xml:space="preserve">od dneva sklenitve pogodbe, če se okoliščine po sklenitvi pogodbe spremenijo tako, da sklenjena pogodba ne izraža več prave volje pogodbenih strank in pod pogojem, da imata poravnane svoje zapadle obveznosti. Odpovedni rok prične teči naslednji dan po prejemu pisne odpovedi, ki mora biti drugi pogodbeni stranki poslana s priporočeno pošiljko. </w:t>
      </w:r>
    </w:p>
    <w:p w14:paraId="1E7C1D05" w14:textId="77777777" w:rsidR="005556EE" w:rsidRPr="00E00A30" w:rsidRDefault="005556EE" w:rsidP="005E3C6C">
      <w:pPr>
        <w:keepNext/>
        <w:keepLines/>
        <w:jc w:val="both"/>
        <w:rPr>
          <w:rFonts w:ascii="Tahoma" w:hAnsi="Tahoma" w:cs="Tahoma"/>
        </w:rPr>
      </w:pPr>
    </w:p>
    <w:p w14:paraId="1A7201B1" w14:textId="77777777" w:rsidR="005556EE" w:rsidRPr="00E00A30" w:rsidRDefault="005556EE" w:rsidP="005E3C6C">
      <w:pPr>
        <w:keepNext/>
        <w:keepLines/>
        <w:jc w:val="both"/>
        <w:rPr>
          <w:rFonts w:ascii="Tahoma" w:hAnsi="Tahoma" w:cs="Tahoma"/>
          <w:lang w:val="x-none"/>
        </w:rPr>
      </w:pPr>
      <w:r w:rsidRPr="00E00A30">
        <w:rPr>
          <w:rFonts w:ascii="Tahoma" w:hAnsi="Tahoma" w:cs="Tahoma"/>
        </w:rPr>
        <w:t>V primeru statusnih ali lastniških sprememb naročnika, ima naročnik</w:t>
      </w:r>
      <w:r w:rsidRPr="00E00A30">
        <w:rPr>
          <w:rFonts w:ascii="Tahoma" w:hAnsi="Tahoma" w:cs="Tahoma"/>
          <w:lang w:val="x-none"/>
        </w:rPr>
        <w:t xml:space="preserve"> pravico odpovedati </w:t>
      </w:r>
      <w:r w:rsidRPr="00E00A30">
        <w:rPr>
          <w:rFonts w:ascii="Tahoma" w:hAnsi="Tahoma" w:cs="Tahoma"/>
        </w:rPr>
        <w:t xml:space="preserve">pogodbo </w:t>
      </w:r>
      <w:r w:rsidRPr="00E00A30">
        <w:rPr>
          <w:rFonts w:ascii="Tahoma" w:hAnsi="Tahoma" w:cs="Tahoma"/>
          <w:lang w:val="x-none"/>
        </w:rPr>
        <w:t xml:space="preserve">s </w:t>
      </w:r>
      <w:r w:rsidRPr="00E00A30">
        <w:rPr>
          <w:rFonts w:ascii="Tahoma" w:hAnsi="Tahoma" w:cs="Tahoma"/>
        </w:rPr>
        <w:t xml:space="preserve">30 (trideset) </w:t>
      </w:r>
      <w:r w:rsidRPr="00E00A30">
        <w:rPr>
          <w:rFonts w:ascii="Tahoma" w:hAnsi="Tahoma" w:cs="Tahoma"/>
          <w:lang w:val="x-none"/>
        </w:rPr>
        <w:t xml:space="preserve">dnevnim odpovednim rokom, brez obveznosti do </w:t>
      </w:r>
      <w:r w:rsidRPr="00E00A30">
        <w:rPr>
          <w:rFonts w:ascii="Tahoma" w:hAnsi="Tahoma" w:cs="Tahoma"/>
        </w:rPr>
        <w:t>izvajalca</w:t>
      </w:r>
      <w:r w:rsidRPr="00E00A30">
        <w:rPr>
          <w:rFonts w:ascii="Tahoma" w:hAnsi="Tahoma" w:cs="Tahoma"/>
          <w:lang w:val="x-none"/>
        </w:rPr>
        <w:t>.</w:t>
      </w:r>
    </w:p>
    <w:p w14:paraId="22B7919C" w14:textId="77777777" w:rsidR="005556EE" w:rsidRPr="00E00A30" w:rsidRDefault="005556EE" w:rsidP="005556EE">
      <w:pPr>
        <w:keepNext/>
        <w:keepLines/>
        <w:rPr>
          <w:rFonts w:ascii="Tahoma" w:hAnsi="Tahoma" w:cs="Tahoma"/>
        </w:rPr>
      </w:pPr>
    </w:p>
    <w:p w14:paraId="7759CAE3" w14:textId="77777777" w:rsidR="005556EE" w:rsidRPr="00E00A30" w:rsidRDefault="005556EE" w:rsidP="005556EE">
      <w:pPr>
        <w:keepNext/>
        <w:keepLines/>
        <w:ind w:left="2832"/>
        <w:rPr>
          <w:rFonts w:ascii="Tahoma" w:hAnsi="Tahoma" w:cs="Tahoma"/>
          <w:b/>
        </w:rPr>
      </w:pPr>
      <w:r w:rsidRPr="00E00A30">
        <w:rPr>
          <w:rFonts w:ascii="Tahoma" w:hAnsi="Tahoma" w:cs="Tahoma"/>
          <w:b/>
        </w:rPr>
        <w:t>XXV. PREDSTAVNIKI POGODBENIH STRANK</w:t>
      </w:r>
    </w:p>
    <w:p w14:paraId="2802077F" w14:textId="3AE99490" w:rsidR="005556EE" w:rsidRPr="00E00A30" w:rsidRDefault="005556EE" w:rsidP="000D26E0">
      <w:pPr>
        <w:keepNext/>
        <w:keepLines/>
        <w:rPr>
          <w:rFonts w:ascii="Tahoma" w:hAnsi="Tahoma" w:cs="Tahoma"/>
        </w:rPr>
      </w:pPr>
    </w:p>
    <w:p w14:paraId="70E66BB3" w14:textId="77777777" w:rsidR="005556EE" w:rsidRPr="00E00A30" w:rsidRDefault="005556EE" w:rsidP="005556EE">
      <w:pPr>
        <w:keepNext/>
        <w:keepLines/>
        <w:ind w:left="4253"/>
        <w:rPr>
          <w:rFonts w:ascii="Tahoma" w:hAnsi="Tahoma" w:cs="Tahoma"/>
        </w:rPr>
      </w:pPr>
      <w:r w:rsidRPr="00E00A30">
        <w:rPr>
          <w:rFonts w:ascii="Tahoma" w:hAnsi="Tahoma" w:cs="Tahoma"/>
        </w:rPr>
        <w:t>36.  člen</w:t>
      </w:r>
    </w:p>
    <w:p w14:paraId="52BEA6B1" w14:textId="77777777" w:rsidR="005556EE" w:rsidRPr="00E00A30" w:rsidRDefault="005556EE" w:rsidP="005556EE">
      <w:pPr>
        <w:keepNext/>
        <w:keepLines/>
        <w:jc w:val="both"/>
        <w:rPr>
          <w:rFonts w:ascii="Tahoma" w:hAnsi="Tahoma" w:cs="Tahoma"/>
        </w:rPr>
      </w:pPr>
    </w:p>
    <w:p w14:paraId="64EF8560" w14:textId="77777777" w:rsidR="000720E5" w:rsidRPr="00631D43" w:rsidRDefault="000720E5" w:rsidP="000720E5">
      <w:pPr>
        <w:keepNext/>
        <w:keepLines/>
        <w:jc w:val="both"/>
        <w:rPr>
          <w:rFonts w:ascii="Tahoma" w:hAnsi="Tahoma" w:cs="Tahoma"/>
          <w:bCs/>
        </w:rPr>
      </w:pPr>
      <w:r w:rsidRPr="00631D43">
        <w:rPr>
          <w:rFonts w:ascii="Tahoma" w:hAnsi="Tahoma" w:cs="Tahoma"/>
          <w:bCs/>
        </w:rPr>
        <w:t xml:space="preserve">Predstavnik naročnika v zvezi z izvajanjem tega okvirnega sporazumu je __________________, </w:t>
      </w:r>
      <w:hyperlink r:id="rId27" w:history="1">
        <w:r w:rsidRPr="00631D43">
          <w:rPr>
            <w:rFonts w:ascii="Tahoma" w:hAnsi="Tahoma" w:cs="Tahoma"/>
            <w:bCs/>
          </w:rPr>
          <w:t>tel. št.: ___________ elektronsk</w:t>
        </w:r>
      </w:hyperlink>
      <w:r w:rsidRPr="00631D43">
        <w:rPr>
          <w:rFonts w:ascii="Tahoma" w:hAnsi="Tahoma" w:cs="Tahoma"/>
          <w:bCs/>
        </w:rPr>
        <w:t xml:space="preserve">i naslov: _________________, v njegovi odsotnosti pa ga zamenjuje _________________________, </w:t>
      </w:r>
      <w:hyperlink r:id="rId28" w:history="1">
        <w:r w:rsidRPr="00631D43">
          <w:rPr>
            <w:rFonts w:ascii="Tahoma" w:hAnsi="Tahoma" w:cs="Tahoma"/>
            <w:bCs/>
          </w:rPr>
          <w:t>tel. št.: ____________, elektronsk</w:t>
        </w:r>
      </w:hyperlink>
      <w:r w:rsidRPr="00631D43">
        <w:rPr>
          <w:rFonts w:ascii="Tahoma" w:hAnsi="Tahoma" w:cs="Tahoma"/>
          <w:bCs/>
        </w:rPr>
        <w:t>i naslov: __________________.</w:t>
      </w:r>
    </w:p>
    <w:p w14:paraId="53DC9C8D" w14:textId="77777777" w:rsidR="000720E5" w:rsidRPr="00631D43" w:rsidRDefault="000720E5" w:rsidP="000720E5">
      <w:pPr>
        <w:keepNext/>
        <w:keepLines/>
        <w:jc w:val="both"/>
        <w:rPr>
          <w:rFonts w:ascii="Tahoma" w:hAnsi="Tahoma" w:cs="Tahoma"/>
        </w:rPr>
      </w:pPr>
    </w:p>
    <w:p w14:paraId="516E9D8C" w14:textId="77777777" w:rsidR="000720E5" w:rsidRPr="00631D43" w:rsidRDefault="000720E5" w:rsidP="000720E5">
      <w:pPr>
        <w:keepNext/>
        <w:keepLines/>
        <w:jc w:val="both"/>
        <w:rPr>
          <w:rFonts w:ascii="Tahoma" w:hAnsi="Tahoma" w:cs="Tahoma"/>
        </w:rPr>
      </w:pPr>
      <w:r w:rsidRPr="00631D43">
        <w:rPr>
          <w:rFonts w:ascii="Tahoma" w:hAnsi="Tahoma" w:cs="Tahoma"/>
        </w:rPr>
        <w:lastRenderedPageBreak/>
        <w:t xml:space="preserve">Predstavnik naročnika potrdi izvedbo obveznosti po tem okvirnem sporazumu in posreduje vse zahteve naročnika izvajalcu v času veljavnosti okvirnega sporazuma. </w:t>
      </w:r>
    </w:p>
    <w:p w14:paraId="1B9ED2E9" w14:textId="77777777" w:rsidR="000720E5" w:rsidRPr="00631D43" w:rsidRDefault="000720E5" w:rsidP="000720E5">
      <w:pPr>
        <w:keepNext/>
        <w:keepLines/>
        <w:jc w:val="both"/>
        <w:rPr>
          <w:rFonts w:ascii="Tahoma" w:hAnsi="Tahoma" w:cs="Tahoma"/>
        </w:rPr>
      </w:pPr>
    </w:p>
    <w:p w14:paraId="370E0053" w14:textId="77777777" w:rsidR="000720E5" w:rsidRPr="00631D43" w:rsidRDefault="000720E5" w:rsidP="000720E5">
      <w:pPr>
        <w:keepNext/>
        <w:keepLines/>
        <w:jc w:val="both"/>
        <w:rPr>
          <w:rFonts w:ascii="Tahoma" w:hAnsi="Tahoma" w:cs="Tahoma"/>
          <w:bCs/>
        </w:rPr>
      </w:pPr>
      <w:r w:rsidRPr="00631D43">
        <w:rPr>
          <w:rFonts w:ascii="Tahoma" w:hAnsi="Tahoma" w:cs="Tahoma"/>
          <w:bCs/>
        </w:rPr>
        <w:t xml:space="preserve">Predstavnik izvajalca v zvezi z izvajanjem tega okvirnega sporazumu je __________________, </w:t>
      </w:r>
      <w:hyperlink r:id="rId29" w:history="1">
        <w:r w:rsidRPr="00631D43">
          <w:rPr>
            <w:rFonts w:ascii="Tahoma" w:hAnsi="Tahoma" w:cs="Tahoma"/>
            <w:bCs/>
          </w:rPr>
          <w:t>tel. št.: ___________ elektronsk</w:t>
        </w:r>
      </w:hyperlink>
      <w:r w:rsidRPr="00631D43">
        <w:rPr>
          <w:rFonts w:ascii="Tahoma" w:hAnsi="Tahoma" w:cs="Tahoma"/>
          <w:bCs/>
        </w:rPr>
        <w:t xml:space="preserve">i naslov: _________________, v njegovi odsotnosti pa ga zamenjuje _________________________, </w:t>
      </w:r>
      <w:hyperlink r:id="rId30" w:history="1">
        <w:r w:rsidRPr="00631D43">
          <w:rPr>
            <w:rFonts w:ascii="Tahoma" w:hAnsi="Tahoma" w:cs="Tahoma"/>
            <w:bCs/>
          </w:rPr>
          <w:t>tel. št.: ____________, elektronsk</w:t>
        </w:r>
      </w:hyperlink>
      <w:r w:rsidRPr="00631D43">
        <w:rPr>
          <w:rFonts w:ascii="Tahoma" w:hAnsi="Tahoma" w:cs="Tahoma"/>
          <w:bCs/>
        </w:rPr>
        <w:t>i naslov: __________________.</w:t>
      </w:r>
    </w:p>
    <w:p w14:paraId="2F2F352A" w14:textId="77777777" w:rsidR="000720E5" w:rsidRPr="00631D43" w:rsidRDefault="000720E5" w:rsidP="000720E5">
      <w:pPr>
        <w:keepNext/>
        <w:keepLines/>
        <w:jc w:val="both"/>
        <w:rPr>
          <w:rFonts w:ascii="Tahoma" w:hAnsi="Tahoma" w:cs="Tahoma"/>
        </w:rPr>
      </w:pPr>
    </w:p>
    <w:p w14:paraId="41174AE6" w14:textId="77777777" w:rsidR="000720E5" w:rsidRPr="00631D43" w:rsidRDefault="000720E5" w:rsidP="000720E5">
      <w:pPr>
        <w:keepNext/>
        <w:keepLines/>
        <w:jc w:val="both"/>
        <w:rPr>
          <w:rFonts w:ascii="Tahoma" w:hAnsi="Tahoma" w:cs="Tahoma"/>
        </w:rPr>
      </w:pPr>
      <w:r w:rsidRPr="00631D43">
        <w:rPr>
          <w:rFonts w:ascii="Tahoma" w:hAnsi="Tahoma" w:cs="Tahoma"/>
        </w:rPr>
        <w:t>Predstavnik izvajalca bo urejal vsa vprašanja, ki bodo nastala v zvezi z izvajanjem tega okvirnega sporazuma.</w:t>
      </w:r>
    </w:p>
    <w:p w14:paraId="35A12DB3" w14:textId="77777777" w:rsidR="000720E5" w:rsidRPr="00631D43" w:rsidRDefault="000720E5" w:rsidP="000720E5">
      <w:pPr>
        <w:keepNext/>
        <w:keepLines/>
        <w:tabs>
          <w:tab w:val="left" w:pos="567"/>
          <w:tab w:val="left" w:pos="1418"/>
          <w:tab w:val="left" w:pos="1702"/>
        </w:tabs>
        <w:jc w:val="both"/>
        <w:rPr>
          <w:rFonts w:ascii="Tahoma" w:hAnsi="Tahoma" w:cs="Tahoma"/>
        </w:rPr>
      </w:pPr>
    </w:p>
    <w:p w14:paraId="03630532" w14:textId="77777777" w:rsidR="000720E5" w:rsidRPr="00631D43" w:rsidRDefault="000720E5" w:rsidP="000720E5">
      <w:pPr>
        <w:keepNext/>
        <w:keepLines/>
        <w:tabs>
          <w:tab w:val="left" w:pos="567"/>
          <w:tab w:val="left" w:pos="1418"/>
          <w:tab w:val="left" w:pos="1702"/>
        </w:tabs>
        <w:jc w:val="both"/>
        <w:rPr>
          <w:rFonts w:ascii="Tahoma" w:eastAsia="Calibri" w:hAnsi="Tahoma" w:cs="Tahoma"/>
          <w:lang w:eastAsia="en-US"/>
        </w:rPr>
      </w:pPr>
      <w:r w:rsidRPr="00631D43">
        <w:rPr>
          <w:rFonts w:ascii="Tahoma" w:eastAsia="Calibri" w:hAnsi="Tahoma" w:cs="Tahoma"/>
        </w:rPr>
        <w:t>Stranki okvirnega sporazumu sta se dolžni medsebojno obvestiti o zamenjavi svojih predstavnikov, in sicer pisno, z navedbo datuma primopredaje poslov. Pisno obvestilo o tem mora prejeti naročnik oziroma izvajalec najkasneje v treh (3) koledarskih dneh pred navedenim dnevom primopredaje poslov.</w:t>
      </w:r>
      <w:r w:rsidRPr="00631D43">
        <w:rPr>
          <w:rFonts w:ascii="Tahoma" w:eastAsia="Calibri" w:hAnsi="Tahoma" w:cs="Tahoma"/>
          <w:lang w:eastAsia="en-US"/>
        </w:rPr>
        <w:t xml:space="preserve"> </w:t>
      </w:r>
    </w:p>
    <w:p w14:paraId="60BBBB3E" w14:textId="77777777" w:rsidR="005556EE" w:rsidRPr="00631D43" w:rsidRDefault="005556EE" w:rsidP="005556EE">
      <w:pPr>
        <w:keepNext/>
        <w:keepLines/>
        <w:tabs>
          <w:tab w:val="left" w:pos="567"/>
          <w:tab w:val="left" w:pos="1418"/>
          <w:tab w:val="left" w:pos="1702"/>
        </w:tabs>
        <w:jc w:val="both"/>
        <w:rPr>
          <w:rFonts w:ascii="Tahoma" w:hAnsi="Tahoma" w:cs="Tahoma"/>
        </w:rPr>
      </w:pPr>
    </w:p>
    <w:p w14:paraId="082272AE" w14:textId="24817AEB" w:rsidR="005556EE" w:rsidRPr="00E00A30" w:rsidRDefault="005556EE" w:rsidP="0086296F">
      <w:pPr>
        <w:keepNext/>
        <w:keepLines/>
        <w:tabs>
          <w:tab w:val="left" w:pos="0"/>
        </w:tabs>
        <w:jc w:val="both"/>
        <w:rPr>
          <w:rFonts w:ascii="Tahoma" w:hAnsi="Tahoma" w:cs="Tahoma"/>
        </w:rPr>
      </w:pPr>
      <w:r w:rsidRPr="00631D43">
        <w:rPr>
          <w:rFonts w:ascii="Tahoma" w:hAnsi="Tahoma" w:cs="Tahoma"/>
        </w:rPr>
        <w:t>Spremembo svojih predstavnikov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36. člena te pogodbe sprememba predstavnikov pogodbe velja, če pogodbeni stranki o spremembi predstavnikov pogodbe obvestita druga drugo na elektronske naslove, navedene v tem členu pogodbe.</w:t>
      </w:r>
    </w:p>
    <w:p w14:paraId="4F0B068D" w14:textId="77777777" w:rsidR="005E3C6C" w:rsidRPr="00E00A30" w:rsidRDefault="005E3C6C" w:rsidP="005E3C6C">
      <w:pPr>
        <w:keepNext/>
        <w:keepLines/>
        <w:tabs>
          <w:tab w:val="left" w:pos="0"/>
        </w:tabs>
        <w:jc w:val="both"/>
        <w:rPr>
          <w:rFonts w:ascii="Tahoma" w:hAnsi="Tahoma" w:cs="Tahoma"/>
        </w:rPr>
      </w:pPr>
    </w:p>
    <w:p w14:paraId="5F08A790" w14:textId="3230A423" w:rsidR="005556EE" w:rsidRPr="00E00A30" w:rsidRDefault="005556EE" w:rsidP="0086296F">
      <w:pPr>
        <w:keepNext/>
        <w:keepLines/>
        <w:ind w:left="2832"/>
        <w:jc w:val="both"/>
        <w:rPr>
          <w:rFonts w:ascii="Tahoma" w:hAnsi="Tahoma" w:cs="Tahoma"/>
        </w:rPr>
      </w:pPr>
      <w:r w:rsidRPr="00E00A30">
        <w:rPr>
          <w:rFonts w:ascii="Tahoma" w:hAnsi="Tahoma" w:cs="Tahoma"/>
          <w:b/>
        </w:rPr>
        <w:t>XXVI. POSLOVNA SKRIVNO</w:t>
      </w:r>
      <w:r w:rsidR="0086296F">
        <w:rPr>
          <w:rFonts w:ascii="Tahoma" w:hAnsi="Tahoma" w:cs="Tahoma"/>
          <w:b/>
        </w:rPr>
        <w:t>ST</w:t>
      </w:r>
    </w:p>
    <w:p w14:paraId="6A113506" w14:textId="77777777" w:rsidR="005556EE" w:rsidRPr="00E00A30" w:rsidRDefault="005556EE" w:rsidP="005556EE">
      <w:pPr>
        <w:keepNext/>
        <w:keepLines/>
        <w:ind w:left="4253"/>
        <w:rPr>
          <w:rFonts w:ascii="Tahoma" w:hAnsi="Tahoma" w:cs="Tahoma"/>
        </w:rPr>
      </w:pPr>
      <w:r w:rsidRPr="00E00A30">
        <w:rPr>
          <w:rFonts w:ascii="Tahoma" w:hAnsi="Tahoma" w:cs="Tahoma"/>
        </w:rPr>
        <w:t>37. člen</w:t>
      </w:r>
    </w:p>
    <w:p w14:paraId="312C0EBB" w14:textId="77777777" w:rsidR="005556EE" w:rsidRPr="00E00A30" w:rsidRDefault="005556EE" w:rsidP="005556EE">
      <w:pPr>
        <w:keepNext/>
        <w:keepLines/>
        <w:tabs>
          <w:tab w:val="left" w:pos="567"/>
          <w:tab w:val="left" w:pos="1418"/>
          <w:tab w:val="left" w:pos="1702"/>
        </w:tabs>
        <w:jc w:val="both"/>
        <w:rPr>
          <w:rFonts w:ascii="Tahoma" w:hAnsi="Tahoma" w:cs="Tahoma"/>
        </w:rPr>
      </w:pPr>
    </w:p>
    <w:p w14:paraId="7D5FC2C6" w14:textId="014D94E1" w:rsidR="005E3C6C" w:rsidRDefault="005556EE" w:rsidP="005E3C6C">
      <w:pPr>
        <w:keepNext/>
        <w:keepLines/>
        <w:jc w:val="both"/>
        <w:rPr>
          <w:rFonts w:ascii="Tahoma" w:hAnsi="Tahoma" w:cs="Tahoma"/>
        </w:rPr>
      </w:pPr>
      <w:r w:rsidRPr="00E00A30">
        <w:rPr>
          <w:rFonts w:ascii="Tahoma" w:hAnsi="Tahoma" w:cs="Tahoma"/>
        </w:rPr>
        <w:t>Pogodbeni stranki soglašata, da predstavlja vsebina te pogodbe kot tudi dokumentacija, ki je sestavni del pogodbe oziroma se nanaša na to pogodbo, tehnični podatki, dokumentacija, poslovne informacije ter drugi podatki in informacije, ki izvirajo iz tega razmerja oziroma v zvezi z njim, ali iz siceršnjega opravljanja dejavnosti ene ali druge pogodbene stranke, poslovno skrivnost, ki sta jo dolžni varovati ves čas veljavnosti pogodbe in jih ne bosta neupravičeno uporabljali v svojo korist oziroma komercialno izkoriščali ali posredovali tretjim osebam izven organizacij, ki niso vključene v realiziranje nalog predmeta pogodbe, razen informacij, ki po veljavnih predpisih štejejo za javne.</w:t>
      </w:r>
    </w:p>
    <w:p w14:paraId="18553C7B" w14:textId="77777777" w:rsidR="0086296F" w:rsidRPr="00E00A30" w:rsidRDefault="0086296F" w:rsidP="005E3C6C">
      <w:pPr>
        <w:keepNext/>
        <w:keepLines/>
        <w:jc w:val="both"/>
        <w:rPr>
          <w:rFonts w:ascii="Tahoma" w:hAnsi="Tahoma" w:cs="Tahoma"/>
        </w:rPr>
      </w:pPr>
    </w:p>
    <w:p w14:paraId="1B817DCF" w14:textId="77777777" w:rsidR="005556EE" w:rsidRPr="00E00A30" w:rsidRDefault="005556EE" w:rsidP="005556EE">
      <w:pPr>
        <w:keepNext/>
        <w:keepLines/>
        <w:ind w:left="3540"/>
        <w:rPr>
          <w:rFonts w:ascii="Tahoma" w:hAnsi="Tahoma" w:cs="Tahoma"/>
          <w:b/>
        </w:rPr>
      </w:pPr>
      <w:r w:rsidRPr="00E00A30">
        <w:rPr>
          <w:rFonts w:ascii="Tahoma" w:hAnsi="Tahoma" w:cs="Tahoma"/>
          <w:b/>
        </w:rPr>
        <w:t>XXVII. RAZVEZNI POGOJ</w:t>
      </w:r>
    </w:p>
    <w:p w14:paraId="51C4324F" w14:textId="77777777" w:rsidR="005556EE" w:rsidRPr="00E00A30" w:rsidRDefault="005556EE" w:rsidP="005556EE">
      <w:pPr>
        <w:keepNext/>
        <w:keepLines/>
        <w:jc w:val="both"/>
        <w:rPr>
          <w:rFonts w:ascii="Tahoma" w:hAnsi="Tahoma" w:cs="Tahoma"/>
          <w:b/>
        </w:rPr>
      </w:pPr>
    </w:p>
    <w:p w14:paraId="6ECADECE" w14:textId="77777777" w:rsidR="005556EE" w:rsidRPr="00E00A30" w:rsidRDefault="005556EE" w:rsidP="005556EE">
      <w:pPr>
        <w:keepNext/>
        <w:keepLines/>
        <w:ind w:left="4253"/>
        <w:rPr>
          <w:rFonts w:ascii="Tahoma" w:hAnsi="Tahoma" w:cs="Tahoma"/>
        </w:rPr>
      </w:pPr>
      <w:r w:rsidRPr="00E00A30">
        <w:rPr>
          <w:rFonts w:ascii="Tahoma" w:hAnsi="Tahoma" w:cs="Tahoma"/>
        </w:rPr>
        <w:t>38. člen</w:t>
      </w:r>
    </w:p>
    <w:p w14:paraId="77D28A6E" w14:textId="77777777" w:rsidR="005556EE" w:rsidRPr="00E00A30" w:rsidRDefault="005556EE" w:rsidP="005556EE">
      <w:pPr>
        <w:keepNext/>
        <w:keepLines/>
        <w:jc w:val="both"/>
        <w:rPr>
          <w:rFonts w:ascii="Tahoma" w:hAnsi="Tahoma" w:cs="Tahoma"/>
        </w:rPr>
      </w:pPr>
    </w:p>
    <w:p w14:paraId="4209FAC1" w14:textId="77777777" w:rsidR="00F627B1" w:rsidRDefault="00F627B1" w:rsidP="00F627B1">
      <w:pPr>
        <w:keepNext/>
        <w:keepLines/>
        <w:jc w:val="both"/>
        <w:rPr>
          <w:rFonts w:ascii="Tahoma" w:hAnsi="Tahoma" w:cs="Tahoma"/>
        </w:rPr>
      </w:pPr>
      <w:r w:rsidRPr="00494D20">
        <w:rPr>
          <w:rFonts w:ascii="Tahoma" w:hAnsi="Tahoma" w:cs="Tahoma"/>
        </w:rPr>
        <w:t>Ta pogodba je sklenjena pod razveznim pogojem, ki se uresniči v primeru izpolnitve ene od naslednjih okoliščin:</w:t>
      </w:r>
    </w:p>
    <w:p w14:paraId="13E59183" w14:textId="77777777" w:rsidR="00F627B1" w:rsidRDefault="00F627B1" w:rsidP="00F627B1">
      <w:pPr>
        <w:pStyle w:val="Odstavekseznama"/>
        <w:keepNext/>
        <w:keepLines/>
        <w:numPr>
          <w:ilvl w:val="0"/>
          <w:numId w:val="7"/>
        </w:numPr>
        <w:jc w:val="both"/>
        <w:rPr>
          <w:rFonts w:ascii="Tahoma" w:hAnsi="Tahoma" w:cs="Tahoma"/>
        </w:rPr>
      </w:pPr>
      <w:r w:rsidRPr="00F54A55">
        <w:rPr>
          <w:rFonts w:ascii="Tahoma" w:hAnsi="Tahoma" w:cs="Tahoma"/>
        </w:rPr>
        <w:t>če je naročnik seznanjen, da je sodišče s pravnomočno odločitvijo ugotovilo kršitev obveznosti iz drugega odstavka 3. člena </w:t>
      </w:r>
      <w:r>
        <w:rPr>
          <w:rFonts w:ascii="Tahoma" w:hAnsi="Tahoma" w:cs="Tahoma"/>
        </w:rPr>
        <w:t>ZJN-3</w:t>
      </w:r>
      <w:r w:rsidRPr="00F54A55">
        <w:rPr>
          <w:rFonts w:ascii="Tahoma" w:hAnsi="Tahoma" w:cs="Tahoma"/>
        </w:rPr>
        <w:t xml:space="preserve"> s strani izvajalca pogodbe o izvedbi javnega naročila ali njegovega podizvajalca ali </w:t>
      </w:r>
    </w:p>
    <w:p w14:paraId="690C086F" w14:textId="77777777" w:rsidR="00F627B1" w:rsidRDefault="00F627B1" w:rsidP="00F627B1">
      <w:pPr>
        <w:pStyle w:val="Odstavekseznama"/>
        <w:keepNext/>
        <w:keepLines/>
        <w:numPr>
          <w:ilvl w:val="0"/>
          <w:numId w:val="7"/>
        </w:numPr>
        <w:jc w:val="both"/>
        <w:rPr>
          <w:rFonts w:ascii="Tahoma" w:hAnsi="Tahoma" w:cs="Tahoma"/>
        </w:rPr>
      </w:pPr>
      <w:r w:rsidRPr="00F54A55">
        <w:rPr>
          <w:rFonts w:ascii="Tahoma" w:hAnsi="Tahoma" w:cs="Tahoma"/>
        </w:rPr>
        <w:t xml:space="preserve">če je naročnik seznanjen, 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0DAC6CDC" w14:textId="77777777" w:rsidR="00F627B1" w:rsidRDefault="00F627B1" w:rsidP="00F627B1">
      <w:pPr>
        <w:keepNext/>
        <w:keepLines/>
        <w:jc w:val="both"/>
        <w:rPr>
          <w:rFonts w:ascii="Tahoma" w:hAnsi="Tahoma" w:cs="Tahoma"/>
        </w:rPr>
      </w:pPr>
    </w:p>
    <w:p w14:paraId="2AD8E1EE" w14:textId="77777777" w:rsidR="00F627B1" w:rsidRDefault="00F627B1" w:rsidP="00F627B1">
      <w:pPr>
        <w:keepNext/>
        <w:keepLines/>
        <w:jc w:val="both"/>
        <w:rPr>
          <w:rFonts w:ascii="Tahoma" w:hAnsi="Tahoma" w:cs="Tahoma"/>
        </w:rPr>
      </w:pPr>
      <w:r w:rsidRPr="00F54A55">
        <w:rPr>
          <w:rFonts w:ascii="Tahoma" w:hAnsi="Tahoma" w:cs="Tahoma"/>
        </w:rPr>
        <w:t xml:space="preserve">V primeru seznanitve naročnika s kršitvijo mora ta o tem obvestiti izvajalca v </w:t>
      </w:r>
      <w:r>
        <w:rPr>
          <w:rFonts w:ascii="Tahoma" w:hAnsi="Tahoma" w:cs="Tahoma"/>
        </w:rPr>
        <w:t>10 (</w:t>
      </w:r>
      <w:r w:rsidRPr="00F54A55">
        <w:rPr>
          <w:rFonts w:ascii="Tahoma" w:hAnsi="Tahoma" w:cs="Tahoma"/>
        </w:rPr>
        <w:t>desetih</w:t>
      </w:r>
      <w:r>
        <w:rPr>
          <w:rFonts w:ascii="Tahoma" w:hAnsi="Tahoma" w:cs="Tahoma"/>
        </w:rPr>
        <w:t>)</w:t>
      </w:r>
      <w:r w:rsidRPr="00F54A55">
        <w:rPr>
          <w:rFonts w:ascii="Tahoma" w:hAnsi="Tahoma" w:cs="Tahoma"/>
        </w:rPr>
        <w:t xml:space="preserve"> dneh. </w:t>
      </w:r>
    </w:p>
    <w:p w14:paraId="5D602F2A" w14:textId="77777777" w:rsidR="00F627B1" w:rsidRDefault="00F627B1" w:rsidP="00F627B1">
      <w:pPr>
        <w:keepNext/>
        <w:keepLines/>
        <w:jc w:val="both"/>
        <w:rPr>
          <w:rFonts w:ascii="Tahoma" w:hAnsi="Tahoma" w:cs="Tahoma"/>
        </w:rPr>
      </w:pPr>
    </w:p>
    <w:p w14:paraId="4DFE57F1" w14:textId="77777777" w:rsidR="00F627B1" w:rsidRDefault="00F627B1" w:rsidP="00F627B1">
      <w:pPr>
        <w:keepNext/>
        <w:keepLines/>
        <w:jc w:val="both"/>
        <w:rPr>
          <w:rFonts w:ascii="Tahoma" w:hAnsi="Tahoma" w:cs="Tahoma"/>
        </w:rPr>
      </w:pPr>
      <w:r w:rsidRPr="00F54A55">
        <w:rPr>
          <w:rFonts w:ascii="Tahoma" w:hAnsi="Tahoma" w:cs="Tahoma"/>
        </w:rPr>
        <w:t>Izvajalec lahko v roku, ki ga določi naročnik, ki pa ne sme biti daljši kot 15</w:t>
      </w:r>
      <w:r>
        <w:rPr>
          <w:rFonts w:ascii="Tahoma" w:hAnsi="Tahoma" w:cs="Tahoma"/>
        </w:rPr>
        <w:t xml:space="preserve"> (petnajst)</w:t>
      </w:r>
      <w:r w:rsidRPr="00F54A55">
        <w:rPr>
          <w:rFonts w:ascii="Tahoma" w:hAnsi="Tahoma" w:cs="Tahoma"/>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318091CB" w14:textId="77777777" w:rsidR="00F627B1" w:rsidRDefault="00F627B1" w:rsidP="00F627B1">
      <w:pPr>
        <w:keepNext/>
        <w:keepLines/>
        <w:jc w:val="both"/>
        <w:rPr>
          <w:rFonts w:ascii="Tahoma" w:hAnsi="Tahoma" w:cs="Tahoma"/>
        </w:rPr>
      </w:pPr>
    </w:p>
    <w:p w14:paraId="2C65D909" w14:textId="77777777" w:rsidR="00F627B1" w:rsidRDefault="00F627B1" w:rsidP="00F627B1">
      <w:pPr>
        <w:keepNext/>
        <w:keepLines/>
        <w:jc w:val="both"/>
        <w:rPr>
          <w:rFonts w:ascii="Tahoma" w:hAnsi="Tahoma" w:cs="Tahoma"/>
        </w:rPr>
      </w:pPr>
      <w:r w:rsidRPr="00F54A55">
        <w:rPr>
          <w:rFonts w:ascii="Tahoma" w:hAnsi="Tahoma" w:cs="Tahoma"/>
        </w:rPr>
        <w:lastRenderedPageBreak/>
        <w:t>Če izvajalec ni predložil dokazov za podizvajalca ali če jih je, pa naročnik oceni, da ti ukrepi ne zadoščajo, lahko izvajalec zamenja podizvajalca v roku, ki ga določi naročnik in ne sme biti daljši od 15</w:t>
      </w:r>
      <w:r>
        <w:rPr>
          <w:rFonts w:ascii="Tahoma" w:hAnsi="Tahoma" w:cs="Tahoma"/>
        </w:rPr>
        <w:t xml:space="preserve"> (petnajst)</w:t>
      </w:r>
      <w:r w:rsidRPr="00F54A55">
        <w:rPr>
          <w:rFonts w:ascii="Tahoma" w:hAnsi="Tahoma" w:cs="Tahoma"/>
        </w:rPr>
        <w:t xml:space="preserve"> dni v skladu s 94. členom </w:t>
      </w:r>
      <w:r>
        <w:rPr>
          <w:rFonts w:ascii="Tahoma" w:hAnsi="Tahoma" w:cs="Tahoma"/>
        </w:rPr>
        <w:t>ZJN-3</w:t>
      </w:r>
      <w:r w:rsidRPr="00F54A55">
        <w:rPr>
          <w:rFonts w:ascii="Tahoma" w:hAnsi="Tahoma" w:cs="Tahoma"/>
        </w:rPr>
        <w:t xml:space="preserve">, ali sam prevzame del, ki ga je oddal v podizvajanje temu podizvajalcu, če ta zamenjava ali prevzem ne pomeni bistvene spremembe pogodbe. </w:t>
      </w:r>
    </w:p>
    <w:p w14:paraId="5A440243" w14:textId="77777777" w:rsidR="00F627B1" w:rsidRDefault="00F627B1" w:rsidP="00F627B1">
      <w:pPr>
        <w:keepNext/>
        <w:keepLines/>
        <w:jc w:val="both"/>
        <w:rPr>
          <w:rFonts w:ascii="Tahoma" w:hAnsi="Tahoma" w:cs="Tahoma"/>
        </w:rPr>
      </w:pPr>
    </w:p>
    <w:p w14:paraId="7E17B5ED" w14:textId="14AFD1AB" w:rsidR="00F627B1" w:rsidRDefault="00F627B1" w:rsidP="00F627B1">
      <w:pPr>
        <w:keepNext/>
        <w:keepLines/>
        <w:jc w:val="both"/>
        <w:rPr>
          <w:rFonts w:ascii="Tahoma" w:hAnsi="Tahoma" w:cs="Tahoma"/>
        </w:rPr>
      </w:pPr>
      <w:r w:rsidRPr="00F54A55">
        <w:rPr>
          <w:rFonts w:ascii="Tahoma" w:hAnsi="Tahoma" w:cs="Tahoma"/>
        </w:rPr>
        <w:t>Če izvajalec ni predložil dokazov zase ali za podizvajalca ali če jih je, pa naročnik oceni, da ti ukrepi ne zadoščajo, ali če izvajalec ne prevzame del sam ali predlaga novega podizvajalca ali če naročnik v skladu s 94. členom </w:t>
      </w:r>
      <w:r>
        <w:rPr>
          <w:rFonts w:ascii="Tahoma" w:hAnsi="Tahoma" w:cs="Tahoma"/>
        </w:rPr>
        <w:t>ZJN-3</w:t>
      </w:r>
      <w:r w:rsidRPr="00F54A55">
        <w:rPr>
          <w:rFonts w:ascii="Tahoma" w:hAnsi="Tahoma" w:cs="Tahoma"/>
        </w:rPr>
        <w:t xml:space="preserve"> pravočasno predlaganega novega podizvajalca zavrne, se razvezni pogoj uresniči pod pogojem, da je od seznanitve naročnika s kršitvijo in do izteka veljavnosti p</w:t>
      </w:r>
      <w:r>
        <w:rPr>
          <w:rFonts w:ascii="Tahoma" w:hAnsi="Tahoma" w:cs="Tahoma"/>
        </w:rPr>
        <w:t>ogodbe še najmanj 6 (šest) mesecev.</w:t>
      </w:r>
    </w:p>
    <w:p w14:paraId="6EAB5362" w14:textId="77777777" w:rsidR="00F627B1" w:rsidRDefault="00F627B1" w:rsidP="00F627B1">
      <w:pPr>
        <w:keepNext/>
        <w:keepLines/>
        <w:jc w:val="both"/>
        <w:rPr>
          <w:rFonts w:ascii="Tahoma" w:hAnsi="Tahoma" w:cs="Tahoma"/>
        </w:rPr>
      </w:pPr>
    </w:p>
    <w:p w14:paraId="61190F40" w14:textId="2C1BC129" w:rsidR="005556EE" w:rsidRPr="00E00A30" w:rsidRDefault="00F627B1" w:rsidP="005556EE">
      <w:pPr>
        <w:keepNext/>
        <w:keepLines/>
        <w:jc w:val="both"/>
        <w:rPr>
          <w:rFonts w:ascii="Tahoma" w:hAnsi="Tahoma" w:cs="Tahoma"/>
        </w:rPr>
      </w:pPr>
      <w:r w:rsidRPr="00F54A55">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60</w:t>
      </w:r>
      <w:r>
        <w:rPr>
          <w:rFonts w:ascii="Tahoma" w:hAnsi="Tahoma" w:cs="Tahoma"/>
        </w:rPr>
        <w:t xml:space="preserve"> (šestdesetih)</w:t>
      </w:r>
      <w:r w:rsidRPr="00F54A55">
        <w:rPr>
          <w:rFonts w:ascii="Tahoma" w:hAnsi="Tahoma" w:cs="Tahoma"/>
        </w:rPr>
        <w:t xml:space="preserve"> dneh od seznanitve s kršitvijo. Če naročnik v tem roku ne začne novega postopka javnega naročila, se šteje, da je pogodba razvezana </w:t>
      </w:r>
      <w:r>
        <w:rPr>
          <w:rFonts w:ascii="Tahoma" w:hAnsi="Tahoma" w:cs="Tahoma"/>
        </w:rPr>
        <w:t>60. (</w:t>
      </w:r>
      <w:r w:rsidRPr="00F54A55">
        <w:rPr>
          <w:rFonts w:ascii="Tahoma" w:hAnsi="Tahoma" w:cs="Tahoma"/>
        </w:rPr>
        <w:t>šestdeseti</w:t>
      </w:r>
      <w:r>
        <w:rPr>
          <w:rFonts w:ascii="Tahoma" w:hAnsi="Tahoma" w:cs="Tahoma"/>
        </w:rPr>
        <w:t>)</w:t>
      </w:r>
      <w:r w:rsidRPr="00F54A55">
        <w:rPr>
          <w:rFonts w:ascii="Tahoma" w:hAnsi="Tahoma" w:cs="Tahoma"/>
        </w:rPr>
        <w:t xml:space="preserve"> dan od seznanitve s kršitvijo.</w:t>
      </w:r>
    </w:p>
    <w:p w14:paraId="196AE870" w14:textId="77777777" w:rsidR="005556EE" w:rsidRPr="00E00A30" w:rsidRDefault="005556EE" w:rsidP="005556EE">
      <w:pPr>
        <w:keepNext/>
        <w:keepLines/>
        <w:jc w:val="both"/>
        <w:rPr>
          <w:rFonts w:ascii="Tahoma" w:hAnsi="Tahoma" w:cs="Tahoma"/>
        </w:rPr>
      </w:pPr>
    </w:p>
    <w:p w14:paraId="3563DBFE" w14:textId="77777777" w:rsidR="005556EE" w:rsidRPr="00E00A30" w:rsidRDefault="005556EE" w:rsidP="005556EE">
      <w:pPr>
        <w:keepNext/>
        <w:keepLines/>
        <w:jc w:val="center"/>
        <w:rPr>
          <w:rFonts w:ascii="Tahoma" w:hAnsi="Tahoma" w:cs="Tahoma"/>
          <w:b/>
        </w:rPr>
      </w:pPr>
      <w:r w:rsidRPr="00E00A30">
        <w:rPr>
          <w:rFonts w:ascii="Tahoma" w:hAnsi="Tahoma" w:cs="Tahoma"/>
          <w:b/>
        </w:rPr>
        <w:t>XXVIII.  PRENOS PRAVIC IN OBVEZNOSTI</w:t>
      </w:r>
    </w:p>
    <w:p w14:paraId="52FB67CE" w14:textId="77777777" w:rsidR="005556EE" w:rsidRPr="00E00A30" w:rsidRDefault="005556EE" w:rsidP="005556EE">
      <w:pPr>
        <w:keepNext/>
        <w:keepLines/>
        <w:jc w:val="center"/>
        <w:rPr>
          <w:rFonts w:ascii="Tahoma" w:hAnsi="Tahoma" w:cs="Tahoma"/>
        </w:rPr>
      </w:pPr>
    </w:p>
    <w:p w14:paraId="11CA1D16" w14:textId="77777777" w:rsidR="005556EE" w:rsidRPr="00E00A30" w:rsidRDefault="005556EE" w:rsidP="005556EE">
      <w:pPr>
        <w:keepNext/>
        <w:keepLines/>
        <w:ind w:left="4253"/>
        <w:rPr>
          <w:rFonts w:ascii="Tahoma" w:hAnsi="Tahoma" w:cs="Tahoma"/>
        </w:rPr>
      </w:pPr>
      <w:r w:rsidRPr="00E00A30">
        <w:rPr>
          <w:rFonts w:ascii="Tahoma" w:hAnsi="Tahoma" w:cs="Tahoma"/>
        </w:rPr>
        <w:t>39.  člen</w:t>
      </w:r>
    </w:p>
    <w:p w14:paraId="11CA80E7" w14:textId="77777777" w:rsidR="005556EE" w:rsidRPr="00E00A30" w:rsidRDefault="005556EE" w:rsidP="005556EE">
      <w:pPr>
        <w:keepNext/>
        <w:keepLines/>
        <w:tabs>
          <w:tab w:val="left" w:pos="142"/>
        </w:tabs>
        <w:ind w:right="-2"/>
        <w:jc w:val="both"/>
        <w:rPr>
          <w:rFonts w:ascii="Tahoma" w:hAnsi="Tahoma" w:cs="Tahoma"/>
          <w:lang w:val="x-none"/>
        </w:rPr>
      </w:pPr>
    </w:p>
    <w:p w14:paraId="20BFE254" w14:textId="77777777" w:rsidR="005556EE" w:rsidRPr="00E00A30" w:rsidRDefault="005556EE" w:rsidP="005556EE">
      <w:pPr>
        <w:keepNext/>
        <w:keepLines/>
        <w:numPr>
          <w:ilvl w:val="12"/>
          <w:numId w:val="0"/>
        </w:numPr>
        <w:tabs>
          <w:tab w:val="left" w:pos="1701"/>
        </w:tabs>
        <w:ind w:right="-1"/>
        <w:jc w:val="both"/>
        <w:rPr>
          <w:rFonts w:ascii="Tahoma" w:hAnsi="Tahoma" w:cs="Tahoma"/>
        </w:rPr>
      </w:pPr>
      <w:r w:rsidRPr="00E00A30">
        <w:rPr>
          <w:rFonts w:ascii="Tahoma" w:hAnsi="Tahoma" w:cs="Tahoma"/>
        </w:rPr>
        <w:t>Nobena pogodbena stranka ne sme pravic in obveznosti iz te pogodbe, delno ali v celoti, prenesti na tretjo osebo brez predhodnega pisnega soglasja nasprotne pogodbene stranke ter predhodnega prenosa obstoječih zavarovanj.</w:t>
      </w:r>
    </w:p>
    <w:p w14:paraId="7C5A8422" w14:textId="77777777" w:rsidR="005556EE" w:rsidRPr="00E00A30" w:rsidRDefault="005556EE" w:rsidP="005556EE">
      <w:pPr>
        <w:keepNext/>
        <w:keepLines/>
        <w:numPr>
          <w:ilvl w:val="12"/>
          <w:numId w:val="0"/>
        </w:numPr>
        <w:tabs>
          <w:tab w:val="left" w:pos="1701"/>
        </w:tabs>
        <w:ind w:right="-1"/>
        <w:jc w:val="both"/>
        <w:rPr>
          <w:rFonts w:ascii="Tahoma" w:hAnsi="Tahoma" w:cs="Tahoma"/>
        </w:rPr>
      </w:pPr>
    </w:p>
    <w:p w14:paraId="378C0177" w14:textId="6FAD5E5D" w:rsidR="005556EE" w:rsidRPr="00E00A30" w:rsidRDefault="005556EE" w:rsidP="005556EE">
      <w:pPr>
        <w:keepNext/>
        <w:keepLines/>
        <w:numPr>
          <w:ilvl w:val="12"/>
          <w:numId w:val="0"/>
        </w:numPr>
        <w:jc w:val="both"/>
        <w:rPr>
          <w:rFonts w:ascii="Tahoma" w:hAnsi="Tahoma" w:cs="Tahoma"/>
          <w:lang w:val="x-none"/>
        </w:rPr>
      </w:pPr>
      <w:r w:rsidRPr="00E00A30">
        <w:rPr>
          <w:rFonts w:ascii="Tahoma" w:hAnsi="Tahoma" w:cs="Tahoma"/>
          <w:lang w:val="x-none"/>
        </w:rPr>
        <w:t>Pogodbeni stranki se obvezujeta, da bosta druga drugi takoj javili eventualne statusno pravne spremembe, do katerih bi prišlo na strani posamezne pogodbene stranke v času po sklenitvi te pogodbe, in ki bi lahko vplivale na izvrševanje te pogodbe ter zagotovili prenos pravic in obveznosti iz te pogodbe na nove pravne subjekte. Šteje se, da je prenos pravic in obveznosti iz te pogodbe na nove pravne naslednike zagotovljen šele takrat, ko novi pravni naslednik pisno potrdi prevzem pravic in obveznosti iz te pogodbe in ko druga pogodbena stranka izda pisno soglasje za tak prenos.</w:t>
      </w:r>
    </w:p>
    <w:p w14:paraId="3B4EE66B" w14:textId="4CBB480B" w:rsidR="005556EE" w:rsidRPr="00E00A30" w:rsidRDefault="005556EE" w:rsidP="005556EE">
      <w:pPr>
        <w:keepNext/>
        <w:keepLines/>
        <w:numPr>
          <w:ilvl w:val="12"/>
          <w:numId w:val="0"/>
        </w:numPr>
        <w:jc w:val="both"/>
        <w:rPr>
          <w:rFonts w:ascii="Tahoma" w:hAnsi="Tahoma" w:cs="Tahoma"/>
          <w:b/>
          <w:sz w:val="18"/>
          <w:lang w:val="x-none"/>
        </w:rPr>
      </w:pPr>
    </w:p>
    <w:p w14:paraId="5CEA7641" w14:textId="77777777" w:rsidR="005556EE" w:rsidRPr="00E00A30" w:rsidRDefault="005556EE" w:rsidP="005556EE">
      <w:pPr>
        <w:keepNext/>
        <w:keepLines/>
        <w:ind w:left="2124"/>
        <w:jc w:val="both"/>
        <w:rPr>
          <w:rFonts w:ascii="Tahoma" w:hAnsi="Tahoma" w:cs="Tahoma"/>
          <w:b/>
        </w:rPr>
      </w:pPr>
      <w:r w:rsidRPr="00E00A30">
        <w:rPr>
          <w:rFonts w:ascii="Tahoma" w:hAnsi="Tahoma" w:cs="Tahoma"/>
          <w:b/>
        </w:rPr>
        <w:t>XXIX. ODSTOP OZIROMA CESIJA DENARNIH TERJATEV</w:t>
      </w:r>
    </w:p>
    <w:p w14:paraId="29C77E38" w14:textId="77777777" w:rsidR="005556EE" w:rsidRPr="00E00A30" w:rsidRDefault="005556EE" w:rsidP="005556EE">
      <w:pPr>
        <w:keepNext/>
        <w:keepLines/>
        <w:tabs>
          <w:tab w:val="left" w:pos="4820"/>
        </w:tabs>
        <w:rPr>
          <w:rFonts w:ascii="Tahoma" w:hAnsi="Tahoma" w:cs="Tahoma"/>
        </w:rPr>
      </w:pPr>
      <w:r w:rsidRPr="00E00A30">
        <w:rPr>
          <w:rFonts w:ascii="Tahoma" w:hAnsi="Tahoma" w:cs="Tahoma"/>
        </w:rPr>
        <w:t xml:space="preserve">           </w:t>
      </w:r>
    </w:p>
    <w:p w14:paraId="654205AE" w14:textId="77777777" w:rsidR="005556EE" w:rsidRPr="00E00A30" w:rsidRDefault="005556EE" w:rsidP="005556EE">
      <w:pPr>
        <w:keepNext/>
        <w:keepLines/>
        <w:ind w:left="4253"/>
        <w:rPr>
          <w:rFonts w:ascii="Tahoma" w:hAnsi="Tahoma" w:cs="Tahoma"/>
        </w:rPr>
      </w:pPr>
      <w:r w:rsidRPr="00E00A30">
        <w:rPr>
          <w:rFonts w:ascii="Tahoma" w:hAnsi="Tahoma" w:cs="Tahoma"/>
        </w:rPr>
        <w:t>40.  člen</w:t>
      </w:r>
    </w:p>
    <w:p w14:paraId="30E0CE29" w14:textId="77777777" w:rsidR="005556EE" w:rsidRPr="00E00A30" w:rsidRDefault="005556EE" w:rsidP="005556EE">
      <w:pPr>
        <w:keepNext/>
        <w:keepLines/>
        <w:tabs>
          <w:tab w:val="left" w:pos="4820"/>
        </w:tabs>
        <w:rPr>
          <w:rFonts w:ascii="Tahoma" w:hAnsi="Tahoma" w:cs="Tahoma"/>
        </w:rPr>
      </w:pPr>
    </w:p>
    <w:p w14:paraId="4C6F4C93" w14:textId="18E587FF" w:rsidR="005556EE" w:rsidRDefault="005556EE" w:rsidP="005556EE">
      <w:pPr>
        <w:keepNext/>
        <w:keepLines/>
        <w:jc w:val="both"/>
        <w:rPr>
          <w:rFonts w:ascii="Tahoma" w:hAnsi="Tahoma" w:cs="Tahoma"/>
        </w:rPr>
      </w:pPr>
      <w:r w:rsidRPr="00E00A30">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p>
    <w:p w14:paraId="389F0E84" w14:textId="77777777" w:rsidR="00F627B1" w:rsidRPr="004B32B0" w:rsidRDefault="00F627B1" w:rsidP="005556EE">
      <w:pPr>
        <w:keepNext/>
        <w:keepLines/>
        <w:jc w:val="both"/>
        <w:rPr>
          <w:rFonts w:ascii="Tahoma" w:hAnsi="Tahoma" w:cs="Tahoma"/>
        </w:rPr>
      </w:pPr>
    </w:p>
    <w:p w14:paraId="70B5A3EC" w14:textId="2087C327" w:rsidR="005556EE" w:rsidRPr="00E00A30" w:rsidRDefault="005556EE" w:rsidP="000D26E0">
      <w:pPr>
        <w:keepNext/>
        <w:keepLines/>
        <w:ind w:left="708"/>
        <w:jc w:val="center"/>
        <w:rPr>
          <w:rFonts w:ascii="Tahoma" w:hAnsi="Tahoma" w:cs="Tahoma"/>
          <w:b/>
          <w:szCs w:val="22"/>
        </w:rPr>
      </w:pPr>
      <w:r w:rsidRPr="00E00A30">
        <w:rPr>
          <w:rFonts w:ascii="Tahoma" w:hAnsi="Tahoma" w:cs="Tahoma"/>
          <w:b/>
          <w:szCs w:val="22"/>
        </w:rPr>
        <w:t>XXX. KRŠITEV PRAVIC TRETJE OSEBE</w:t>
      </w:r>
    </w:p>
    <w:p w14:paraId="135678B7" w14:textId="77777777" w:rsidR="000D26E0" w:rsidRPr="00E00A30" w:rsidRDefault="000D26E0" w:rsidP="000D26E0">
      <w:pPr>
        <w:keepNext/>
        <w:keepLines/>
        <w:ind w:left="708"/>
        <w:jc w:val="center"/>
        <w:rPr>
          <w:rFonts w:ascii="Tahoma" w:hAnsi="Tahoma" w:cs="Tahoma"/>
          <w:b/>
          <w:szCs w:val="22"/>
        </w:rPr>
      </w:pPr>
    </w:p>
    <w:p w14:paraId="035E88BA" w14:textId="77777777" w:rsidR="005556EE" w:rsidRPr="00E00A30" w:rsidRDefault="005556EE" w:rsidP="005556EE">
      <w:pPr>
        <w:keepNext/>
        <w:keepLines/>
        <w:suppressAutoHyphens/>
        <w:ind w:left="4613"/>
        <w:rPr>
          <w:rFonts w:ascii="Tahoma" w:hAnsi="Tahoma" w:cs="Tahoma"/>
          <w:color w:val="000000"/>
        </w:rPr>
      </w:pPr>
      <w:r w:rsidRPr="00E00A30">
        <w:rPr>
          <w:rFonts w:ascii="Tahoma" w:hAnsi="Tahoma" w:cs="Tahoma"/>
          <w:color w:val="000000"/>
        </w:rPr>
        <w:t>41. člen</w:t>
      </w:r>
    </w:p>
    <w:p w14:paraId="5CB001F0" w14:textId="77777777" w:rsidR="005556EE" w:rsidRPr="00E00A30" w:rsidRDefault="005556EE" w:rsidP="005556EE">
      <w:pPr>
        <w:keepNext/>
        <w:keepLines/>
        <w:ind w:right="-2"/>
        <w:jc w:val="center"/>
        <w:rPr>
          <w:rFonts w:ascii="Tahoma" w:hAnsi="Tahoma" w:cs="Tahoma"/>
          <w:lang w:val="x-none" w:eastAsia="x-none"/>
        </w:rPr>
      </w:pPr>
    </w:p>
    <w:p w14:paraId="67474122" w14:textId="77777777" w:rsidR="005556EE" w:rsidRPr="00E00A30" w:rsidRDefault="005556EE" w:rsidP="005556EE">
      <w:pPr>
        <w:keepNext/>
        <w:keepLines/>
        <w:ind w:right="-2"/>
        <w:jc w:val="both"/>
        <w:rPr>
          <w:rFonts w:ascii="Tahoma" w:hAnsi="Tahoma" w:cs="Tahoma"/>
        </w:rPr>
      </w:pPr>
      <w:r w:rsidRPr="00E00A30">
        <w:rPr>
          <w:rFonts w:ascii="Tahoma" w:hAnsi="Tahoma" w:cs="Tahoma"/>
        </w:rPr>
        <w:t>V primeru najave kakršnihkoli zahtev ali terjatev s strani tretje osebe, ki trdi, da so v okviru te pogodbe kršene njene pravice patentov, zaščitnih znakov, avtorskih pravic, poslovnih skrivnosti in uveljavljenih industrijskih standardov, bo izvajalec na lastne stroške branil in odškodoval naročnika pred vsemi upravičenimi ali neupravičenimi zahtevami. V kolikor bodo takšne terjatve naslovljene na naročnika, bo ta nemudoma obvestil izvajalca o nastali situaciji. Izvajalec ima pravico do izbire načina obrambe, za katerega misli, da je najbolj primeren in učinkovit.</w:t>
      </w:r>
    </w:p>
    <w:p w14:paraId="339A933D" w14:textId="77777777" w:rsidR="005556EE" w:rsidRPr="00E00A30" w:rsidRDefault="005556EE" w:rsidP="005556EE">
      <w:pPr>
        <w:keepNext/>
        <w:keepLines/>
        <w:ind w:right="-2"/>
        <w:jc w:val="both"/>
        <w:rPr>
          <w:rFonts w:ascii="Tahoma" w:hAnsi="Tahoma" w:cs="Tahoma"/>
        </w:rPr>
      </w:pPr>
    </w:p>
    <w:p w14:paraId="4C0F557D" w14:textId="77777777" w:rsidR="005556EE" w:rsidRPr="00E00A30" w:rsidRDefault="005556EE" w:rsidP="005556EE">
      <w:pPr>
        <w:keepNext/>
        <w:keepLines/>
        <w:ind w:right="-2"/>
        <w:jc w:val="both"/>
        <w:rPr>
          <w:rFonts w:ascii="Tahoma" w:hAnsi="Tahoma" w:cs="Tahoma"/>
        </w:rPr>
      </w:pPr>
      <w:r w:rsidRPr="00E00A30">
        <w:rPr>
          <w:rFonts w:ascii="Tahoma" w:hAnsi="Tahoma" w:cs="Tahoma"/>
        </w:rPr>
        <w:t>Izvajalec bo na lastne stroške brez odlašanja in v najkrajšem možnem času izvedel vse možne ukrepe za ukinitev takšnih zahtev ali terjatev. Če izvajalčevi ukrepi ne bodo uspešni in če naročnik sprejme zahteve ali terjatve, ki se obravnavajo pod tem členom, bo naročnik v celoti bremenil izvajalca za vse takšne zahteve ali terjatve, vključujoč morebitne stroške za naročnikovo pravno obrambo proti zahtevam ali terjatvam, nastalim kot posledica uporabe blaga ali del, ki jih je izvajalec predal naročniku v skladu s to pogodbo.</w:t>
      </w:r>
    </w:p>
    <w:p w14:paraId="034F7D72" w14:textId="77777777" w:rsidR="005556EE" w:rsidRPr="00E00A30" w:rsidRDefault="005556EE" w:rsidP="005556EE">
      <w:pPr>
        <w:keepNext/>
        <w:keepLines/>
        <w:ind w:right="-2"/>
        <w:jc w:val="both"/>
        <w:rPr>
          <w:rFonts w:ascii="Tahoma" w:hAnsi="Tahoma" w:cs="Tahoma"/>
        </w:rPr>
      </w:pPr>
    </w:p>
    <w:p w14:paraId="39EC1AD6" w14:textId="26B7141B" w:rsidR="005556EE" w:rsidRPr="00E00A30" w:rsidRDefault="005556EE" w:rsidP="00CA3A78">
      <w:pPr>
        <w:keepNext/>
        <w:keepLines/>
        <w:ind w:right="-2"/>
        <w:jc w:val="both"/>
        <w:rPr>
          <w:rFonts w:ascii="Tahoma" w:hAnsi="Tahoma" w:cs="Tahoma"/>
        </w:rPr>
      </w:pPr>
      <w:r w:rsidRPr="00E00A30">
        <w:rPr>
          <w:rFonts w:ascii="Tahoma" w:hAnsi="Tahoma" w:cs="Tahoma"/>
        </w:rPr>
        <w:t>V posebnih primerih, kjer izvajalec ne more ukiniti zahtev ali terjatev tretjih oseb in ne more na lastne stroške predložiti in dostaviti nadomestnega blaga ali del, so pa takšno blago oziroma dela nujno potrebni za izvajanje pogodbe, lahko naročnik odstopi od pogodbe in zahteva od izvajalca, da mu ta vrne vse, kar je po tej pogodbi prejel, ali pa zahteva sorazmerno znižanje cene po tej pogodbi.</w:t>
      </w:r>
    </w:p>
    <w:p w14:paraId="4D9C0B39" w14:textId="4CD89179" w:rsidR="005556EE" w:rsidRPr="00E00A30" w:rsidRDefault="005556EE" w:rsidP="005556EE">
      <w:pPr>
        <w:keepNext/>
        <w:keepLines/>
        <w:rPr>
          <w:rFonts w:ascii="Tahoma" w:hAnsi="Tahoma" w:cs="Tahoma"/>
        </w:rPr>
      </w:pPr>
    </w:p>
    <w:p w14:paraId="766769E9" w14:textId="77777777" w:rsidR="005556EE" w:rsidRPr="00E00A30" w:rsidRDefault="005556EE" w:rsidP="00CF21CD">
      <w:pPr>
        <w:keepNext/>
        <w:keepLines/>
        <w:ind w:left="2836"/>
        <w:rPr>
          <w:rFonts w:ascii="Tahoma" w:hAnsi="Tahoma" w:cs="Tahoma"/>
          <w:b/>
        </w:rPr>
      </w:pPr>
      <w:r w:rsidRPr="00E00A30">
        <w:rPr>
          <w:rFonts w:ascii="Tahoma" w:hAnsi="Tahoma" w:cs="Tahoma"/>
          <w:b/>
        </w:rPr>
        <w:t>XXXI. PROTIKORUPCIJSKO DOLOČILO</w:t>
      </w:r>
    </w:p>
    <w:p w14:paraId="78571889" w14:textId="77777777" w:rsidR="005556EE" w:rsidRPr="00E00A30" w:rsidRDefault="005556EE" w:rsidP="005556EE">
      <w:pPr>
        <w:keepNext/>
        <w:keepLines/>
        <w:ind w:left="720"/>
        <w:rPr>
          <w:rFonts w:ascii="Tahoma" w:hAnsi="Tahoma" w:cs="Tahoma"/>
          <w:b/>
        </w:rPr>
      </w:pPr>
      <w:r w:rsidRPr="00E00A30">
        <w:rPr>
          <w:rFonts w:ascii="Tahoma" w:hAnsi="Tahoma" w:cs="Tahoma"/>
          <w:b/>
        </w:rPr>
        <w:t xml:space="preserve">       </w:t>
      </w:r>
    </w:p>
    <w:p w14:paraId="20B50E84" w14:textId="0A828487" w:rsidR="005556EE" w:rsidRDefault="005556EE" w:rsidP="003C60E6">
      <w:pPr>
        <w:keepNext/>
        <w:keepLines/>
        <w:ind w:left="4253"/>
        <w:rPr>
          <w:rFonts w:ascii="Tahoma" w:hAnsi="Tahoma" w:cs="Tahoma"/>
        </w:rPr>
      </w:pPr>
      <w:r w:rsidRPr="00E00A30">
        <w:rPr>
          <w:rFonts w:ascii="Tahoma" w:hAnsi="Tahoma" w:cs="Tahoma"/>
        </w:rPr>
        <w:t>42. člen</w:t>
      </w:r>
    </w:p>
    <w:p w14:paraId="4C22D389" w14:textId="77777777" w:rsidR="004B32B0" w:rsidRPr="00E00A30" w:rsidRDefault="004B32B0" w:rsidP="003C60E6">
      <w:pPr>
        <w:keepNext/>
        <w:keepLines/>
        <w:ind w:left="4253"/>
        <w:rPr>
          <w:rFonts w:ascii="Tahoma" w:hAnsi="Tahoma" w:cs="Tahoma"/>
        </w:rPr>
      </w:pPr>
    </w:p>
    <w:p w14:paraId="5CFAB41F" w14:textId="77777777" w:rsidR="005556EE" w:rsidRPr="00E00A30" w:rsidRDefault="005556EE" w:rsidP="005556EE">
      <w:pPr>
        <w:keepNext/>
        <w:keepLines/>
        <w:tabs>
          <w:tab w:val="left" w:pos="567"/>
          <w:tab w:val="left" w:pos="1418"/>
          <w:tab w:val="left" w:pos="1702"/>
        </w:tabs>
        <w:jc w:val="both"/>
        <w:rPr>
          <w:rFonts w:ascii="Tahoma" w:hAnsi="Tahoma" w:cs="Tahoma"/>
        </w:rPr>
      </w:pPr>
      <w:r w:rsidRPr="00E00A30">
        <w:rPr>
          <w:rFonts w:ascii="Tahoma" w:hAnsi="Tahoma" w:cs="Tahoma"/>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pogodba nična.</w:t>
      </w:r>
    </w:p>
    <w:p w14:paraId="18DCDEC2" w14:textId="77777777" w:rsidR="005556EE" w:rsidRPr="00E00A30" w:rsidRDefault="005556EE" w:rsidP="005556EE">
      <w:pPr>
        <w:keepNext/>
        <w:keepLines/>
        <w:tabs>
          <w:tab w:val="left" w:pos="567"/>
          <w:tab w:val="left" w:pos="1418"/>
          <w:tab w:val="left" w:pos="1702"/>
        </w:tabs>
        <w:jc w:val="both"/>
        <w:rPr>
          <w:rFonts w:ascii="Tahoma" w:hAnsi="Tahoma" w:cs="Tahoma"/>
        </w:rPr>
      </w:pPr>
    </w:p>
    <w:p w14:paraId="0B0DCF6D" w14:textId="020E724D" w:rsidR="005556EE" w:rsidRDefault="005556EE" w:rsidP="004B32B0">
      <w:pPr>
        <w:keepNext/>
        <w:keepLines/>
        <w:tabs>
          <w:tab w:val="left" w:pos="567"/>
          <w:tab w:val="left" w:pos="1418"/>
          <w:tab w:val="left" w:pos="1702"/>
        </w:tabs>
        <w:jc w:val="both"/>
        <w:rPr>
          <w:rFonts w:ascii="Tahoma" w:hAnsi="Tahoma" w:cs="Tahoma"/>
        </w:rPr>
      </w:pPr>
      <w:r w:rsidRPr="00E00A30">
        <w:rPr>
          <w:rFonts w:ascii="Tahoma" w:hAnsi="Tahoma" w:cs="Tahoma"/>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7F43B588" w14:textId="112302C0" w:rsidR="002B07DE" w:rsidRDefault="002B07DE" w:rsidP="004B32B0">
      <w:pPr>
        <w:keepNext/>
        <w:keepLines/>
        <w:tabs>
          <w:tab w:val="left" w:pos="567"/>
          <w:tab w:val="left" w:pos="1418"/>
          <w:tab w:val="left" w:pos="1702"/>
        </w:tabs>
        <w:jc w:val="both"/>
        <w:rPr>
          <w:rFonts w:ascii="Tahoma" w:hAnsi="Tahoma" w:cs="Tahoma"/>
        </w:rPr>
      </w:pPr>
    </w:p>
    <w:p w14:paraId="072D45F6" w14:textId="77777777" w:rsidR="002B07DE" w:rsidRPr="00E00A30" w:rsidRDefault="002B07DE" w:rsidP="004B32B0">
      <w:pPr>
        <w:keepNext/>
        <w:keepLines/>
        <w:tabs>
          <w:tab w:val="left" w:pos="567"/>
          <w:tab w:val="left" w:pos="1418"/>
          <w:tab w:val="left" w:pos="1702"/>
        </w:tabs>
        <w:jc w:val="both"/>
        <w:rPr>
          <w:rFonts w:ascii="Tahoma" w:hAnsi="Tahoma" w:cs="Tahoma"/>
        </w:rPr>
      </w:pPr>
    </w:p>
    <w:p w14:paraId="2BDB4165" w14:textId="77777777" w:rsidR="005556EE" w:rsidRPr="00E00A30" w:rsidRDefault="005556EE" w:rsidP="005556EE">
      <w:pPr>
        <w:keepNext/>
        <w:keepLines/>
        <w:jc w:val="center"/>
        <w:rPr>
          <w:rFonts w:ascii="Tahoma" w:hAnsi="Tahoma" w:cs="Tahoma"/>
          <w:b/>
        </w:rPr>
      </w:pPr>
      <w:r w:rsidRPr="00E00A30">
        <w:rPr>
          <w:rFonts w:ascii="Tahoma" w:hAnsi="Tahoma" w:cs="Tahoma"/>
          <w:b/>
        </w:rPr>
        <w:t>XXXII. REŠEVANJE SPOROV</w:t>
      </w:r>
    </w:p>
    <w:p w14:paraId="15688D65" w14:textId="77777777" w:rsidR="005556EE" w:rsidRPr="00E00A30" w:rsidRDefault="005556EE" w:rsidP="005556EE">
      <w:pPr>
        <w:keepNext/>
        <w:keepLines/>
        <w:tabs>
          <w:tab w:val="left" w:pos="567"/>
          <w:tab w:val="left" w:pos="1041"/>
          <w:tab w:val="left" w:pos="1418"/>
          <w:tab w:val="left" w:pos="1702"/>
          <w:tab w:val="center" w:pos="4677"/>
        </w:tabs>
        <w:rPr>
          <w:rFonts w:ascii="Tahoma" w:hAnsi="Tahoma" w:cs="Tahoma"/>
        </w:rPr>
      </w:pPr>
      <w:r w:rsidRPr="00E00A30">
        <w:rPr>
          <w:rFonts w:ascii="Tahoma" w:hAnsi="Tahoma" w:cs="Tahoma"/>
        </w:rPr>
        <w:t xml:space="preserve"> </w:t>
      </w:r>
    </w:p>
    <w:p w14:paraId="67051D07" w14:textId="77777777" w:rsidR="005556EE" w:rsidRPr="00E00A30" w:rsidRDefault="005556EE" w:rsidP="005556EE">
      <w:pPr>
        <w:keepNext/>
        <w:keepLines/>
        <w:ind w:left="4253"/>
        <w:rPr>
          <w:rFonts w:ascii="Tahoma" w:hAnsi="Tahoma" w:cs="Tahoma"/>
        </w:rPr>
      </w:pPr>
      <w:r w:rsidRPr="00E00A30">
        <w:rPr>
          <w:rFonts w:ascii="Tahoma" w:hAnsi="Tahoma" w:cs="Tahoma"/>
        </w:rPr>
        <w:t>43. člen</w:t>
      </w:r>
    </w:p>
    <w:p w14:paraId="4A377E5E" w14:textId="77777777" w:rsidR="005556EE" w:rsidRPr="00E00A30" w:rsidRDefault="005556EE" w:rsidP="005556EE">
      <w:pPr>
        <w:keepNext/>
        <w:keepLines/>
        <w:tabs>
          <w:tab w:val="left" w:pos="567"/>
          <w:tab w:val="left" w:pos="1418"/>
          <w:tab w:val="left" w:pos="1702"/>
        </w:tabs>
        <w:jc w:val="center"/>
        <w:rPr>
          <w:rFonts w:ascii="Tahoma" w:hAnsi="Tahoma" w:cs="Tahoma"/>
        </w:rPr>
      </w:pPr>
    </w:p>
    <w:p w14:paraId="4DF7BA68" w14:textId="77777777" w:rsidR="005556EE" w:rsidRPr="00E00A30" w:rsidRDefault="005556EE" w:rsidP="005556EE">
      <w:pPr>
        <w:keepNext/>
        <w:keepLines/>
        <w:tabs>
          <w:tab w:val="left" w:pos="567"/>
          <w:tab w:val="left" w:pos="1418"/>
          <w:tab w:val="left" w:pos="1702"/>
        </w:tabs>
        <w:jc w:val="both"/>
        <w:rPr>
          <w:rFonts w:ascii="Tahoma" w:hAnsi="Tahoma" w:cs="Tahoma"/>
        </w:rPr>
      </w:pPr>
      <w:r w:rsidRPr="00E00A30">
        <w:rPr>
          <w:rFonts w:ascii="Tahoma" w:hAnsi="Tahoma" w:cs="Tahoma"/>
        </w:rPr>
        <w:t>Morebitne spore, ki bi nastali v zvezi z izvajanjem te pogodbe, bosta pogodbeni stranki poskušali rešiti sporazumno.</w:t>
      </w:r>
    </w:p>
    <w:p w14:paraId="33B714F4" w14:textId="77777777" w:rsidR="005556EE" w:rsidRPr="00E00A30" w:rsidRDefault="005556EE" w:rsidP="005556EE">
      <w:pPr>
        <w:keepNext/>
        <w:keepLines/>
        <w:tabs>
          <w:tab w:val="left" w:pos="567"/>
          <w:tab w:val="left" w:pos="1418"/>
          <w:tab w:val="left" w:pos="1702"/>
        </w:tabs>
        <w:jc w:val="both"/>
        <w:rPr>
          <w:rFonts w:ascii="Tahoma" w:hAnsi="Tahoma" w:cs="Tahoma"/>
        </w:rPr>
      </w:pPr>
    </w:p>
    <w:p w14:paraId="1854F5D5" w14:textId="32DD7BCD" w:rsidR="004B32B0" w:rsidRPr="00E00A30" w:rsidRDefault="005556EE" w:rsidP="00680446">
      <w:pPr>
        <w:keepNext/>
        <w:keepLines/>
        <w:tabs>
          <w:tab w:val="left" w:pos="567"/>
          <w:tab w:val="left" w:pos="1418"/>
          <w:tab w:val="left" w:pos="1702"/>
        </w:tabs>
        <w:jc w:val="both"/>
        <w:rPr>
          <w:rFonts w:ascii="Tahoma" w:hAnsi="Tahoma" w:cs="Tahoma"/>
        </w:rPr>
      </w:pPr>
      <w:r w:rsidRPr="00E00A30">
        <w:rPr>
          <w:rFonts w:ascii="Tahoma" w:hAnsi="Tahoma" w:cs="Tahoma"/>
        </w:rPr>
        <w:t>Če spora ne bo možno rešiti sporazumno, lahko vsaka pogodbena stranka sproži postopek za rešitev spora pri stvarno pristojnem sodišču v Ljubljani.</w:t>
      </w:r>
    </w:p>
    <w:p w14:paraId="6EFA5004" w14:textId="77777777" w:rsidR="005556EE" w:rsidRPr="00E00A30" w:rsidRDefault="005556EE" w:rsidP="005556EE">
      <w:pPr>
        <w:keepNext/>
        <w:keepLines/>
        <w:jc w:val="center"/>
        <w:rPr>
          <w:rFonts w:ascii="Tahoma" w:hAnsi="Tahoma" w:cs="Tahoma"/>
          <w:b/>
        </w:rPr>
      </w:pPr>
      <w:r w:rsidRPr="00E00A30">
        <w:rPr>
          <w:rFonts w:ascii="Tahoma" w:hAnsi="Tahoma" w:cs="Tahoma"/>
          <w:b/>
        </w:rPr>
        <w:t>XXXIII. PRILOGE</w:t>
      </w:r>
    </w:p>
    <w:p w14:paraId="13DCA7B6" w14:textId="77777777" w:rsidR="005556EE" w:rsidRPr="00E00A30" w:rsidRDefault="005556EE" w:rsidP="005556EE">
      <w:pPr>
        <w:keepNext/>
        <w:keepLines/>
        <w:ind w:left="720"/>
        <w:rPr>
          <w:rFonts w:ascii="Tahoma" w:hAnsi="Tahoma" w:cs="Tahoma"/>
          <w:b/>
        </w:rPr>
      </w:pPr>
    </w:p>
    <w:p w14:paraId="131AB588" w14:textId="77777777" w:rsidR="005556EE" w:rsidRPr="00E00A30" w:rsidRDefault="005556EE" w:rsidP="005556EE">
      <w:pPr>
        <w:keepNext/>
        <w:keepLines/>
        <w:ind w:left="4253"/>
        <w:rPr>
          <w:rFonts w:ascii="Tahoma" w:hAnsi="Tahoma" w:cs="Tahoma"/>
        </w:rPr>
      </w:pPr>
      <w:r w:rsidRPr="00E00A30">
        <w:rPr>
          <w:rFonts w:ascii="Tahoma" w:hAnsi="Tahoma" w:cs="Tahoma"/>
        </w:rPr>
        <w:t>44.  člen</w:t>
      </w:r>
    </w:p>
    <w:p w14:paraId="02B2CFAB" w14:textId="77777777" w:rsidR="005556EE" w:rsidRPr="00E00A30" w:rsidRDefault="005556EE" w:rsidP="005556EE">
      <w:pPr>
        <w:keepNext/>
        <w:keepLines/>
        <w:tabs>
          <w:tab w:val="left" w:pos="567"/>
          <w:tab w:val="left" w:pos="1418"/>
          <w:tab w:val="left" w:pos="1702"/>
        </w:tabs>
        <w:jc w:val="both"/>
        <w:rPr>
          <w:rFonts w:ascii="Tahoma" w:hAnsi="Tahoma" w:cs="Tahoma"/>
        </w:rPr>
      </w:pPr>
    </w:p>
    <w:p w14:paraId="121B96FC" w14:textId="28AF99E6" w:rsidR="004B32B0" w:rsidRDefault="005556EE" w:rsidP="004B32B0">
      <w:pPr>
        <w:keepNext/>
        <w:keepLines/>
        <w:tabs>
          <w:tab w:val="left" w:pos="567"/>
          <w:tab w:val="left" w:pos="1418"/>
          <w:tab w:val="left" w:pos="1702"/>
        </w:tabs>
        <w:jc w:val="both"/>
        <w:rPr>
          <w:rFonts w:ascii="Tahoma" w:hAnsi="Tahoma" w:cs="Tahoma"/>
        </w:rPr>
      </w:pPr>
      <w:r w:rsidRPr="00E00A30">
        <w:rPr>
          <w:rFonts w:ascii="Tahoma" w:hAnsi="Tahoma" w:cs="Tahoma"/>
        </w:rPr>
        <w:t>Priloge so neločljivi sestavni del te pogodbe.</w:t>
      </w:r>
    </w:p>
    <w:p w14:paraId="42ADCE68" w14:textId="77777777" w:rsidR="004B32B0" w:rsidRPr="00E00A30" w:rsidRDefault="004B32B0" w:rsidP="004B32B0">
      <w:pPr>
        <w:keepNext/>
        <w:keepLines/>
        <w:tabs>
          <w:tab w:val="left" w:pos="567"/>
          <w:tab w:val="left" w:pos="1418"/>
          <w:tab w:val="left" w:pos="1702"/>
        </w:tabs>
        <w:jc w:val="both"/>
        <w:rPr>
          <w:rFonts w:ascii="Tahoma" w:hAnsi="Tahoma" w:cs="Tahoma"/>
        </w:rPr>
      </w:pPr>
    </w:p>
    <w:p w14:paraId="6A4C0F2F" w14:textId="77777777" w:rsidR="005556EE" w:rsidRPr="00E00A30" w:rsidRDefault="005556EE" w:rsidP="005556EE">
      <w:pPr>
        <w:keepNext/>
        <w:keepLines/>
        <w:jc w:val="center"/>
        <w:rPr>
          <w:rFonts w:ascii="Tahoma" w:hAnsi="Tahoma" w:cs="Tahoma"/>
          <w:b/>
        </w:rPr>
      </w:pPr>
      <w:r w:rsidRPr="00E00A30">
        <w:rPr>
          <w:rFonts w:ascii="Tahoma" w:hAnsi="Tahoma" w:cs="Tahoma"/>
          <w:b/>
        </w:rPr>
        <w:t>XXXIV. OSTALE DOLOČBE</w:t>
      </w:r>
    </w:p>
    <w:p w14:paraId="02EF7EE1" w14:textId="77777777" w:rsidR="005556EE" w:rsidRPr="00E00A30" w:rsidRDefault="005556EE" w:rsidP="005556EE">
      <w:pPr>
        <w:keepNext/>
        <w:keepLines/>
        <w:jc w:val="both"/>
        <w:rPr>
          <w:rFonts w:ascii="Tahoma" w:hAnsi="Tahoma" w:cs="Tahoma"/>
        </w:rPr>
      </w:pPr>
    </w:p>
    <w:p w14:paraId="38E33A6E" w14:textId="77777777" w:rsidR="005556EE" w:rsidRPr="00E00A30" w:rsidRDefault="005556EE" w:rsidP="005556EE">
      <w:pPr>
        <w:keepNext/>
        <w:keepLines/>
        <w:ind w:left="4253"/>
        <w:rPr>
          <w:rFonts w:ascii="Tahoma" w:hAnsi="Tahoma" w:cs="Tahoma"/>
        </w:rPr>
      </w:pPr>
      <w:r w:rsidRPr="00E00A30">
        <w:rPr>
          <w:rFonts w:ascii="Tahoma" w:hAnsi="Tahoma" w:cs="Tahoma"/>
        </w:rPr>
        <w:t>45. člen</w:t>
      </w:r>
    </w:p>
    <w:p w14:paraId="00456CC0" w14:textId="77777777" w:rsidR="005556EE" w:rsidRPr="00E00A30" w:rsidRDefault="005556EE" w:rsidP="005556EE">
      <w:pPr>
        <w:keepNext/>
        <w:keepLines/>
        <w:rPr>
          <w:rFonts w:ascii="Tahoma" w:eastAsia="Calibri" w:hAnsi="Tahoma" w:cs="Tahoma"/>
        </w:rPr>
      </w:pPr>
    </w:p>
    <w:p w14:paraId="52B522CB" w14:textId="7A8F49C6" w:rsidR="005556EE" w:rsidRPr="00E00A30" w:rsidRDefault="005556EE" w:rsidP="005556EE">
      <w:pPr>
        <w:keepNext/>
        <w:keepLines/>
        <w:jc w:val="both"/>
        <w:rPr>
          <w:rFonts w:ascii="Tahoma" w:hAnsi="Tahoma" w:cs="Tahoma"/>
          <w:bCs/>
        </w:rPr>
      </w:pPr>
      <w:r w:rsidRPr="00E00A30">
        <w:rPr>
          <w:rFonts w:ascii="Tahoma" w:hAnsi="Tahoma" w:cs="Tahoma"/>
          <w:bCs/>
        </w:rPr>
        <w:t>Vsa razmerja, ki jih pogodbeni stranki nista dogovorili v tej pogodbi in ne izhajajo iz sestavnih delov pogodbe bosta reševali skladno z veljavnimi predpisi.</w:t>
      </w:r>
    </w:p>
    <w:p w14:paraId="0A04B0DC" w14:textId="77777777" w:rsidR="005556EE" w:rsidRPr="00E00A30" w:rsidRDefault="005556EE" w:rsidP="005556EE">
      <w:pPr>
        <w:keepNext/>
        <w:keepLines/>
        <w:ind w:left="4253"/>
        <w:rPr>
          <w:rFonts w:ascii="Tahoma" w:hAnsi="Tahoma" w:cs="Tahoma"/>
        </w:rPr>
      </w:pPr>
      <w:r w:rsidRPr="00E00A30">
        <w:rPr>
          <w:rFonts w:ascii="Tahoma" w:hAnsi="Tahoma" w:cs="Tahoma"/>
        </w:rPr>
        <w:t>46. člen</w:t>
      </w:r>
    </w:p>
    <w:p w14:paraId="7101A150" w14:textId="77777777" w:rsidR="005556EE" w:rsidRPr="00E00A30" w:rsidRDefault="005556EE" w:rsidP="005556EE">
      <w:pPr>
        <w:keepNext/>
        <w:keepLines/>
        <w:tabs>
          <w:tab w:val="left" w:pos="0"/>
        </w:tabs>
        <w:jc w:val="both"/>
        <w:rPr>
          <w:rFonts w:ascii="Tahoma" w:hAnsi="Tahoma" w:cs="Tahoma"/>
          <w:b/>
          <w:highlight w:val="yellow"/>
        </w:rPr>
      </w:pPr>
    </w:p>
    <w:p w14:paraId="66967F82" w14:textId="77777777" w:rsidR="005556EE" w:rsidRPr="00E00A30" w:rsidRDefault="005556EE" w:rsidP="005556EE">
      <w:pPr>
        <w:keepNext/>
        <w:keepLines/>
        <w:jc w:val="both"/>
        <w:rPr>
          <w:rFonts w:ascii="Tahoma" w:hAnsi="Tahoma" w:cs="Tahoma"/>
        </w:rPr>
      </w:pPr>
      <w:r w:rsidRPr="00E00A30">
        <w:rPr>
          <w:rFonts w:ascii="Tahoma" w:hAnsi="Tahoma" w:cs="Tahoma"/>
        </w:rPr>
        <w:t xml:space="preserve">Vsaka pogodbena stranka lahko da predlog za spremembo ali dopolnitev pogodbe ob spremenjenih okoliščinah. </w:t>
      </w:r>
    </w:p>
    <w:p w14:paraId="36A68B66" w14:textId="77777777" w:rsidR="005556EE" w:rsidRPr="00E00A30" w:rsidRDefault="005556EE" w:rsidP="005556EE">
      <w:pPr>
        <w:keepNext/>
        <w:keepLines/>
        <w:jc w:val="both"/>
        <w:rPr>
          <w:rFonts w:ascii="Tahoma" w:hAnsi="Tahoma" w:cs="Tahoma"/>
          <w:highlight w:val="yellow"/>
        </w:rPr>
      </w:pPr>
    </w:p>
    <w:p w14:paraId="2E3E947C" w14:textId="77777777" w:rsidR="005556EE" w:rsidRPr="00E00A30" w:rsidRDefault="005556EE" w:rsidP="005556EE">
      <w:pPr>
        <w:keepNext/>
        <w:keepLines/>
        <w:numPr>
          <w:ilvl w:val="12"/>
          <w:numId w:val="0"/>
        </w:numPr>
        <w:ind w:right="-1"/>
        <w:jc w:val="both"/>
        <w:outlineLvl w:val="1"/>
        <w:rPr>
          <w:rFonts w:ascii="Tahoma" w:hAnsi="Tahoma" w:cs="Tahoma"/>
        </w:rPr>
      </w:pPr>
      <w:r w:rsidRPr="00E00A30">
        <w:rPr>
          <w:rFonts w:ascii="Tahoma" w:hAnsi="Tahoma" w:cs="Tahoma"/>
        </w:rPr>
        <w:t>Morebitne spremembe oz. dopolnitve te pogodbe so veljavne le, če so sklenjene v obliki pisnega aneksa, ki ga podpišeta obe pogodbeni stranki.</w:t>
      </w:r>
    </w:p>
    <w:p w14:paraId="31D31704" w14:textId="77777777" w:rsidR="005556EE" w:rsidRPr="00E00A30" w:rsidRDefault="005556EE" w:rsidP="005556EE">
      <w:pPr>
        <w:keepNext/>
        <w:keepLines/>
        <w:jc w:val="both"/>
        <w:rPr>
          <w:rFonts w:ascii="Tahoma" w:hAnsi="Tahoma" w:cs="Tahoma"/>
          <w:bCs/>
        </w:rPr>
      </w:pPr>
    </w:p>
    <w:p w14:paraId="1C9336F5" w14:textId="07168E24" w:rsidR="005556EE" w:rsidRPr="00E00A30" w:rsidRDefault="005556EE" w:rsidP="004B32B0">
      <w:pPr>
        <w:keepNext/>
        <w:keepLines/>
        <w:jc w:val="both"/>
        <w:rPr>
          <w:rFonts w:ascii="Tahoma" w:hAnsi="Tahoma" w:cs="Tahoma"/>
        </w:rPr>
      </w:pPr>
      <w:r w:rsidRPr="00E00A30">
        <w:rPr>
          <w:rFonts w:ascii="Tahoma" w:hAnsi="Tahoma" w:cs="Tahoma"/>
        </w:rPr>
        <w:lastRenderedPageBreak/>
        <w:t>Če katerokoli od določil pogodbe je ali postane neveljavno, to ne vpliva na ostala določila pogodbe. Neveljavno določilo se nadomesti z veljavnim, ki mora čim bolj ustrezati namenu, ki sta ga želeli doseči stranki z neveljavnim določilom.</w:t>
      </w:r>
    </w:p>
    <w:p w14:paraId="56B01FA2" w14:textId="2324B0D7" w:rsidR="005556EE" w:rsidRPr="00E00A30" w:rsidRDefault="005556EE" w:rsidP="005556EE">
      <w:pPr>
        <w:keepNext/>
        <w:keepLines/>
        <w:ind w:left="708"/>
        <w:jc w:val="center"/>
        <w:rPr>
          <w:rFonts w:ascii="Tahoma" w:hAnsi="Tahoma" w:cs="Tahoma"/>
          <w:b/>
        </w:rPr>
      </w:pPr>
      <w:r w:rsidRPr="00E00A30">
        <w:rPr>
          <w:rFonts w:ascii="Tahoma" w:hAnsi="Tahoma" w:cs="Tahoma"/>
          <w:b/>
        </w:rPr>
        <w:t xml:space="preserve">XXXV. SKLENITEV POGODBE </w:t>
      </w:r>
    </w:p>
    <w:p w14:paraId="3DBA6065" w14:textId="77777777" w:rsidR="005556EE" w:rsidRPr="00E00A30" w:rsidRDefault="005556EE" w:rsidP="005556EE">
      <w:pPr>
        <w:keepNext/>
        <w:keepLines/>
        <w:jc w:val="both"/>
        <w:rPr>
          <w:rFonts w:ascii="Tahoma" w:hAnsi="Tahoma" w:cs="Tahoma"/>
          <w:bCs/>
        </w:rPr>
      </w:pPr>
    </w:p>
    <w:p w14:paraId="3210D4AA" w14:textId="77777777" w:rsidR="005556EE" w:rsidRPr="00E00A30" w:rsidRDefault="005556EE" w:rsidP="005556EE">
      <w:pPr>
        <w:keepNext/>
        <w:keepLines/>
        <w:ind w:left="4253"/>
        <w:rPr>
          <w:rFonts w:ascii="Tahoma" w:hAnsi="Tahoma" w:cs="Tahoma"/>
        </w:rPr>
      </w:pPr>
      <w:r w:rsidRPr="00E00A30">
        <w:rPr>
          <w:rFonts w:ascii="Tahoma" w:hAnsi="Tahoma" w:cs="Tahoma"/>
        </w:rPr>
        <w:t>47. člen</w:t>
      </w:r>
    </w:p>
    <w:p w14:paraId="4ABB4CA8" w14:textId="77777777" w:rsidR="005556EE" w:rsidRPr="00E00A30" w:rsidRDefault="005556EE" w:rsidP="005556EE">
      <w:pPr>
        <w:keepNext/>
        <w:keepLines/>
        <w:tabs>
          <w:tab w:val="left" w:pos="0"/>
        </w:tabs>
        <w:jc w:val="both"/>
        <w:rPr>
          <w:rFonts w:ascii="Tahoma" w:hAnsi="Tahoma" w:cs="Tahoma"/>
        </w:rPr>
      </w:pPr>
    </w:p>
    <w:p w14:paraId="0E78AD24" w14:textId="0F5A94AD" w:rsidR="005556EE" w:rsidRPr="00E00A30" w:rsidRDefault="005556EE" w:rsidP="005556EE">
      <w:pPr>
        <w:keepNext/>
        <w:keepLines/>
        <w:ind w:right="-1"/>
        <w:jc w:val="both"/>
        <w:outlineLvl w:val="1"/>
        <w:rPr>
          <w:rFonts w:ascii="Tahoma" w:hAnsi="Tahoma" w:cs="Tahoma"/>
        </w:rPr>
      </w:pPr>
      <w:r w:rsidRPr="00E00A30">
        <w:rPr>
          <w:rFonts w:ascii="Tahoma" w:hAnsi="Tahoma" w:cs="Tahoma"/>
        </w:rPr>
        <w:t xml:space="preserve">Predmetna pogodba je sklenjena in začne veljati z datumom podpisa pogodbe s strani obeh pogodbenih strank, </w:t>
      </w:r>
      <w:r w:rsidRPr="00E00A30">
        <w:rPr>
          <w:rFonts w:ascii="Tahoma" w:hAnsi="Tahoma" w:cs="Tahoma"/>
          <w:color w:val="000000"/>
        </w:rPr>
        <w:t>pod pogojem, da izvajalec predloži naročniku ustrezno finančno zavarovanje za zavarovanje dobre izvedbe pogodbenih obveznosti v roku, višini in z veljavnostjo iz 23. člena pogodbe</w:t>
      </w:r>
      <w:r w:rsidR="001D582D">
        <w:rPr>
          <w:rFonts w:ascii="Tahoma" w:hAnsi="Tahoma" w:cs="Tahoma"/>
          <w:color w:val="000000"/>
        </w:rPr>
        <w:t xml:space="preserve"> </w:t>
      </w:r>
      <w:r w:rsidR="00C64738">
        <w:rPr>
          <w:rFonts w:ascii="Tahoma" w:hAnsi="Tahoma" w:cs="Tahoma"/>
          <w:color w:val="000000"/>
        </w:rPr>
        <w:t xml:space="preserve">ter ustrezno finančno zavarovanje za zavarovanje odprave napak v garancijski dobi v roku, višini in z veljavnostjo iz 24. člena pogodbe. </w:t>
      </w:r>
      <w:r w:rsidR="00C64738" w:rsidRPr="00E00A30">
        <w:rPr>
          <w:rFonts w:ascii="Tahoma" w:hAnsi="Tahoma" w:cs="Tahoma"/>
        </w:rPr>
        <w:t>V primeru, da se datuma podpisa pogodbe razlikujeta, velja kasnejši datum.</w:t>
      </w:r>
    </w:p>
    <w:p w14:paraId="4696E4F7" w14:textId="77777777" w:rsidR="005556EE" w:rsidRPr="00E00A30" w:rsidRDefault="005556EE" w:rsidP="005556EE">
      <w:pPr>
        <w:keepNext/>
        <w:keepLines/>
        <w:ind w:right="-1"/>
        <w:jc w:val="both"/>
        <w:outlineLvl w:val="1"/>
        <w:rPr>
          <w:rFonts w:ascii="Tahoma" w:hAnsi="Tahoma" w:cs="Tahoma"/>
        </w:rPr>
      </w:pPr>
    </w:p>
    <w:p w14:paraId="25DABBFD" w14:textId="77777777" w:rsidR="005556EE" w:rsidRPr="00E00A30" w:rsidRDefault="005556EE" w:rsidP="005556EE">
      <w:pPr>
        <w:keepNext/>
        <w:keepLines/>
        <w:ind w:right="-1"/>
        <w:jc w:val="both"/>
        <w:outlineLvl w:val="1"/>
        <w:rPr>
          <w:rFonts w:ascii="Tahoma" w:hAnsi="Tahoma" w:cs="Tahoma"/>
        </w:rPr>
      </w:pPr>
      <w:r w:rsidRPr="00E00A30">
        <w:rPr>
          <w:rFonts w:ascii="Tahoma" w:hAnsi="Tahoma" w:cs="Tahoma"/>
        </w:rPr>
        <w:t xml:space="preserve">Pogodba je sklenjena in velja do izpolnitve vseh pogodbenih obveznosti. </w:t>
      </w:r>
    </w:p>
    <w:p w14:paraId="536A8DBC" w14:textId="77777777" w:rsidR="005556EE" w:rsidRPr="00E00A30" w:rsidRDefault="005556EE" w:rsidP="005556EE">
      <w:pPr>
        <w:keepNext/>
        <w:keepLines/>
        <w:ind w:right="-1"/>
        <w:jc w:val="both"/>
        <w:outlineLvl w:val="1"/>
        <w:rPr>
          <w:rFonts w:ascii="Tahoma" w:hAnsi="Tahoma" w:cs="Tahoma"/>
        </w:rPr>
      </w:pPr>
    </w:p>
    <w:p w14:paraId="39CC414F" w14:textId="77777777" w:rsidR="005556EE" w:rsidRPr="00E00A30" w:rsidRDefault="005556EE" w:rsidP="005556EE">
      <w:pPr>
        <w:keepNext/>
        <w:keepLines/>
        <w:ind w:right="-1"/>
        <w:jc w:val="both"/>
        <w:outlineLvl w:val="1"/>
        <w:rPr>
          <w:rFonts w:ascii="Tahoma" w:hAnsi="Tahoma" w:cs="Tahoma"/>
        </w:rPr>
      </w:pPr>
      <w:r w:rsidRPr="00E00A30">
        <w:rPr>
          <w:rFonts w:ascii="Tahoma" w:hAnsi="Tahoma" w:cs="Tahoma"/>
        </w:rPr>
        <w:t xml:space="preserve">Glede garancijskih določil velja ta pogodba do izteka vseh garancijskih rokov. </w:t>
      </w:r>
    </w:p>
    <w:p w14:paraId="6BF24FA2" w14:textId="77777777" w:rsidR="005556EE" w:rsidRPr="00E00A30" w:rsidRDefault="005556EE" w:rsidP="005556EE">
      <w:pPr>
        <w:keepNext/>
        <w:keepLines/>
        <w:jc w:val="both"/>
        <w:rPr>
          <w:rFonts w:ascii="Tahoma" w:hAnsi="Tahoma" w:cs="Tahoma"/>
        </w:rPr>
      </w:pPr>
    </w:p>
    <w:p w14:paraId="0BE5AAA2" w14:textId="7D1D3982" w:rsidR="005556EE" w:rsidRPr="00E00A30" w:rsidRDefault="005556EE" w:rsidP="004B32B0">
      <w:pPr>
        <w:keepNext/>
        <w:keepLines/>
        <w:ind w:right="-1"/>
        <w:jc w:val="both"/>
        <w:outlineLvl w:val="1"/>
        <w:rPr>
          <w:rFonts w:ascii="Tahoma" w:hAnsi="Tahoma" w:cs="Tahoma"/>
        </w:rPr>
      </w:pPr>
      <w:r w:rsidRPr="00E00A30">
        <w:rPr>
          <w:rFonts w:ascii="Tahoma" w:hAnsi="Tahoma" w:cs="Tahoma"/>
        </w:rPr>
        <w:t>Pogodbeni stranki (oz. vsak od podpisnikov te pogodbe v imenu in za račun posamezne pogodbene stranke) zagotavljata, da imata vsa potrebna pooblastila in/ali dovoljenja ter potrebno poslovno sposobnost, za veljavno in zavezujočo sklenitev te pogodbe.</w:t>
      </w:r>
    </w:p>
    <w:p w14:paraId="3ABC847A" w14:textId="77777777" w:rsidR="005556EE" w:rsidRPr="00E00A30" w:rsidRDefault="005556EE" w:rsidP="005556EE">
      <w:pPr>
        <w:keepNext/>
        <w:keepLines/>
        <w:ind w:left="4253"/>
        <w:rPr>
          <w:rFonts w:ascii="Tahoma" w:hAnsi="Tahoma" w:cs="Tahoma"/>
        </w:rPr>
      </w:pPr>
      <w:r w:rsidRPr="00E00A30">
        <w:rPr>
          <w:rFonts w:ascii="Tahoma" w:hAnsi="Tahoma" w:cs="Tahoma"/>
        </w:rPr>
        <w:t>48. člen</w:t>
      </w:r>
    </w:p>
    <w:p w14:paraId="6D33079F" w14:textId="77777777" w:rsidR="005556EE" w:rsidRPr="00E00A30" w:rsidRDefault="005556EE" w:rsidP="005556EE">
      <w:pPr>
        <w:keepNext/>
        <w:keepLines/>
        <w:overflowPunct w:val="0"/>
        <w:autoSpaceDE w:val="0"/>
        <w:autoSpaceDN w:val="0"/>
        <w:adjustRightInd w:val="0"/>
        <w:textAlignment w:val="baseline"/>
        <w:rPr>
          <w:rFonts w:ascii="Tahoma" w:hAnsi="Tahoma" w:cs="Tahoma"/>
          <w:bCs/>
          <w:iCs/>
        </w:rPr>
      </w:pPr>
    </w:p>
    <w:p w14:paraId="59B84DA8" w14:textId="77777777" w:rsidR="005556EE" w:rsidRPr="00E00A30" w:rsidRDefault="005556EE" w:rsidP="005556EE">
      <w:pPr>
        <w:keepNext/>
        <w:keepLines/>
        <w:tabs>
          <w:tab w:val="left" w:pos="0"/>
        </w:tabs>
        <w:jc w:val="both"/>
        <w:rPr>
          <w:rFonts w:ascii="Tahoma" w:hAnsi="Tahoma" w:cs="Tahoma"/>
        </w:rPr>
      </w:pPr>
      <w:r w:rsidRPr="00E00A30">
        <w:rPr>
          <w:rFonts w:ascii="Tahoma" w:hAnsi="Tahoma" w:cs="Tahoma"/>
        </w:rPr>
        <w:t>Predmetna pogodba je sestavljena in podpisana v 3 (treh) enakih izvodih, od katerih prejme naročnik 2 (dva) izvoda in izvajalec 1 (en) izvod.</w:t>
      </w:r>
    </w:p>
    <w:p w14:paraId="00B0AF97" w14:textId="0ECBB932" w:rsidR="005556EE" w:rsidRPr="00E00A30" w:rsidRDefault="005556EE" w:rsidP="005556EE">
      <w:pPr>
        <w:keepNext/>
        <w:keepLines/>
        <w:jc w:val="both"/>
        <w:rPr>
          <w:rFonts w:ascii="Tahoma" w:hAnsi="Tahoma" w:cs="Tahoma"/>
        </w:rPr>
      </w:pPr>
    </w:p>
    <w:p w14:paraId="154CE11D" w14:textId="77777777" w:rsidR="005556EE" w:rsidRPr="00E00A30" w:rsidRDefault="005556EE" w:rsidP="005556EE">
      <w:pPr>
        <w:keepNext/>
        <w:keepLines/>
        <w:jc w:val="both"/>
        <w:rPr>
          <w:rFonts w:ascii="Tahoma" w:hAnsi="Tahoma" w:cs="Tahoma"/>
        </w:rPr>
      </w:pPr>
      <w:r w:rsidRPr="00E00A30">
        <w:rPr>
          <w:rFonts w:ascii="Tahoma" w:hAnsi="Tahoma" w:cs="Tahoma"/>
        </w:rPr>
        <w:t>V ____________, dne ______________</w:t>
      </w:r>
      <w:r w:rsidRPr="00E00A30">
        <w:rPr>
          <w:rFonts w:ascii="Tahoma" w:hAnsi="Tahoma" w:cs="Tahoma"/>
        </w:rPr>
        <w:tab/>
      </w:r>
      <w:r w:rsidRPr="00E00A30">
        <w:rPr>
          <w:rFonts w:ascii="Tahoma" w:hAnsi="Tahoma" w:cs="Tahoma"/>
        </w:rPr>
        <w:tab/>
      </w:r>
      <w:r w:rsidRPr="00E00A30">
        <w:rPr>
          <w:rFonts w:ascii="Tahoma" w:hAnsi="Tahoma" w:cs="Tahoma"/>
        </w:rPr>
        <w:tab/>
        <w:t>v Ljubljani, dne ___________</w:t>
      </w:r>
    </w:p>
    <w:p w14:paraId="4164E449" w14:textId="77777777" w:rsidR="005556EE" w:rsidRPr="00E00A30" w:rsidRDefault="005556EE" w:rsidP="005556EE">
      <w:pPr>
        <w:keepNext/>
        <w:keepLines/>
        <w:ind w:left="709" w:hanging="283"/>
        <w:jc w:val="both"/>
        <w:rPr>
          <w:rFonts w:ascii="Tahoma" w:hAnsi="Tahoma" w:cs="Tahoma"/>
        </w:rPr>
      </w:pPr>
    </w:p>
    <w:p w14:paraId="7B6198BE" w14:textId="50E79954" w:rsidR="005556EE" w:rsidRPr="00E00A30" w:rsidRDefault="005556EE" w:rsidP="005556EE">
      <w:pPr>
        <w:keepNext/>
        <w:keepLines/>
        <w:jc w:val="both"/>
        <w:rPr>
          <w:rFonts w:ascii="Tahoma" w:hAnsi="Tahoma" w:cs="Tahoma"/>
        </w:rPr>
      </w:pPr>
    </w:p>
    <w:p w14:paraId="6A2DBBB7" w14:textId="77777777" w:rsidR="005556EE" w:rsidRPr="00E00A30" w:rsidRDefault="005556EE" w:rsidP="005556EE">
      <w:pPr>
        <w:keepNext/>
        <w:keepLines/>
        <w:rPr>
          <w:rFonts w:ascii="Tahoma" w:hAnsi="Tahoma" w:cs="Tahoma"/>
        </w:rPr>
      </w:pPr>
      <w:r w:rsidRPr="00E00A30">
        <w:rPr>
          <w:rFonts w:ascii="Tahoma" w:hAnsi="Tahoma" w:cs="Tahoma"/>
        </w:rPr>
        <w:t>IZVAJALEC:</w:t>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t>NAROČNIK:</w:t>
      </w:r>
    </w:p>
    <w:p w14:paraId="77873DB5" w14:textId="6A817D5F" w:rsidR="005556EE" w:rsidRPr="00E00A30" w:rsidRDefault="005556EE" w:rsidP="005556EE">
      <w:pPr>
        <w:keepNext/>
        <w:keepLines/>
        <w:ind w:left="5664" w:hanging="5664"/>
        <w:rPr>
          <w:rFonts w:ascii="Tahoma" w:hAnsi="Tahoma" w:cs="Tahoma"/>
        </w:rPr>
      </w:pPr>
      <w:r w:rsidRPr="00E00A30">
        <w:rPr>
          <w:rFonts w:ascii="Tahoma" w:hAnsi="Tahoma" w:cs="Tahoma"/>
        </w:rPr>
        <w:tab/>
        <w:t xml:space="preserve">JAVNO PODJETJE </w:t>
      </w:r>
      <w:r w:rsidR="00BC43CB" w:rsidRPr="00E00A30">
        <w:rPr>
          <w:rFonts w:ascii="Tahoma" w:hAnsi="Tahoma" w:cs="Tahoma"/>
        </w:rPr>
        <w:t xml:space="preserve">VODOVOD KANALIZACIJA SNAGA </w:t>
      </w:r>
      <w:r w:rsidRPr="00E00A30">
        <w:rPr>
          <w:rFonts w:ascii="Tahoma" w:hAnsi="Tahoma" w:cs="Tahoma"/>
        </w:rPr>
        <w:t>d.o.o.</w:t>
      </w:r>
    </w:p>
    <w:p w14:paraId="1A574DFB" w14:textId="77777777" w:rsidR="005556EE" w:rsidRPr="00E00A30" w:rsidRDefault="005556EE" w:rsidP="005556EE">
      <w:pPr>
        <w:keepNext/>
        <w:keepLines/>
        <w:jc w:val="both"/>
        <w:rPr>
          <w:rFonts w:ascii="Tahoma" w:hAnsi="Tahoma" w:cs="Tahoma"/>
        </w:rPr>
      </w:pPr>
    </w:p>
    <w:p w14:paraId="2257482A" w14:textId="1489ED51" w:rsidR="005556EE" w:rsidRPr="00E00A30" w:rsidRDefault="005556EE" w:rsidP="005556EE">
      <w:pPr>
        <w:keepNext/>
        <w:keepLines/>
        <w:jc w:val="both"/>
        <w:rPr>
          <w:rFonts w:ascii="Tahoma" w:hAnsi="Tahoma" w:cs="Tahoma"/>
        </w:rPr>
      </w:pP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00BC43CB" w:rsidRPr="00E00A30">
        <w:rPr>
          <w:rFonts w:ascii="Tahoma" w:hAnsi="Tahoma" w:cs="Tahoma"/>
        </w:rPr>
        <w:t>David Polutnik</w:t>
      </w:r>
    </w:p>
    <w:p w14:paraId="6255E1C0" w14:textId="4B87AFAE" w:rsidR="005556EE" w:rsidRPr="00E00A30" w:rsidRDefault="005556EE" w:rsidP="004B32B0">
      <w:pPr>
        <w:keepNext/>
        <w:keepLines/>
        <w:jc w:val="both"/>
        <w:rPr>
          <w:rFonts w:ascii="Tahoma" w:hAnsi="Tahoma" w:cs="Tahoma"/>
        </w:rPr>
      </w:pPr>
      <w:r w:rsidRPr="00E00A30">
        <w:rPr>
          <w:rFonts w:ascii="Tahoma" w:hAnsi="Tahoma" w:cs="Tahoma"/>
        </w:rPr>
        <w:t xml:space="preserve">  </w:t>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r>
      <w:r w:rsidRPr="00E00A30">
        <w:rPr>
          <w:rFonts w:ascii="Tahoma" w:hAnsi="Tahoma" w:cs="Tahoma"/>
        </w:rPr>
        <w:tab/>
        <w:t xml:space="preserve"> direktor</w:t>
      </w:r>
    </w:p>
    <w:p w14:paraId="13C26FD9" w14:textId="758BB52B" w:rsidR="005556EE" w:rsidRDefault="005556EE" w:rsidP="005556EE">
      <w:pPr>
        <w:keepNext/>
        <w:keepLines/>
        <w:tabs>
          <w:tab w:val="left" w:pos="1702"/>
        </w:tabs>
        <w:jc w:val="both"/>
        <w:rPr>
          <w:rFonts w:ascii="Tahoma" w:hAnsi="Tahoma" w:cs="Tahoma"/>
        </w:rPr>
      </w:pPr>
    </w:p>
    <w:p w14:paraId="0BB21BC0" w14:textId="36F093FB" w:rsidR="0086296F" w:rsidRDefault="0086296F" w:rsidP="005556EE">
      <w:pPr>
        <w:keepNext/>
        <w:keepLines/>
        <w:tabs>
          <w:tab w:val="left" w:pos="1702"/>
        </w:tabs>
        <w:jc w:val="both"/>
        <w:rPr>
          <w:rFonts w:ascii="Tahoma" w:hAnsi="Tahoma" w:cs="Tahoma"/>
        </w:rPr>
      </w:pPr>
    </w:p>
    <w:p w14:paraId="4669E31E" w14:textId="450E07D3" w:rsidR="0086296F" w:rsidRDefault="0086296F" w:rsidP="005556EE">
      <w:pPr>
        <w:keepNext/>
        <w:keepLines/>
        <w:tabs>
          <w:tab w:val="left" w:pos="1702"/>
        </w:tabs>
        <w:jc w:val="both"/>
        <w:rPr>
          <w:rFonts w:ascii="Tahoma" w:hAnsi="Tahoma" w:cs="Tahoma"/>
        </w:rPr>
      </w:pPr>
    </w:p>
    <w:p w14:paraId="464F01FE" w14:textId="7924B70F" w:rsidR="0086296F" w:rsidRDefault="0086296F" w:rsidP="005556EE">
      <w:pPr>
        <w:keepNext/>
        <w:keepLines/>
        <w:tabs>
          <w:tab w:val="left" w:pos="1702"/>
        </w:tabs>
        <w:jc w:val="both"/>
        <w:rPr>
          <w:rFonts w:ascii="Tahoma" w:hAnsi="Tahoma" w:cs="Tahoma"/>
        </w:rPr>
      </w:pPr>
    </w:p>
    <w:p w14:paraId="108FA24E" w14:textId="35CB9886" w:rsidR="0086296F" w:rsidRDefault="0086296F" w:rsidP="005556EE">
      <w:pPr>
        <w:keepNext/>
        <w:keepLines/>
        <w:tabs>
          <w:tab w:val="left" w:pos="1702"/>
        </w:tabs>
        <w:jc w:val="both"/>
        <w:rPr>
          <w:rFonts w:ascii="Tahoma" w:hAnsi="Tahoma" w:cs="Tahoma"/>
        </w:rPr>
      </w:pPr>
    </w:p>
    <w:p w14:paraId="5EA71270" w14:textId="42F80C35" w:rsidR="0086296F" w:rsidRDefault="0086296F" w:rsidP="005556EE">
      <w:pPr>
        <w:keepNext/>
        <w:keepLines/>
        <w:tabs>
          <w:tab w:val="left" w:pos="1702"/>
        </w:tabs>
        <w:jc w:val="both"/>
        <w:rPr>
          <w:rFonts w:ascii="Tahoma" w:hAnsi="Tahoma" w:cs="Tahoma"/>
        </w:rPr>
      </w:pPr>
    </w:p>
    <w:p w14:paraId="40F928E4" w14:textId="79E920A3" w:rsidR="0086296F" w:rsidRDefault="0086296F" w:rsidP="005556EE">
      <w:pPr>
        <w:keepNext/>
        <w:keepLines/>
        <w:tabs>
          <w:tab w:val="left" w:pos="1702"/>
        </w:tabs>
        <w:jc w:val="both"/>
        <w:rPr>
          <w:rFonts w:ascii="Tahoma" w:hAnsi="Tahoma" w:cs="Tahoma"/>
        </w:rPr>
      </w:pPr>
    </w:p>
    <w:p w14:paraId="7F960DCA" w14:textId="778D7727" w:rsidR="0086296F" w:rsidRDefault="0086296F" w:rsidP="005556EE">
      <w:pPr>
        <w:keepNext/>
        <w:keepLines/>
        <w:tabs>
          <w:tab w:val="left" w:pos="1702"/>
        </w:tabs>
        <w:jc w:val="both"/>
        <w:rPr>
          <w:rFonts w:ascii="Tahoma" w:hAnsi="Tahoma" w:cs="Tahoma"/>
        </w:rPr>
      </w:pPr>
    </w:p>
    <w:p w14:paraId="092101FE" w14:textId="31175FE8" w:rsidR="0086296F" w:rsidRDefault="0086296F" w:rsidP="005556EE">
      <w:pPr>
        <w:keepNext/>
        <w:keepLines/>
        <w:tabs>
          <w:tab w:val="left" w:pos="1702"/>
        </w:tabs>
        <w:jc w:val="both"/>
        <w:rPr>
          <w:rFonts w:ascii="Tahoma" w:hAnsi="Tahoma" w:cs="Tahoma"/>
        </w:rPr>
      </w:pPr>
    </w:p>
    <w:p w14:paraId="68C72204" w14:textId="731F174C" w:rsidR="0086296F" w:rsidRDefault="0086296F" w:rsidP="005556EE">
      <w:pPr>
        <w:keepNext/>
        <w:keepLines/>
        <w:tabs>
          <w:tab w:val="left" w:pos="1702"/>
        </w:tabs>
        <w:jc w:val="both"/>
        <w:rPr>
          <w:rFonts w:ascii="Tahoma" w:hAnsi="Tahoma" w:cs="Tahoma"/>
        </w:rPr>
      </w:pPr>
    </w:p>
    <w:p w14:paraId="0ACDA172" w14:textId="27F46EE2" w:rsidR="0086296F" w:rsidRDefault="0086296F" w:rsidP="005556EE">
      <w:pPr>
        <w:keepNext/>
        <w:keepLines/>
        <w:tabs>
          <w:tab w:val="left" w:pos="1702"/>
        </w:tabs>
        <w:jc w:val="both"/>
        <w:rPr>
          <w:rFonts w:ascii="Tahoma" w:hAnsi="Tahoma" w:cs="Tahoma"/>
        </w:rPr>
      </w:pPr>
    </w:p>
    <w:p w14:paraId="674E973C" w14:textId="77777777" w:rsidR="0086296F" w:rsidRPr="00E00A30" w:rsidRDefault="0086296F" w:rsidP="005556EE">
      <w:pPr>
        <w:keepNext/>
        <w:keepLines/>
        <w:tabs>
          <w:tab w:val="left" w:pos="1702"/>
        </w:tabs>
        <w:jc w:val="both"/>
        <w:rPr>
          <w:rFonts w:ascii="Tahoma" w:hAnsi="Tahoma" w:cs="Tahoma"/>
        </w:rPr>
      </w:pPr>
    </w:p>
    <w:p w14:paraId="25499D4B" w14:textId="77777777" w:rsidR="005556EE" w:rsidRPr="00E00A30" w:rsidRDefault="005556EE" w:rsidP="005556EE">
      <w:pPr>
        <w:keepNext/>
        <w:keepLines/>
        <w:tabs>
          <w:tab w:val="left" w:pos="1702"/>
        </w:tabs>
        <w:jc w:val="both"/>
        <w:rPr>
          <w:rFonts w:ascii="Tahoma" w:hAnsi="Tahoma" w:cs="Tahoma"/>
        </w:rPr>
      </w:pPr>
      <w:r w:rsidRPr="00E00A30">
        <w:rPr>
          <w:rFonts w:ascii="Tahoma" w:hAnsi="Tahoma" w:cs="Tahoma"/>
        </w:rPr>
        <w:t>Priloge:</w:t>
      </w:r>
    </w:p>
    <w:p w14:paraId="14240856" w14:textId="77777777" w:rsidR="005556EE" w:rsidRPr="00E00A30" w:rsidRDefault="005556EE" w:rsidP="005556EE">
      <w:pPr>
        <w:keepNext/>
        <w:keepLines/>
        <w:tabs>
          <w:tab w:val="left" w:pos="1702"/>
        </w:tabs>
        <w:jc w:val="both"/>
        <w:rPr>
          <w:rFonts w:ascii="Tahoma" w:hAnsi="Tahoma" w:cs="Tahoma"/>
        </w:rPr>
      </w:pPr>
    </w:p>
    <w:p w14:paraId="456086A9" w14:textId="36379620" w:rsidR="005556EE" w:rsidRPr="00E00A30" w:rsidRDefault="005556EE" w:rsidP="000D26E0">
      <w:pPr>
        <w:keepNext/>
        <w:keepLines/>
        <w:numPr>
          <w:ilvl w:val="0"/>
          <w:numId w:val="22"/>
        </w:numPr>
        <w:tabs>
          <w:tab w:val="left" w:pos="426"/>
        </w:tabs>
        <w:adjustRightInd w:val="0"/>
        <w:ind w:left="426" w:hanging="426"/>
        <w:jc w:val="both"/>
        <w:textAlignment w:val="baseline"/>
        <w:rPr>
          <w:rFonts w:ascii="Tahoma" w:hAnsi="Tahoma" w:cs="Tahoma"/>
          <w:bCs/>
        </w:rPr>
      </w:pPr>
      <w:r w:rsidRPr="00E00A30">
        <w:rPr>
          <w:rFonts w:ascii="Tahoma" w:hAnsi="Tahoma" w:cs="Tahoma"/>
        </w:rPr>
        <w:t>Priloga št. 1: Tehnična dokumentacija -</w:t>
      </w:r>
      <w:r w:rsidRPr="00E00A30">
        <w:rPr>
          <w:rFonts w:ascii="Tahoma" w:hAnsi="Tahoma" w:cs="Tahoma"/>
          <w:bCs/>
        </w:rPr>
        <w:t xml:space="preserve"> (Tehnični del ponudbe s tabelo tehničnih podatkov</w:t>
      </w:r>
      <w:r w:rsidR="00F71619" w:rsidRPr="00E00A30">
        <w:rPr>
          <w:rFonts w:ascii="Tahoma" w:hAnsi="Tahoma" w:cs="Tahoma"/>
          <w:bCs/>
        </w:rPr>
        <w:t xml:space="preserve">, </w:t>
      </w:r>
      <w:r w:rsidRPr="00E00A30">
        <w:rPr>
          <w:rFonts w:ascii="Tahoma" w:hAnsi="Tahoma" w:cs="Tahoma"/>
          <w:bCs/>
        </w:rPr>
        <w:t>ki se jo priloži samostojno pod  – Prilog</w:t>
      </w:r>
      <w:r w:rsidR="005623BE" w:rsidRPr="00E00A30">
        <w:rPr>
          <w:rFonts w:ascii="Tahoma" w:hAnsi="Tahoma" w:cs="Tahoma"/>
          <w:bCs/>
        </w:rPr>
        <w:t>o</w:t>
      </w:r>
      <w:r w:rsidRPr="00E00A30">
        <w:rPr>
          <w:rFonts w:ascii="Tahoma" w:hAnsi="Tahoma" w:cs="Tahoma"/>
          <w:bCs/>
        </w:rPr>
        <w:t xml:space="preserve"> 10),</w:t>
      </w:r>
    </w:p>
    <w:p w14:paraId="231ADCCF" w14:textId="22539ED6" w:rsidR="005556EE" w:rsidRPr="00E00A30" w:rsidRDefault="005556EE" w:rsidP="000D26E0">
      <w:pPr>
        <w:keepNext/>
        <w:keepLines/>
        <w:numPr>
          <w:ilvl w:val="0"/>
          <w:numId w:val="22"/>
        </w:numPr>
        <w:tabs>
          <w:tab w:val="left" w:pos="426"/>
        </w:tabs>
        <w:adjustRightInd w:val="0"/>
        <w:ind w:left="426" w:hanging="426"/>
        <w:jc w:val="both"/>
        <w:textAlignment w:val="baseline"/>
        <w:rPr>
          <w:rFonts w:ascii="Tahoma" w:hAnsi="Tahoma" w:cs="Tahoma"/>
          <w:bCs/>
        </w:rPr>
      </w:pPr>
      <w:r w:rsidRPr="00E00A30">
        <w:rPr>
          <w:rFonts w:ascii="Tahoma" w:hAnsi="Tahoma" w:cs="Tahoma"/>
          <w:bCs/>
        </w:rPr>
        <w:t xml:space="preserve">Priloga št. 2: </w:t>
      </w:r>
      <w:r w:rsidRPr="00E00A30">
        <w:rPr>
          <w:rFonts w:ascii="Tahoma" w:hAnsi="Tahoma" w:cs="Tahoma"/>
        </w:rPr>
        <w:t xml:space="preserve">Pisni sporazum o skupnih varnostnih ukrepih in ravnanju z okoljem v JAVNEM PODJETJU </w:t>
      </w:r>
      <w:r w:rsidR="005823CF" w:rsidRPr="00E00A30">
        <w:rPr>
          <w:rFonts w:ascii="Tahoma" w:hAnsi="Tahoma" w:cs="Tahoma"/>
        </w:rPr>
        <w:t xml:space="preserve">VODOVOD KANALIZACIJA SNAGA </w:t>
      </w:r>
      <w:r w:rsidRPr="00E00A30">
        <w:rPr>
          <w:rFonts w:ascii="Tahoma" w:hAnsi="Tahoma" w:cs="Tahoma"/>
        </w:rPr>
        <w:t>LJUBLJANA d.o.o.,</w:t>
      </w:r>
    </w:p>
    <w:p w14:paraId="5895BBC0" w14:textId="0242D074" w:rsidR="005556EE" w:rsidRPr="009F1084" w:rsidRDefault="005556EE" w:rsidP="000D26E0">
      <w:pPr>
        <w:keepNext/>
        <w:keepLines/>
        <w:numPr>
          <w:ilvl w:val="0"/>
          <w:numId w:val="22"/>
        </w:numPr>
        <w:tabs>
          <w:tab w:val="left" w:pos="426"/>
        </w:tabs>
        <w:adjustRightInd w:val="0"/>
        <w:ind w:left="426" w:hanging="426"/>
        <w:jc w:val="both"/>
        <w:textAlignment w:val="baseline"/>
        <w:rPr>
          <w:rFonts w:ascii="Tahoma" w:hAnsi="Tahoma" w:cs="Tahoma"/>
        </w:rPr>
      </w:pPr>
      <w:r w:rsidRPr="00E00A30">
        <w:rPr>
          <w:rFonts w:ascii="Tahoma" w:hAnsi="Tahoma" w:cs="Tahoma"/>
        </w:rPr>
        <w:t>Priloga št. 3: Ponudba izvajalca št. …….. z dne …………. -</w:t>
      </w:r>
      <w:r w:rsidRPr="00E00A30">
        <w:rPr>
          <w:rFonts w:ascii="Tahoma" w:hAnsi="Tahoma" w:cs="Tahoma"/>
          <w:bCs/>
        </w:rPr>
        <w:t xml:space="preserve"> (Ponudba – Priloga 2)</w:t>
      </w:r>
    </w:p>
    <w:p w14:paraId="3BC320D0" w14:textId="4AEC5B89" w:rsidR="00470121" w:rsidRPr="009F1084" w:rsidRDefault="005556EE" w:rsidP="009F1084">
      <w:pPr>
        <w:keepNext/>
        <w:keepLines/>
        <w:numPr>
          <w:ilvl w:val="0"/>
          <w:numId w:val="22"/>
        </w:numPr>
        <w:tabs>
          <w:tab w:val="left" w:pos="426"/>
        </w:tabs>
        <w:adjustRightInd w:val="0"/>
        <w:ind w:left="426" w:hanging="426"/>
        <w:jc w:val="both"/>
        <w:textAlignment w:val="baseline"/>
        <w:rPr>
          <w:rFonts w:ascii="Tahoma" w:hAnsi="Tahoma" w:cs="Tahoma"/>
        </w:rPr>
      </w:pPr>
      <w:r w:rsidRPr="009F1084">
        <w:rPr>
          <w:rFonts w:ascii="Tahoma" w:hAnsi="Tahoma" w:cs="Tahoma"/>
        </w:rPr>
        <w:t>Priloga št. 4: Ponudbeni predračun izvajalca št. …. z dne ……. -</w:t>
      </w:r>
      <w:r w:rsidRPr="009F1084">
        <w:rPr>
          <w:rFonts w:ascii="Tahoma" w:hAnsi="Tahoma" w:cs="Tahoma"/>
          <w:bCs/>
        </w:rPr>
        <w:t xml:space="preserve"> (Ponudbeni predračun – Priloga 0/1)</w:t>
      </w:r>
      <w:r w:rsidR="004B32B0" w:rsidRPr="009F1084">
        <w:rPr>
          <w:rFonts w:ascii="Tahoma" w:hAnsi="Tahoma" w:cs="Tahoma"/>
        </w:rPr>
        <w:t>.</w:t>
      </w:r>
      <w:r w:rsidR="00CA43F8" w:rsidRPr="009F1084">
        <w:rPr>
          <w:rFonts w:ascii="Tahoma" w:hAnsi="Tahoma" w:cs="Tahoma"/>
          <w:color w:val="FF0000"/>
        </w:rPr>
        <w:br w:type="page"/>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E00A30" w14:paraId="70D8C97F" w14:textId="77777777" w:rsidTr="00610C0E">
        <w:tc>
          <w:tcPr>
            <w:tcW w:w="8252" w:type="dxa"/>
          </w:tcPr>
          <w:p w14:paraId="47CEADCB" w14:textId="77777777" w:rsidR="002216FE" w:rsidRPr="00E00A30" w:rsidRDefault="002216FE" w:rsidP="002F4A49">
            <w:pPr>
              <w:keepNext/>
              <w:keepLines/>
              <w:jc w:val="both"/>
              <w:rPr>
                <w:rFonts w:ascii="Tahoma" w:hAnsi="Tahoma" w:cs="Tahoma"/>
              </w:rPr>
            </w:pPr>
            <w:r w:rsidRPr="00E00A30">
              <w:rPr>
                <w:rFonts w:ascii="Tahoma" w:hAnsi="Tahoma" w:cs="Tahoma"/>
              </w:rPr>
              <w:lastRenderedPageBreak/>
              <w:t xml:space="preserve">FINANČNO ZAVAROVANJE ZA DOBRO IZVEDBO POGODBENIH OBVEZNOSTI </w:t>
            </w:r>
          </w:p>
        </w:tc>
        <w:tc>
          <w:tcPr>
            <w:tcW w:w="1463" w:type="dxa"/>
          </w:tcPr>
          <w:p w14:paraId="5EEE239B" w14:textId="562FD9FB" w:rsidR="002216FE" w:rsidRPr="00E00A30" w:rsidRDefault="002216FE" w:rsidP="00BD1FAD">
            <w:pPr>
              <w:keepNext/>
              <w:keepLines/>
              <w:jc w:val="both"/>
              <w:rPr>
                <w:rFonts w:ascii="Tahoma" w:hAnsi="Tahoma" w:cs="Tahoma"/>
                <w:b/>
                <w:i/>
              </w:rPr>
            </w:pPr>
            <w:r w:rsidRPr="00E00A30">
              <w:rPr>
                <w:rFonts w:ascii="Tahoma" w:hAnsi="Tahoma" w:cs="Tahoma"/>
                <w:b/>
                <w:i/>
              </w:rPr>
              <w:t xml:space="preserve">Priloga </w:t>
            </w:r>
            <w:r w:rsidR="00210642" w:rsidRPr="00E00A30">
              <w:rPr>
                <w:rFonts w:ascii="Tahoma" w:hAnsi="Tahoma" w:cs="Tahoma"/>
                <w:b/>
                <w:i/>
              </w:rPr>
              <w:t>13/1</w:t>
            </w:r>
          </w:p>
        </w:tc>
      </w:tr>
    </w:tbl>
    <w:p w14:paraId="47B70552" w14:textId="77777777" w:rsidR="00A60E5F" w:rsidRPr="00E00A30" w:rsidRDefault="00A60E5F" w:rsidP="002F4A49">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i/>
          <w:sz w:val="18"/>
        </w:rPr>
      </w:pPr>
    </w:p>
    <w:p w14:paraId="7CD2BF28" w14:textId="77777777" w:rsidR="00F938DD" w:rsidRPr="00F938DD" w:rsidRDefault="00F938DD" w:rsidP="00F938DD">
      <w:pPr>
        <w:keepNext/>
        <w:keepLines/>
        <w:spacing w:after="160" w:line="259" w:lineRule="auto"/>
        <w:rPr>
          <w:rFonts w:ascii="Tahoma" w:hAnsi="Tahoma" w:cs="Tahoma"/>
        </w:rPr>
      </w:pPr>
      <w:r w:rsidRPr="00F938DD">
        <w:rPr>
          <w:rFonts w:ascii="Tahoma" w:hAnsi="Tahoma" w:cs="Tahoma"/>
          <w:lang w:val="x-none"/>
        </w:rPr>
        <w:t>P</w:t>
      </w:r>
      <w:r w:rsidRPr="00F938DD">
        <w:rPr>
          <w:rFonts w:ascii="Tahoma" w:hAnsi="Tahoma" w:cs="Tahoma"/>
        </w:rPr>
        <w:t xml:space="preserve">onudnik                                                                                            </w:t>
      </w:r>
      <w:r w:rsidRPr="00F938DD">
        <w:rPr>
          <w:rFonts w:ascii="Tahoma" w:hAnsi="Tahoma" w:cs="Tahoma"/>
        </w:rPr>
        <w:tab/>
      </w:r>
    </w:p>
    <w:p w14:paraId="3BFC5D8A" w14:textId="77777777" w:rsidR="00F938DD" w:rsidRPr="00F938DD" w:rsidRDefault="00F938DD" w:rsidP="00F938DD">
      <w:pPr>
        <w:keepNext/>
        <w:keepLines/>
        <w:spacing w:after="160" w:line="259" w:lineRule="auto"/>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5B9D4249" w14:textId="77777777" w:rsidR="00F938DD" w:rsidRPr="00F938DD" w:rsidRDefault="00F938DD" w:rsidP="00F938DD">
      <w:pPr>
        <w:keepNext/>
        <w:keepLines/>
        <w:spacing w:after="160" w:line="259" w:lineRule="auto"/>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3B04CB7A" w14:textId="77777777" w:rsidR="00F938DD" w:rsidRPr="00F938DD" w:rsidRDefault="00F938DD" w:rsidP="00F938DD">
      <w:pPr>
        <w:keepNext/>
        <w:keepLines/>
        <w:spacing w:after="160" w:line="259" w:lineRule="auto"/>
        <w:rPr>
          <w:rFonts w:ascii="Tahoma" w:hAnsi="Tahoma" w:cs="Tahoma"/>
        </w:rPr>
      </w:pPr>
      <w:r w:rsidRPr="00F938DD">
        <w:rPr>
          <w:rFonts w:ascii="Tahoma" w:hAnsi="Tahoma" w:cs="Tahoma"/>
        </w:rPr>
        <w:t>________________________</w:t>
      </w:r>
    </w:p>
    <w:p w14:paraId="41FEE2CF" w14:textId="77777777" w:rsidR="00F938DD" w:rsidRPr="00F938DD" w:rsidRDefault="00F938DD" w:rsidP="00F938DD">
      <w:pPr>
        <w:keepNext/>
        <w:keepLines/>
        <w:spacing w:after="160" w:line="259" w:lineRule="auto"/>
        <w:jc w:val="center"/>
        <w:rPr>
          <w:rFonts w:ascii="Tahoma" w:hAnsi="Tahoma" w:cs="Tahoma"/>
          <w:b/>
        </w:rPr>
      </w:pPr>
      <w:r w:rsidRPr="00F938DD">
        <w:rPr>
          <w:rFonts w:ascii="Tahoma" w:hAnsi="Tahoma" w:cs="Tahoma"/>
          <w:b/>
        </w:rPr>
        <w:t>MENIČNA IZJAVA</w:t>
      </w:r>
    </w:p>
    <w:p w14:paraId="17D2B4AA" w14:textId="6E2E117B" w:rsidR="00F938DD" w:rsidRPr="00F938DD" w:rsidRDefault="00F938DD" w:rsidP="00F938DD">
      <w:pPr>
        <w:keepNext/>
        <w:keepLines/>
        <w:spacing w:after="160" w:line="259" w:lineRule="auto"/>
        <w:jc w:val="center"/>
        <w:rPr>
          <w:rFonts w:ascii="Tahoma" w:hAnsi="Tahoma" w:cs="Tahoma"/>
          <w:b/>
          <w:i/>
        </w:rPr>
      </w:pPr>
      <w:r w:rsidRPr="00F938DD">
        <w:rPr>
          <w:rFonts w:ascii="Tahoma" w:hAnsi="Tahoma" w:cs="Tahoma"/>
          <w:b/>
          <w:i/>
        </w:rPr>
        <w:t>za zavarovanje dobre izvedbe obveznosti iz okvirnega sporazuma</w:t>
      </w:r>
    </w:p>
    <w:p w14:paraId="3174224A" w14:textId="4CF9CE7F" w:rsidR="00F938DD" w:rsidRPr="00F938DD" w:rsidRDefault="00F938DD" w:rsidP="00860719">
      <w:pPr>
        <w:keepNext/>
        <w:keepLines/>
        <w:jc w:val="both"/>
        <w:rPr>
          <w:rFonts w:ascii="Tahoma" w:hAnsi="Tahoma" w:cs="Tahoma"/>
        </w:rPr>
      </w:pPr>
      <w:r w:rsidRPr="00F938DD">
        <w:rPr>
          <w:rFonts w:ascii="Tahoma" w:hAnsi="Tahoma" w:cs="Tahoma"/>
        </w:rPr>
        <w:t xml:space="preserve">V skladu z okvirnim sporazumom za javno naročilo </w:t>
      </w:r>
      <w:r w:rsidR="00860719" w:rsidRPr="00E00A30">
        <w:rPr>
          <w:rFonts w:ascii="Tahoma" w:hAnsi="Tahoma" w:cs="Tahoma"/>
          <w:b/>
        </w:rPr>
        <w:t>VKS-177/23 -</w:t>
      </w:r>
      <w:r w:rsidR="00860719" w:rsidRPr="00E00A30">
        <w:rPr>
          <w:rFonts w:ascii="Tahoma" w:hAnsi="Tahoma" w:cs="Tahoma"/>
        </w:rPr>
        <w:t xml:space="preserve"> </w:t>
      </w:r>
      <w:r w:rsidR="00860719" w:rsidRPr="00E00A30">
        <w:rPr>
          <w:rFonts w:ascii="Tahoma" w:hAnsi="Tahoma" w:cs="Tahoma"/>
          <w:b/>
        </w:rPr>
        <w:t>Dobava in vgradnja dveh transformatorjev v TP 135 na CČN</w:t>
      </w:r>
      <w:r w:rsidRPr="00F938DD">
        <w:rPr>
          <w:rFonts w:ascii="Tahoma" w:hAnsi="Tahoma" w:cs="Tahoma"/>
        </w:rPr>
        <w:t xml:space="preserve">, sklenjenim dne ________  med naročnikom: JAVNO PODJETJE VODOVOD KANALIZACIJA SNAGA d.o.o., Vodovodna cesta 90, 1000 Ljubljana (v nadaljevanju tudi upravičenec) in izvajalcem: _________________________ (v nadaljevanju tudi izvajalec), je izvajalec dolžan izvajati storitve v roku, količini, ceni in kakovosti opredeljeno v citiranem okvirnem sporazumu v vrednosti ______________ EUR brez DDV.    </w:t>
      </w:r>
    </w:p>
    <w:p w14:paraId="4F5443E7" w14:textId="77777777" w:rsidR="00F938DD" w:rsidRPr="00F938DD" w:rsidRDefault="00F938DD" w:rsidP="00F938DD">
      <w:pPr>
        <w:keepNext/>
        <w:keepLines/>
        <w:spacing w:after="160" w:line="259" w:lineRule="auto"/>
        <w:rPr>
          <w:rFonts w:ascii="Tahoma" w:hAnsi="Tahoma" w:cs="Tahoma"/>
        </w:rPr>
      </w:pPr>
      <w:r w:rsidRPr="00F938DD">
        <w:rPr>
          <w:rFonts w:ascii="Tahoma" w:hAnsi="Tahoma" w:cs="Tahoma"/>
        </w:rPr>
        <w:t xml:space="preserve">Kot garancijo za dobro izvedbo obveznosti iz okvirnega sporazuma mi kot izvajalec nepreklicno in brezpogojno izdajamo eno (1) bianko menico s pooblastilom za njeno izpolnitev in unovčenje, na kateri so podpisane pooblaščene osebe za zastopanje:   </w:t>
      </w:r>
    </w:p>
    <w:p w14:paraId="6EBDD8A5" w14:textId="77777777" w:rsidR="00F938DD" w:rsidRPr="00F938DD" w:rsidRDefault="00F938DD" w:rsidP="00F938DD">
      <w:pPr>
        <w:keepNext/>
        <w:keepLines/>
        <w:spacing w:after="160" w:line="259" w:lineRule="auto"/>
        <w:rPr>
          <w:rFonts w:ascii="Tahoma" w:hAnsi="Tahoma" w:cs="Tahoma"/>
        </w:rPr>
      </w:pPr>
      <w:r w:rsidRPr="00F938DD">
        <w:rPr>
          <w:rFonts w:ascii="Tahoma" w:hAnsi="Tahoma" w:cs="Tahoma"/>
        </w:rPr>
        <w:t>_________________________________________________________________________________</w:t>
      </w:r>
    </w:p>
    <w:p w14:paraId="042D2915" w14:textId="77777777" w:rsidR="00F938DD" w:rsidRPr="00F938DD" w:rsidRDefault="00F938DD" w:rsidP="00F938DD">
      <w:pPr>
        <w:keepNext/>
        <w:keepLines/>
        <w:spacing w:after="160" w:line="259" w:lineRule="auto"/>
        <w:rPr>
          <w:rFonts w:ascii="Tahoma" w:hAnsi="Tahoma" w:cs="Tahoma"/>
        </w:rPr>
      </w:pPr>
      <w:r w:rsidRPr="00F938DD">
        <w:rPr>
          <w:rFonts w:ascii="Tahoma" w:hAnsi="Tahoma" w:cs="Tahoma"/>
        </w:rPr>
        <w:t xml:space="preserve">(Ime in priimek)                        (Funkcija zastopnika)                     </w:t>
      </w:r>
      <w:r w:rsidRPr="00F938DD">
        <w:rPr>
          <w:rFonts w:ascii="Tahoma" w:hAnsi="Tahoma" w:cs="Tahoma"/>
        </w:rPr>
        <w:tab/>
      </w:r>
      <w:r w:rsidRPr="00F938DD">
        <w:rPr>
          <w:rFonts w:ascii="Tahoma" w:hAnsi="Tahoma" w:cs="Tahoma"/>
        </w:rPr>
        <w:tab/>
        <w:t>(Podpis)</w:t>
      </w:r>
    </w:p>
    <w:p w14:paraId="538DB6E9" w14:textId="77777777" w:rsidR="00F938DD" w:rsidRPr="00F938DD" w:rsidRDefault="00F938DD" w:rsidP="00F938DD">
      <w:pPr>
        <w:keepNext/>
        <w:keepLines/>
        <w:spacing w:after="160" w:line="259" w:lineRule="auto"/>
        <w:rPr>
          <w:rFonts w:ascii="Tahoma" w:hAnsi="Tahoma" w:cs="Tahoma"/>
        </w:rPr>
      </w:pPr>
      <w:r w:rsidRPr="00F938DD">
        <w:rPr>
          <w:rFonts w:ascii="Tahoma" w:hAnsi="Tahoma" w:cs="Tahoma"/>
        </w:rPr>
        <w:t xml:space="preserve">Nepreklicno in brezpogojno pooblaščamo upravičenca, da v primeru, če mi kot izvajalec ne bomo izpolnili obveznosti po okvirnem sporazumu v dogovorjeni kvaliteti, količini, ceni in rokih, opredeljenih v zgoraj citiranem okvirnem sporazumu, da:    </w:t>
      </w:r>
    </w:p>
    <w:p w14:paraId="7EAEEFE4" w14:textId="5429E5F1" w:rsidR="00F938DD" w:rsidRPr="00F938DD" w:rsidRDefault="00F938DD" w:rsidP="00F938DD">
      <w:pPr>
        <w:keepNext/>
        <w:keepLines/>
        <w:numPr>
          <w:ilvl w:val="0"/>
          <w:numId w:val="48"/>
        </w:numPr>
        <w:spacing w:after="160" w:line="259" w:lineRule="auto"/>
        <w:rPr>
          <w:rFonts w:ascii="Tahoma" w:hAnsi="Tahoma" w:cs="Tahoma"/>
        </w:rPr>
      </w:pPr>
      <w:r w:rsidRPr="00F938DD">
        <w:rPr>
          <w:rFonts w:ascii="Tahoma" w:hAnsi="Tahoma" w:cs="Tahoma"/>
        </w:rPr>
        <w:t>izpolni bianko menico v višini do __________ EUR (</w:t>
      </w:r>
      <w:r w:rsidR="00EC7653">
        <w:rPr>
          <w:rFonts w:ascii="Tahoma" w:hAnsi="Tahoma" w:cs="Tahoma"/>
          <w:i/>
        </w:rPr>
        <w:t>v skladu s točko 3</w:t>
      </w:r>
      <w:r w:rsidRPr="00F938DD">
        <w:rPr>
          <w:rFonts w:ascii="Tahoma" w:hAnsi="Tahoma" w:cs="Tahoma"/>
          <w:i/>
        </w:rPr>
        <w:t>.</w:t>
      </w:r>
      <w:r w:rsidR="00EC7653">
        <w:rPr>
          <w:rFonts w:ascii="Tahoma" w:hAnsi="Tahoma" w:cs="Tahoma"/>
          <w:i/>
        </w:rPr>
        <w:t>1.</w:t>
      </w:r>
      <w:r w:rsidRPr="00F938DD">
        <w:rPr>
          <w:rFonts w:ascii="Tahoma" w:hAnsi="Tahoma" w:cs="Tahoma"/>
          <w:i/>
        </w:rPr>
        <w:t xml:space="preserve"> razpisne dokumentacije)</w:t>
      </w:r>
    </w:p>
    <w:p w14:paraId="18360992" w14:textId="77777777" w:rsidR="00F938DD" w:rsidRPr="00F938DD" w:rsidRDefault="00F938DD" w:rsidP="00F938DD">
      <w:pPr>
        <w:keepNext/>
        <w:keepLines/>
        <w:numPr>
          <w:ilvl w:val="0"/>
          <w:numId w:val="48"/>
        </w:numPr>
        <w:spacing w:after="160" w:line="259" w:lineRule="auto"/>
        <w:rPr>
          <w:rFonts w:ascii="Tahoma" w:hAnsi="Tahoma" w:cs="Tahoma"/>
        </w:rPr>
      </w:pPr>
      <w:r w:rsidRPr="00F938DD">
        <w:rPr>
          <w:rFonts w:ascii="Tahoma" w:hAnsi="Tahoma" w:cs="Tahoma"/>
        </w:rPr>
        <w:t>da izpolni vse druge sestavne dele menic, ki niso izpolnjeni,</w:t>
      </w:r>
    </w:p>
    <w:p w14:paraId="28781AE0" w14:textId="5F167E35" w:rsidR="00F938DD" w:rsidRPr="00F938DD" w:rsidRDefault="00F938DD" w:rsidP="00F938DD">
      <w:pPr>
        <w:keepNext/>
        <w:keepLines/>
        <w:numPr>
          <w:ilvl w:val="0"/>
          <w:numId w:val="48"/>
        </w:numPr>
        <w:spacing w:after="160" w:line="259" w:lineRule="auto"/>
        <w:rPr>
          <w:rFonts w:ascii="Tahoma" w:hAnsi="Tahoma" w:cs="Tahoma"/>
        </w:rPr>
      </w:pPr>
      <w:r w:rsidRPr="00F938DD">
        <w:rPr>
          <w:rFonts w:ascii="Tahoma" w:hAnsi="Tahoma" w:cs="Tahoma"/>
        </w:rPr>
        <w:t>da po potrebi zapiše na menici tudi katerokoli menično klavzulo, ki sicer ni bistvena menična sestavina.</w:t>
      </w:r>
    </w:p>
    <w:p w14:paraId="22ABCA42" w14:textId="77777777" w:rsidR="00F938DD" w:rsidRPr="00F938DD" w:rsidRDefault="00F938DD" w:rsidP="00F938DD">
      <w:pPr>
        <w:keepNext/>
        <w:keepLines/>
        <w:spacing w:after="160" w:line="259" w:lineRule="auto"/>
        <w:rPr>
          <w:rFonts w:ascii="Tahoma" w:hAnsi="Tahoma" w:cs="Tahoma"/>
        </w:rPr>
      </w:pPr>
      <w:r w:rsidRPr="00F938DD">
        <w:rPr>
          <w:rFonts w:ascii="Tahoma" w:hAnsi="Tahoma" w:cs="Tahoma"/>
        </w:rPr>
        <w:t xml:space="preserve">V primeru spremembe upnika predmetnih terjatev, veljajo določbe tega pooblastila tudi v korist novih upnikov. </w:t>
      </w:r>
    </w:p>
    <w:p w14:paraId="148931B9" w14:textId="6EFC0E2C" w:rsidR="00F938DD" w:rsidRPr="00F938DD" w:rsidRDefault="00F938DD" w:rsidP="00F938DD">
      <w:pPr>
        <w:keepNext/>
        <w:keepLines/>
        <w:spacing w:after="160" w:line="259" w:lineRule="auto"/>
        <w:rPr>
          <w:rFonts w:ascii="Tahoma" w:hAnsi="Tahoma" w:cs="Tahoma"/>
        </w:rPr>
      </w:pPr>
      <w:r w:rsidRPr="00F938DD">
        <w:rPr>
          <w:rFonts w:ascii="Tahoma" w:hAnsi="Tahoma" w:cs="Tahoma"/>
        </w:rPr>
        <w:t xml:space="preserve">Nepreklicno in brezpogojno pooblaščamo upravičenca, da menico po potrebi domicilira pri katerikoli banki, pri kateri imamo odprt račun.   </w:t>
      </w:r>
    </w:p>
    <w:p w14:paraId="7210313E" w14:textId="3A0CB691" w:rsidR="00F938DD" w:rsidRPr="00F938DD" w:rsidRDefault="00F938DD" w:rsidP="00F938DD">
      <w:pPr>
        <w:keepNext/>
        <w:keepLines/>
        <w:spacing w:after="160" w:line="259" w:lineRule="auto"/>
        <w:rPr>
          <w:rFonts w:ascii="Tahoma" w:hAnsi="Tahoma" w:cs="Tahoma"/>
        </w:rPr>
      </w:pPr>
      <w:r w:rsidRPr="00F938DD">
        <w:rPr>
          <w:rFonts w:ascii="Tahoma" w:hAnsi="Tahoma" w:cs="Tahoma"/>
        </w:rPr>
        <w:t>S to menično izjavo nepreklicno in brezpogojno pooblaščamo _______________ (navedba banke), da v breme našega transakcijskega računa št. SI56 __________________ unovči predloženo menico najkasneje do ____________ (</w:t>
      </w:r>
      <w:r w:rsidRPr="00F938DD">
        <w:rPr>
          <w:rFonts w:ascii="Tahoma" w:hAnsi="Tahoma" w:cs="Tahoma"/>
          <w:i/>
        </w:rPr>
        <w:t>najkasneje (30) koledarskih dni po preteku veljavnosti okvirnega sporazuma</w:t>
      </w:r>
      <w:r w:rsidRPr="00F938DD">
        <w:rPr>
          <w:rFonts w:ascii="Tahoma" w:hAnsi="Tahoma" w:cs="Tahoma"/>
        </w:rPr>
        <w:t xml:space="preserve">). Pooblaščamo tudi katerokoli banko, pri kateri bi imeli odprt račun, da v breme našega transakcijskega računa unovči predloženo menico. </w:t>
      </w:r>
    </w:p>
    <w:p w14:paraId="506F2B5B" w14:textId="74232FE9" w:rsidR="00F938DD" w:rsidRPr="00F938DD" w:rsidRDefault="00F938DD" w:rsidP="00F938DD">
      <w:pPr>
        <w:keepNext/>
        <w:keepLines/>
        <w:spacing w:after="160" w:line="259" w:lineRule="auto"/>
        <w:rPr>
          <w:rFonts w:ascii="Tahoma" w:hAnsi="Tahoma" w:cs="Tahoma"/>
        </w:rPr>
      </w:pPr>
      <w:r w:rsidRPr="00F938DD">
        <w:rPr>
          <w:rFonts w:ascii="Tahoma" w:hAnsi="Tahoma" w:cs="Tahoma"/>
        </w:rPr>
        <w:t xml:space="preserve">S podpisom tega pooblastila soglašamo, da upravičenec opravi poizvedbe o številkah transakcijskih računov pri katerikoli banki, finančni organizaciji ali upravljavcu baz podatkov o računih. </w:t>
      </w:r>
    </w:p>
    <w:p w14:paraId="30F91B55" w14:textId="2B555C45" w:rsidR="00F938DD" w:rsidRPr="00F938DD" w:rsidRDefault="00F938DD" w:rsidP="00F938DD">
      <w:pPr>
        <w:keepNext/>
        <w:keepLines/>
        <w:spacing w:after="160" w:line="259" w:lineRule="auto"/>
        <w:rPr>
          <w:rFonts w:ascii="Tahoma" w:hAnsi="Tahoma" w:cs="Tahoma"/>
        </w:rPr>
      </w:pPr>
      <w:r w:rsidRPr="00F938DD">
        <w:rPr>
          <w:rFonts w:ascii="Tahoma" w:hAnsi="Tahoma" w:cs="Tahoma"/>
        </w:rPr>
        <w:t>Zavezujemo se, da tega pooblastila ne bomo preklicali.</w:t>
      </w:r>
    </w:p>
    <w:p w14:paraId="3EBEF23A" w14:textId="7150AC46" w:rsidR="00F938DD" w:rsidRPr="00F938DD" w:rsidRDefault="00F938DD" w:rsidP="00F938DD">
      <w:pPr>
        <w:keepNext/>
        <w:keepLines/>
        <w:spacing w:after="160" w:line="259" w:lineRule="auto"/>
        <w:rPr>
          <w:rFonts w:ascii="Tahoma" w:hAnsi="Tahoma" w:cs="Tahoma"/>
          <w:u w:val="single"/>
        </w:rPr>
      </w:pPr>
      <w:r w:rsidRPr="00F938DD">
        <w:rPr>
          <w:rFonts w:ascii="Tahoma" w:hAnsi="Tahoma" w:cs="Tahoma"/>
        </w:rPr>
        <w:t>Kraj, datum</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t>Žig</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u w:val="single"/>
        </w:rPr>
        <w:t xml:space="preserve">Izdajatelj menice: </w:t>
      </w:r>
    </w:p>
    <w:p w14:paraId="6FF3B721" w14:textId="6858238B" w:rsidR="00A60E5F" w:rsidRPr="00AB0FF1" w:rsidRDefault="00F938DD" w:rsidP="00AB0FF1">
      <w:pPr>
        <w:keepNext/>
        <w:keepLines/>
        <w:tabs>
          <w:tab w:val="left" w:pos="3073"/>
        </w:tabs>
        <w:spacing w:after="160" w:line="259" w:lineRule="auto"/>
        <w:rPr>
          <w:rFonts w:ascii="Tahoma" w:hAnsi="Tahoma" w:cs="Tahoma"/>
          <w:i/>
        </w:rPr>
      </w:pPr>
      <w:r w:rsidRPr="00F938DD">
        <w:rPr>
          <w:rFonts w:ascii="Tahoma" w:hAnsi="Tahoma" w:cs="Tahoma"/>
          <w:i/>
        </w:rPr>
        <w:t>Priloga: 1 (ena) bianko menica</w:t>
      </w: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52"/>
        <w:gridCol w:w="1463"/>
      </w:tblGrid>
      <w:tr w:rsidR="002216FE" w:rsidRPr="00E00A30" w14:paraId="48F68191" w14:textId="77777777" w:rsidTr="00610C0E">
        <w:tc>
          <w:tcPr>
            <w:tcW w:w="8252" w:type="dxa"/>
          </w:tcPr>
          <w:p w14:paraId="73C55C8E" w14:textId="5A787983" w:rsidR="002216FE" w:rsidRPr="00E00A30" w:rsidRDefault="00BD5F3F" w:rsidP="002F4A49">
            <w:pPr>
              <w:keepNext/>
              <w:keepLines/>
              <w:jc w:val="both"/>
              <w:rPr>
                <w:rFonts w:ascii="Tahoma" w:hAnsi="Tahoma" w:cs="Tahoma"/>
              </w:rPr>
            </w:pPr>
            <w:r w:rsidRPr="00E00A30">
              <w:rPr>
                <w:rFonts w:ascii="Tahoma" w:hAnsi="Tahoma" w:cs="Tahoma"/>
              </w:rPr>
              <w:lastRenderedPageBreak/>
              <w:t>FINANČNO ZAVAROVANJE ZA</w:t>
            </w:r>
            <w:r w:rsidR="002216FE" w:rsidRPr="00E00A30">
              <w:rPr>
                <w:rFonts w:ascii="Tahoma" w:hAnsi="Tahoma" w:cs="Tahoma"/>
              </w:rPr>
              <w:t xml:space="preserve"> ODPRAVO NAPAK V GARANCIJSKEM ROKU</w:t>
            </w:r>
          </w:p>
        </w:tc>
        <w:tc>
          <w:tcPr>
            <w:tcW w:w="1463" w:type="dxa"/>
          </w:tcPr>
          <w:p w14:paraId="757C9F41" w14:textId="04CA667A" w:rsidR="002216FE" w:rsidRPr="00E00A30" w:rsidRDefault="002216FE" w:rsidP="00BD1FAD">
            <w:pPr>
              <w:keepNext/>
              <w:keepLines/>
              <w:jc w:val="both"/>
              <w:rPr>
                <w:rFonts w:ascii="Tahoma" w:hAnsi="Tahoma" w:cs="Tahoma"/>
                <w:b/>
                <w:i/>
              </w:rPr>
            </w:pPr>
            <w:r w:rsidRPr="00E00A30">
              <w:rPr>
                <w:rFonts w:ascii="Tahoma" w:hAnsi="Tahoma" w:cs="Tahoma"/>
                <w:b/>
                <w:i/>
              </w:rPr>
              <w:t xml:space="preserve">Priloga </w:t>
            </w:r>
            <w:r w:rsidR="00210642" w:rsidRPr="00E00A30">
              <w:rPr>
                <w:rFonts w:ascii="Tahoma" w:hAnsi="Tahoma" w:cs="Tahoma"/>
                <w:b/>
                <w:i/>
              </w:rPr>
              <w:t>13</w:t>
            </w:r>
            <w:r w:rsidRPr="00E00A30">
              <w:rPr>
                <w:rFonts w:ascii="Tahoma" w:hAnsi="Tahoma" w:cs="Tahoma"/>
                <w:b/>
                <w:i/>
              </w:rPr>
              <w:t>/</w:t>
            </w:r>
            <w:r w:rsidR="00BD1FAD" w:rsidRPr="00E00A30">
              <w:rPr>
                <w:rFonts w:ascii="Tahoma" w:hAnsi="Tahoma" w:cs="Tahoma"/>
                <w:b/>
                <w:i/>
              </w:rPr>
              <w:t>2</w:t>
            </w:r>
          </w:p>
        </w:tc>
      </w:tr>
    </w:tbl>
    <w:p w14:paraId="33D56261" w14:textId="77777777" w:rsidR="00A60E5F" w:rsidRPr="00E00A30" w:rsidRDefault="00A60E5F" w:rsidP="002F4A49">
      <w:pPr>
        <w:keepNext/>
        <w:keepLines/>
        <w:rPr>
          <w:rFonts w:ascii="Tahoma" w:hAnsi="Tahoma" w:cs="Tahoma"/>
          <w:sz w:val="10"/>
        </w:rPr>
      </w:pPr>
    </w:p>
    <w:p w14:paraId="1C2C00C0" w14:textId="77777777" w:rsidR="00A60E5F" w:rsidRPr="00E00A30" w:rsidRDefault="00A60E5F" w:rsidP="002F4A49">
      <w:pPr>
        <w:keepNext/>
        <w:keepLines/>
        <w:rPr>
          <w:rFonts w:ascii="Tahoma" w:hAnsi="Tahoma" w:cs="Tahoma"/>
          <w:sz w:val="10"/>
        </w:rPr>
      </w:pPr>
    </w:p>
    <w:p w14:paraId="190880E4"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lang w:val="x-none"/>
        </w:rPr>
        <w:t>P</w:t>
      </w:r>
      <w:r w:rsidRPr="00F938DD">
        <w:rPr>
          <w:rFonts w:ascii="Tahoma" w:hAnsi="Tahoma" w:cs="Tahoma"/>
        </w:rPr>
        <w:t xml:space="preserve">onudnik                                                                                            </w:t>
      </w:r>
      <w:r w:rsidRPr="00F938DD">
        <w:rPr>
          <w:rFonts w:ascii="Tahoma" w:hAnsi="Tahoma" w:cs="Tahoma"/>
        </w:rPr>
        <w:tab/>
      </w:r>
    </w:p>
    <w:p w14:paraId="7645712F"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6114076A"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________________________</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p>
    <w:p w14:paraId="586D6AB6"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________________________</w:t>
      </w:r>
    </w:p>
    <w:p w14:paraId="78A3B5F5" w14:textId="77777777" w:rsidR="00AB0FF1" w:rsidRPr="00F938DD" w:rsidRDefault="00AB0FF1" w:rsidP="00AB0FF1">
      <w:pPr>
        <w:keepNext/>
        <w:keepLines/>
        <w:spacing w:after="160" w:line="259" w:lineRule="auto"/>
        <w:jc w:val="center"/>
        <w:rPr>
          <w:rFonts w:ascii="Tahoma" w:hAnsi="Tahoma" w:cs="Tahoma"/>
          <w:b/>
        </w:rPr>
      </w:pPr>
      <w:r w:rsidRPr="00F938DD">
        <w:rPr>
          <w:rFonts w:ascii="Tahoma" w:hAnsi="Tahoma" w:cs="Tahoma"/>
          <w:b/>
        </w:rPr>
        <w:t>MENIČNA IZJAVA</w:t>
      </w:r>
    </w:p>
    <w:p w14:paraId="3B888325" w14:textId="16851E3D" w:rsidR="00AB0FF1" w:rsidRPr="00F938DD" w:rsidRDefault="00AB0FF1" w:rsidP="00AB0FF1">
      <w:pPr>
        <w:keepNext/>
        <w:keepLines/>
        <w:spacing w:after="160" w:line="259" w:lineRule="auto"/>
        <w:jc w:val="center"/>
        <w:rPr>
          <w:rFonts w:ascii="Tahoma" w:hAnsi="Tahoma" w:cs="Tahoma"/>
          <w:b/>
          <w:i/>
        </w:rPr>
      </w:pPr>
      <w:r w:rsidRPr="00F938DD">
        <w:rPr>
          <w:rFonts w:ascii="Tahoma" w:hAnsi="Tahoma" w:cs="Tahoma"/>
          <w:b/>
          <w:i/>
        </w:rPr>
        <w:t xml:space="preserve">za zavarovanje </w:t>
      </w:r>
      <w:r w:rsidR="00860719">
        <w:rPr>
          <w:rFonts w:ascii="Tahoma" w:hAnsi="Tahoma" w:cs="Tahoma"/>
          <w:b/>
          <w:i/>
        </w:rPr>
        <w:t>odprave napak v garancijskem roku</w:t>
      </w:r>
    </w:p>
    <w:p w14:paraId="7F1C081E" w14:textId="3A66C872" w:rsidR="00AB0FF1" w:rsidRPr="00F938DD" w:rsidRDefault="00AB0FF1" w:rsidP="00860719">
      <w:pPr>
        <w:keepNext/>
        <w:keepLines/>
        <w:jc w:val="both"/>
        <w:rPr>
          <w:rFonts w:ascii="Tahoma" w:hAnsi="Tahoma" w:cs="Tahoma"/>
        </w:rPr>
      </w:pPr>
      <w:r w:rsidRPr="00F938DD">
        <w:rPr>
          <w:rFonts w:ascii="Tahoma" w:hAnsi="Tahoma" w:cs="Tahoma"/>
        </w:rPr>
        <w:t xml:space="preserve">V skladu z okvirnim sporazumom za javno naročilo </w:t>
      </w:r>
      <w:r w:rsidR="00860719" w:rsidRPr="00E00A30">
        <w:rPr>
          <w:rFonts w:ascii="Tahoma" w:hAnsi="Tahoma" w:cs="Tahoma"/>
          <w:b/>
        </w:rPr>
        <w:t>VKS-177/23 -</w:t>
      </w:r>
      <w:r w:rsidR="00860719" w:rsidRPr="00E00A30">
        <w:rPr>
          <w:rFonts w:ascii="Tahoma" w:hAnsi="Tahoma" w:cs="Tahoma"/>
        </w:rPr>
        <w:t xml:space="preserve"> </w:t>
      </w:r>
      <w:r w:rsidR="00860719" w:rsidRPr="00E00A30">
        <w:rPr>
          <w:rFonts w:ascii="Tahoma" w:hAnsi="Tahoma" w:cs="Tahoma"/>
          <w:b/>
        </w:rPr>
        <w:t>Dobava in vgradnja dveh transformatorjev v TP 135 na CČN</w:t>
      </w:r>
      <w:r w:rsidRPr="00F938DD">
        <w:rPr>
          <w:rFonts w:ascii="Tahoma" w:hAnsi="Tahoma" w:cs="Tahoma"/>
        </w:rPr>
        <w:t xml:space="preserve">, sklenjenim dne ________  med naročnikom: JAVNO PODJETJE VODOVOD KANALIZACIJA SNAGA d.o.o., Vodovodna cesta 90, 1000 Ljubljana (v nadaljevanju tudi upravičenec) in izvajalcem: _________________________ (v nadaljevanju tudi izvajalec), je izvajalec dolžan izvajati storitve v roku, količini, ceni in kakovosti opredeljeno v citiranem okvirnem sporazumu v vrednosti ______________ EUR brez DDV.    </w:t>
      </w:r>
    </w:p>
    <w:p w14:paraId="71705364"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 xml:space="preserve">Kot garancijo za dobro izvedbo obveznosti iz okvirnega sporazuma mi kot izvajalec nepreklicno in brezpogojno izdajamo eno (1) bianko menico s pooblastilom za njeno izpolnitev in unovčenje, na kateri so podpisane pooblaščene osebe za zastopanje:   </w:t>
      </w:r>
    </w:p>
    <w:p w14:paraId="7D3C2420"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_________________________________________________________________________________</w:t>
      </w:r>
    </w:p>
    <w:p w14:paraId="0742E91F"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 xml:space="preserve">(Ime in priimek)                        (Funkcija zastopnika)                     </w:t>
      </w:r>
      <w:r w:rsidRPr="00F938DD">
        <w:rPr>
          <w:rFonts w:ascii="Tahoma" w:hAnsi="Tahoma" w:cs="Tahoma"/>
        </w:rPr>
        <w:tab/>
      </w:r>
      <w:r w:rsidRPr="00F938DD">
        <w:rPr>
          <w:rFonts w:ascii="Tahoma" w:hAnsi="Tahoma" w:cs="Tahoma"/>
        </w:rPr>
        <w:tab/>
        <w:t>(Podpis)</w:t>
      </w:r>
    </w:p>
    <w:p w14:paraId="2CF609BA"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 xml:space="preserve">Nepreklicno in brezpogojno pooblaščamo upravičenca, da v primeru, če mi kot izvajalec ne bomo izpolnili obveznosti po okvirnem sporazumu v dogovorjeni kvaliteti, količini, ceni in rokih, opredeljenih v zgoraj citiranem okvirnem sporazumu, da:    </w:t>
      </w:r>
    </w:p>
    <w:p w14:paraId="75DFF8A3" w14:textId="3FF201B9" w:rsidR="00AB0FF1" w:rsidRPr="00F938DD" w:rsidRDefault="00AB0FF1" w:rsidP="00AB0FF1">
      <w:pPr>
        <w:keepNext/>
        <w:keepLines/>
        <w:numPr>
          <w:ilvl w:val="0"/>
          <w:numId w:val="48"/>
        </w:numPr>
        <w:spacing w:after="160" w:line="259" w:lineRule="auto"/>
        <w:rPr>
          <w:rFonts w:ascii="Tahoma" w:hAnsi="Tahoma" w:cs="Tahoma"/>
        </w:rPr>
      </w:pPr>
      <w:r w:rsidRPr="00F938DD">
        <w:rPr>
          <w:rFonts w:ascii="Tahoma" w:hAnsi="Tahoma" w:cs="Tahoma"/>
        </w:rPr>
        <w:t>izpolni bianko menico v višini do __________ EUR (</w:t>
      </w:r>
      <w:r w:rsidR="00EC7653">
        <w:rPr>
          <w:rFonts w:ascii="Tahoma" w:hAnsi="Tahoma" w:cs="Tahoma"/>
          <w:i/>
        </w:rPr>
        <w:t>v skladu s točko 3.2</w:t>
      </w:r>
      <w:r w:rsidRPr="00F938DD">
        <w:rPr>
          <w:rFonts w:ascii="Tahoma" w:hAnsi="Tahoma" w:cs="Tahoma"/>
          <w:i/>
        </w:rPr>
        <w:t>. razpisne dokumentacije)</w:t>
      </w:r>
    </w:p>
    <w:p w14:paraId="2C527DC7" w14:textId="77777777" w:rsidR="00AB0FF1" w:rsidRPr="00F938DD" w:rsidRDefault="00AB0FF1" w:rsidP="00AB0FF1">
      <w:pPr>
        <w:keepNext/>
        <w:keepLines/>
        <w:numPr>
          <w:ilvl w:val="0"/>
          <w:numId w:val="48"/>
        </w:numPr>
        <w:spacing w:after="160" w:line="259" w:lineRule="auto"/>
        <w:rPr>
          <w:rFonts w:ascii="Tahoma" w:hAnsi="Tahoma" w:cs="Tahoma"/>
        </w:rPr>
      </w:pPr>
      <w:r w:rsidRPr="00F938DD">
        <w:rPr>
          <w:rFonts w:ascii="Tahoma" w:hAnsi="Tahoma" w:cs="Tahoma"/>
        </w:rPr>
        <w:t>da izpolni vse druge sestavne dele menic, ki niso izpolnjeni,</w:t>
      </w:r>
    </w:p>
    <w:p w14:paraId="73AFF8CE" w14:textId="77777777" w:rsidR="00AB0FF1" w:rsidRPr="00F938DD" w:rsidRDefault="00AB0FF1" w:rsidP="00AB0FF1">
      <w:pPr>
        <w:keepNext/>
        <w:keepLines/>
        <w:numPr>
          <w:ilvl w:val="0"/>
          <w:numId w:val="48"/>
        </w:numPr>
        <w:spacing w:after="160" w:line="259" w:lineRule="auto"/>
        <w:rPr>
          <w:rFonts w:ascii="Tahoma" w:hAnsi="Tahoma" w:cs="Tahoma"/>
        </w:rPr>
      </w:pPr>
      <w:r w:rsidRPr="00F938DD">
        <w:rPr>
          <w:rFonts w:ascii="Tahoma" w:hAnsi="Tahoma" w:cs="Tahoma"/>
        </w:rPr>
        <w:t>da po potrebi zapiše na menici tudi katerokoli menično klavzulo, ki sicer ni bistvena menična sestavina.</w:t>
      </w:r>
    </w:p>
    <w:p w14:paraId="40E8FBE9"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 xml:space="preserve">V primeru spremembe upnika predmetnih terjatev, veljajo določbe tega pooblastila tudi v korist novih upnikov. </w:t>
      </w:r>
    </w:p>
    <w:p w14:paraId="4514E3E6"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 xml:space="preserve">Nepreklicno in brezpogojno pooblaščamo upravičenca, da menico po potrebi domicilira pri katerikoli banki, pri kateri imamo odprt račun.   </w:t>
      </w:r>
    </w:p>
    <w:p w14:paraId="4D77C89E"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S to menično izjavo nepreklicno in brezpogojno pooblaščamo _______________ (navedba banke), da v breme našega transakcijskega računa št. SI56 __________________ unovči predloženo menico najkasneje do ____________ (</w:t>
      </w:r>
      <w:r w:rsidRPr="00F938DD">
        <w:rPr>
          <w:rFonts w:ascii="Tahoma" w:hAnsi="Tahoma" w:cs="Tahoma"/>
          <w:i/>
        </w:rPr>
        <w:t>najkasneje (30) koledarskih dni po preteku veljavnosti okvirnega sporazuma</w:t>
      </w:r>
      <w:r w:rsidRPr="00F938DD">
        <w:rPr>
          <w:rFonts w:ascii="Tahoma" w:hAnsi="Tahoma" w:cs="Tahoma"/>
        </w:rPr>
        <w:t xml:space="preserve">). Pooblaščamo tudi katerokoli banko, pri kateri bi imeli odprt račun, da v breme našega transakcijskega računa unovči predloženo menico. </w:t>
      </w:r>
    </w:p>
    <w:p w14:paraId="07583BFB"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 xml:space="preserve">S podpisom tega pooblastila soglašamo, da upravičenec opravi poizvedbe o številkah transakcijskih računov pri katerikoli banki, finančni organizaciji ali upravljavcu baz podatkov o računih. </w:t>
      </w:r>
    </w:p>
    <w:p w14:paraId="5F01B2D8" w14:textId="77777777" w:rsidR="00AB0FF1" w:rsidRPr="00F938DD" w:rsidRDefault="00AB0FF1" w:rsidP="00AB0FF1">
      <w:pPr>
        <w:keepNext/>
        <w:keepLines/>
        <w:spacing w:after="160" w:line="259" w:lineRule="auto"/>
        <w:rPr>
          <w:rFonts w:ascii="Tahoma" w:hAnsi="Tahoma" w:cs="Tahoma"/>
        </w:rPr>
      </w:pPr>
      <w:r w:rsidRPr="00F938DD">
        <w:rPr>
          <w:rFonts w:ascii="Tahoma" w:hAnsi="Tahoma" w:cs="Tahoma"/>
        </w:rPr>
        <w:t>Zavezujemo se, da tega pooblastila ne bomo preklicali.</w:t>
      </w:r>
    </w:p>
    <w:p w14:paraId="5F36FE2E" w14:textId="77777777" w:rsidR="00AB0FF1" w:rsidRPr="00F938DD" w:rsidRDefault="00AB0FF1" w:rsidP="00AB0FF1">
      <w:pPr>
        <w:keepNext/>
        <w:keepLines/>
        <w:spacing w:after="160" w:line="259" w:lineRule="auto"/>
        <w:rPr>
          <w:rFonts w:ascii="Tahoma" w:hAnsi="Tahoma" w:cs="Tahoma"/>
          <w:u w:val="single"/>
        </w:rPr>
      </w:pPr>
      <w:r w:rsidRPr="00F938DD">
        <w:rPr>
          <w:rFonts w:ascii="Tahoma" w:hAnsi="Tahoma" w:cs="Tahoma"/>
        </w:rPr>
        <w:t>Kraj, datum</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rPr>
        <w:tab/>
        <w:t>Žig</w:t>
      </w:r>
      <w:r w:rsidRPr="00F938DD">
        <w:rPr>
          <w:rFonts w:ascii="Tahoma" w:hAnsi="Tahoma" w:cs="Tahoma"/>
        </w:rPr>
        <w:tab/>
      </w:r>
      <w:r w:rsidRPr="00F938DD">
        <w:rPr>
          <w:rFonts w:ascii="Tahoma" w:hAnsi="Tahoma" w:cs="Tahoma"/>
        </w:rPr>
        <w:tab/>
      </w:r>
      <w:r w:rsidRPr="00F938DD">
        <w:rPr>
          <w:rFonts w:ascii="Tahoma" w:hAnsi="Tahoma" w:cs="Tahoma"/>
        </w:rPr>
        <w:tab/>
      </w:r>
      <w:r w:rsidRPr="00F938DD">
        <w:rPr>
          <w:rFonts w:ascii="Tahoma" w:hAnsi="Tahoma" w:cs="Tahoma"/>
          <w:u w:val="single"/>
        </w:rPr>
        <w:t xml:space="preserve">Izdajatelj menice: </w:t>
      </w:r>
    </w:p>
    <w:p w14:paraId="7444ACCE" w14:textId="581B3459" w:rsidR="00680446" w:rsidRPr="00AB0FF1" w:rsidRDefault="00AB0FF1" w:rsidP="00AB0FF1">
      <w:pPr>
        <w:keepNext/>
        <w:keepLines/>
        <w:tabs>
          <w:tab w:val="left" w:pos="3073"/>
        </w:tabs>
        <w:spacing w:after="160" w:line="259" w:lineRule="auto"/>
        <w:rPr>
          <w:rFonts w:ascii="Tahoma" w:hAnsi="Tahoma" w:cs="Tahoma"/>
          <w:i/>
        </w:rPr>
      </w:pPr>
      <w:r w:rsidRPr="00F938DD">
        <w:rPr>
          <w:rFonts w:ascii="Tahoma" w:hAnsi="Tahoma" w:cs="Tahoma"/>
          <w:i/>
        </w:rPr>
        <w:t>Priloga: 1 (ena) bianko menica</w:t>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217"/>
        <w:gridCol w:w="1209"/>
      </w:tblGrid>
      <w:tr w:rsidR="00160AC2" w:rsidRPr="00E00A30" w14:paraId="29A83509" w14:textId="77777777" w:rsidTr="003930BD">
        <w:tc>
          <w:tcPr>
            <w:tcW w:w="8217" w:type="dxa"/>
            <w:tcBorders>
              <w:top w:val="single" w:sz="4" w:space="0" w:color="auto"/>
              <w:bottom w:val="single" w:sz="4" w:space="0" w:color="auto"/>
            </w:tcBorders>
          </w:tcPr>
          <w:p w14:paraId="2A570532" w14:textId="77777777" w:rsidR="00160AC2" w:rsidRPr="00E00A30" w:rsidRDefault="00160AC2" w:rsidP="003D74B5">
            <w:pPr>
              <w:keepNext/>
              <w:keepLines/>
              <w:rPr>
                <w:rFonts w:ascii="Tahoma" w:hAnsi="Tahoma" w:cs="Tahoma"/>
              </w:rPr>
            </w:pPr>
            <w:r w:rsidRPr="00E00A30">
              <w:rPr>
                <w:rFonts w:ascii="Tahoma" w:hAnsi="Tahoma" w:cs="Tahoma"/>
              </w:rPr>
              <w:lastRenderedPageBreak/>
              <w:br w:type="page"/>
              <w:t xml:space="preserve">PISNI SPORAZUM O SKUPNIH VARNOSTNIH UKREPIH IN RAVNANJU Z OKOLJEM V JAVNO PODJETJE VODOVOD KANALIZACIJA SNAGA d.o.o., </w:t>
            </w:r>
            <w:r w:rsidRPr="00E00A30">
              <w:rPr>
                <w:rFonts w:ascii="Tahoma" w:hAnsi="Tahoma" w:cs="Tahoma"/>
                <w:color w:val="FF0000"/>
              </w:rPr>
              <w:t>– ni potrebno prilagati k ponudbi</w:t>
            </w:r>
          </w:p>
        </w:tc>
        <w:tc>
          <w:tcPr>
            <w:tcW w:w="1209" w:type="dxa"/>
            <w:tcBorders>
              <w:top w:val="single" w:sz="4" w:space="0" w:color="auto"/>
              <w:bottom w:val="single" w:sz="4" w:space="0" w:color="auto"/>
            </w:tcBorders>
          </w:tcPr>
          <w:p w14:paraId="676F088F" w14:textId="77777777" w:rsidR="00160AC2" w:rsidRPr="00E00A30" w:rsidRDefault="00160AC2" w:rsidP="003D74B5">
            <w:pPr>
              <w:keepNext/>
              <w:keepLines/>
              <w:rPr>
                <w:rFonts w:ascii="Tahoma" w:hAnsi="Tahoma" w:cs="Tahoma"/>
                <w:b/>
                <w:i/>
              </w:rPr>
            </w:pPr>
            <w:r w:rsidRPr="00E00A30">
              <w:rPr>
                <w:rFonts w:ascii="Tahoma" w:hAnsi="Tahoma" w:cs="Tahoma"/>
                <w:b/>
                <w:bCs/>
                <w:i/>
                <w:iCs/>
              </w:rPr>
              <w:t>Priloga 14</w:t>
            </w:r>
          </w:p>
        </w:tc>
      </w:tr>
    </w:tbl>
    <w:p w14:paraId="35076101" w14:textId="059F4E59" w:rsidR="00160AC2" w:rsidRPr="00E00A30" w:rsidRDefault="00160AC2" w:rsidP="00160AC2">
      <w:pPr>
        <w:keepNext/>
        <w:keepLines/>
        <w:jc w:val="both"/>
        <w:rPr>
          <w:rFonts w:ascii="Tahoma" w:hAnsi="Tahoma" w:cs="Tahoma"/>
        </w:rPr>
      </w:pPr>
      <w:r w:rsidRPr="00E00A30">
        <w:rPr>
          <w:rFonts w:ascii="Tahoma" w:hAnsi="Tahoma" w:cs="Tahoma"/>
        </w:rPr>
        <w:t>Razpisni dokumentaciji je priložen vzorec pisnega sporazuma, ki ga ni potrebno prilagati v ponudbi.</w:t>
      </w:r>
    </w:p>
    <w:p w14:paraId="4B8D6B32" w14:textId="0B564638" w:rsidR="00404FEC" w:rsidRPr="00E00A30" w:rsidRDefault="00404FEC" w:rsidP="00160AC2">
      <w:pPr>
        <w:keepNext/>
        <w:keepLines/>
        <w:jc w:val="both"/>
        <w:rPr>
          <w:rFonts w:ascii="Tahoma" w:hAnsi="Tahoma" w:cs="Tahoma"/>
        </w:rPr>
      </w:pPr>
    </w:p>
    <w:p w14:paraId="692BAFC7" w14:textId="1A0FA39D" w:rsidR="00404FEC" w:rsidRPr="00E00A30" w:rsidRDefault="00404FEC" w:rsidP="00404FEC">
      <w:pPr>
        <w:pStyle w:val="Telobesedila"/>
        <w:keepNext/>
        <w:keepLines/>
        <w:widowControl/>
        <w:spacing w:before="132"/>
        <w:ind w:right="1002"/>
        <w:rPr>
          <w:rFonts w:ascii="Tahoma" w:hAnsi="Tahoma" w:cs="Tahoma"/>
          <w:b w:val="0"/>
          <w:spacing w:val="-2"/>
        </w:rPr>
      </w:pPr>
      <w:r w:rsidRPr="00E00A30">
        <w:rPr>
          <w:rFonts w:ascii="Tahoma" w:hAnsi="Tahoma" w:cs="Tahoma"/>
          <w:b w:val="0"/>
        </w:rPr>
        <w:t>Na</w:t>
      </w:r>
      <w:r w:rsidRPr="00E00A30">
        <w:rPr>
          <w:rFonts w:ascii="Tahoma" w:hAnsi="Tahoma" w:cs="Tahoma"/>
          <w:b w:val="0"/>
          <w:spacing w:val="-3"/>
        </w:rPr>
        <w:t xml:space="preserve"> </w:t>
      </w:r>
      <w:r w:rsidRPr="00E00A30">
        <w:rPr>
          <w:rFonts w:ascii="Tahoma" w:hAnsi="Tahoma" w:cs="Tahoma"/>
          <w:b w:val="0"/>
        </w:rPr>
        <w:t>podlagi</w:t>
      </w:r>
      <w:r w:rsidRPr="00E00A30">
        <w:rPr>
          <w:rFonts w:ascii="Tahoma" w:hAnsi="Tahoma" w:cs="Tahoma"/>
          <w:b w:val="0"/>
          <w:spacing w:val="-2"/>
        </w:rPr>
        <w:t xml:space="preserve"> </w:t>
      </w:r>
      <w:r w:rsidRPr="00E00A30">
        <w:rPr>
          <w:rFonts w:ascii="Tahoma" w:hAnsi="Tahoma" w:cs="Tahoma"/>
          <w:b w:val="0"/>
        </w:rPr>
        <w:t>39.</w:t>
      </w:r>
      <w:r w:rsidRPr="00E00A30">
        <w:rPr>
          <w:rFonts w:ascii="Tahoma" w:hAnsi="Tahoma" w:cs="Tahoma"/>
          <w:b w:val="0"/>
          <w:spacing w:val="-3"/>
        </w:rPr>
        <w:t xml:space="preserve"> </w:t>
      </w:r>
      <w:r w:rsidRPr="00E00A30">
        <w:rPr>
          <w:rFonts w:ascii="Tahoma" w:hAnsi="Tahoma" w:cs="Tahoma"/>
          <w:b w:val="0"/>
        </w:rPr>
        <w:t>člena</w:t>
      </w:r>
      <w:r w:rsidRPr="00E00A30">
        <w:rPr>
          <w:rFonts w:ascii="Tahoma" w:hAnsi="Tahoma" w:cs="Tahoma"/>
          <w:b w:val="0"/>
          <w:spacing w:val="-2"/>
        </w:rPr>
        <w:t xml:space="preserve"> </w:t>
      </w:r>
      <w:r w:rsidRPr="00E00A30">
        <w:rPr>
          <w:rFonts w:ascii="Tahoma" w:hAnsi="Tahoma" w:cs="Tahoma"/>
          <w:b w:val="0"/>
        </w:rPr>
        <w:t>Zakona</w:t>
      </w:r>
      <w:r w:rsidRPr="00E00A30">
        <w:rPr>
          <w:rFonts w:ascii="Tahoma" w:hAnsi="Tahoma" w:cs="Tahoma"/>
          <w:b w:val="0"/>
          <w:spacing w:val="-3"/>
        </w:rPr>
        <w:t xml:space="preserve"> </w:t>
      </w:r>
      <w:r w:rsidRPr="00E00A30">
        <w:rPr>
          <w:rFonts w:ascii="Tahoma" w:hAnsi="Tahoma" w:cs="Tahoma"/>
          <w:b w:val="0"/>
        </w:rPr>
        <w:t>o</w:t>
      </w:r>
      <w:r w:rsidRPr="00E00A30">
        <w:rPr>
          <w:rFonts w:ascii="Tahoma" w:hAnsi="Tahoma" w:cs="Tahoma"/>
          <w:b w:val="0"/>
          <w:spacing w:val="-3"/>
        </w:rPr>
        <w:t xml:space="preserve"> </w:t>
      </w:r>
      <w:r w:rsidRPr="00E00A30">
        <w:rPr>
          <w:rFonts w:ascii="Tahoma" w:hAnsi="Tahoma" w:cs="Tahoma"/>
          <w:b w:val="0"/>
        </w:rPr>
        <w:t>varnosti</w:t>
      </w:r>
      <w:r w:rsidRPr="00E00A30">
        <w:rPr>
          <w:rFonts w:ascii="Tahoma" w:hAnsi="Tahoma" w:cs="Tahoma"/>
          <w:b w:val="0"/>
          <w:spacing w:val="-4"/>
        </w:rPr>
        <w:t xml:space="preserve"> </w:t>
      </w:r>
      <w:r w:rsidRPr="00E00A30">
        <w:rPr>
          <w:rFonts w:ascii="Tahoma" w:hAnsi="Tahoma" w:cs="Tahoma"/>
          <w:b w:val="0"/>
        </w:rPr>
        <w:t>in</w:t>
      </w:r>
      <w:r w:rsidRPr="00E00A30">
        <w:rPr>
          <w:rFonts w:ascii="Tahoma" w:hAnsi="Tahoma" w:cs="Tahoma"/>
          <w:b w:val="0"/>
          <w:spacing w:val="-3"/>
        </w:rPr>
        <w:t xml:space="preserve"> </w:t>
      </w:r>
      <w:r w:rsidRPr="00E00A30">
        <w:rPr>
          <w:rFonts w:ascii="Tahoma" w:hAnsi="Tahoma" w:cs="Tahoma"/>
          <w:b w:val="0"/>
        </w:rPr>
        <w:t>zdravju</w:t>
      </w:r>
      <w:r w:rsidRPr="00E00A30">
        <w:rPr>
          <w:rFonts w:ascii="Tahoma" w:hAnsi="Tahoma" w:cs="Tahoma"/>
          <w:b w:val="0"/>
          <w:spacing w:val="-6"/>
        </w:rPr>
        <w:t xml:space="preserve"> </w:t>
      </w:r>
      <w:r w:rsidRPr="00E00A30">
        <w:rPr>
          <w:rFonts w:ascii="Tahoma" w:hAnsi="Tahoma" w:cs="Tahoma"/>
          <w:b w:val="0"/>
        </w:rPr>
        <w:t>pri</w:t>
      </w:r>
      <w:r w:rsidRPr="00E00A30">
        <w:rPr>
          <w:rFonts w:ascii="Tahoma" w:hAnsi="Tahoma" w:cs="Tahoma"/>
          <w:b w:val="0"/>
          <w:spacing w:val="-1"/>
        </w:rPr>
        <w:t xml:space="preserve"> </w:t>
      </w:r>
      <w:r w:rsidRPr="00E00A30">
        <w:rPr>
          <w:rFonts w:ascii="Tahoma" w:hAnsi="Tahoma" w:cs="Tahoma"/>
          <w:b w:val="0"/>
        </w:rPr>
        <w:t>delu</w:t>
      </w:r>
      <w:r w:rsidRPr="00E00A30">
        <w:rPr>
          <w:rFonts w:ascii="Tahoma" w:hAnsi="Tahoma" w:cs="Tahoma"/>
          <w:b w:val="0"/>
          <w:spacing w:val="-6"/>
        </w:rPr>
        <w:t xml:space="preserve"> </w:t>
      </w:r>
      <w:r w:rsidRPr="00E00A30">
        <w:rPr>
          <w:rFonts w:ascii="Tahoma" w:hAnsi="Tahoma" w:cs="Tahoma"/>
          <w:b w:val="0"/>
        </w:rPr>
        <w:t>(Ur.l.</w:t>
      </w:r>
      <w:r w:rsidRPr="00E00A30">
        <w:rPr>
          <w:rFonts w:ascii="Tahoma" w:hAnsi="Tahoma" w:cs="Tahoma"/>
          <w:b w:val="0"/>
          <w:spacing w:val="-3"/>
        </w:rPr>
        <w:t xml:space="preserve"> </w:t>
      </w:r>
      <w:r w:rsidRPr="00E00A30">
        <w:rPr>
          <w:rFonts w:ascii="Tahoma" w:hAnsi="Tahoma" w:cs="Tahoma"/>
          <w:b w:val="0"/>
        </w:rPr>
        <w:t>RS,</w:t>
      </w:r>
      <w:r w:rsidRPr="00E00A30">
        <w:rPr>
          <w:rFonts w:ascii="Tahoma" w:hAnsi="Tahoma" w:cs="Tahoma"/>
          <w:b w:val="0"/>
          <w:spacing w:val="-2"/>
        </w:rPr>
        <w:t xml:space="preserve"> </w:t>
      </w:r>
      <w:r w:rsidRPr="00E00A30">
        <w:rPr>
          <w:rFonts w:ascii="Tahoma" w:hAnsi="Tahoma" w:cs="Tahoma"/>
          <w:b w:val="0"/>
        </w:rPr>
        <w:t>št.</w:t>
      </w:r>
      <w:r w:rsidRPr="00E00A30">
        <w:rPr>
          <w:rFonts w:ascii="Tahoma" w:hAnsi="Tahoma" w:cs="Tahoma"/>
          <w:b w:val="0"/>
          <w:spacing w:val="-3"/>
        </w:rPr>
        <w:t xml:space="preserve"> </w:t>
      </w:r>
      <w:r w:rsidRPr="00E00A30">
        <w:rPr>
          <w:rFonts w:ascii="Tahoma" w:hAnsi="Tahoma" w:cs="Tahoma"/>
          <w:b w:val="0"/>
        </w:rPr>
        <w:t>43/2011)</w:t>
      </w:r>
      <w:r w:rsidRPr="00E00A30">
        <w:rPr>
          <w:rFonts w:ascii="Tahoma" w:hAnsi="Tahoma" w:cs="Tahoma"/>
          <w:b w:val="0"/>
          <w:spacing w:val="-3"/>
        </w:rPr>
        <w:t xml:space="preserve"> </w:t>
      </w:r>
      <w:r w:rsidRPr="00E00A30">
        <w:rPr>
          <w:rFonts w:ascii="Tahoma" w:hAnsi="Tahoma" w:cs="Tahoma"/>
          <w:b w:val="0"/>
        </w:rPr>
        <w:t>se</w:t>
      </w:r>
      <w:r w:rsidRPr="00E00A30">
        <w:rPr>
          <w:rFonts w:ascii="Tahoma" w:hAnsi="Tahoma" w:cs="Tahoma"/>
          <w:b w:val="0"/>
          <w:spacing w:val="-2"/>
        </w:rPr>
        <w:t xml:space="preserve"> sklene</w:t>
      </w:r>
    </w:p>
    <w:p w14:paraId="65048105" w14:textId="77777777" w:rsidR="00404FEC" w:rsidRPr="00E00A30" w:rsidRDefault="00404FEC" w:rsidP="00404FEC">
      <w:pPr>
        <w:pStyle w:val="Telobesedila"/>
        <w:keepNext/>
        <w:keepLines/>
        <w:widowControl/>
        <w:spacing w:before="132"/>
        <w:ind w:right="1002"/>
        <w:rPr>
          <w:rFonts w:ascii="Tahoma" w:hAnsi="Tahoma" w:cs="Tahoma"/>
          <w:b w:val="0"/>
        </w:rPr>
      </w:pPr>
    </w:p>
    <w:p w14:paraId="4C03656C" w14:textId="77777777" w:rsidR="00404FEC" w:rsidRPr="00E00A30" w:rsidRDefault="00404FEC" w:rsidP="00404FEC">
      <w:pPr>
        <w:pStyle w:val="Naslov"/>
        <w:keepNext/>
        <w:keepLines/>
        <w:rPr>
          <w:rFonts w:ascii="Tahoma" w:hAnsi="Tahoma" w:cs="Tahoma"/>
          <w:b w:val="0"/>
          <w:spacing w:val="-2"/>
          <w:sz w:val="20"/>
        </w:rPr>
      </w:pPr>
      <w:r w:rsidRPr="00E00A30">
        <w:rPr>
          <w:rFonts w:ascii="Tahoma" w:hAnsi="Tahoma" w:cs="Tahoma"/>
          <w:b w:val="0"/>
          <w:sz w:val="20"/>
        </w:rPr>
        <w:t>Pisni</w:t>
      </w:r>
      <w:r w:rsidRPr="00E00A30">
        <w:rPr>
          <w:rFonts w:ascii="Tahoma" w:hAnsi="Tahoma" w:cs="Tahoma"/>
          <w:b w:val="0"/>
          <w:spacing w:val="26"/>
          <w:sz w:val="20"/>
        </w:rPr>
        <w:t xml:space="preserve"> </w:t>
      </w:r>
      <w:r w:rsidRPr="00E00A30">
        <w:rPr>
          <w:rFonts w:ascii="Tahoma" w:hAnsi="Tahoma" w:cs="Tahoma"/>
          <w:b w:val="0"/>
          <w:spacing w:val="-2"/>
          <w:sz w:val="20"/>
        </w:rPr>
        <w:t>sporazum</w:t>
      </w:r>
    </w:p>
    <w:p w14:paraId="3956AAF0" w14:textId="77777777" w:rsidR="00404FEC" w:rsidRPr="00E00A30" w:rsidRDefault="00404FEC" w:rsidP="00404FEC">
      <w:pPr>
        <w:pStyle w:val="Telobesedila"/>
        <w:keepNext/>
        <w:keepLines/>
        <w:widowControl/>
        <w:jc w:val="center"/>
        <w:rPr>
          <w:rFonts w:ascii="Tahoma" w:hAnsi="Tahoma" w:cs="Tahoma"/>
          <w:b w:val="0"/>
        </w:rPr>
      </w:pPr>
      <w:r w:rsidRPr="00E00A30">
        <w:rPr>
          <w:rFonts w:ascii="Tahoma" w:hAnsi="Tahoma" w:cs="Tahoma"/>
          <w:b w:val="0"/>
        </w:rPr>
        <w:t>o skupnih varstvenih ukrepih za zagotavljanje varstva in zdravja pri delu,</w:t>
      </w:r>
    </w:p>
    <w:p w14:paraId="4CE896B3" w14:textId="77777777" w:rsidR="00404FEC" w:rsidRPr="00E00A30" w:rsidRDefault="00404FEC" w:rsidP="00404FEC">
      <w:pPr>
        <w:pStyle w:val="Telobesedila"/>
        <w:keepNext/>
        <w:keepLines/>
        <w:widowControl/>
        <w:jc w:val="center"/>
        <w:rPr>
          <w:rFonts w:ascii="Tahoma" w:hAnsi="Tahoma" w:cs="Tahoma"/>
          <w:b w:val="0"/>
        </w:rPr>
      </w:pPr>
      <w:r w:rsidRPr="00E00A30">
        <w:rPr>
          <w:rFonts w:ascii="Tahoma" w:hAnsi="Tahoma" w:cs="Tahoma"/>
          <w:b w:val="0"/>
        </w:rPr>
        <w:t>ki jih je potrebno upoštevati na lokacijah naročnika</w:t>
      </w:r>
    </w:p>
    <w:p w14:paraId="5DAF6D03" w14:textId="28C1180E" w:rsidR="00404FEC" w:rsidRPr="00E00A30" w:rsidRDefault="00404FEC" w:rsidP="00404FEC">
      <w:pPr>
        <w:pStyle w:val="Telobesedila"/>
        <w:keepNext/>
        <w:keepLines/>
        <w:widowControl/>
        <w:spacing w:before="132"/>
        <w:ind w:right="1002"/>
        <w:rPr>
          <w:rFonts w:ascii="Tahoma" w:hAnsi="Tahoma" w:cs="Tahoma"/>
          <w:b w:val="0"/>
        </w:rPr>
      </w:pPr>
    </w:p>
    <w:p w14:paraId="4E85617E" w14:textId="6759BEF5" w:rsidR="00404FEC" w:rsidRPr="00E00A30" w:rsidRDefault="00404FEC" w:rsidP="00404FEC">
      <w:pPr>
        <w:pStyle w:val="Telobesedila"/>
        <w:keepNext/>
        <w:keepLines/>
        <w:widowControl/>
        <w:spacing w:before="92"/>
        <w:ind w:left="531"/>
        <w:rPr>
          <w:rFonts w:ascii="Tahoma" w:hAnsi="Tahoma" w:cs="Tahoma"/>
          <w:b w:val="0"/>
        </w:rPr>
      </w:pPr>
      <w:r w:rsidRPr="00E00A30">
        <w:rPr>
          <w:rFonts w:ascii="Tahoma" w:hAnsi="Tahoma" w:cs="Tahoma"/>
          <w:b w:val="0"/>
          <w:lang w:val="sl-SI"/>
        </w:rPr>
        <w:t xml:space="preserve">med </w:t>
      </w:r>
      <w:r w:rsidRPr="00E00A30">
        <w:rPr>
          <w:rFonts w:ascii="Tahoma" w:hAnsi="Tahoma" w:cs="Tahoma"/>
          <w:b w:val="0"/>
        </w:rPr>
        <w:t>ročnikom</w:t>
      </w:r>
      <w:r w:rsidRPr="00E00A30">
        <w:rPr>
          <w:rFonts w:ascii="Tahoma" w:hAnsi="Tahoma" w:cs="Tahoma"/>
          <w:b w:val="0"/>
          <w:spacing w:val="-12"/>
        </w:rPr>
        <w:t xml:space="preserve"> </w:t>
      </w:r>
      <w:r w:rsidRPr="00E00A30">
        <w:rPr>
          <w:rFonts w:ascii="Tahoma" w:hAnsi="Tahoma" w:cs="Tahoma"/>
          <w:b w:val="0"/>
          <w:spacing w:val="-4"/>
        </w:rPr>
        <w:t>del:</w:t>
      </w:r>
    </w:p>
    <w:p w14:paraId="6DFA04E6" w14:textId="77777777" w:rsidR="00404FEC" w:rsidRPr="00E00A30" w:rsidRDefault="00404FEC" w:rsidP="00404FEC">
      <w:pPr>
        <w:pStyle w:val="Telobesedila"/>
        <w:keepNext/>
        <w:keepLines/>
        <w:widowControl/>
        <w:spacing w:before="4"/>
        <w:rPr>
          <w:rFonts w:ascii="Tahoma" w:hAnsi="Tahoma" w:cs="Tahoma"/>
          <w:b w:val="0"/>
        </w:rPr>
      </w:pPr>
    </w:p>
    <w:tbl>
      <w:tblPr>
        <w:tblStyle w:val="TableNormal"/>
        <w:tblW w:w="6939" w:type="dxa"/>
        <w:tblInd w:w="541" w:type="dxa"/>
        <w:tblLayout w:type="fixed"/>
        <w:tblLook w:val="01E0" w:firstRow="1" w:lastRow="1" w:firstColumn="1" w:lastColumn="1" w:noHBand="0" w:noVBand="0"/>
      </w:tblPr>
      <w:tblGrid>
        <w:gridCol w:w="4678"/>
        <w:gridCol w:w="2261"/>
      </w:tblGrid>
      <w:tr w:rsidR="00404FEC" w:rsidRPr="00E00A30" w14:paraId="6EE37F5C" w14:textId="77777777" w:rsidTr="003D74B5">
        <w:trPr>
          <w:trHeight w:val="248"/>
        </w:trPr>
        <w:tc>
          <w:tcPr>
            <w:tcW w:w="6939" w:type="dxa"/>
            <w:gridSpan w:val="2"/>
          </w:tcPr>
          <w:p w14:paraId="2B9ADB80" w14:textId="77777777" w:rsidR="00404FEC" w:rsidRPr="00E00A30" w:rsidRDefault="00404FEC" w:rsidP="00404FEC">
            <w:pPr>
              <w:pStyle w:val="TableParagraph"/>
              <w:keepNext/>
              <w:keepLines/>
              <w:widowControl/>
              <w:spacing w:line="228" w:lineRule="exact"/>
              <w:jc w:val="both"/>
              <w:rPr>
                <w:rFonts w:ascii="Tahoma" w:hAnsi="Tahoma" w:cs="Tahoma"/>
                <w:sz w:val="20"/>
                <w:szCs w:val="20"/>
                <w:lang w:val="sl-SI"/>
              </w:rPr>
            </w:pPr>
            <w:r w:rsidRPr="00E00A30">
              <w:rPr>
                <w:rFonts w:ascii="Tahoma" w:hAnsi="Tahoma" w:cs="Tahoma"/>
                <w:sz w:val="20"/>
                <w:szCs w:val="20"/>
                <w:lang w:val="sl-SI"/>
              </w:rPr>
              <w:t>JAVNO</w:t>
            </w:r>
            <w:r w:rsidRPr="00E00A30">
              <w:rPr>
                <w:rFonts w:ascii="Tahoma" w:hAnsi="Tahoma" w:cs="Tahoma"/>
                <w:spacing w:val="-8"/>
                <w:sz w:val="20"/>
                <w:szCs w:val="20"/>
                <w:lang w:val="sl-SI"/>
              </w:rPr>
              <w:t xml:space="preserve"> </w:t>
            </w:r>
            <w:r w:rsidRPr="00E00A30">
              <w:rPr>
                <w:rFonts w:ascii="Tahoma" w:hAnsi="Tahoma" w:cs="Tahoma"/>
                <w:sz w:val="20"/>
                <w:szCs w:val="20"/>
                <w:lang w:val="sl-SI"/>
              </w:rPr>
              <w:t>PODJETJE</w:t>
            </w:r>
            <w:r w:rsidRPr="00E00A30">
              <w:rPr>
                <w:rFonts w:ascii="Tahoma" w:hAnsi="Tahoma" w:cs="Tahoma"/>
                <w:spacing w:val="-9"/>
                <w:sz w:val="20"/>
                <w:szCs w:val="20"/>
                <w:lang w:val="sl-SI"/>
              </w:rPr>
              <w:t xml:space="preserve"> </w:t>
            </w:r>
            <w:r w:rsidRPr="00E00A30">
              <w:rPr>
                <w:rFonts w:ascii="Tahoma" w:hAnsi="Tahoma" w:cs="Tahoma"/>
                <w:sz w:val="20"/>
                <w:szCs w:val="20"/>
                <w:lang w:val="sl-SI"/>
              </w:rPr>
              <w:t>VODOVOD</w:t>
            </w:r>
            <w:r w:rsidRPr="00E00A30">
              <w:rPr>
                <w:rFonts w:ascii="Tahoma" w:hAnsi="Tahoma" w:cs="Tahoma"/>
                <w:spacing w:val="-8"/>
                <w:sz w:val="20"/>
                <w:szCs w:val="20"/>
                <w:lang w:val="sl-SI"/>
              </w:rPr>
              <w:t xml:space="preserve"> </w:t>
            </w:r>
            <w:r w:rsidRPr="00E00A30">
              <w:rPr>
                <w:rFonts w:ascii="Tahoma" w:hAnsi="Tahoma" w:cs="Tahoma"/>
                <w:sz w:val="20"/>
                <w:szCs w:val="20"/>
                <w:lang w:val="sl-SI"/>
              </w:rPr>
              <w:t>KANALIZACIJA</w:t>
            </w:r>
            <w:r w:rsidRPr="00E00A30">
              <w:rPr>
                <w:rFonts w:ascii="Tahoma" w:hAnsi="Tahoma" w:cs="Tahoma"/>
                <w:spacing w:val="-6"/>
                <w:sz w:val="20"/>
                <w:szCs w:val="20"/>
                <w:lang w:val="sl-SI"/>
              </w:rPr>
              <w:t xml:space="preserve"> </w:t>
            </w:r>
            <w:r w:rsidRPr="00E00A30">
              <w:rPr>
                <w:rFonts w:ascii="Tahoma" w:hAnsi="Tahoma" w:cs="Tahoma"/>
                <w:sz w:val="20"/>
                <w:szCs w:val="20"/>
                <w:lang w:val="sl-SI"/>
              </w:rPr>
              <w:t>SNAGA</w:t>
            </w:r>
            <w:r w:rsidRPr="00E00A30">
              <w:rPr>
                <w:rFonts w:ascii="Tahoma" w:hAnsi="Tahoma" w:cs="Tahoma"/>
                <w:spacing w:val="-4"/>
                <w:sz w:val="20"/>
                <w:szCs w:val="20"/>
                <w:lang w:val="sl-SI"/>
              </w:rPr>
              <w:t xml:space="preserve"> </w:t>
            </w:r>
            <w:r w:rsidRPr="00E00A30">
              <w:rPr>
                <w:rFonts w:ascii="Tahoma" w:hAnsi="Tahoma" w:cs="Tahoma"/>
                <w:spacing w:val="-2"/>
                <w:sz w:val="20"/>
                <w:szCs w:val="20"/>
                <w:lang w:val="sl-SI"/>
              </w:rPr>
              <w:t>d.o.o.</w:t>
            </w:r>
          </w:p>
        </w:tc>
      </w:tr>
      <w:tr w:rsidR="00404FEC" w:rsidRPr="00E00A30" w14:paraId="0031A729" w14:textId="77777777" w:rsidTr="003D74B5">
        <w:trPr>
          <w:trHeight w:val="253"/>
        </w:trPr>
        <w:tc>
          <w:tcPr>
            <w:tcW w:w="4678" w:type="dxa"/>
          </w:tcPr>
          <w:p w14:paraId="2899DFAA" w14:textId="77777777" w:rsidR="00404FEC" w:rsidRPr="00E00A30" w:rsidRDefault="00404FEC" w:rsidP="00404FEC">
            <w:pPr>
              <w:pStyle w:val="TableParagraph"/>
              <w:keepNext/>
              <w:keepLines/>
              <w:widowControl/>
              <w:spacing w:line="233" w:lineRule="exact"/>
              <w:jc w:val="both"/>
              <w:rPr>
                <w:rFonts w:ascii="Tahoma" w:hAnsi="Tahoma" w:cs="Tahoma"/>
                <w:sz w:val="20"/>
                <w:szCs w:val="20"/>
                <w:lang w:val="sl-SI"/>
              </w:rPr>
            </w:pPr>
            <w:r w:rsidRPr="00E00A30">
              <w:rPr>
                <w:rFonts w:ascii="Tahoma" w:hAnsi="Tahoma" w:cs="Tahoma"/>
                <w:sz w:val="20"/>
                <w:szCs w:val="20"/>
                <w:lang w:val="sl-SI"/>
              </w:rPr>
              <w:t>Vodovodna</w:t>
            </w:r>
            <w:r w:rsidRPr="00E00A30">
              <w:rPr>
                <w:rFonts w:ascii="Tahoma" w:hAnsi="Tahoma" w:cs="Tahoma"/>
                <w:spacing w:val="-4"/>
                <w:sz w:val="20"/>
                <w:szCs w:val="20"/>
                <w:lang w:val="sl-SI"/>
              </w:rPr>
              <w:t xml:space="preserve"> </w:t>
            </w:r>
            <w:r w:rsidRPr="00E00A30">
              <w:rPr>
                <w:rFonts w:ascii="Tahoma" w:hAnsi="Tahoma" w:cs="Tahoma"/>
                <w:sz w:val="20"/>
                <w:szCs w:val="20"/>
                <w:lang w:val="sl-SI"/>
              </w:rPr>
              <w:t>cesta</w:t>
            </w:r>
            <w:r w:rsidRPr="00E00A30">
              <w:rPr>
                <w:rFonts w:ascii="Tahoma" w:hAnsi="Tahoma" w:cs="Tahoma"/>
                <w:spacing w:val="-2"/>
                <w:sz w:val="20"/>
                <w:szCs w:val="20"/>
                <w:lang w:val="sl-SI"/>
              </w:rPr>
              <w:t xml:space="preserve"> </w:t>
            </w:r>
            <w:r w:rsidRPr="00E00A30">
              <w:rPr>
                <w:rFonts w:ascii="Tahoma" w:hAnsi="Tahoma" w:cs="Tahoma"/>
                <w:spacing w:val="-5"/>
                <w:sz w:val="20"/>
                <w:szCs w:val="20"/>
                <w:lang w:val="sl-SI"/>
              </w:rPr>
              <w:t>90,</w:t>
            </w:r>
          </w:p>
        </w:tc>
        <w:tc>
          <w:tcPr>
            <w:tcW w:w="2261" w:type="dxa"/>
          </w:tcPr>
          <w:p w14:paraId="32263E52" w14:textId="77777777" w:rsidR="00404FEC" w:rsidRPr="00E00A30" w:rsidRDefault="00404FEC" w:rsidP="00404FEC">
            <w:pPr>
              <w:pStyle w:val="TableParagraph"/>
              <w:keepNext/>
              <w:keepLines/>
              <w:widowControl/>
              <w:ind w:left="0"/>
              <w:jc w:val="both"/>
              <w:rPr>
                <w:rFonts w:ascii="Tahoma" w:hAnsi="Tahoma" w:cs="Tahoma"/>
                <w:sz w:val="20"/>
                <w:szCs w:val="20"/>
                <w:lang w:val="sl-SI"/>
              </w:rPr>
            </w:pPr>
          </w:p>
        </w:tc>
      </w:tr>
      <w:tr w:rsidR="00404FEC" w:rsidRPr="00E00A30" w14:paraId="12880B6F" w14:textId="77777777" w:rsidTr="003D74B5">
        <w:trPr>
          <w:trHeight w:val="379"/>
        </w:trPr>
        <w:tc>
          <w:tcPr>
            <w:tcW w:w="4678" w:type="dxa"/>
          </w:tcPr>
          <w:p w14:paraId="0BE67B6E" w14:textId="77777777" w:rsidR="00404FEC" w:rsidRPr="00E00A30" w:rsidRDefault="00404FEC" w:rsidP="00404FEC">
            <w:pPr>
              <w:pStyle w:val="TableParagraph"/>
              <w:keepNext/>
              <w:keepLines/>
              <w:widowControl/>
              <w:spacing w:line="249" w:lineRule="exact"/>
              <w:jc w:val="both"/>
              <w:rPr>
                <w:rFonts w:ascii="Tahoma" w:hAnsi="Tahoma" w:cs="Tahoma"/>
                <w:sz w:val="20"/>
                <w:szCs w:val="20"/>
                <w:lang w:val="sl-SI"/>
              </w:rPr>
            </w:pPr>
            <w:r w:rsidRPr="00E00A30">
              <w:rPr>
                <w:rFonts w:ascii="Tahoma" w:hAnsi="Tahoma" w:cs="Tahoma"/>
                <w:sz w:val="20"/>
                <w:szCs w:val="20"/>
                <w:lang w:val="sl-SI"/>
              </w:rPr>
              <w:t xml:space="preserve">1000 </w:t>
            </w:r>
            <w:r w:rsidRPr="00E00A30">
              <w:rPr>
                <w:rFonts w:ascii="Tahoma" w:hAnsi="Tahoma" w:cs="Tahoma"/>
                <w:spacing w:val="-2"/>
                <w:sz w:val="20"/>
                <w:szCs w:val="20"/>
                <w:lang w:val="sl-SI"/>
              </w:rPr>
              <w:t>Ljubljana</w:t>
            </w:r>
          </w:p>
        </w:tc>
        <w:tc>
          <w:tcPr>
            <w:tcW w:w="2261" w:type="dxa"/>
          </w:tcPr>
          <w:p w14:paraId="2419F2E5" w14:textId="77777777" w:rsidR="00404FEC" w:rsidRPr="00E00A30" w:rsidRDefault="00404FEC" w:rsidP="00404FEC">
            <w:pPr>
              <w:pStyle w:val="TableParagraph"/>
              <w:keepNext/>
              <w:keepLines/>
              <w:widowControl/>
              <w:spacing w:line="249" w:lineRule="exact"/>
              <w:ind w:left="0" w:right="56"/>
              <w:jc w:val="both"/>
              <w:rPr>
                <w:rFonts w:ascii="Tahoma" w:hAnsi="Tahoma" w:cs="Tahoma"/>
                <w:sz w:val="20"/>
                <w:szCs w:val="20"/>
                <w:lang w:val="sl-SI"/>
              </w:rPr>
            </w:pPr>
          </w:p>
        </w:tc>
      </w:tr>
      <w:tr w:rsidR="00404FEC" w:rsidRPr="00E00A30" w14:paraId="022E94E7" w14:textId="77777777" w:rsidTr="003D74B5">
        <w:trPr>
          <w:gridAfter w:val="1"/>
          <w:wAfter w:w="2261" w:type="dxa"/>
          <w:trHeight w:val="379"/>
        </w:trPr>
        <w:tc>
          <w:tcPr>
            <w:tcW w:w="4678" w:type="dxa"/>
          </w:tcPr>
          <w:p w14:paraId="082B5A29" w14:textId="77777777" w:rsidR="00404FEC" w:rsidRPr="00E00A30" w:rsidRDefault="00404FEC" w:rsidP="00404FEC">
            <w:pPr>
              <w:pStyle w:val="TableParagraph"/>
              <w:keepNext/>
              <w:keepLines/>
              <w:widowControl/>
              <w:spacing w:before="121" w:line="238" w:lineRule="exact"/>
              <w:jc w:val="both"/>
              <w:rPr>
                <w:rFonts w:ascii="Tahoma" w:hAnsi="Tahoma" w:cs="Tahoma"/>
                <w:sz w:val="20"/>
                <w:szCs w:val="20"/>
                <w:lang w:val="sl-SI"/>
              </w:rPr>
            </w:pPr>
            <w:r w:rsidRPr="00E00A30">
              <w:rPr>
                <w:rFonts w:ascii="Tahoma" w:hAnsi="Tahoma" w:cs="Tahoma"/>
                <w:sz w:val="20"/>
                <w:szCs w:val="20"/>
                <w:lang w:val="sl-SI"/>
              </w:rPr>
              <w:t>Direktor</w:t>
            </w:r>
            <w:r w:rsidRPr="00E00A30">
              <w:rPr>
                <w:rFonts w:ascii="Tahoma" w:hAnsi="Tahoma" w:cs="Tahoma"/>
                <w:spacing w:val="-8"/>
                <w:sz w:val="20"/>
                <w:szCs w:val="20"/>
                <w:lang w:val="sl-SI"/>
              </w:rPr>
              <w:t xml:space="preserve"> </w:t>
            </w:r>
            <w:r w:rsidRPr="00E00A30">
              <w:rPr>
                <w:rFonts w:ascii="Tahoma" w:hAnsi="Tahoma" w:cs="Tahoma"/>
                <w:spacing w:val="-2"/>
                <w:sz w:val="20"/>
                <w:szCs w:val="20"/>
                <w:lang w:val="sl-SI"/>
              </w:rPr>
              <w:t>družbe</w:t>
            </w:r>
          </w:p>
        </w:tc>
      </w:tr>
      <w:tr w:rsidR="00404FEC" w:rsidRPr="00E00A30" w14:paraId="060D721C" w14:textId="77777777" w:rsidTr="003D74B5">
        <w:trPr>
          <w:gridAfter w:val="1"/>
          <w:wAfter w:w="2261" w:type="dxa"/>
          <w:trHeight w:val="253"/>
        </w:trPr>
        <w:tc>
          <w:tcPr>
            <w:tcW w:w="4678" w:type="dxa"/>
          </w:tcPr>
          <w:p w14:paraId="50130E03" w14:textId="77777777" w:rsidR="00404FEC" w:rsidRPr="00E00A30" w:rsidRDefault="00404FEC" w:rsidP="00404FEC">
            <w:pPr>
              <w:pStyle w:val="TableParagraph"/>
              <w:keepNext/>
              <w:keepLines/>
              <w:widowControl/>
              <w:spacing w:line="233" w:lineRule="exact"/>
              <w:jc w:val="both"/>
              <w:rPr>
                <w:rFonts w:ascii="Tahoma" w:hAnsi="Tahoma" w:cs="Tahoma"/>
                <w:sz w:val="20"/>
                <w:szCs w:val="20"/>
                <w:lang w:val="sl-SI"/>
              </w:rPr>
            </w:pPr>
            <w:r w:rsidRPr="00E00A30">
              <w:rPr>
                <w:rFonts w:ascii="Tahoma" w:hAnsi="Tahoma" w:cs="Tahoma"/>
                <w:sz w:val="20"/>
                <w:szCs w:val="20"/>
                <w:lang w:val="sl-SI"/>
              </w:rPr>
              <w:t>David</w:t>
            </w:r>
            <w:r w:rsidRPr="00E00A30">
              <w:rPr>
                <w:rFonts w:ascii="Tahoma" w:hAnsi="Tahoma" w:cs="Tahoma"/>
                <w:spacing w:val="-4"/>
                <w:sz w:val="20"/>
                <w:szCs w:val="20"/>
                <w:lang w:val="sl-SI"/>
              </w:rPr>
              <w:t xml:space="preserve"> </w:t>
            </w:r>
            <w:r w:rsidRPr="00E00A30">
              <w:rPr>
                <w:rFonts w:ascii="Tahoma" w:hAnsi="Tahoma" w:cs="Tahoma"/>
                <w:spacing w:val="-2"/>
                <w:sz w:val="20"/>
                <w:szCs w:val="20"/>
                <w:lang w:val="sl-SI"/>
              </w:rPr>
              <w:t>Polutnik</w:t>
            </w:r>
          </w:p>
        </w:tc>
      </w:tr>
      <w:tr w:rsidR="00404FEC" w:rsidRPr="00E00A30" w14:paraId="7F0F52CB" w14:textId="77777777" w:rsidTr="003D74B5">
        <w:trPr>
          <w:trHeight w:val="632"/>
        </w:trPr>
        <w:tc>
          <w:tcPr>
            <w:tcW w:w="4678" w:type="dxa"/>
          </w:tcPr>
          <w:p w14:paraId="0213B995" w14:textId="77777777" w:rsidR="00404FEC" w:rsidRPr="00E00A30" w:rsidRDefault="00404FEC" w:rsidP="00404FEC">
            <w:pPr>
              <w:pStyle w:val="TableParagraph"/>
              <w:keepNext/>
              <w:keepLines/>
              <w:widowControl/>
              <w:ind w:left="0"/>
              <w:jc w:val="both"/>
              <w:rPr>
                <w:rFonts w:ascii="Tahoma" w:hAnsi="Tahoma" w:cs="Tahoma"/>
                <w:sz w:val="20"/>
                <w:szCs w:val="20"/>
                <w:lang w:val="sl-SI"/>
              </w:rPr>
            </w:pPr>
          </w:p>
          <w:p w14:paraId="4CDF42E9" w14:textId="0FB327FA" w:rsidR="00404FEC" w:rsidRPr="00E00A30" w:rsidRDefault="00404FEC" w:rsidP="00404FEC">
            <w:pPr>
              <w:pStyle w:val="TableParagraph"/>
              <w:keepNext/>
              <w:keepLines/>
              <w:widowControl/>
              <w:ind w:left="0"/>
              <w:jc w:val="both"/>
              <w:rPr>
                <w:rFonts w:ascii="Tahoma" w:hAnsi="Tahoma" w:cs="Tahoma"/>
                <w:sz w:val="20"/>
                <w:szCs w:val="20"/>
                <w:lang w:val="sl-SI"/>
              </w:rPr>
            </w:pPr>
            <w:r w:rsidRPr="00E00A30">
              <w:rPr>
                <w:rFonts w:ascii="Tahoma" w:hAnsi="Tahoma" w:cs="Tahoma"/>
                <w:sz w:val="20"/>
                <w:szCs w:val="20"/>
                <w:lang w:val="sl-SI"/>
              </w:rPr>
              <w:t>In izvajalcem:</w:t>
            </w:r>
          </w:p>
        </w:tc>
        <w:tc>
          <w:tcPr>
            <w:tcW w:w="2261" w:type="dxa"/>
          </w:tcPr>
          <w:p w14:paraId="2C16BAF7" w14:textId="77777777" w:rsidR="00404FEC" w:rsidRPr="00E00A30" w:rsidRDefault="00404FEC" w:rsidP="00404FEC">
            <w:pPr>
              <w:pStyle w:val="TableParagraph"/>
              <w:keepNext/>
              <w:keepLines/>
              <w:widowControl/>
              <w:spacing w:line="248" w:lineRule="exact"/>
              <w:ind w:left="307"/>
              <w:jc w:val="both"/>
              <w:rPr>
                <w:rFonts w:ascii="Tahoma" w:hAnsi="Tahoma" w:cs="Tahoma"/>
                <w:sz w:val="20"/>
                <w:szCs w:val="20"/>
                <w:lang w:val="sl-SI"/>
              </w:rPr>
            </w:pPr>
          </w:p>
        </w:tc>
      </w:tr>
      <w:tr w:rsidR="00404FEC" w:rsidRPr="00E00A30" w14:paraId="2905BB81" w14:textId="77777777" w:rsidTr="003D74B5">
        <w:trPr>
          <w:trHeight w:val="632"/>
        </w:trPr>
        <w:tc>
          <w:tcPr>
            <w:tcW w:w="4678" w:type="dxa"/>
          </w:tcPr>
          <w:p w14:paraId="1E417EF3" w14:textId="51AFEADF" w:rsidR="00404FEC" w:rsidRPr="00E00A30" w:rsidRDefault="00404FEC" w:rsidP="00404FEC">
            <w:pPr>
              <w:pStyle w:val="TableParagraph"/>
              <w:keepNext/>
              <w:keepLines/>
              <w:widowControl/>
              <w:spacing w:before="7"/>
              <w:ind w:left="0"/>
              <w:jc w:val="both"/>
              <w:rPr>
                <w:rFonts w:ascii="Tahoma" w:hAnsi="Tahoma" w:cs="Tahoma"/>
                <w:sz w:val="20"/>
                <w:szCs w:val="20"/>
                <w:lang w:val="sl-SI"/>
              </w:rPr>
            </w:pPr>
          </w:p>
          <w:p w14:paraId="2CA11AA5" w14:textId="77777777" w:rsidR="00404FEC" w:rsidRPr="00E00A30" w:rsidRDefault="00404FEC" w:rsidP="00404FEC">
            <w:pPr>
              <w:pStyle w:val="TableParagraph"/>
              <w:keepNext/>
              <w:keepLines/>
              <w:widowControl/>
              <w:spacing w:line="237" w:lineRule="exact"/>
              <w:jc w:val="both"/>
              <w:rPr>
                <w:rFonts w:ascii="Tahoma" w:hAnsi="Tahoma" w:cs="Tahoma"/>
                <w:sz w:val="20"/>
                <w:szCs w:val="20"/>
                <w:lang w:val="sl-SI"/>
              </w:rPr>
            </w:pPr>
            <w:r w:rsidRPr="00E00A30">
              <w:rPr>
                <w:rFonts w:ascii="Tahoma" w:hAnsi="Tahoma" w:cs="Tahoma"/>
                <w:sz w:val="20"/>
                <w:szCs w:val="20"/>
                <w:lang w:val="sl-SI"/>
              </w:rPr>
              <w:t>Vodja</w:t>
            </w:r>
            <w:r w:rsidRPr="00E00A30">
              <w:rPr>
                <w:rFonts w:ascii="Tahoma" w:hAnsi="Tahoma" w:cs="Tahoma"/>
                <w:spacing w:val="-3"/>
                <w:sz w:val="20"/>
                <w:szCs w:val="20"/>
                <w:lang w:val="sl-SI"/>
              </w:rPr>
              <w:t xml:space="preserve"> </w:t>
            </w:r>
            <w:r w:rsidRPr="00E00A30">
              <w:rPr>
                <w:rFonts w:ascii="Tahoma" w:hAnsi="Tahoma" w:cs="Tahoma"/>
                <w:sz w:val="20"/>
                <w:szCs w:val="20"/>
                <w:lang w:val="sl-SI"/>
              </w:rPr>
              <w:t>službe</w:t>
            </w:r>
            <w:r w:rsidRPr="00E00A30">
              <w:rPr>
                <w:rFonts w:ascii="Tahoma" w:hAnsi="Tahoma" w:cs="Tahoma"/>
                <w:spacing w:val="-2"/>
                <w:sz w:val="20"/>
                <w:szCs w:val="20"/>
                <w:lang w:val="sl-SI"/>
              </w:rPr>
              <w:t xml:space="preserve"> </w:t>
            </w:r>
            <w:r w:rsidRPr="00E00A30">
              <w:rPr>
                <w:rFonts w:ascii="Tahoma" w:hAnsi="Tahoma" w:cs="Tahoma"/>
                <w:sz w:val="20"/>
                <w:szCs w:val="20"/>
                <w:lang w:val="sl-SI"/>
              </w:rPr>
              <w:t>varstva</w:t>
            </w:r>
            <w:r w:rsidRPr="00E00A30">
              <w:rPr>
                <w:rFonts w:ascii="Tahoma" w:hAnsi="Tahoma" w:cs="Tahoma"/>
                <w:spacing w:val="-2"/>
                <w:sz w:val="20"/>
                <w:szCs w:val="20"/>
                <w:lang w:val="sl-SI"/>
              </w:rPr>
              <w:t xml:space="preserve"> </w:t>
            </w:r>
            <w:r w:rsidRPr="00E00A30">
              <w:rPr>
                <w:rFonts w:ascii="Tahoma" w:hAnsi="Tahoma" w:cs="Tahoma"/>
                <w:sz w:val="20"/>
                <w:szCs w:val="20"/>
                <w:lang w:val="sl-SI"/>
              </w:rPr>
              <w:t>pri</w:t>
            </w:r>
            <w:r w:rsidRPr="00E00A30">
              <w:rPr>
                <w:rFonts w:ascii="Tahoma" w:hAnsi="Tahoma" w:cs="Tahoma"/>
                <w:spacing w:val="-4"/>
                <w:sz w:val="20"/>
                <w:szCs w:val="20"/>
                <w:lang w:val="sl-SI"/>
              </w:rPr>
              <w:t xml:space="preserve"> </w:t>
            </w:r>
            <w:r w:rsidRPr="00E00A30">
              <w:rPr>
                <w:rFonts w:ascii="Tahoma" w:hAnsi="Tahoma" w:cs="Tahoma"/>
                <w:sz w:val="20"/>
                <w:szCs w:val="20"/>
                <w:lang w:val="sl-SI"/>
              </w:rPr>
              <w:t>delu</w:t>
            </w:r>
            <w:r w:rsidRPr="00E00A30">
              <w:rPr>
                <w:rFonts w:ascii="Tahoma" w:hAnsi="Tahoma" w:cs="Tahoma"/>
                <w:spacing w:val="-2"/>
                <w:sz w:val="20"/>
                <w:szCs w:val="20"/>
                <w:lang w:val="sl-SI"/>
              </w:rPr>
              <w:t xml:space="preserve"> </w:t>
            </w:r>
            <w:r w:rsidRPr="00E00A30">
              <w:rPr>
                <w:rFonts w:ascii="Tahoma" w:hAnsi="Tahoma" w:cs="Tahoma"/>
                <w:sz w:val="20"/>
                <w:szCs w:val="20"/>
                <w:lang w:val="sl-SI"/>
              </w:rPr>
              <w:t>in</w:t>
            </w:r>
            <w:r w:rsidRPr="00E00A30">
              <w:rPr>
                <w:rFonts w:ascii="Tahoma" w:hAnsi="Tahoma" w:cs="Tahoma"/>
                <w:spacing w:val="-5"/>
                <w:sz w:val="20"/>
                <w:szCs w:val="20"/>
                <w:lang w:val="sl-SI"/>
              </w:rPr>
              <w:t xml:space="preserve"> </w:t>
            </w:r>
            <w:r w:rsidRPr="00E00A30">
              <w:rPr>
                <w:rFonts w:ascii="Tahoma" w:hAnsi="Tahoma" w:cs="Tahoma"/>
                <w:sz w:val="20"/>
                <w:szCs w:val="20"/>
                <w:lang w:val="sl-SI"/>
              </w:rPr>
              <w:t>požarne</w:t>
            </w:r>
            <w:r w:rsidRPr="00E00A30">
              <w:rPr>
                <w:rFonts w:ascii="Tahoma" w:hAnsi="Tahoma" w:cs="Tahoma"/>
                <w:spacing w:val="-4"/>
                <w:sz w:val="20"/>
                <w:szCs w:val="20"/>
                <w:lang w:val="sl-SI"/>
              </w:rPr>
              <w:t xml:space="preserve"> </w:t>
            </w:r>
            <w:r w:rsidRPr="00E00A30">
              <w:rPr>
                <w:rFonts w:ascii="Tahoma" w:hAnsi="Tahoma" w:cs="Tahoma"/>
                <w:spacing w:val="-2"/>
                <w:sz w:val="20"/>
                <w:szCs w:val="20"/>
                <w:lang w:val="sl-SI"/>
              </w:rPr>
              <w:t>varnosti</w:t>
            </w:r>
          </w:p>
        </w:tc>
        <w:tc>
          <w:tcPr>
            <w:tcW w:w="2261" w:type="dxa"/>
          </w:tcPr>
          <w:p w14:paraId="3B87EB55" w14:textId="77777777" w:rsidR="00404FEC" w:rsidRPr="00E00A30" w:rsidRDefault="00404FEC" w:rsidP="00404FEC">
            <w:pPr>
              <w:pStyle w:val="TableParagraph"/>
              <w:keepNext/>
              <w:keepLines/>
              <w:widowControl/>
              <w:spacing w:before="7"/>
              <w:ind w:left="0"/>
              <w:jc w:val="both"/>
              <w:rPr>
                <w:rFonts w:ascii="Tahoma" w:hAnsi="Tahoma" w:cs="Tahoma"/>
                <w:sz w:val="20"/>
                <w:szCs w:val="20"/>
                <w:lang w:val="sl-SI"/>
              </w:rPr>
            </w:pPr>
          </w:p>
          <w:p w14:paraId="685BE8FA" w14:textId="77777777" w:rsidR="00404FEC" w:rsidRPr="00E00A30" w:rsidRDefault="00404FEC" w:rsidP="00404FEC">
            <w:pPr>
              <w:pStyle w:val="TableParagraph"/>
              <w:keepNext/>
              <w:keepLines/>
              <w:widowControl/>
              <w:spacing w:line="237" w:lineRule="exact"/>
              <w:ind w:left="307"/>
              <w:jc w:val="both"/>
              <w:rPr>
                <w:rFonts w:ascii="Tahoma" w:hAnsi="Tahoma" w:cs="Tahoma"/>
                <w:sz w:val="20"/>
                <w:szCs w:val="20"/>
                <w:lang w:val="sl-SI"/>
              </w:rPr>
            </w:pPr>
          </w:p>
        </w:tc>
      </w:tr>
    </w:tbl>
    <w:p w14:paraId="3F75ED30" w14:textId="4A9CD87C" w:rsidR="00404FEC" w:rsidRPr="00E00A30" w:rsidRDefault="00404FEC" w:rsidP="00404FEC">
      <w:pPr>
        <w:pStyle w:val="Telobesedila"/>
        <w:keepNext/>
        <w:keepLines/>
        <w:widowControl/>
        <w:spacing w:before="7"/>
        <w:rPr>
          <w:rFonts w:ascii="Tahoma" w:hAnsi="Tahoma" w:cs="Tahoma"/>
          <w:b w:val="0"/>
        </w:rPr>
      </w:pPr>
    </w:p>
    <w:p w14:paraId="2A192241" w14:textId="77777777" w:rsidR="00404FEC" w:rsidRPr="00E00A30" w:rsidRDefault="00404FEC" w:rsidP="00404FEC">
      <w:pPr>
        <w:pStyle w:val="Naslov1"/>
        <w:keepLines/>
        <w:numPr>
          <w:ilvl w:val="0"/>
          <w:numId w:val="45"/>
        </w:numPr>
        <w:tabs>
          <w:tab w:val="left" w:pos="5182"/>
        </w:tabs>
        <w:autoSpaceDE w:val="0"/>
        <w:autoSpaceDN w:val="0"/>
        <w:spacing w:before="92"/>
        <w:ind w:left="5182" w:hanging="359"/>
        <w:rPr>
          <w:rFonts w:ascii="Tahoma" w:hAnsi="Tahoma" w:cs="Tahoma"/>
          <w:b w:val="0"/>
        </w:rPr>
      </w:pPr>
      <w:r w:rsidRPr="00E00A30">
        <w:rPr>
          <w:rFonts w:ascii="Tahoma" w:hAnsi="Tahoma" w:cs="Tahoma"/>
          <w:b w:val="0"/>
          <w:spacing w:val="-4"/>
        </w:rPr>
        <w:t>člen</w:t>
      </w:r>
    </w:p>
    <w:p w14:paraId="45E64892" w14:textId="77777777" w:rsidR="00404FEC" w:rsidRPr="00E00A30" w:rsidRDefault="00404FEC" w:rsidP="00404FEC">
      <w:pPr>
        <w:pStyle w:val="Telobesedila"/>
        <w:keepNext/>
        <w:keepLines/>
        <w:widowControl/>
        <w:ind w:left="476" w:right="451"/>
        <w:rPr>
          <w:rFonts w:ascii="Tahoma" w:hAnsi="Tahoma" w:cs="Tahoma"/>
          <w:b w:val="0"/>
        </w:rPr>
      </w:pPr>
      <w:r w:rsidRPr="00E00A30">
        <w:rPr>
          <w:rFonts w:ascii="Tahoma" w:hAnsi="Tahoma" w:cs="Tahoma"/>
          <w:b w:val="0"/>
        </w:rPr>
        <w:t>S</w:t>
      </w:r>
      <w:r w:rsidRPr="00E00A30">
        <w:rPr>
          <w:rFonts w:ascii="Tahoma" w:hAnsi="Tahoma" w:cs="Tahoma"/>
          <w:b w:val="0"/>
          <w:spacing w:val="-2"/>
        </w:rPr>
        <w:t xml:space="preserve"> </w:t>
      </w:r>
      <w:r w:rsidRPr="00E00A30">
        <w:rPr>
          <w:rFonts w:ascii="Tahoma" w:hAnsi="Tahoma" w:cs="Tahoma"/>
          <w:b w:val="0"/>
        </w:rPr>
        <w:t>tem</w:t>
      </w:r>
      <w:r w:rsidRPr="00E00A30">
        <w:rPr>
          <w:rFonts w:ascii="Tahoma" w:hAnsi="Tahoma" w:cs="Tahoma"/>
          <w:b w:val="0"/>
          <w:spacing w:val="-6"/>
        </w:rPr>
        <w:t xml:space="preserve"> </w:t>
      </w:r>
      <w:r w:rsidRPr="00E00A30">
        <w:rPr>
          <w:rFonts w:ascii="Tahoma" w:hAnsi="Tahoma" w:cs="Tahoma"/>
          <w:b w:val="0"/>
        </w:rPr>
        <w:t>pisnim</w:t>
      </w:r>
      <w:r w:rsidRPr="00E00A30">
        <w:rPr>
          <w:rFonts w:ascii="Tahoma" w:hAnsi="Tahoma" w:cs="Tahoma"/>
          <w:b w:val="0"/>
          <w:spacing w:val="-6"/>
        </w:rPr>
        <w:t xml:space="preserve"> </w:t>
      </w:r>
      <w:r w:rsidRPr="00E00A30">
        <w:rPr>
          <w:rFonts w:ascii="Tahoma" w:hAnsi="Tahoma" w:cs="Tahoma"/>
          <w:b w:val="0"/>
        </w:rPr>
        <w:t>sporazumom</w:t>
      </w:r>
      <w:r w:rsidRPr="00E00A30">
        <w:rPr>
          <w:rFonts w:ascii="Tahoma" w:hAnsi="Tahoma" w:cs="Tahoma"/>
          <w:b w:val="0"/>
          <w:spacing w:val="-4"/>
        </w:rPr>
        <w:t xml:space="preserve">, ki je hkrati priloga št. 4 okvirnega sporazuma za javno naročilo VKS-177/23 oba podpisnika okvirnega sporazuma </w:t>
      </w:r>
      <w:r w:rsidRPr="00E00A30">
        <w:rPr>
          <w:rFonts w:ascii="Tahoma" w:hAnsi="Tahoma" w:cs="Tahoma"/>
          <w:b w:val="0"/>
        </w:rPr>
        <w:t>določata</w:t>
      </w:r>
      <w:r w:rsidRPr="00E00A30">
        <w:rPr>
          <w:rFonts w:ascii="Tahoma" w:hAnsi="Tahoma" w:cs="Tahoma"/>
          <w:b w:val="0"/>
          <w:spacing w:val="-2"/>
        </w:rPr>
        <w:t xml:space="preserve"> </w:t>
      </w:r>
      <w:r w:rsidRPr="00E00A30">
        <w:rPr>
          <w:rFonts w:ascii="Tahoma" w:hAnsi="Tahoma" w:cs="Tahoma"/>
          <w:b w:val="0"/>
        </w:rPr>
        <w:t>skupne</w:t>
      </w:r>
      <w:r w:rsidRPr="00E00A30">
        <w:rPr>
          <w:rFonts w:ascii="Tahoma" w:hAnsi="Tahoma" w:cs="Tahoma"/>
          <w:b w:val="0"/>
          <w:spacing w:val="-4"/>
        </w:rPr>
        <w:t xml:space="preserve"> </w:t>
      </w:r>
      <w:r w:rsidRPr="00E00A30">
        <w:rPr>
          <w:rFonts w:ascii="Tahoma" w:hAnsi="Tahoma" w:cs="Tahoma"/>
          <w:b w:val="0"/>
        </w:rPr>
        <w:t>ukrepe</w:t>
      </w:r>
      <w:r w:rsidRPr="00E00A30">
        <w:rPr>
          <w:rFonts w:ascii="Tahoma" w:hAnsi="Tahoma" w:cs="Tahoma"/>
          <w:b w:val="0"/>
          <w:spacing w:val="-2"/>
        </w:rPr>
        <w:t xml:space="preserve"> </w:t>
      </w:r>
      <w:r w:rsidRPr="00E00A30">
        <w:rPr>
          <w:rFonts w:ascii="Tahoma" w:hAnsi="Tahoma" w:cs="Tahoma"/>
          <w:b w:val="0"/>
        </w:rPr>
        <w:t>za</w:t>
      </w:r>
      <w:r w:rsidRPr="00E00A30">
        <w:rPr>
          <w:rFonts w:ascii="Tahoma" w:hAnsi="Tahoma" w:cs="Tahoma"/>
          <w:b w:val="0"/>
          <w:spacing w:val="-4"/>
        </w:rPr>
        <w:t xml:space="preserve"> </w:t>
      </w:r>
      <w:r w:rsidRPr="00E00A30">
        <w:rPr>
          <w:rFonts w:ascii="Tahoma" w:hAnsi="Tahoma" w:cs="Tahoma"/>
          <w:b w:val="0"/>
        </w:rPr>
        <w:t>zagotavljanje</w:t>
      </w:r>
      <w:r w:rsidRPr="00E00A30">
        <w:rPr>
          <w:rFonts w:ascii="Tahoma" w:hAnsi="Tahoma" w:cs="Tahoma"/>
          <w:b w:val="0"/>
          <w:spacing w:val="-2"/>
        </w:rPr>
        <w:t xml:space="preserve"> </w:t>
      </w:r>
      <w:r w:rsidRPr="00E00A30">
        <w:rPr>
          <w:rFonts w:ascii="Tahoma" w:hAnsi="Tahoma" w:cs="Tahoma"/>
          <w:b w:val="0"/>
        </w:rPr>
        <w:t>varnosti</w:t>
      </w:r>
      <w:r w:rsidRPr="00E00A30">
        <w:rPr>
          <w:rFonts w:ascii="Tahoma" w:hAnsi="Tahoma" w:cs="Tahoma"/>
          <w:b w:val="0"/>
          <w:spacing w:val="-1"/>
        </w:rPr>
        <w:t xml:space="preserve"> </w:t>
      </w:r>
      <w:r w:rsidRPr="00E00A30">
        <w:rPr>
          <w:rFonts w:ascii="Tahoma" w:hAnsi="Tahoma" w:cs="Tahoma"/>
          <w:b w:val="0"/>
        </w:rPr>
        <w:t>in</w:t>
      </w:r>
      <w:r w:rsidRPr="00E00A30">
        <w:rPr>
          <w:rFonts w:ascii="Tahoma" w:hAnsi="Tahoma" w:cs="Tahoma"/>
          <w:b w:val="0"/>
          <w:spacing w:val="-5"/>
        </w:rPr>
        <w:t xml:space="preserve"> </w:t>
      </w:r>
      <w:r w:rsidRPr="00E00A30">
        <w:rPr>
          <w:rFonts w:ascii="Tahoma" w:hAnsi="Tahoma" w:cs="Tahoma"/>
          <w:b w:val="0"/>
        </w:rPr>
        <w:t>zdravja</w:t>
      </w:r>
      <w:r w:rsidRPr="00E00A30">
        <w:rPr>
          <w:rFonts w:ascii="Tahoma" w:hAnsi="Tahoma" w:cs="Tahoma"/>
          <w:b w:val="0"/>
          <w:spacing w:val="-2"/>
        </w:rPr>
        <w:t xml:space="preserve"> </w:t>
      </w:r>
      <w:r w:rsidRPr="00E00A30">
        <w:rPr>
          <w:rFonts w:ascii="Tahoma" w:hAnsi="Tahoma" w:cs="Tahoma"/>
          <w:b w:val="0"/>
        </w:rPr>
        <w:t>pri</w:t>
      </w:r>
      <w:r w:rsidRPr="00E00A30">
        <w:rPr>
          <w:rFonts w:ascii="Tahoma" w:hAnsi="Tahoma" w:cs="Tahoma"/>
          <w:b w:val="0"/>
          <w:spacing w:val="-4"/>
        </w:rPr>
        <w:t xml:space="preserve"> </w:t>
      </w:r>
      <w:r w:rsidRPr="00E00A30">
        <w:rPr>
          <w:rFonts w:ascii="Tahoma" w:hAnsi="Tahoma" w:cs="Tahoma"/>
          <w:b w:val="0"/>
        </w:rPr>
        <w:t>delu,</w:t>
      </w:r>
      <w:r w:rsidRPr="00E00A30">
        <w:rPr>
          <w:rFonts w:ascii="Tahoma" w:hAnsi="Tahoma" w:cs="Tahoma"/>
          <w:b w:val="0"/>
          <w:spacing w:val="-2"/>
        </w:rPr>
        <w:t xml:space="preserve"> </w:t>
      </w:r>
      <w:r w:rsidRPr="00E00A30">
        <w:rPr>
          <w:rFonts w:ascii="Tahoma" w:hAnsi="Tahoma" w:cs="Tahoma"/>
          <w:b w:val="0"/>
        </w:rPr>
        <w:t>osebe odgovorne</w:t>
      </w:r>
      <w:r w:rsidRPr="00E00A30">
        <w:rPr>
          <w:rFonts w:ascii="Tahoma" w:hAnsi="Tahoma" w:cs="Tahoma"/>
          <w:b w:val="0"/>
          <w:spacing w:val="-11"/>
        </w:rPr>
        <w:t xml:space="preserve"> </w:t>
      </w:r>
      <w:r w:rsidRPr="00E00A30">
        <w:rPr>
          <w:rFonts w:ascii="Tahoma" w:hAnsi="Tahoma" w:cs="Tahoma"/>
          <w:b w:val="0"/>
        </w:rPr>
        <w:t>za</w:t>
      </w:r>
      <w:r w:rsidRPr="00E00A30">
        <w:rPr>
          <w:rFonts w:ascii="Tahoma" w:hAnsi="Tahoma" w:cs="Tahoma"/>
          <w:b w:val="0"/>
          <w:spacing w:val="-11"/>
        </w:rPr>
        <w:t xml:space="preserve"> </w:t>
      </w:r>
      <w:r w:rsidRPr="00E00A30">
        <w:rPr>
          <w:rFonts w:ascii="Tahoma" w:hAnsi="Tahoma" w:cs="Tahoma"/>
          <w:b w:val="0"/>
        </w:rPr>
        <w:t>izvajanje</w:t>
      </w:r>
      <w:r w:rsidRPr="00E00A30">
        <w:rPr>
          <w:rFonts w:ascii="Tahoma" w:hAnsi="Tahoma" w:cs="Tahoma"/>
          <w:b w:val="0"/>
          <w:spacing w:val="-11"/>
        </w:rPr>
        <w:t xml:space="preserve"> </w:t>
      </w:r>
      <w:r w:rsidRPr="00E00A30">
        <w:rPr>
          <w:rFonts w:ascii="Tahoma" w:hAnsi="Tahoma" w:cs="Tahoma"/>
          <w:b w:val="0"/>
        </w:rPr>
        <w:t>teh</w:t>
      </w:r>
      <w:r w:rsidRPr="00E00A30">
        <w:rPr>
          <w:rFonts w:ascii="Tahoma" w:hAnsi="Tahoma" w:cs="Tahoma"/>
          <w:b w:val="0"/>
          <w:spacing w:val="-13"/>
        </w:rPr>
        <w:t xml:space="preserve"> </w:t>
      </w:r>
      <w:r w:rsidRPr="00E00A30">
        <w:rPr>
          <w:rFonts w:ascii="Tahoma" w:hAnsi="Tahoma" w:cs="Tahoma"/>
          <w:b w:val="0"/>
        </w:rPr>
        <w:t>ukrepov</w:t>
      </w:r>
      <w:r w:rsidRPr="00E00A30">
        <w:rPr>
          <w:rFonts w:ascii="Tahoma" w:hAnsi="Tahoma" w:cs="Tahoma"/>
          <w:b w:val="0"/>
          <w:spacing w:val="-13"/>
        </w:rPr>
        <w:t xml:space="preserve"> </w:t>
      </w:r>
      <w:r w:rsidRPr="00E00A30">
        <w:rPr>
          <w:rFonts w:ascii="Tahoma" w:hAnsi="Tahoma" w:cs="Tahoma"/>
          <w:b w:val="0"/>
        </w:rPr>
        <w:t>ter</w:t>
      </w:r>
      <w:r w:rsidRPr="00E00A30">
        <w:rPr>
          <w:rFonts w:ascii="Tahoma" w:hAnsi="Tahoma" w:cs="Tahoma"/>
          <w:b w:val="0"/>
          <w:spacing w:val="-10"/>
        </w:rPr>
        <w:t xml:space="preserve"> </w:t>
      </w:r>
      <w:r w:rsidRPr="00E00A30">
        <w:rPr>
          <w:rFonts w:ascii="Tahoma" w:hAnsi="Tahoma" w:cs="Tahoma"/>
          <w:b w:val="0"/>
        </w:rPr>
        <w:t>osebe,</w:t>
      </w:r>
      <w:r w:rsidRPr="00E00A30">
        <w:rPr>
          <w:rFonts w:ascii="Tahoma" w:hAnsi="Tahoma" w:cs="Tahoma"/>
          <w:b w:val="0"/>
          <w:spacing w:val="-11"/>
        </w:rPr>
        <w:t xml:space="preserve"> </w:t>
      </w:r>
      <w:r w:rsidRPr="00E00A30">
        <w:rPr>
          <w:rFonts w:ascii="Tahoma" w:hAnsi="Tahoma" w:cs="Tahoma"/>
          <w:b w:val="0"/>
        </w:rPr>
        <w:t>ki</w:t>
      </w:r>
      <w:r w:rsidRPr="00E00A30">
        <w:rPr>
          <w:rFonts w:ascii="Tahoma" w:hAnsi="Tahoma" w:cs="Tahoma"/>
          <w:b w:val="0"/>
          <w:spacing w:val="-10"/>
        </w:rPr>
        <w:t xml:space="preserve"> </w:t>
      </w:r>
      <w:r w:rsidRPr="00E00A30">
        <w:rPr>
          <w:rFonts w:ascii="Tahoma" w:hAnsi="Tahoma" w:cs="Tahoma"/>
          <w:b w:val="0"/>
        </w:rPr>
        <w:t>zagotavljajo</w:t>
      </w:r>
      <w:r w:rsidRPr="00E00A30">
        <w:rPr>
          <w:rFonts w:ascii="Tahoma" w:hAnsi="Tahoma" w:cs="Tahoma"/>
          <w:b w:val="0"/>
          <w:spacing w:val="-11"/>
        </w:rPr>
        <w:t xml:space="preserve"> </w:t>
      </w:r>
      <w:r w:rsidRPr="00E00A30">
        <w:rPr>
          <w:rFonts w:ascii="Tahoma" w:hAnsi="Tahoma" w:cs="Tahoma"/>
          <w:b w:val="0"/>
        </w:rPr>
        <w:t>usklajeno</w:t>
      </w:r>
      <w:r w:rsidRPr="00E00A30">
        <w:rPr>
          <w:rFonts w:ascii="Tahoma" w:hAnsi="Tahoma" w:cs="Tahoma"/>
          <w:b w:val="0"/>
          <w:spacing w:val="-11"/>
        </w:rPr>
        <w:t xml:space="preserve"> </w:t>
      </w:r>
      <w:r w:rsidRPr="00E00A30">
        <w:rPr>
          <w:rFonts w:ascii="Tahoma" w:hAnsi="Tahoma" w:cs="Tahoma"/>
          <w:b w:val="0"/>
        </w:rPr>
        <w:t>izvajanje</w:t>
      </w:r>
      <w:r w:rsidRPr="00E00A30">
        <w:rPr>
          <w:rFonts w:ascii="Tahoma" w:hAnsi="Tahoma" w:cs="Tahoma"/>
          <w:b w:val="0"/>
          <w:spacing w:val="-13"/>
        </w:rPr>
        <w:t xml:space="preserve"> </w:t>
      </w:r>
      <w:r w:rsidRPr="00E00A30">
        <w:rPr>
          <w:rFonts w:ascii="Tahoma" w:hAnsi="Tahoma" w:cs="Tahoma"/>
          <w:b w:val="0"/>
        </w:rPr>
        <w:t>teh</w:t>
      </w:r>
      <w:r w:rsidRPr="00E00A30">
        <w:rPr>
          <w:rFonts w:ascii="Tahoma" w:hAnsi="Tahoma" w:cs="Tahoma"/>
          <w:b w:val="0"/>
          <w:spacing w:val="-11"/>
        </w:rPr>
        <w:t xml:space="preserve"> </w:t>
      </w:r>
      <w:r w:rsidRPr="00E00A30">
        <w:rPr>
          <w:rFonts w:ascii="Tahoma" w:hAnsi="Tahoma" w:cs="Tahoma"/>
          <w:b w:val="0"/>
        </w:rPr>
        <w:t>ukrepov</w:t>
      </w:r>
      <w:r w:rsidRPr="00E00A30">
        <w:rPr>
          <w:rFonts w:ascii="Tahoma" w:hAnsi="Tahoma" w:cs="Tahoma"/>
          <w:b w:val="0"/>
          <w:spacing w:val="-13"/>
        </w:rPr>
        <w:t xml:space="preserve"> </w:t>
      </w:r>
      <w:r w:rsidRPr="00E00A30">
        <w:rPr>
          <w:rFonts w:ascii="Tahoma" w:hAnsi="Tahoma" w:cs="Tahoma"/>
          <w:b w:val="0"/>
        </w:rPr>
        <w:t>pri</w:t>
      </w:r>
      <w:r w:rsidRPr="00E00A30">
        <w:rPr>
          <w:rFonts w:ascii="Tahoma" w:hAnsi="Tahoma" w:cs="Tahoma"/>
          <w:b w:val="0"/>
          <w:spacing w:val="-4"/>
        </w:rPr>
        <w:t xml:space="preserve"> </w:t>
      </w:r>
      <w:r w:rsidRPr="00E00A30">
        <w:rPr>
          <w:rFonts w:ascii="Tahoma" w:hAnsi="Tahoma" w:cs="Tahoma"/>
          <w:b w:val="0"/>
        </w:rPr>
        <w:t>dobavi in vgradnji dveh transformatorjev v TP 135 CČN Ljubljana, Cesta v Prod 100, 1000 Ljubljana.</w:t>
      </w:r>
    </w:p>
    <w:p w14:paraId="2E7AF383" w14:textId="77777777" w:rsidR="00404FEC" w:rsidRPr="00E00A30" w:rsidRDefault="00404FEC" w:rsidP="00404FEC">
      <w:pPr>
        <w:pStyle w:val="Telobesedila"/>
        <w:keepNext/>
        <w:keepLines/>
        <w:widowControl/>
        <w:spacing w:before="5"/>
        <w:rPr>
          <w:rFonts w:ascii="Tahoma" w:hAnsi="Tahoma" w:cs="Tahoma"/>
          <w:b w:val="0"/>
        </w:rPr>
      </w:pPr>
    </w:p>
    <w:p w14:paraId="3DDCC6B3" w14:textId="77777777" w:rsidR="00404FEC" w:rsidRPr="00E00A30" w:rsidRDefault="00404FEC" w:rsidP="00404FEC">
      <w:pPr>
        <w:pStyle w:val="Naslov1"/>
        <w:keepLines/>
        <w:numPr>
          <w:ilvl w:val="0"/>
          <w:numId w:val="45"/>
        </w:numPr>
        <w:tabs>
          <w:tab w:val="left" w:pos="5182"/>
        </w:tabs>
        <w:autoSpaceDE w:val="0"/>
        <w:autoSpaceDN w:val="0"/>
        <w:spacing w:before="1"/>
        <w:ind w:left="5182" w:hanging="359"/>
        <w:rPr>
          <w:rFonts w:ascii="Tahoma" w:hAnsi="Tahoma" w:cs="Tahoma"/>
          <w:b w:val="0"/>
        </w:rPr>
      </w:pPr>
      <w:r w:rsidRPr="00E00A30">
        <w:rPr>
          <w:rFonts w:ascii="Tahoma" w:hAnsi="Tahoma" w:cs="Tahoma"/>
          <w:b w:val="0"/>
          <w:spacing w:val="-4"/>
        </w:rPr>
        <w:t>člen</w:t>
      </w:r>
    </w:p>
    <w:p w14:paraId="59BFA043" w14:textId="77777777" w:rsidR="00404FEC" w:rsidRPr="00E00A30" w:rsidRDefault="00404FEC" w:rsidP="00404FEC">
      <w:pPr>
        <w:pStyle w:val="Telobesedila"/>
        <w:keepNext/>
        <w:keepLines/>
        <w:widowControl/>
        <w:spacing w:before="6"/>
        <w:rPr>
          <w:rFonts w:ascii="Tahoma" w:hAnsi="Tahoma" w:cs="Tahoma"/>
          <w:b w:val="0"/>
        </w:rPr>
      </w:pPr>
    </w:p>
    <w:p w14:paraId="2773FF03" w14:textId="77777777" w:rsidR="00404FEC" w:rsidRPr="00E00A30" w:rsidRDefault="00404FEC" w:rsidP="00404FEC">
      <w:pPr>
        <w:pStyle w:val="Telobesedila"/>
        <w:keepNext/>
        <w:keepLines/>
        <w:widowControl/>
        <w:spacing w:before="1"/>
        <w:ind w:left="476" w:right="459"/>
        <w:rPr>
          <w:rFonts w:ascii="Tahoma" w:hAnsi="Tahoma" w:cs="Tahoma"/>
          <w:b w:val="0"/>
        </w:rPr>
      </w:pPr>
      <w:r w:rsidRPr="00E00A30">
        <w:rPr>
          <w:rFonts w:ascii="Tahoma" w:hAnsi="Tahoma" w:cs="Tahoma"/>
          <w:b w:val="0"/>
        </w:rPr>
        <w:t>S podpisom pisnega sporazuma podpisniki potrjujejo ter se zavezujejo, da bodo upoštevali pogoje za zagotavljanje varnosti in zdravja pri delu na skupnem delovišču.</w:t>
      </w:r>
    </w:p>
    <w:p w14:paraId="750DA281" w14:textId="22A829C9" w:rsidR="00404FEC" w:rsidRPr="00E00A30" w:rsidRDefault="00404FEC" w:rsidP="00404FEC">
      <w:pPr>
        <w:pStyle w:val="Telobesedila"/>
        <w:keepNext/>
        <w:keepLines/>
        <w:widowControl/>
        <w:spacing w:before="8"/>
        <w:rPr>
          <w:rFonts w:ascii="Tahoma" w:hAnsi="Tahoma" w:cs="Tahoma"/>
          <w:b w:val="0"/>
        </w:rPr>
      </w:pPr>
    </w:p>
    <w:p w14:paraId="7A11EF43" w14:textId="4DABB464" w:rsidR="00404FEC" w:rsidRPr="00E00A30" w:rsidRDefault="00404FEC" w:rsidP="00404FEC">
      <w:pPr>
        <w:pStyle w:val="Naslov1"/>
        <w:keepLines/>
        <w:numPr>
          <w:ilvl w:val="0"/>
          <w:numId w:val="45"/>
        </w:numPr>
        <w:tabs>
          <w:tab w:val="left" w:pos="5182"/>
        </w:tabs>
        <w:autoSpaceDE w:val="0"/>
        <w:autoSpaceDN w:val="0"/>
        <w:ind w:left="5182" w:hanging="359"/>
        <w:rPr>
          <w:rFonts w:ascii="Tahoma" w:hAnsi="Tahoma" w:cs="Tahoma"/>
          <w:b w:val="0"/>
        </w:rPr>
      </w:pPr>
      <w:r w:rsidRPr="00E00A30">
        <w:rPr>
          <w:rFonts w:ascii="Tahoma" w:hAnsi="Tahoma" w:cs="Tahoma"/>
          <w:b w:val="0"/>
          <w:spacing w:val="-4"/>
        </w:rPr>
        <w:t>člen</w:t>
      </w:r>
    </w:p>
    <w:p w14:paraId="1D14E5C9" w14:textId="77777777" w:rsidR="00404FEC" w:rsidRPr="00E00A30" w:rsidRDefault="00404FEC" w:rsidP="00404FEC">
      <w:pPr>
        <w:pStyle w:val="Telobesedila"/>
        <w:keepNext/>
        <w:keepLines/>
        <w:widowControl/>
        <w:spacing w:before="92"/>
        <w:ind w:left="476"/>
        <w:rPr>
          <w:rFonts w:ascii="Tahoma" w:hAnsi="Tahoma" w:cs="Tahoma"/>
          <w:b w:val="0"/>
        </w:rPr>
      </w:pPr>
      <w:r w:rsidRPr="00E00A30">
        <w:rPr>
          <w:rFonts w:ascii="Tahoma" w:hAnsi="Tahoma" w:cs="Tahoma"/>
          <w:b w:val="0"/>
        </w:rPr>
        <w:t>Oseba,</w:t>
      </w:r>
      <w:r w:rsidRPr="00E00A30">
        <w:rPr>
          <w:rFonts w:ascii="Tahoma" w:hAnsi="Tahoma" w:cs="Tahoma"/>
          <w:b w:val="0"/>
          <w:spacing w:val="75"/>
        </w:rPr>
        <w:t xml:space="preserve"> </w:t>
      </w:r>
      <w:r w:rsidRPr="00E00A30">
        <w:rPr>
          <w:rFonts w:ascii="Tahoma" w:hAnsi="Tahoma" w:cs="Tahoma"/>
          <w:b w:val="0"/>
        </w:rPr>
        <w:t>ki</w:t>
      </w:r>
      <w:r w:rsidRPr="00E00A30">
        <w:rPr>
          <w:rFonts w:ascii="Tahoma" w:hAnsi="Tahoma" w:cs="Tahoma"/>
          <w:b w:val="0"/>
          <w:spacing w:val="73"/>
        </w:rPr>
        <w:t xml:space="preserve"> </w:t>
      </w:r>
      <w:r w:rsidRPr="00E00A30">
        <w:rPr>
          <w:rFonts w:ascii="Tahoma" w:hAnsi="Tahoma" w:cs="Tahoma"/>
          <w:b w:val="0"/>
        </w:rPr>
        <w:t>je</w:t>
      </w:r>
      <w:r w:rsidRPr="00E00A30">
        <w:rPr>
          <w:rFonts w:ascii="Tahoma" w:hAnsi="Tahoma" w:cs="Tahoma"/>
          <w:b w:val="0"/>
          <w:spacing w:val="74"/>
        </w:rPr>
        <w:t xml:space="preserve"> </w:t>
      </w:r>
      <w:r w:rsidRPr="00E00A30">
        <w:rPr>
          <w:rFonts w:ascii="Tahoma" w:hAnsi="Tahoma" w:cs="Tahoma"/>
          <w:b w:val="0"/>
        </w:rPr>
        <w:t>določena</w:t>
      </w:r>
      <w:r w:rsidRPr="00E00A30">
        <w:rPr>
          <w:rFonts w:ascii="Tahoma" w:hAnsi="Tahoma" w:cs="Tahoma"/>
          <w:b w:val="0"/>
          <w:spacing w:val="75"/>
        </w:rPr>
        <w:t xml:space="preserve"> </w:t>
      </w:r>
      <w:r w:rsidRPr="00E00A30">
        <w:rPr>
          <w:rFonts w:ascii="Tahoma" w:hAnsi="Tahoma" w:cs="Tahoma"/>
          <w:b w:val="0"/>
        </w:rPr>
        <w:t>s</w:t>
      </w:r>
      <w:r w:rsidRPr="00E00A30">
        <w:rPr>
          <w:rFonts w:ascii="Tahoma" w:hAnsi="Tahoma" w:cs="Tahoma"/>
          <w:b w:val="0"/>
          <w:spacing w:val="74"/>
        </w:rPr>
        <w:t xml:space="preserve"> </w:t>
      </w:r>
      <w:r w:rsidRPr="00E00A30">
        <w:rPr>
          <w:rFonts w:ascii="Tahoma" w:hAnsi="Tahoma" w:cs="Tahoma"/>
          <w:b w:val="0"/>
        </w:rPr>
        <w:t>strani</w:t>
      </w:r>
      <w:r w:rsidRPr="00E00A30">
        <w:rPr>
          <w:rFonts w:ascii="Tahoma" w:hAnsi="Tahoma" w:cs="Tahoma"/>
          <w:b w:val="0"/>
          <w:spacing w:val="76"/>
        </w:rPr>
        <w:t xml:space="preserve"> </w:t>
      </w:r>
      <w:r w:rsidRPr="00E00A30">
        <w:rPr>
          <w:rFonts w:ascii="Tahoma" w:hAnsi="Tahoma" w:cs="Tahoma"/>
          <w:b w:val="0"/>
        </w:rPr>
        <w:t>naročnika</w:t>
      </w:r>
      <w:r w:rsidRPr="00E00A30">
        <w:rPr>
          <w:rFonts w:ascii="Tahoma" w:hAnsi="Tahoma" w:cs="Tahoma"/>
          <w:b w:val="0"/>
          <w:spacing w:val="75"/>
        </w:rPr>
        <w:t xml:space="preserve"> </w:t>
      </w:r>
      <w:r w:rsidRPr="00E00A30">
        <w:rPr>
          <w:rFonts w:ascii="Tahoma" w:hAnsi="Tahoma" w:cs="Tahoma"/>
          <w:b w:val="0"/>
        </w:rPr>
        <w:t>za</w:t>
      </w:r>
      <w:r w:rsidRPr="00E00A30">
        <w:rPr>
          <w:rFonts w:ascii="Tahoma" w:hAnsi="Tahoma" w:cs="Tahoma"/>
          <w:b w:val="0"/>
          <w:spacing w:val="76"/>
        </w:rPr>
        <w:t xml:space="preserve"> </w:t>
      </w:r>
      <w:r w:rsidRPr="00E00A30">
        <w:rPr>
          <w:rFonts w:ascii="Tahoma" w:hAnsi="Tahoma" w:cs="Tahoma"/>
          <w:b w:val="0"/>
        </w:rPr>
        <w:t>zagotovitev</w:t>
      </w:r>
      <w:r w:rsidRPr="00E00A30">
        <w:rPr>
          <w:rFonts w:ascii="Tahoma" w:hAnsi="Tahoma" w:cs="Tahoma"/>
          <w:b w:val="0"/>
          <w:spacing w:val="73"/>
        </w:rPr>
        <w:t xml:space="preserve"> </w:t>
      </w:r>
      <w:r w:rsidRPr="00E00A30">
        <w:rPr>
          <w:rFonts w:ascii="Tahoma" w:hAnsi="Tahoma" w:cs="Tahoma"/>
          <w:b w:val="0"/>
        </w:rPr>
        <w:t>varnosti</w:t>
      </w:r>
      <w:r w:rsidRPr="00E00A30">
        <w:rPr>
          <w:rFonts w:ascii="Tahoma" w:hAnsi="Tahoma" w:cs="Tahoma"/>
          <w:b w:val="0"/>
          <w:spacing w:val="76"/>
        </w:rPr>
        <w:t xml:space="preserve"> </w:t>
      </w:r>
      <w:r w:rsidRPr="00E00A30">
        <w:rPr>
          <w:rFonts w:ascii="Tahoma" w:hAnsi="Tahoma" w:cs="Tahoma"/>
          <w:b w:val="0"/>
        </w:rPr>
        <w:t>delavcev</w:t>
      </w:r>
      <w:r w:rsidRPr="00E00A30">
        <w:rPr>
          <w:rFonts w:ascii="Tahoma" w:hAnsi="Tahoma" w:cs="Tahoma"/>
          <w:b w:val="0"/>
          <w:spacing w:val="79"/>
        </w:rPr>
        <w:t xml:space="preserve"> </w:t>
      </w:r>
      <w:r w:rsidRPr="00E00A30">
        <w:rPr>
          <w:rFonts w:ascii="Tahoma" w:hAnsi="Tahoma" w:cs="Tahoma"/>
          <w:b w:val="0"/>
        </w:rPr>
        <w:t>CČN</w:t>
      </w:r>
      <w:r w:rsidRPr="00E00A30">
        <w:rPr>
          <w:rFonts w:ascii="Tahoma" w:hAnsi="Tahoma" w:cs="Tahoma"/>
          <w:b w:val="0"/>
          <w:spacing w:val="75"/>
        </w:rPr>
        <w:t xml:space="preserve"> </w:t>
      </w:r>
      <w:r w:rsidRPr="00E00A30">
        <w:rPr>
          <w:rFonts w:ascii="Tahoma" w:hAnsi="Tahoma" w:cs="Tahoma"/>
          <w:b w:val="0"/>
        </w:rPr>
        <w:t>Ljubljana</w:t>
      </w:r>
      <w:r w:rsidRPr="00E00A30">
        <w:rPr>
          <w:rFonts w:ascii="Tahoma" w:hAnsi="Tahoma" w:cs="Tahoma"/>
          <w:b w:val="0"/>
          <w:spacing w:val="75"/>
        </w:rPr>
        <w:t xml:space="preserve"> </w:t>
      </w:r>
      <w:r w:rsidRPr="00E00A30">
        <w:rPr>
          <w:rFonts w:ascii="Tahoma" w:hAnsi="Tahoma" w:cs="Tahoma"/>
          <w:b w:val="0"/>
          <w:spacing w:val="-5"/>
        </w:rPr>
        <w:t>je</w:t>
      </w:r>
    </w:p>
    <w:p w14:paraId="45C02104" w14:textId="0706148A" w:rsidR="00404FEC" w:rsidRPr="00E00A30" w:rsidRDefault="00404FEC" w:rsidP="00404FEC">
      <w:pPr>
        <w:pStyle w:val="Telobesedila"/>
        <w:keepNext/>
        <w:keepLines/>
        <w:widowControl/>
        <w:tabs>
          <w:tab w:val="left" w:pos="2508"/>
          <w:tab w:val="left" w:pos="7643"/>
        </w:tabs>
        <w:spacing w:before="37"/>
        <w:ind w:left="476"/>
        <w:rPr>
          <w:rFonts w:ascii="Tahoma" w:hAnsi="Tahoma" w:cs="Tahoma"/>
          <w:b w:val="0"/>
        </w:rPr>
      </w:pPr>
      <w:r w:rsidRPr="00E00A30">
        <w:rPr>
          <w:rFonts w:ascii="Tahoma" w:hAnsi="Tahoma" w:cs="Tahoma"/>
          <w:b w:val="0"/>
          <w:lang w:val="sl-SI"/>
        </w:rPr>
        <w:t>_________</w:t>
      </w:r>
      <w:r w:rsidRPr="00E00A30">
        <w:rPr>
          <w:rFonts w:ascii="Tahoma" w:hAnsi="Tahoma" w:cs="Tahoma"/>
          <w:b w:val="0"/>
        </w:rPr>
        <w:t xml:space="preserve"> ki ga enakovredno nadomešča</w:t>
      </w:r>
      <w:r w:rsidRPr="00E00A30">
        <w:rPr>
          <w:rFonts w:ascii="Tahoma" w:hAnsi="Tahoma" w:cs="Tahoma"/>
          <w:b w:val="0"/>
          <w:spacing w:val="-2"/>
        </w:rPr>
        <w:t xml:space="preserve"> </w:t>
      </w:r>
      <w:r w:rsidRPr="00E00A30">
        <w:rPr>
          <w:rFonts w:ascii="Tahoma" w:hAnsi="Tahoma" w:cs="Tahoma"/>
          <w:b w:val="0"/>
          <w:spacing w:val="-2"/>
          <w:lang w:val="sl-SI"/>
        </w:rPr>
        <w:t>_________</w:t>
      </w:r>
      <w:r w:rsidRPr="00E00A30">
        <w:rPr>
          <w:rFonts w:ascii="Tahoma" w:hAnsi="Tahoma" w:cs="Tahoma"/>
          <w:b w:val="0"/>
          <w:spacing w:val="-10"/>
        </w:rPr>
        <w:t>.</w:t>
      </w:r>
    </w:p>
    <w:p w14:paraId="76BF7DDA" w14:textId="77777777" w:rsidR="00404FEC" w:rsidRPr="00E00A30" w:rsidRDefault="00404FEC" w:rsidP="00404FEC">
      <w:pPr>
        <w:pStyle w:val="Telobesedila"/>
        <w:keepNext/>
        <w:keepLines/>
        <w:widowControl/>
        <w:rPr>
          <w:rFonts w:ascii="Tahoma" w:hAnsi="Tahoma" w:cs="Tahoma"/>
          <w:b w:val="0"/>
        </w:rPr>
      </w:pPr>
    </w:p>
    <w:p w14:paraId="1EC8F50C" w14:textId="22DD8EEE" w:rsidR="00404FEC" w:rsidRPr="00E00A30" w:rsidRDefault="00404FEC" w:rsidP="00404FEC">
      <w:pPr>
        <w:pStyle w:val="Telobesedila"/>
        <w:keepNext/>
        <w:keepLines/>
        <w:widowControl/>
        <w:spacing w:before="5"/>
        <w:rPr>
          <w:rFonts w:ascii="Tahoma" w:hAnsi="Tahoma" w:cs="Tahoma"/>
          <w:b w:val="0"/>
        </w:rPr>
      </w:pPr>
    </w:p>
    <w:tbl>
      <w:tblPr>
        <w:tblStyle w:val="TableNormal"/>
        <w:tblW w:w="0" w:type="auto"/>
        <w:tblInd w:w="541" w:type="dxa"/>
        <w:tblLayout w:type="fixed"/>
        <w:tblLook w:val="01E0" w:firstRow="1" w:lastRow="1" w:firstColumn="1" w:lastColumn="1" w:noHBand="0" w:noVBand="0"/>
      </w:tblPr>
      <w:tblGrid>
        <w:gridCol w:w="2972"/>
        <w:gridCol w:w="2972"/>
      </w:tblGrid>
      <w:tr w:rsidR="00404FEC" w:rsidRPr="00E00A30" w14:paraId="74A19CB4" w14:textId="77777777" w:rsidTr="003D74B5">
        <w:trPr>
          <w:trHeight w:val="249"/>
        </w:trPr>
        <w:tc>
          <w:tcPr>
            <w:tcW w:w="2972" w:type="dxa"/>
          </w:tcPr>
          <w:p w14:paraId="1E6D99A4" w14:textId="77777777" w:rsidR="00404FEC" w:rsidRPr="00E00A30" w:rsidRDefault="00404FEC" w:rsidP="00404FEC">
            <w:pPr>
              <w:pStyle w:val="TableParagraph"/>
              <w:keepNext/>
              <w:keepLines/>
              <w:widowControl/>
              <w:spacing w:line="229" w:lineRule="exact"/>
              <w:jc w:val="both"/>
              <w:rPr>
                <w:rFonts w:ascii="Tahoma" w:hAnsi="Tahoma" w:cs="Tahoma"/>
                <w:sz w:val="20"/>
                <w:szCs w:val="20"/>
                <w:lang w:val="sl-SI"/>
              </w:rPr>
            </w:pPr>
            <w:r w:rsidRPr="00E00A30">
              <w:rPr>
                <w:rFonts w:ascii="Tahoma" w:hAnsi="Tahoma" w:cs="Tahoma"/>
                <w:sz w:val="20"/>
                <w:szCs w:val="20"/>
                <w:lang w:val="sl-SI"/>
              </w:rPr>
              <w:t>Ime</w:t>
            </w:r>
            <w:r w:rsidRPr="00E00A30">
              <w:rPr>
                <w:rFonts w:ascii="Tahoma" w:hAnsi="Tahoma" w:cs="Tahoma"/>
                <w:spacing w:val="-2"/>
                <w:sz w:val="20"/>
                <w:szCs w:val="20"/>
                <w:lang w:val="sl-SI"/>
              </w:rPr>
              <w:t xml:space="preserve"> </w:t>
            </w:r>
            <w:r w:rsidRPr="00E00A30">
              <w:rPr>
                <w:rFonts w:ascii="Tahoma" w:hAnsi="Tahoma" w:cs="Tahoma"/>
                <w:sz w:val="20"/>
                <w:szCs w:val="20"/>
                <w:lang w:val="sl-SI"/>
              </w:rPr>
              <w:t>in</w:t>
            </w:r>
            <w:r w:rsidRPr="00E00A30">
              <w:rPr>
                <w:rFonts w:ascii="Tahoma" w:hAnsi="Tahoma" w:cs="Tahoma"/>
                <w:spacing w:val="-1"/>
                <w:sz w:val="20"/>
                <w:szCs w:val="20"/>
                <w:lang w:val="sl-SI"/>
              </w:rPr>
              <w:t xml:space="preserve"> </w:t>
            </w:r>
            <w:r w:rsidRPr="00E00A30">
              <w:rPr>
                <w:rFonts w:ascii="Tahoma" w:hAnsi="Tahoma" w:cs="Tahoma"/>
                <w:spacing w:val="-2"/>
                <w:sz w:val="20"/>
                <w:szCs w:val="20"/>
                <w:lang w:val="sl-SI"/>
              </w:rPr>
              <w:t>priimek</w:t>
            </w:r>
          </w:p>
        </w:tc>
        <w:tc>
          <w:tcPr>
            <w:tcW w:w="2972" w:type="dxa"/>
          </w:tcPr>
          <w:p w14:paraId="6DABD89B" w14:textId="77777777" w:rsidR="00404FEC" w:rsidRPr="00E00A30" w:rsidRDefault="00404FEC" w:rsidP="00404FEC">
            <w:pPr>
              <w:pStyle w:val="TableParagraph"/>
              <w:keepNext/>
              <w:keepLines/>
              <w:widowControl/>
              <w:spacing w:line="229" w:lineRule="exact"/>
              <w:ind w:left="1614"/>
              <w:jc w:val="both"/>
              <w:rPr>
                <w:rFonts w:ascii="Tahoma" w:hAnsi="Tahoma" w:cs="Tahoma"/>
                <w:sz w:val="20"/>
                <w:szCs w:val="20"/>
                <w:lang w:val="sl-SI"/>
              </w:rPr>
            </w:pPr>
            <w:r w:rsidRPr="00E00A30">
              <w:rPr>
                <w:rFonts w:ascii="Tahoma" w:hAnsi="Tahoma" w:cs="Tahoma"/>
                <w:sz w:val="20"/>
                <w:szCs w:val="20"/>
                <w:lang w:val="sl-SI"/>
              </w:rPr>
              <w:t>Ime</w:t>
            </w:r>
            <w:r w:rsidRPr="00E00A30">
              <w:rPr>
                <w:rFonts w:ascii="Tahoma" w:hAnsi="Tahoma" w:cs="Tahoma"/>
                <w:spacing w:val="-2"/>
                <w:sz w:val="20"/>
                <w:szCs w:val="20"/>
                <w:lang w:val="sl-SI"/>
              </w:rPr>
              <w:t xml:space="preserve"> </w:t>
            </w:r>
            <w:r w:rsidRPr="00E00A30">
              <w:rPr>
                <w:rFonts w:ascii="Tahoma" w:hAnsi="Tahoma" w:cs="Tahoma"/>
                <w:sz w:val="20"/>
                <w:szCs w:val="20"/>
                <w:lang w:val="sl-SI"/>
              </w:rPr>
              <w:t>in</w:t>
            </w:r>
            <w:r w:rsidRPr="00E00A30">
              <w:rPr>
                <w:rFonts w:ascii="Tahoma" w:hAnsi="Tahoma" w:cs="Tahoma"/>
                <w:spacing w:val="-1"/>
                <w:sz w:val="20"/>
                <w:szCs w:val="20"/>
                <w:lang w:val="sl-SI"/>
              </w:rPr>
              <w:t xml:space="preserve"> </w:t>
            </w:r>
            <w:r w:rsidRPr="00E00A30">
              <w:rPr>
                <w:rFonts w:ascii="Tahoma" w:hAnsi="Tahoma" w:cs="Tahoma"/>
                <w:spacing w:val="-2"/>
                <w:sz w:val="20"/>
                <w:szCs w:val="20"/>
                <w:lang w:val="sl-SI"/>
              </w:rPr>
              <w:t>priimek</w:t>
            </w:r>
          </w:p>
        </w:tc>
      </w:tr>
      <w:tr w:rsidR="00404FEC" w:rsidRPr="00E00A30" w14:paraId="7708C519" w14:textId="77777777" w:rsidTr="003D74B5">
        <w:trPr>
          <w:trHeight w:val="253"/>
        </w:trPr>
        <w:tc>
          <w:tcPr>
            <w:tcW w:w="2972" w:type="dxa"/>
          </w:tcPr>
          <w:p w14:paraId="7705A2E4" w14:textId="77777777" w:rsidR="00404FEC" w:rsidRPr="00E00A30" w:rsidRDefault="00404FEC" w:rsidP="00404FEC">
            <w:pPr>
              <w:pStyle w:val="TableParagraph"/>
              <w:keepNext/>
              <w:keepLines/>
              <w:widowControl/>
              <w:spacing w:line="233" w:lineRule="exact"/>
              <w:jc w:val="both"/>
              <w:rPr>
                <w:rFonts w:ascii="Tahoma" w:hAnsi="Tahoma" w:cs="Tahoma"/>
                <w:sz w:val="20"/>
                <w:szCs w:val="20"/>
                <w:lang w:val="sl-SI"/>
              </w:rPr>
            </w:pPr>
            <w:r w:rsidRPr="00E00A30">
              <w:rPr>
                <w:rFonts w:ascii="Tahoma" w:hAnsi="Tahoma" w:cs="Tahoma"/>
                <w:spacing w:val="-2"/>
                <w:sz w:val="20"/>
                <w:szCs w:val="20"/>
                <w:lang w:val="sl-SI"/>
              </w:rPr>
              <w:t>Datum:</w:t>
            </w:r>
          </w:p>
        </w:tc>
        <w:tc>
          <w:tcPr>
            <w:tcW w:w="2972" w:type="dxa"/>
          </w:tcPr>
          <w:p w14:paraId="2E470E9F" w14:textId="77777777" w:rsidR="00404FEC" w:rsidRPr="00E00A30" w:rsidRDefault="00404FEC" w:rsidP="00404FEC">
            <w:pPr>
              <w:pStyle w:val="TableParagraph"/>
              <w:keepNext/>
              <w:keepLines/>
              <w:widowControl/>
              <w:spacing w:line="233" w:lineRule="exact"/>
              <w:ind w:left="1614"/>
              <w:jc w:val="both"/>
              <w:rPr>
                <w:rFonts w:ascii="Tahoma" w:hAnsi="Tahoma" w:cs="Tahoma"/>
                <w:sz w:val="20"/>
                <w:szCs w:val="20"/>
                <w:lang w:val="sl-SI"/>
              </w:rPr>
            </w:pPr>
            <w:r w:rsidRPr="00E00A30">
              <w:rPr>
                <w:rFonts w:ascii="Tahoma" w:hAnsi="Tahoma" w:cs="Tahoma"/>
                <w:spacing w:val="-2"/>
                <w:sz w:val="20"/>
                <w:szCs w:val="20"/>
                <w:lang w:val="sl-SI"/>
              </w:rPr>
              <w:t>Datum:</w:t>
            </w:r>
          </w:p>
        </w:tc>
      </w:tr>
      <w:tr w:rsidR="00404FEC" w:rsidRPr="00E00A30" w14:paraId="34136168" w14:textId="77777777" w:rsidTr="003D74B5">
        <w:trPr>
          <w:trHeight w:val="248"/>
        </w:trPr>
        <w:tc>
          <w:tcPr>
            <w:tcW w:w="2972" w:type="dxa"/>
          </w:tcPr>
          <w:p w14:paraId="267E3A08" w14:textId="77777777" w:rsidR="00404FEC" w:rsidRPr="00E00A30" w:rsidRDefault="00404FEC" w:rsidP="00404FEC">
            <w:pPr>
              <w:pStyle w:val="TableParagraph"/>
              <w:keepNext/>
              <w:keepLines/>
              <w:widowControl/>
              <w:spacing w:line="228" w:lineRule="exact"/>
              <w:jc w:val="both"/>
              <w:rPr>
                <w:rFonts w:ascii="Tahoma" w:hAnsi="Tahoma" w:cs="Tahoma"/>
                <w:sz w:val="20"/>
                <w:szCs w:val="20"/>
                <w:lang w:val="sl-SI"/>
              </w:rPr>
            </w:pPr>
            <w:r w:rsidRPr="00E00A30">
              <w:rPr>
                <w:rFonts w:ascii="Tahoma" w:hAnsi="Tahoma" w:cs="Tahoma"/>
                <w:spacing w:val="-2"/>
                <w:sz w:val="20"/>
                <w:szCs w:val="20"/>
                <w:lang w:val="sl-SI"/>
              </w:rPr>
              <w:t>Podpis:</w:t>
            </w:r>
          </w:p>
        </w:tc>
        <w:tc>
          <w:tcPr>
            <w:tcW w:w="2972" w:type="dxa"/>
          </w:tcPr>
          <w:p w14:paraId="538518C0" w14:textId="77777777" w:rsidR="00404FEC" w:rsidRPr="00E00A30" w:rsidRDefault="00404FEC" w:rsidP="00404FEC">
            <w:pPr>
              <w:pStyle w:val="TableParagraph"/>
              <w:keepNext/>
              <w:keepLines/>
              <w:widowControl/>
              <w:spacing w:line="228" w:lineRule="exact"/>
              <w:ind w:left="1614"/>
              <w:jc w:val="both"/>
              <w:rPr>
                <w:rFonts w:ascii="Tahoma" w:hAnsi="Tahoma" w:cs="Tahoma"/>
                <w:sz w:val="20"/>
                <w:szCs w:val="20"/>
                <w:lang w:val="sl-SI"/>
              </w:rPr>
            </w:pPr>
            <w:r w:rsidRPr="00E00A30">
              <w:rPr>
                <w:rFonts w:ascii="Tahoma" w:hAnsi="Tahoma" w:cs="Tahoma"/>
                <w:spacing w:val="-2"/>
                <w:sz w:val="20"/>
                <w:szCs w:val="20"/>
                <w:lang w:val="sl-SI"/>
              </w:rPr>
              <w:t>Podpis:</w:t>
            </w:r>
          </w:p>
        </w:tc>
      </w:tr>
    </w:tbl>
    <w:p w14:paraId="3B5FFD1C" w14:textId="5EC5ED6F" w:rsidR="00404FEC" w:rsidRPr="00E00A30" w:rsidRDefault="00404FEC" w:rsidP="00404FEC">
      <w:pPr>
        <w:keepNext/>
        <w:keepLines/>
        <w:jc w:val="both"/>
        <w:rPr>
          <w:rFonts w:ascii="Tahoma" w:hAnsi="Tahoma" w:cs="Tahoma"/>
        </w:rPr>
      </w:pPr>
    </w:p>
    <w:p w14:paraId="6C7DF41C" w14:textId="77777777" w:rsidR="00404FEC" w:rsidRPr="00E00A30" w:rsidRDefault="00404FEC" w:rsidP="00404FEC">
      <w:pPr>
        <w:pStyle w:val="Naslov1"/>
        <w:keepLines/>
        <w:numPr>
          <w:ilvl w:val="0"/>
          <w:numId w:val="45"/>
        </w:numPr>
        <w:tabs>
          <w:tab w:val="left" w:pos="5182"/>
        </w:tabs>
        <w:autoSpaceDE w:val="0"/>
        <w:autoSpaceDN w:val="0"/>
        <w:spacing w:before="91"/>
        <w:rPr>
          <w:rFonts w:ascii="Tahoma" w:hAnsi="Tahoma" w:cs="Tahoma"/>
          <w:b w:val="0"/>
        </w:rPr>
      </w:pPr>
      <w:r w:rsidRPr="00E00A30">
        <w:rPr>
          <w:rFonts w:ascii="Tahoma" w:hAnsi="Tahoma" w:cs="Tahoma"/>
          <w:b w:val="0"/>
          <w:spacing w:val="-4"/>
        </w:rPr>
        <w:t>člen</w:t>
      </w:r>
    </w:p>
    <w:p w14:paraId="370AC751" w14:textId="77777777" w:rsidR="00404FEC" w:rsidRPr="00E00A30" w:rsidRDefault="00404FEC" w:rsidP="00404FEC">
      <w:pPr>
        <w:pStyle w:val="Telobesedila"/>
        <w:keepNext/>
        <w:keepLines/>
        <w:widowControl/>
        <w:spacing w:before="8"/>
        <w:rPr>
          <w:rFonts w:ascii="Tahoma" w:hAnsi="Tahoma" w:cs="Tahoma"/>
          <w:b w:val="0"/>
        </w:rPr>
      </w:pPr>
    </w:p>
    <w:p w14:paraId="338D2CB1" w14:textId="77777777" w:rsidR="00404FEC" w:rsidRPr="00E00A30" w:rsidRDefault="00404FEC" w:rsidP="00404FEC">
      <w:pPr>
        <w:pStyle w:val="Telobesedila"/>
        <w:keepNext/>
        <w:keepLines/>
        <w:widowControl/>
        <w:spacing w:line="252" w:lineRule="exact"/>
        <w:ind w:left="476"/>
        <w:rPr>
          <w:rFonts w:ascii="Tahoma" w:hAnsi="Tahoma" w:cs="Tahoma"/>
          <w:b w:val="0"/>
          <w:spacing w:val="-2"/>
        </w:rPr>
      </w:pPr>
      <w:r w:rsidRPr="00E00A30">
        <w:rPr>
          <w:rFonts w:ascii="Tahoma" w:hAnsi="Tahoma" w:cs="Tahoma"/>
          <w:b w:val="0"/>
        </w:rPr>
        <w:t>Oseba,</w:t>
      </w:r>
      <w:r w:rsidRPr="00E00A30">
        <w:rPr>
          <w:rFonts w:ascii="Tahoma" w:hAnsi="Tahoma" w:cs="Tahoma"/>
          <w:b w:val="0"/>
          <w:spacing w:val="69"/>
        </w:rPr>
        <w:t xml:space="preserve"> </w:t>
      </w:r>
      <w:r w:rsidRPr="00E00A30">
        <w:rPr>
          <w:rFonts w:ascii="Tahoma" w:hAnsi="Tahoma" w:cs="Tahoma"/>
          <w:b w:val="0"/>
        </w:rPr>
        <w:t>ki</w:t>
      </w:r>
      <w:r w:rsidRPr="00E00A30">
        <w:rPr>
          <w:rFonts w:ascii="Tahoma" w:hAnsi="Tahoma" w:cs="Tahoma"/>
          <w:b w:val="0"/>
          <w:spacing w:val="70"/>
        </w:rPr>
        <w:t xml:space="preserve"> </w:t>
      </w:r>
      <w:r w:rsidRPr="00E00A30">
        <w:rPr>
          <w:rFonts w:ascii="Tahoma" w:hAnsi="Tahoma" w:cs="Tahoma"/>
          <w:b w:val="0"/>
        </w:rPr>
        <w:t>je</w:t>
      </w:r>
      <w:r w:rsidRPr="00E00A30">
        <w:rPr>
          <w:rFonts w:ascii="Tahoma" w:hAnsi="Tahoma" w:cs="Tahoma"/>
          <w:b w:val="0"/>
          <w:spacing w:val="72"/>
        </w:rPr>
        <w:t xml:space="preserve"> </w:t>
      </w:r>
      <w:r w:rsidRPr="00E00A30">
        <w:rPr>
          <w:rFonts w:ascii="Tahoma" w:hAnsi="Tahoma" w:cs="Tahoma"/>
          <w:b w:val="0"/>
        </w:rPr>
        <w:t>določena</w:t>
      </w:r>
      <w:r w:rsidRPr="00E00A30">
        <w:rPr>
          <w:rFonts w:ascii="Tahoma" w:hAnsi="Tahoma" w:cs="Tahoma"/>
          <w:b w:val="0"/>
          <w:spacing w:val="72"/>
        </w:rPr>
        <w:t xml:space="preserve"> </w:t>
      </w:r>
      <w:r w:rsidRPr="00E00A30">
        <w:rPr>
          <w:rFonts w:ascii="Tahoma" w:hAnsi="Tahoma" w:cs="Tahoma"/>
          <w:b w:val="0"/>
        </w:rPr>
        <w:t>s</w:t>
      </w:r>
      <w:r w:rsidRPr="00E00A30">
        <w:rPr>
          <w:rFonts w:ascii="Tahoma" w:hAnsi="Tahoma" w:cs="Tahoma"/>
          <w:b w:val="0"/>
          <w:spacing w:val="69"/>
        </w:rPr>
        <w:t xml:space="preserve"> </w:t>
      </w:r>
      <w:r w:rsidRPr="00E00A30">
        <w:rPr>
          <w:rFonts w:ascii="Tahoma" w:hAnsi="Tahoma" w:cs="Tahoma"/>
          <w:b w:val="0"/>
        </w:rPr>
        <w:t>strani</w:t>
      </w:r>
      <w:r w:rsidRPr="00E00A30">
        <w:rPr>
          <w:rFonts w:ascii="Tahoma" w:hAnsi="Tahoma" w:cs="Tahoma"/>
          <w:b w:val="0"/>
          <w:spacing w:val="73"/>
        </w:rPr>
        <w:t xml:space="preserve"> </w:t>
      </w:r>
      <w:r w:rsidRPr="00E00A30">
        <w:rPr>
          <w:rFonts w:ascii="Tahoma" w:hAnsi="Tahoma" w:cs="Tahoma"/>
          <w:b w:val="0"/>
        </w:rPr>
        <w:t>izvajalca</w:t>
      </w:r>
      <w:r w:rsidRPr="00E00A30">
        <w:rPr>
          <w:rFonts w:ascii="Tahoma" w:hAnsi="Tahoma" w:cs="Tahoma"/>
          <w:b w:val="0"/>
          <w:spacing w:val="72"/>
        </w:rPr>
        <w:t xml:space="preserve"> </w:t>
      </w:r>
      <w:r w:rsidRPr="00E00A30">
        <w:rPr>
          <w:rFonts w:ascii="Tahoma" w:hAnsi="Tahoma" w:cs="Tahoma"/>
          <w:b w:val="0"/>
        </w:rPr>
        <w:t>del</w:t>
      </w:r>
      <w:r w:rsidRPr="00E00A30">
        <w:rPr>
          <w:rFonts w:ascii="Tahoma" w:hAnsi="Tahoma" w:cs="Tahoma"/>
          <w:b w:val="0"/>
          <w:spacing w:val="73"/>
        </w:rPr>
        <w:t xml:space="preserve"> </w:t>
      </w:r>
      <w:r w:rsidRPr="00E00A30">
        <w:rPr>
          <w:rFonts w:ascii="Tahoma" w:hAnsi="Tahoma" w:cs="Tahoma"/>
          <w:b w:val="0"/>
        </w:rPr>
        <w:t>za</w:t>
      </w:r>
      <w:r w:rsidRPr="00E00A30">
        <w:rPr>
          <w:rFonts w:ascii="Tahoma" w:hAnsi="Tahoma" w:cs="Tahoma"/>
          <w:b w:val="0"/>
          <w:spacing w:val="72"/>
        </w:rPr>
        <w:t xml:space="preserve"> </w:t>
      </w:r>
      <w:r w:rsidRPr="00E00A30">
        <w:rPr>
          <w:rFonts w:ascii="Tahoma" w:hAnsi="Tahoma" w:cs="Tahoma"/>
          <w:b w:val="0"/>
        </w:rPr>
        <w:t>zagotovitev</w:t>
      </w:r>
      <w:r w:rsidRPr="00E00A30">
        <w:rPr>
          <w:rFonts w:ascii="Tahoma" w:hAnsi="Tahoma" w:cs="Tahoma"/>
          <w:b w:val="0"/>
          <w:spacing w:val="71"/>
        </w:rPr>
        <w:t xml:space="preserve"> </w:t>
      </w:r>
      <w:r w:rsidRPr="00E00A30">
        <w:rPr>
          <w:rFonts w:ascii="Tahoma" w:hAnsi="Tahoma" w:cs="Tahoma"/>
          <w:b w:val="0"/>
        </w:rPr>
        <w:t>varnosti</w:t>
      </w:r>
      <w:r w:rsidRPr="00E00A30">
        <w:rPr>
          <w:rFonts w:ascii="Tahoma" w:hAnsi="Tahoma" w:cs="Tahoma"/>
          <w:b w:val="0"/>
          <w:spacing w:val="73"/>
        </w:rPr>
        <w:t xml:space="preserve"> </w:t>
      </w:r>
      <w:r w:rsidRPr="00E00A30">
        <w:rPr>
          <w:rFonts w:ascii="Tahoma" w:hAnsi="Tahoma" w:cs="Tahoma"/>
          <w:b w:val="0"/>
        </w:rPr>
        <w:t>svojih</w:t>
      </w:r>
      <w:r w:rsidRPr="00E00A30">
        <w:rPr>
          <w:rFonts w:ascii="Tahoma" w:hAnsi="Tahoma" w:cs="Tahoma"/>
          <w:b w:val="0"/>
          <w:spacing w:val="72"/>
        </w:rPr>
        <w:t xml:space="preserve"> </w:t>
      </w:r>
      <w:r w:rsidRPr="00E00A30">
        <w:rPr>
          <w:rFonts w:ascii="Tahoma" w:hAnsi="Tahoma" w:cs="Tahoma"/>
          <w:b w:val="0"/>
        </w:rPr>
        <w:t>delavcev</w:t>
      </w:r>
      <w:r w:rsidRPr="00E00A30">
        <w:rPr>
          <w:rFonts w:ascii="Tahoma" w:hAnsi="Tahoma" w:cs="Tahoma"/>
          <w:b w:val="0"/>
          <w:spacing w:val="67"/>
        </w:rPr>
        <w:t xml:space="preserve"> </w:t>
      </w:r>
      <w:r w:rsidRPr="00E00A30">
        <w:rPr>
          <w:rFonts w:ascii="Tahoma" w:hAnsi="Tahoma" w:cs="Tahoma"/>
          <w:b w:val="0"/>
        </w:rPr>
        <w:t>je</w:t>
      </w:r>
      <w:r w:rsidRPr="00E00A30">
        <w:rPr>
          <w:rFonts w:ascii="Tahoma" w:hAnsi="Tahoma" w:cs="Tahoma"/>
          <w:b w:val="0"/>
          <w:spacing w:val="72"/>
        </w:rPr>
        <w:t xml:space="preserve"> </w:t>
      </w:r>
    </w:p>
    <w:tbl>
      <w:tblPr>
        <w:tblStyle w:val="TableNormal"/>
        <w:tblW w:w="0" w:type="auto"/>
        <w:tblInd w:w="541" w:type="dxa"/>
        <w:tblLayout w:type="fixed"/>
        <w:tblLook w:val="01E0" w:firstRow="1" w:lastRow="1" w:firstColumn="1" w:lastColumn="1" w:noHBand="0" w:noVBand="0"/>
      </w:tblPr>
      <w:tblGrid>
        <w:gridCol w:w="3001"/>
      </w:tblGrid>
      <w:tr w:rsidR="00404FEC" w:rsidRPr="00E00A30" w14:paraId="120A126D" w14:textId="77777777" w:rsidTr="003D74B5">
        <w:trPr>
          <w:trHeight w:val="249"/>
        </w:trPr>
        <w:tc>
          <w:tcPr>
            <w:tcW w:w="3001" w:type="dxa"/>
          </w:tcPr>
          <w:p w14:paraId="3ABD7A50" w14:textId="77777777" w:rsidR="00404FEC" w:rsidRPr="00E00A30" w:rsidRDefault="00404FEC" w:rsidP="00404FEC">
            <w:pPr>
              <w:pStyle w:val="TableParagraph"/>
              <w:keepNext/>
              <w:keepLines/>
              <w:widowControl/>
              <w:spacing w:line="229" w:lineRule="exact"/>
              <w:jc w:val="both"/>
              <w:rPr>
                <w:rFonts w:ascii="Tahoma" w:hAnsi="Tahoma" w:cs="Tahoma"/>
                <w:sz w:val="20"/>
                <w:szCs w:val="20"/>
                <w:lang w:val="sl-SI"/>
              </w:rPr>
            </w:pPr>
            <w:r w:rsidRPr="00E00A30">
              <w:rPr>
                <w:rFonts w:ascii="Tahoma" w:hAnsi="Tahoma" w:cs="Tahoma"/>
                <w:sz w:val="20"/>
                <w:szCs w:val="20"/>
                <w:lang w:val="sl-SI"/>
              </w:rPr>
              <w:t>Ime</w:t>
            </w:r>
            <w:r w:rsidRPr="00E00A30">
              <w:rPr>
                <w:rFonts w:ascii="Tahoma" w:hAnsi="Tahoma" w:cs="Tahoma"/>
                <w:spacing w:val="-4"/>
                <w:sz w:val="20"/>
                <w:szCs w:val="20"/>
                <w:lang w:val="sl-SI"/>
              </w:rPr>
              <w:t xml:space="preserve"> </w:t>
            </w:r>
            <w:r w:rsidRPr="00E00A30">
              <w:rPr>
                <w:rFonts w:ascii="Tahoma" w:hAnsi="Tahoma" w:cs="Tahoma"/>
                <w:sz w:val="20"/>
                <w:szCs w:val="20"/>
                <w:lang w:val="sl-SI"/>
              </w:rPr>
              <w:t>in</w:t>
            </w:r>
            <w:r w:rsidRPr="00E00A30">
              <w:rPr>
                <w:rFonts w:ascii="Tahoma" w:hAnsi="Tahoma" w:cs="Tahoma"/>
                <w:spacing w:val="-1"/>
                <w:sz w:val="20"/>
                <w:szCs w:val="20"/>
                <w:lang w:val="sl-SI"/>
              </w:rPr>
              <w:t xml:space="preserve"> </w:t>
            </w:r>
            <w:r w:rsidRPr="00E00A30">
              <w:rPr>
                <w:rFonts w:ascii="Tahoma" w:hAnsi="Tahoma" w:cs="Tahoma"/>
                <w:spacing w:val="-2"/>
                <w:sz w:val="20"/>
                <w:szCs w:val="20"/>
                <w:lang w:val="sl-SI"/>
              </w:rPr>
              <w:t>priimek:</w:t>
            </w:r>
          </w:p>
        </w:tc>
      </w:tr>
      <w:tr w:rsidR="00404FEC" w:rsidRPr="00E00A30" w14:paraId="4CD61E0C" w14:textId="77777777" w:rsidTr="003D74B5">
        <w:trPr>
          <w:trHeight w:val="253"/>
        </w:trPr>
        <w:tc>
          <w:tcPr>
            <w:tcW w:w="3001" w:type="dxa"/>
          </w:tcPr>
          <w:p w14:paraId="27719E64" w14:textId="77777777" w:rsidR="00404FEC" w:rsidRPr="00E00A30" w:rsidRDefault="00404FEC" w:rsidP="00404FEC">
            <w:pPr>
              <w:pStyle w:val="TableParagraph"/>
              <w:keepNext/>
              <w:keepLines/>
              <w:widowControl/>
              <w:spacing w:line="233" w:lineRule="exact"/>
              <w:jc w:val="both"/>
              <w:rPr>
                <w:rFonts w:ascii="Tahoma" w:hAnsi="Tahoma" w:cs="Tahoma"/>
                <w:sz w:val="20"/>
                <w:szCs w:val="20"/>
                <w:lang w:val="sl-SI"/>
              </w:rPr>
            </w:pPr>
            <w:r w:rsidRPr="00E00A30">
              <w:rPr>
                <w:rFonts w:ascii="Tahoma" w:hAnsi="Tahoma" w:cs="Tahoma"/>
                <w:spacing w:val="-2"/>
                <w:sz w:val="20"/>
                <w:szCs w:val="20"/>
                <w:lang w:val="sl-SI"/>
              </w:rPr>
              <w:t>Datum:</w:t>
            </w:r>
          </w:p>
        </w:tc>
      </w:tr>
      <w:tr w:rsidR="00404FEC" w:rsidRPr="00E00A30" w14:paraId="64F84196" w14:textId="77777777" w:rsidTr="003D74B5">
        <w:trPr>
          <w:trHeight w:val="248"/>
        </w:trPr>
        <w:tc>
          <w:tcPr>
            <w:tcW w:w="3001" w:type="dxa"/>
          </w:tcPr>
          <w:p w14:paraId="4D4B8348" w14:textId="77777777" w:rsidR="00404FEC" w:rsidRPr="00E00A30" w:rsidRDefault="00404FEC" w:rsidP="00404FEC">
            <w:pPr>
              <w:pStyle w:val="TableParagraph"/>
              <w:keepNext/>
              <w:keepLines/>
              <w:widowControl/>
              <w:spacing w:line="228" w:lineRule="exact"/>
              <w:jc w:val="both"/>
              <w:rPr>
                <w:rFonts w:ascii="Tahoma" w:hAnsi="Tahoma" w:cs="Tahoma"/>
                <w:sz w:val="20"/>
                <w:szCs w:val="20"/>
                <w:lang w:val="sl-SI"/>
              </w:rPr>
            </w:pPr>
            <w:r w:rsidRPr="00E00A30">
              <w:rPr>
                <w:rFonts w:ascii="Tahoma" w:hAnsi="Tahoma" w:cs="Tahoma"/>
                <w:spacing w:val="-2"/>
                <w:sz w:val="20"/>
                <w:szCs w:val="20"/>
                <w:lang w:val="sl-SI"/>
              </w:rPr>
              <w:t>Podpis:</w:t>
            </w:r>
          </w:p>
        </w:tc>
      </w:tr>
    </w:tbl>
    <w:p w14:paraId="47BE8878" w14:textId="372EF35A" w:rsidR="00404FEC" w:rsidRPr="00E00A30" w:rsidRDefault="00404FEC" w:rsidP="00404FEC">
      <w:pPr>
        <w:keepNext/>
        <w:keepLines/>
        <w:tabs>
          <w:tab w:val="left" w:pos="602"/>
        </w:tabs>
        <w:jc w:val="both"/>
        <w:rPr>
          <w:rFonts w:ascii="Tahoma" w:hAnsi="Tahoma" w:cs="Tahoma"/>
        </w:rPr>
        <w:sectPr w:rsidR="00404FEC" w:rsidRPr="00E00A30" w:rsidSect="008A668F">
          <w:headerReference w:type="default" r:id="rId31"/>
          <w:footerReference w:type="default" r:id="rId32"/>
          <w:pgSz w:w="11910" w:h="16840"/>
          <w:pgMar w:top="1162" w:right="1588" w:bottom="998" w:left="941" w:header="714" w:footer="816" w:gutter="0"/>
          <w:pgNumType w:start="2"/>
          <w:cols w:space="708"/>
        </w:sectPr>
      </w:pPr>
    </w:p>
    <w:p w14:paraId="7D631A5A" w14:textId="37A94EDA" w:rsidR="00404FEC" w:rsidRPr="00E00A30" w:rsidRDefault="00404FEC" w:rsidP="00404FEC">
      <w:pPr>
        <w:pStyle w:val="Telobesedila"/>
        <w:keepNext/>
        <w:keepLines/>
        <w:widowControl/>
        <w:spacing w:before="5"/>
        <w:rPr>
          <w:rFonts w:ascii="Tahoma" w:hAnsi="Tahoma" w:cs="Tahoma"/>
          <w:b w:val="0"/>
        </w:rPr>
      </w:pPr>
    </w:p>
    <w:p w14:paraId="5DF6D6EB" w14:textId="77777777" w:rsidR="00404FEC" w:rsidRPr="00E00A30" w:rsidRDefault="00404FEC" w:rsidP="00404FEC">
      <w:pPr>
        <w:pStyle w:val="Naslov1"/>
        <w:keepLines/>
        <w:numPr>
          <w:ilvl w:val="0"/>
          <w:numId w:val="45"/>
        </w:numPr>
        <w:tabs>
          <w:tab w:val="left" w:pos="5182"/>
        </w:tabs>
        <w:autoSpaceDE w:val="0"/>
        <w:autoSpaceDN w:val="0"/>
        <w:rPr>
          <w:rFonts w:ascii="Tahoma" w:hAnsi="Tahoma" w:cs="Tahoma"/>
          <w:b w:val="0"/>
        </w:rPr>
      </w:pPr>
      <w:r w:rsidRPr="00E00A30">
        <w:rPr>
          <w:rFonts w:ascii="Tahoma" w:hAnsi="Tahoma" w:cs="Tahoma"/>
          <w:b w:val="0"/>
          <w:spacing w:val="-4"/>
        </w:rPr>
        <w:t>člen</w:t>
      </w:r>
    </w:p>
    <w:p w14:paraId="619FE8AF" w14:textId="77777777" w:rsidR="00404FEC" w:rsidRPr="00E00A30" w:rsidRDefault="00404FEC" w:rsidP="00404FEC">
      <w:pPr>
        <w:pStyle w:val="Telobesedila"/>
        <w:keepNext/>
        <w:keepLines/>
        <w:widowControl/>
        <w:spacing w:before="7"/>
        <w:rPr>
          <w:rFonts w:ascii="Tahoma" w:hAnsi="Tahoma" w:cs="Tahoma"/>
          <w:b w:val="0"/>
        </w:rPr>
      </w:pPr>
    </w:p>
    <w:p w14:paraId="4EAE7051" w14:textId="77777777" w:rsidR="00404FEC" w:rsidRPr="00E00A30" w:rsidRDefault="00404FEC" w:rsidP="00404FEC">
      <w:pPr>
        <w:pStyle w:val="Telobesedila"/>
        <w:keepNext/>
        <w:keepLines/>
        <w:widowControl/>
        <w:ind w:left="476"/>
        <w:rPr>
          <w:rFonts w:ascii="Tahoma" w:hAnsi="Tahoma" w:cs="Tahoma"/>
          <w:b w:val="0"/>
        </w:rPr>
      </w:pPr>
      <w:r w:rsidRPr="00E00A30">
        <w:rPr>
          <w:rFonts w:ascii="Tahoma" w:hAnsi="Tahoma" w:cs="Tahoma"/>
          <w:b w:val="0"/>
        </w:rPr>
        <w:t>Skupni</w:t>
      </w:r>
      <w:r w:rsidRPr="00E00A30">
        <w:rPr>
          <w:rFonts w:ascii="Tahoma" w:hAnsi="Tahoma" w:cs="Tahoma"/>
          <w:b w:val="0"/>
          <w:spacing w:val="-3"/>
        </w:rPr>
        <w:t xml:space="preserve"> </w:t>
      </w:r>
      <w:r w:rsidRPr="00E00A30">
        <w:rPr>
          <w:rFonts w:ascii="Tahoma" w:hAnsi="Tahoma" w:cs="Tahoma"/>
          <w:b w:val="0"/>
        </w:rPr>
        <w:t>ukrepi</w:t>
      </w:r>
      <w:r w:rsidRPr="00E00A30">
        <w:rPr>
          <w:rFonts w:ascii="Tahoma" w:hAnsi="Tahoma" w:cs="Tahoma"/>
          <w:b w:val="0"/>
          <w:spacing w:val="-3"/>
        </w:rPr>
        <w:t xml:space="preserve"> </w:t>
      </w:r>
      <w:r w:rsidRPr="00E00A30">
        <w:rPr>
          <w:rFonts w:ascii="Tahoma" w:hAnsi="Tahoma" w:cs="Tahoma"/>
          <w:b w:val="0"/>
        </w:rPr>
        <w:t>za</w:t>
      </w:r>
      <w:r w:rsidRPr="00E00A30">
        <w:rPr>
          <w:rFonts w:ascii="Tahoma" w:hAnsi="Tahoma" w:cs="Tahoma"/>
          <w:b w:val="0"/>
          <w:spacing w:val="-3"/>
        </w:rPr>
        <w:t xml:space="preserve"> </w:t>
      </w:r>
      <w:r w:rsidRPr="00E00A30">
        <w:rPr>
          <w:rFonts w:ascii="Tahoma" w:hAnsi="Tahoma" w:cs="Tahoma"/>
          <w:b w:val="0"/>
        </w:rPr>
        <w:t>zagotavljanje</w:t>
      </w:r>
      <w:r w:rsidRPr="00E00A30">
        <w:rPr>
          <w:rFonts w:ascii="Tahoma" w:hAnsi="Tahoma" w:cs="Tahoma"/>
          <w:b w:val="0"/>
          <w:spacing w:val="-3"/>
        </w:rPr>
        <w:t xml:space="preserve"> </w:t>
      </w:r>
      <w:r w:rsidRPr="00E00A30">
        <w:rPr>
          <w:rFonts w:ascii="Tahoma" w:hAnsi="Tahoma" w:cs="Tahoma"/>
          <w:b w:val="0"/>
        </w:rPr>
        <w:t>varnosti</w:t>
      </w:r>
      <w:r w:rsidRPr="00E00A30">
        <w:rPr>
          <w:rFonts w:ascii="Tahoma" w:hAnsi="Tahoma" w:cs="Tahoma"/>
          <w:b w:val="0"/>
          <w:spacing w:val="-3"/>
        </w:rPr>
        <w:t xml:space="preserve"> </w:t>
      </w:r>
      <w:r w:rsidRPr="00E00A30">
        <w:rPr>
          <w:rFonts w:ascii="Tahoma" w:hAnsi="Tahoma" w:cs="Tahoma"/>
          <w:b w:val="0"/>
        </w:rPr>
        <w:t>in</w:t>
      </w:r>
      <w:r w:rsidRPr="00E00A30">
        <w:rPr>
          <w:rFonts w:ascii="Tahoma" w:hAnsi="Tahoma" w:cs="Tahoma"/>
          <w:b w:val="0"/>
          <w:spacing w:val="-3"/>
        </w:rPr>
        <w:t xml:space="preserve"> </w:t>
      </w:r>
      <w:r w:rsidRPr="00E00A30">
        <w:rPr>
          <w:rFonts w:ascii="Tahoma" w:hAnsi="Tahoma" w:cs="Tahoma"/>
          <w:b w:val="0"/>
        </w:rPr>
        <w:t>zdravja</w:t>
      </w:r>
      <w:r w:rsidRPr="00E00A30">
        <w:rPr>
          <w:rFonts w:ascii="Tahoma" w:hAnsi="Tahoma" w:cs="Tahoma"/>
          <w:b w:val="0"/>
          <w:spacing w:val="-4"/>
        </w:rPr>
        <w:t xml:space="preserve"> </w:t>
      </w:r>
      <w:r w:rsidRPr="00E00A30">
        <w:rPr>
          <w:rFonts w:ascii="Tahoma" w:hAnsi="Tahoma" w:cs="Tahoma"/>
          <w:b w:val="0"/>
        </w:rPr>
        <w:t>pri</w:t>
      </w:r>
      <w:r w:rsidRPr="00E00A30">
        <w:rPr>
          <w:rFonts w:ascii="Tahoma" w:hAnsi="Tahoma" w:cs="Tahoma"/>
          <w:b w:val="0"/>
          <w:spacing w:val="-2"/>
        </w:rPr>
        <w:t xml:space="preserve"> delu:</w:t>
      </w:r>
    </w:p>
    <w:p w14:paraId="1517BF1A" w14:textId="77777777" w:rsidR="00404FEC" w:rsidRPr="00E00A30" w:rsidRDefault="00404FEC" w:rsidP="00404FEC">
      <w:pPr>
        <w:pStyle w:val="Odstavekseznama"/>
        <w:keepNext/>
        <w:keepLines/>
        <w:numPr>
          <w:ilvl w:val="0"/>
          <w:numId w:val="44"/>
        </w:numPr>
        <w:tabs>
          <w:tab w:val="left" w:pos="1196"/>
        </w:tabs>
        <w:autoSpaceDE w:val="0"/>
        <w:autoSpaceDN w:val="0"/>
        <w:spacing w:before="1"/>
        <w:ind w:right="452"/>
        <w:jc w:val="both"/>
        <w:rPr>
          <w:rFonts w:ascii="Tahoma" w:hAnsi="Tahoma" w:cs="Tahoma"/>
        </w:rPr>
      </w:pPr>
      <w:r w:rsidRPr="00E00A30">
        <w:rPr>
          <w:rFonts w:ascii="Tahoma" w:hAnsi="Tahoma" w:cs="Tahoma"/>
        </w:rPr>
        <w:t>dela na delovišču se ne smejo pričeti, dokler niso zagotovljeni vsi predpisani ukrepi iz Zakona o</w:t>
      </w:r>
      <w:r w:rsidRPr="00E00A30">
        <w:rPr>
          <w:rFonts w:ascii="Tahoma" w:hAnsi="Tahoma" w:cs="Tahoma"/>
          <w:spacing w:val="-2"/>
        </w:rPr>
        <w:t xml:space="preserve"> </w:t>
      </w:r>
      <w:r w:rsidRPr="00E00A30">
        <w:rPr>
          <w:rFonts w:ascii="Tahoma" w:hAnsi="Tahoma" w:cs="Tahoma"/>
        </w:rPr>
        <w:t>varnosti</w:t>
      </w:r>
      <w:r w:rsidRPr="00E00A30">
        <w:rPr>
          <w:rFonts w:ascii="Tahoma" w:hAnsi="Tahoma" w:cs="Tahoma"/>
          <w:spacing w:val="-1"/>
        </w:rPr>
        <w:t xml:space="preserve"> </w:t>
      </w:r>
      <w:r w:rsidRPr="00E00A30">
        <w:rPr>
          <w:rFonts w:ascii="Tahoma" w:hAnsi="Tahoma" w:cs="Tahoma"/>
        </w:rPr>
        <w:t>in</w:t>
      </w:r>
      <w:r w:rsidRPr="00E00A30">
        <w:rPr>
          <w:rFonts w:ascii="Tahoma" w:hAnsi="Tahoma" w:cs="Tahoma"/>
          <w:spacing w:val="-2"/>
        </w:rPr>
        <w:t xml:space="preserve"> </w:t>
      </w:r>
      <w:r w:rsidRPr="00E00A30">
        <w:rPr>
          <w:rFonts w:ascii="Tahoma" w:hAnsi="Tahoma" w:cs="Tahoma"/>
        </w:rPr>
        <w:t>zdravju</w:t>
      </w:r>
      <w:r w:rsidRPr="00E00A30">
        <w:rPr>
          <w:rFonts w:ascii="Tahoma" w:hAnsi="Tahoma" w:cs="Tahoma"/>
          <w:spacing w:val="-2"/>
        </w:rPr>
        <w:t xml:space="preserve"> </w:t>
      </w:r>
      <w:r w:rsidRPr="00E00A30">
        <w:rPr>
          <w:rFonts w:ascii="Tahoma" w:hAnsi="Tahoma" w:cs="Tahoma"/>
        </w:rPr>
        <w:t>pri</w:t>
      </w:r>
      <w:r w:rsidRPr="00E00A30">
        <w:rPr>
          <w:rFonts w:ascii="Tahoma" w:hAnsi="Tahoma" w:cs="Tahoma"/>
          <w:spacing w:val="-1"/>
        </w:rPr>
        <w:t xml:space="preserve"> </w:t>
      </w:r>
      <w:r w:rsidRPr="00E00A30">
        <w:rPr>
          <w:rFonts w:ascii="Tahoma" w:hAnsi="Tahoma" w:cs="Tahoma"/>
        </w:rPr>
        <w:t>delu</w:t>
      </w:r>
      <w:r w:rsidRPr="00E00A30">
        <w:rPr>
          <w:rFonts w:ascii="Tahoma" w:hAnsi="Tahoma" w:cs="Tahoma"/>
          <w:spacing w:val="-2"/>
        </w:rPr>
        <w:t xml:space="preserve"> </w:t>
      </w:r>
      <w:r w:rsidRPr="00E00A30">
        <w:rPr>
          <w:rFonts w:ascii="Tahoma" w:hAnsi="Tahoma" w:cs="Tahoma"/>
        </w:rPr>
        <w:t>(Ur.l.</w:t>
      </w:r>
      <w:r w:rsidRPr="00E00A30">
        <w:rPr>
          <w:rFonts w:ascii="Tahoma" w:hAnsi="Tahoma" w:cs="Tahoma"/>
          <w:spacing w:val="-2"/>
        </w:rPr>
        <w:t xml:space="preserve"> </w:t>
      </w:r>
      <w:r w:rsidRPr="00E00A30">
        <w:rPr>
          <w:rFonts w:ascii="Tahoma" w:hAnsi="Tahoma" w:cs="Tahoma"/>
        </w:rPr>
        <w:t>RS,</w:t>
      </w:r>
      <w:r w:rsidRPr="00E00A30">
        <w:rPr>
          <w:rFonts w:ascii="Tahoma" w:hAnsi="Tahoma" w:cs="Tahoma"/>
          <w:spacing w:val="-2"/>
        </w:rPr>
        <w:t xml:space="preserve"> </w:t>
      </w:r>
      <w:r w:rsidRPr="00E00A30">
        <w:rPr>
          <w:rFonts w:ascii="Tahoma" w:hAnsi="Tahoma" w:cs="Tahoma"/>
        </w:rPr>
        <w:t>št.</w:t>
      </w:r>
      <w:r w:rsidRPr="00E00A30">
        <w:rPr>
          <w:rFonts w:ascii="Tahoma" w:hAnsi="Tahoma" w:cs="Tahoma"/>
          <w:spacing w:val="-2"/>
        </w:rPr>
        <w:t xml:space="preserve"> </w:t>
      </w:r>
      <w:r w:rsidRPr="00E00A30">
        <w:rPr>
          <w:rFonts w:ascii="Tahoma" w:hAnsi="Tahoma" w:cs="Tahoma"/>
        </w:rPr>
        <w:t>43/11-ZVZD-1),</w:t>
      </w:r>
      <w:r w:rsidRPr="00E00A30">
        <w:rPr>
          <w:rFonts w:ascii="Tahoma" w:hAnsi="Tahoma" w:cs="Tahoma"/>
          <w:spacing w:val="-2"/>
        </w:rPr>
        <w:t xml:space="preserve"> </w:t>
      </w:r>
      <w:r w:rsidRPr="00E00A30">
        <w:rPr>
          <w:rFonts w:ascii="Tahoma" w:hAnsi="Tahoma" w:cs="Tahoma"/>
        </w:rPr>
        <w:t>Uredbe</w:t>
      </w:r>
      <w:r w:rsidRPr="00E00A30">
        <w:rPr>
          <w:rFonts w:ascii="Tahoma" w:hAnsi="Tahoma" w:cs="Tahoma"/>
          <w:spacing w:val="-2"/>
        </w:rPr>
        <w:t xml:space="preserve"> </w:t>
      </w:r>
      <w:r w:rsidRPr="00E00A30">
        <w:rPr>
          <w:rFonts w:ascii="Tahoma" w:hAnsi="Tahoma" w:cs="Tahoma"/>
        </w:rPr>
        <w:t>o</w:t>
      </w:r>
      <w:r w:rsidRPr="00E00A30">
        <w:rPr>
          <w:rFonts w:ascii="Tahoma" w:hAnsi="Tahoma" w:cs="Tahoma"/>
          <w:spacing w:val="-2"/>
        </w:rPr>
        <w:t xml:space="preserve"> </w:t>
      </w:r>
      <w:r w:rsidRPr="00E00A30">
        <w:rPr>
          <w:rFonts w:ascii="Tahoma" w:hAnsi="Tahoma" w:cs="Tahoma"/>
        </w:rPr>
        <w:t>zagotavljanju</w:t>
      </w:r>
      <w:r w:rsidRPr="00E00A30">
        <w:rPr>
          <w:rFonts w:ascii="Tahoma" w:hAnsi="Tahoma" w:cs="Tahoma"/>
          <w:spacing w:val="-2"/>
        </w:rPr>
        <w:t xml:space="preserve"> </w:t>
      </w:r>
      <w:r w:rsidRPr="00E00A30">
        <w:rPr>
          <w:rFonts w:ascii="Tahoma" w:hAnsi="Tahoma" w:cs="Tahoma"/>
        </w:rPr>
        <w:t>varnosti</w:t>
      </w:r>
      <w:r w:rsidRPr="00E00A30">
        <w:rPr>
          <w:rFonts w:ascii="Tahoma" w:hAnsi="Tahoma" w:cs="Tahoma"/>
          <w:spacing w:val="-1"/>
        </w:rPr>
        <w:t xml:space="preserve"> </w:t>
      </w:r>
      <w:r w:rsidRPr="00E00A30">
        <w:rPr>
          <w:rFonts w:ascii="Tahoma" w:hAnsi="Tahoma" w:cs="Tahoma"/>
        </w:rPr>
        <w:t>in zdravja pri delu na začasnih in premičnih gradbiščih (Ur.l. RS, št. 83/05, 43/11-ZVZD-1) ter ostalih predpisov;</w:t>
      </w:r>
    </w:p>
    <w:p w14:paraId="4B0AFC98" w14:textId="77777777" w:rsidR="00404FEC" w:rsidRPr="00E00A30" w:rsidRDefault="00404FEC" w:rsidP="00404FEC">
      <w:pPr>
        <w:pStyle w:val="Odstavekseznama"/>
        <w:keepNext/>
        <w:keepLines/>
        <w:numPr>
          <w:ilvl w:val="0"/>
          <w:numId w:val="44"/>
        </w:numPr>
        <w:tabs>
          <w:tab w:val="left" w:pos="1195"/>
        </w:tabs>
        <w:autoSpaceDE w:val="0"/>
        <w:autoSpaceDN w:val="0"/>
        <w:spacing w:line="252" w:lineRule="exact"/>
        <w:ind w:left="1195" w:hanging="359"/>
        <w:jc w:val="both"/>
        <w:rPr>
          <w:rFonts w:ascii="Tahoma" w:hAnsi="Tahoma" w:cs="Tahoma"/>
        </w:rPr>
      </w:pPr>
      <w:r w:rsidRPr="00E00A30">
        <w:rPr>
          <w:rFonts w:ascii="Tahoma" w:hAnsi="Tahoma" w:cs="Tahoma"/>
        </w:rPr>
        <w:t>vsa</w:t>
      </w:r>
      <w:r w:rsidRPr="00E00A30">
        <w:rPr>
          <w:rFonts w:ascii="Tahoma" w:hAnsi="Tahoma" w:cs="Tahoma"/>
          <w:spacing w:val="-2"/>
        </w:rPr>
        <w:t xml:space="preserve"> </w:t>
      </w:r>
      <w:r w:rsidRPr="00E00A30">
        <w:rPr>
          <w:rFonts w:ascii="Tahoma" w:hAnsi="Tahoma" w:cs="Tahoma"/>
        </w:rPr>
        <w:t>dela</w:t>
      </w:r>
      <w:r w:rsidRPr="00E00A30">
        <w:rPr>
          <w:rFonts w:ascii="Tahoma" w:hAnsi="Tahoma" w:cs="Tahoma"/>
          <w:spacing w:val="-4"/>
        </w:rPr>
        <w:t xml:space="preserve"> </w:t>
      </w:r>
      <w:r w:rsidRPr="00E00A30">
        <w:rPr>
          <w:rFonts w:ascii="Tahoma" w:hAnsi="Tahoma" w:cs="Tahoma"/>
        </w:rPr>
        <w:t>se</w:t>
      </w:r>
      <w:r w:rsidRPr="00E00A30">
        <w:rPr>
          <w:rFonts w:ascii="Tahoma" w:hAnsi="Tahoma" w:cs="Tahoma"/>
          <w:spacing w:val="-2"/>
        </w:rPr>
        <w:t xml:space="preserve"> </w:t>
      </w:r>
      <w:r w:rsidRPr="00E00A30">
        <w:rPr>
          <w:rFonts w:ascii="Tahoma" w:hAnsi="Tahoma" w:cs="Tahoma"/>
        </w:rPr>
        <w:t>morajo</w:t>
      </w:r>
      <w:r w:rsidRPr="00E00A30">
        <w:rPr>
          <w:rFonts w:ascii="Tahoma" w:hAnsi="Tahoma" w:cs="Tahoma"/>
          <w:spacing w:val="-5"/>
        </w:rPr>
        <w:t xml:space="preserve"> </w:t>
      </w:r>
      <w:r w:rsidRPr="00E00A30">
        <w:rPr>
          <w:rFonts w:ascii="Tahoma" w:hAnsi="Tahoma" w:cs="Tahoma"/>
        </w:rPr>
        <w:t>opravljati v</w:t>
      </w:r>
      <w:r w:rsidRPr="00E00A30">
        <w:rPr>
          <w:rFonts w:ascii="Tahoma" w:hAnsi="Tahoma" w:cs="Tahoma"/>
          <w:spacing w:val="-5"/>
        </w:rPr>
        <w:t xml:space="preserve"> </w:t>
      </w:r>
      <w:r w:rsidRPr="00E00A30">
        <w:rPr>
          <w:rFonts w:ascii="Tahoma" w:hAnsi="Tahoma" w:cs="Tahoma"/>
        </w:rPr>
        <w:t>skladu</w:t>
      </w:r>
      <w:r w:rsidRPr="00E00A30">
        <w:rPr>
          <w:rFonts w:ascii="Tahoma" w:hAnsi="Tahoma" w:cs="Tahoma"/>
          <w:spacing w:val="-2"/>
        </w:rPr>
        <w:t xml:space="preserve"> </w:t>
      </w:r>
      <w:r w:rsidRPr="00E00A30">
        <w:rPr>
          <w:rFonts w:ascii="Tahoma" w:hAnsi="Tahoma" w:cs="Tahoma"/>
        </w:rPr>
        <w:t>z</w:t>
      </w:r>
      <w:r w:rsidRPr="00E00A30">
        <w:rPr>
          <w:rFonts w:ascii="Tahoma" w:hAnsi="Tahoma" w:cs="Tahoma"/>
          <w:spacing w:val="-4"/>
        </w:rPr>
        <w:t xml:space="preserve"> </w:t>
      </w:r>
      <w:r w:rsidRPr="00E00A30">
        <w:rPr>
          <w:rFonts w:ascii="Tahoma" w:hAnsi="Tahoma" w:cs="Tahoma"/>
        </w:rPr>
        <w:t>navodili</w:t>
      </w:r>
      <w:r w:rsidRPr="00E00A30">
        <w:rPr>
          <w:rFonts w:ascii="Tahoma" w:hAnsi="Tahoma" w:cs="Tahoma"/>
          <w:spacing w:val="3"/>
        </w:rPr>
        <w:t xml:space="preserve"> </w:t>
      </w:r>
      <w:r w:rsidRPr="00E00A30">
        <w:rPr>
          <w:rFonts w:ascii="Tahoma" w:hAnsi="Tahoma" w:cs="Tahoma"/>
          <w:spacing w:val="-2"/>
        </w:rPr>
        <w:t>delodajalca;</w:t>
      </w:r>
    </w:p>
    <w:p w14:paraId="7F893D3D" w14:textId="77777777" w:rsidR="00404FEC" w:rsidRPr="00E00A30" w:rsidRDefault="00404FEC" w:rsidP="00404FEC">
      <w:pPr>
        <w:pStyle w:val="Odstavekseznama"/>
        <w:keepNext/>
        <w:keepLines/>
        <w:numPr>
          <w:ilvl w:val="0"/>
          <w:numId w:val="44"/>
        </w:numPr>
        <w:tabs>
          <w:tab w:val="left" w:pos="1196"/>
        </w:tabs>
        <w:autoSpaceDE w:val="0"/>
        <w:autoSpaceDN w:val="0"/>
        <w:spacing w:before="2"/>
        <w:ind w:right="451"/>
        <w:jc w:val="both"/>
        <w:rPr>
          <w:rFonts w:ascii="Tahoma" w:hAnsi="Tahoma" w:cs="Tahoma"/>
        </w:rPr>
      </w:pPr>
      <w:r w:rsidRPr="00E00A30">
        <w:rPr>
          <w:rFonts w:ascii="Tahoma" w:hAnsi="Tahoma" w:cs="Tahoma"/>
        </w:rPr>
        <w:t>delovišče je potrebno primerno urediti, zavarovati, označiti, preprečiti dostop nepooblaščenim osebam, urediti poti ter zavarovati nevarne cone;</w:t>
      </w:r>
    </w:p>
    <w:p w14:paraId="4EFF4E30" w14:textId="77777777" w:rsidR="00404FEC" w:rsidRPr="00E00A30" w:rsidRDefault="00404FEC" w:rsidP="00404FEC">
      <w:pPr>
        <w:pStyle w:val="Odstavekseznama"/>
        <w:keepNext/>
        <w:keepLines/>
        <w:numPr>
          <w:ilvl w:val="0"/>
          <w:numId w:val="44"/>
        </w:numPr>
        <w:tabs>
          <w:tab w:val="left" w:pos="1195"/>
        </w:tabs>
        <w:autoSpaceDE w:val="0"/>
        <w:autoSpaceDN w:val="0"/>
        <w:spacing w:line="251" w:lineRule="exact"/>
        <w:ind w:left="1195" w:hanging="359"/>
        <w:jc w:val="both"/>
        <w:rPr>
          <w:rFonts w:ascii="Tahoma" w:hAnsi="Tahoma" w:cs="Tahoma"/>
        </w:rPr>
      </w:pPr>
      <w:r w:rsidRPr="00E00A30">
        <w:rPr>
          <w:rFonts w:ascii="Tahoma" w:hAnsi="Tahoma" w:cs="Tahoma"/>
        </w:rPr>
        <w:t>upoštevanje</w:t>
      </w:r>
      <w:r w:rsidRPr="00E00A30">
        <w:rPr>
          <w:rFonts w:ascii="Tahoma" w:hAnsi="Tahoma" w:cs="Tahoma"/>
          <w:spacing w:val="-4"/>
        </w:rPr>
        <w:t xml:space="preserve"> </w:t>
      </w:r>
      <w:r w:rsidRPr="00E00A30">
        <w:rPr>
          <w:rFonts w:ascii="Tahoma" w:hAnsi="Tahoma" w:cs="Tahoma"/>
        </w:rPr>
        <w:t>prepovedi</w:t>
      </w:r>
      <w:r w:rsidRPr="00E00A30">
        <w:rPr>
          <w:rFonts w:ascii="Tahoma" w:hAnsi="Tahoma" w:cs="Tahoma"/>
          <w:spacing w:val="-2"/>
        </w:rPr>
        <w:t xml:space="preserve"> </w:t>
      </w:r>
      <w:r w:rsidRPr="00E00A30">
        <w:rPr>
          <w:rFonts w:ascii="Tahoma" w:hAnsi="Tahoma" w:cs="Tahoma"/>
        </w:rPr>
        <w:t>kajenja,</w:t>
      </w:r>
      <w:r w:rsidRPr="00E00A30">
        <w:rPr>
          <w:rFonts w:ascii="Tahoma" w:hAnsi="Tahoma" w:cs="Tahoma"/>
          <w:spacing w:val="-4"/>
        </w:rPr>
        <w:t xml:space="preserve"> </w:t>
      </w:r>
      <w:r w:rsidRPr="00E00A30">
        <w:rPr>
          <w:rFonts w:ascii="Tahoma" w:hAnsi="Tahoma" w:cs="Tahoma"/>
        </w:rPr>
        <w:t>uporabe</w:t>
      </w:r>
      <w:r w:rsidRPr="00E00A30">
        <w:rPr>
          <w:rFonts w:ascii="Tahoma" w:hAnsi="Tahoma" w:cs="Tahoma"/>
          <w:spacing w:val="-3"/>
        </w:rPr>
        <w:t xml:space="preserve"> </w:t>
      </w:r>
      <w:r w:rsidRPr="00E00A30">
        <w:rPr>
          <w:rFonts w:ascii="Tahoma" w:hAnsi="Tahoma" w:cs="Tahoma"/>
        </w:rPr>
        <w:t>odprtega</w:t>
      </w:r>
      <w:r w:rsidRPr="00E00A30">
        <w:rPr>
          <w:rFonts w:ascii="Tahoma" w:hAnsi="Tahoma" w:cs="Tahoma"/>
          <w:spacing w:val="-3"/>
        </w:rPr>
        <w:t xml:space="preserve"> </w:t>
      </w:r>
      <w:r w:rsidRPr="00E00A30">
        <w:rPr>
          <w:rFonts w:ascii="Tahoma" w:hAnsi="Tahoma" w:cs="Tahoma"/>
        </w:rPr>
        <w:t>ognja</w:t>
      </w:r>
      <w:r w:rsidRPr="00E00A30">
        <w:rPr>
          <w:rFonts w:ascii="Tahoma" w:hAnsi="Tahoma" w:cs="Tahoma"/>
          <w:spacing w:val="-5"/>
        </w:rPr>
        <w:t xml:space="preserve"> </w:t>
      </w:r>
      <w:r w:rsidRPr="00E00A30">
        <w:rPr>
          <w:rFonts w:ascii="Tahoma" w:hAnsi="Tahoma" w:cs="Tahoma"/>
        </w:rPr>
        <w:t>in</w:t>
      </w:r>
      <w:r w:rsidRPr="00E00A30">
        <w:rPr>
          <w:rFonts w:ascii="Tahoma" w:hAnsi="Tahoma" w:cs="Tahoma"/>
          <w:spacing w:val="-4"/>
        </w:rPr>
        <w:t xml:space="preserve"> </w:t>
      </w:r>
      <w:r w:rsidRPr="00E00A30">
        <w:rPr>
          <w:rFonts w:ascii="Tahoma" w:hAnsi="Tahoma" w:cs="Tahoma"/>
        </w:rPr>
        <w:t>orodja,</w:t>
      </w:r>
      <w:r w:rsidRPr="00E00A30">
        <w:rPr>
          <w:rFonts w:ascii="Tahoma" w:hAnsi="Tahoma" w:cs="Tahoma"/>
          <w:spacing w:val="-3"/>
        </w:rPr>
        <w:t xml:space="preserve"> </w:t>
      </w:r>
      <w:r w:rsidRPr="00E00A30">
        <w:rPr>
          <w:rFonts w:ascii="Tahoma" w:hAnsi="Tahoma" w:cs="Tahoma"/>
        </w:rPr>
        <w:t>ki</w:t>
      </w:r>
      <w:r w:rsidRPr="00E00A30">
        <w:rPr>
          <w:rFonts w:ascii="Tahoma" w:hAnsi="Tahoma" w:cs="Tahoma"/>
          <w:spacing w:val="-2"/>
        </w:rPr>
        <w:t xml:space="preserve"> iskri;</w:t>
      </w:r>
    </w:p>
    <w:p w14:paraId="3367592F" w14:textId="77777777" w:rsidR="00404FEC" w:rsidRPr="00E00A30" w:rsidRDefault="00404FEC" w:rsidP="00404FEC">
      <w:pPr>
        <w:pStyle w:val="Odstavekseznama"/>
        <w:keepNext/>
        <w:keepLines/>
        <w:numPr>
          <w:ilvl w:val="0"/>
          <w:numId w:val="44"/>
        </w:numPr>
        <w:tabs>
          <w:tab w:val="left" w:pos="1195"/>
        </w:tabs>
        <w:autoSpaceDE w:val="0"/>
        <w:autoSpaceDN w:val="0"/>
        <w:spacing w:before="1" w:line="252" w:lineRule="exact"/>
        <w:ind w:left="1195" w:hanging="359"/>
        <w:jc w:val="both"/>
        <w:rPr>
          <w:rFonts w:ascii="Tahoma" w:hAnsi="Tahoma" w:cs="Tahoma"/>
        </w:rPr>
      </w:pPr>
      <w:r w:rsidRPr="00E00A30">
        <w:rPr>
          <w:rFonts w:ascii="Tahoma" w:hAnsi="Tahoma" w:cs="Tahoma"/>
        </w:rPr>
        <w:t>upoštevanje</w:t>
      </w:r>
      <w:r w:rsidRPr="00E00A30">
        <w:rPr>
          <w:rFonts w:ascii="Tahoma" w:hAnsi="Tahoma" w:cs="Tahoma"/>
          <w:spacing w:val="-6"/>
        </w:rPr>
        <w:t xml:space="preserve"> </w:t>
      </w:r>
      <w:r w:rsidRPr="00E00A30">
        <w:rPr>
          <w:rFonts w:ascii="Tahoma" w:hAnsi="Tahoma" w:cs="Tahoma"/>
        </w:rPr>
        <w:t>prepovedi</w:t>
      </w:r>
      <w:r w:rsidRPr="00E00A30">
        <w:rPr>
          <w:rFonts w:ascii="Tahoma" w:hAnsi="Tahoma" w:cs="Tahoma"/>
          <w:spacing w:val="-4"/>
        </w:rPr>
        <w:t xml:space="preserve"> </w:t>
      </w:r>
      <w:r w:rsidRPr="00E00A30">
        <w:rPr>
          <w:rFonts w:ascii="Tahoma" w:hAnsi="Tahoma" w:cs="Tahoma"/>
        </w:rPr>
        <w:t>vnosa</w:t>
      </w:r>
      <w:r w:rsidRPr="00E00A30">
        <w:rPr>
          <w:rFonts w:ascii="Tahoma" w:hAnsi="Tahoma" w:cs="Tahoma"/>
          <w:spacing w:val="-5"/>
        </w:rPr>
        <w:t xml:space="preserve"> </w:t>
      </w:r>
      <w:r w:rsidRPr="00E00A30">
        <w:rPr>
          <w:rFonts w:ascii="Tahoma" w:hAnsi="Tahoma" w:cs="Tahoma"/>
        </w:rPr>
        <w:t>kakršnih</w:t>
      </w:r>
      <w:r w:rsidRPr="00E00A30">
        <w:rPr>
          <w:rFonts w:ascii="Tahoma" w:hAnsi="Tahoma" w:cs="Tahoma"/>
          <w:spacing w:val="-5"/>
        </w:rPr>
        <w:t xml:space="preserve"> </w:t>
      </w:r>
      <w:r w:rsidRPr="00E00A30">
        <w:rPr>
          <w:rFonts w:ascii="Tahoma" w:hAnsi="Tahoma" w:cs="Tahoma"/>
        </w:rPr>
        <w:t>koli</w:t>
      </w:r>
      <w:r w:rsidRPr="00E00A30">
        <w:rPr>
          <w:rFonts w:ascii="Tahoma" w:hAnsi="Tahoma" w:cs="Tahoma"/>
          <w:spacing w:val="-6"/>
        </w:rPr>
        <w:t xml:space="preserve"> </w:t>
      </w:r>
      <w:r w:rsidRPr="00E00A30">
        <w:rPr>
          <w:rFonts w:ascii="Tahoma" w:hAnsi="Tahoma" w:cs="Tahoma"/>
        </w:rPr>
        <w:t>eksplozivnih</w:t>
      </w:r>
      <w:r w:rsidRPr="00E00A30">
        <w:rPr>
          <w:rFonts w:ascii="Tahoma" w:hAnsi="Tahoma" w:cs="Tahoma"/>
          <w:spacing w:val="-5"/>
        </w:rPr>
        <w:t xml:space="preserve"> </w:t>
      </w:r>
      <w:r w:rsidRPr="00E00A30">
        <w:rPr>
          <w:rFonts w:ascii="Tahoma" w:hAnsi="Tahoma" w:cs="Tahoma"/>
          <w:spacing w:val="-2"/>
        </w:rPr>
        <w:t>teles;</w:t>
      </w:r>
    </w:p>
    <w:p w14:paraId="1ED5406F" w14:textId="77777777" w:rsidR="00404FEC" w:rsidRPr="00E00A30" w:rsidRDefault="00404FEC" w:rsidP="00404FEC">
      <w:pPr>
        <w:pStyle w:val="Odstavekseznama"/>
        <w:keepNext/>
        <w:keepLines/>
        <w:numPr>
          <w:ilvl w:val="0"/>
          <w:numId w:val="44"/>
        </w:numPr>
        <w:tabs>
          <w:tab w:val="left" w:pos="1195"/>
        </w:tabs>
        <w:autoSpaceDE w:val="0"/>
        <w:autoSpaceDN w:val="0"/>
        <w:spacing w:line="252" w:lineRule="exact"/>
        <w:ind w:left="1195" w:hanging="359"/>
        <w:jc w:val="both"/>
        <w:rPr>
          <w:rFonts w:ascii="Tahoma" w:hAnsi="Tahoma" w:cs="Tahoma"/>
        </w:rPr>
      </w:pPr>
      <w:r w:rsidRPr="00E00A30">
        <w:rPr>
          <w:rFonts w:ascii="Tahoma" w:hAnsi="Tahoma" w:cs="Tahoma"/>
        </w:rPr>
        <w:t>delavci</w:t>
      </w:r>
      <w:r w:rsidRPr="00E00A30">
        <w:rPr>
          <w:rFonts w:ascii="Tahoma" w:hAnsi="Tahoma" w:cs="Tahoma"/>
          <w:spacing w:val="-8"/>
        </w:rPr>
        <w:t xml:space="preserve"> </w:t>
      </w:r>
      <w:r w:rsidRPr="00E00A30">
        <w:rPr>
          <w:rFonts w:ascii="Tahoma" w:hAnsi="Tahoma" w:cs="Tahoma"/>
        </w:rPr>
        <w:t>izvajalca</w:t>
      </w:r>
      <w:r w:rsidRPr="00E00A30">
        <w:rPr>
          <w:rFonts w:ascii="Tahoma" w:hAnsi="Tahoma" w:cs="Tahoma"/>
          <w:spacing w:val="-2"/>
        </w:rPr>
        <w:t xml:space="preserve"> </w:t>
      </w:r>
      <w:r w:rsidRPr="00E00A30">
        <w:rPr>
          <w:rFonts w:ascii="Tahoma" w:hAnsi="Tahoma" w:cs="Tahoma"/>
        </w:rPr>
        <w:t>del</w:t>
      </w:r>
      <w:r w:rsidRPr="00E00A30">
        <w:rPr>
          <w:rFonts w:ascii="Tahoma" w:hAnsi="Tahoma" w:cs="Tahoma"/>
          <w:spacing w:val="-3"/>
        </w:rPr>
        <w:t xml:space="preserve"> </w:t>
      </w:r>
      <w:r w:rsidRPr="00E00A30">
        <w:rPr>
          <w:rFonts w:ascii="Tahoma" w:hAnsi="Tahoma" w:cs="Tahoma"/>
        </w:rPr>
        <w:t>morajo</w:t>
      </w:r>
      <w:r w:rsidRPr="00E00A30">
        <w:rPr>
          <w:rFonts w:ascii="Tahoma" w:hAnsi="Tahoma" w:cs="Tahoma"/>
          <w:spacing w:val="-4"/>
        </w:rPr>
        <w:t xml:space="preserve"> </w:t>
      </w:r>
      <w:r w:rsidRPr="00E00A30">
        <w:rPr>
          <w:rFonts w:ascii="Tahoma" w:hAnsi="Tahoma" w:cs="Tahoma"/>
        </w:rPr>
        <w:t>upoštevati</w:t>
      </w:r>
      <w:r w:rsidRPr="00E00A30">
        <w:rPr>
          <w:rFonts w:ascii="Tahoma" w:hAnsi="Tahoma" w:cs="Tahoma"/>
          <w:spacing w:val="-6"/>
        </w:rPr>
        <w:t xml:space="preserve"> </w:t>
      </w:r>
      <w:r w:rsidRPr="00E00A30">
        <w:rPr>
          <w:rFonts w:ascii="Tahoma" w:hAnsi="Tahoma" w:cs="Tahoma"/>
        </w:rPr>
        <w:t>prepoved</w:t>
      </w:r>
      <w:r w:rsidRPr="00E00A30">
        <w:rPr>
          <w:rFonts w:ascii="Tahoma" w:hAnsi="Tahoma" w:cs="Tahoma"/>
          <w:spacing w:val="-4"/>
        </w:rPr>
        <w:t xml:space="preserve"> </w:t>
      </w:r>
      <w:r w:rsidRPr="00E00A30">
        <w:rPr>
          <w:rFonts w:ascii="Tahoma" w:hAnsi="Tahoma" w:cs="Tahoma"/>
        </w:rPr>
        <w:t>prostega</w:t>
      </w:r>
      <w:r w:rsidRPr="00E00A30">
        <w:rPr>
          <w:rFonts w:ascii="Tahoma" w:hAnsi="Tahoma" w:cs="Tahoma"/>
          <w:spacing w:val="-4"/>
        </w:rPr>
        <w:t xml:space="preserve"> </w:t>
      </w:r>
      <w:r w:rsidRPr="00E00A30">
        <w:rPr>
          <w:rFonts w:ascii="Tahoma" w:hAnsi="Tahoma" w:cs="Tahoma"/>
        </w:rPr>
        <w:t>gibanja</w:t>
      </w:r>
      <w:r w:rsidRPr="00E00A30">
        <w:rPr>
          <w:rFonts w:ascii="Tahoma" w:hAnsi="Tahoma" w:cs="Tahoma"/>
          <w:spacing w:val="-4"/>
        </w:rPr>
        <w:t xml:space="preserve"> </w:t>
      </w:r>
      <w:r w:rsidRPr="00E00A30">
        <w:rPr>
          <w:rFonts w:ascii="Tahoma" w:hAnsi="Tahoma" w:cs="Tahoma"/>
        </w:rPr>
        <w:t>po</w:t>
      </w:r>
      <w:r w:rsidRPr="00E00A30">
        <w:rPr>
          <w:rFonts w:ascii="Tahoma" w:hAnsi="Tahoma" w:cs="Tahoma"/>
          <w:spacing w:val="-6"/>
        </w:rPr>
        <w:t xml:space="preserve"> </w:t>
      </w:r>
      <w:r w:rsidRPr="00E00A30">
        <w:rPr>
          <w:rFonts w:ascii="Tahoma" w:hAnsi="Tahoma" w:cs="Tahoma"/>
        </w:rPr>
        <w:t>prostorih</w:t>
      </w:r>
      <w:r w:rsidRPr="00E00A30">
        <w:rPr>
          <w:rFonts w:ascii="Tahoma" w:hAnsi="Tahoma" w:cs="Tahoma"/>
          <w:spacing w:val="-3"/>
        </w:rPr>
        <w:t xml:space="preserve"> </w:t>
      </w:r>
      <w:r w:rsidRPr="00E00A30">
        <w:rPr>
          <w:rFonts w:ascii="Tahoma" w:hAnsi="Tahoma" w:cs="Tahoma"/>
          <w:spacing w:val="-2"/>
        </w:rPr>
        <w:t>naročnika;</w:t>
      </w:r>
    </w:p>
    <w:p w14:paraId="7615AC6D" w14:textId="77777777" w:rsidR="00404FEC" w:rsidRPr="00E00A30" w:rsidRDefault="00404FEC" w:rsidP="00404FEC">
      <w:pPr>
        <w:pStyle w:val="Odstavekseznama"/>
        <w:keepNext/>
        <w:keepLines/>
        <w:numPr>
          <w:ilvl w:val="0"/>
          <w:numId w:val="44"/>
        </w:numPr>
        <w:tabs>
          <w:tab w:val="left" w:pos="1195"/>
        </w:tabs>
        <w:autoSpaceDE w:val="0"/>
        <w:autoSpaceDN w:val="0"/>
        <w:spacing w:before="2" w:line="252" w:lineRule="exact"/>
        <w:ind w:left="1195" w:hanging="359"/>
        <w:jc w:val="both"/>
        <w:rPr>
          <w:rFonts w:ascii="Tahoma" w:hAnsi="Tahoma" w:cs="Tahoma"/>
        </w:rPr>
      </w:pPr>
      <w:r w:rsidRPr="00E00A30">
        <w:rPr>
          <w:rFonts w:ascii="Tahoma" w:hAnsi="Tahoma" w:cs="Tahoma"/>
        </w:rPr>
        <w:t>upoštevanje</w:t>
      </w:r>
      <w:r w:rsidRPr="00E00A30">
        <w:rPr>
          <w:rFonts w:ascii="Tahoma" w:hAnsi="Tahoma" w:cs="Tahoma"/>
          <w:spacing w:val="-6"/>
        </w:rPr>
        <w:t xml:space="preserve"> </w:t>
      </w:r>
      <w:r w:rsidRPr="00E00A30">
        <w:rPr>
          <w:rFonts w:ascii="Tahoma" w:hAnsi="Tahoma" w:cs="Tahoma"/>
        </w:rPr>
        <w:t>prepovedi</w:t>
      </w:r>
      <w:r w:rsidRPr="00E00A30">
        <w:rPr>
          <w:rFonts w:ascii="Tahoma" w:hAnsi="Tahoma" w:cs="Tahoma"/>
          <w:spacing w:val="-3"/>
        </w:rPr>
        <w:t xml:space="preserve"> </w:t>
      </w:r>
      <w:r w:rsidRPr="00E00A30">
        <w:rPr>
          <w:rFonts w:ascii="Tahoma" w:hAnsi="Tahoma" w:cs="Tahoma"/>
        </w:rPr>
        <w:t>dela</w:t>
      </w:r>
      <w:r w:rsidRPr="00E00A30">
        <w:rPr>
          <w:rFonts w:ascii="Tahoma" w:hAnsi="Tahoma" w:cs="Tahoma"/>
          <w:spacing w:val="-6"/>
        </w:rPr>
        <w:t xml:space="preserve"> </w:t>
      </w:r>
      <w:r w:rsidRPr="00E00A30">
        <w:rPr>
          <w:rFonts w:ascii="Tahoma" w:hAnsi="Tahoma" w:cs="Tahoma"/>
        </w:rPr>
        <w:t>pod</w:t>
      </w:r>
      <w:r w:rsidRPr="00E00A30">
        <w:rPr>
          <w:rFonts w:ascii="Tahoma" w:hAnsi="Tahoma" w:cs="Tahoma"/>
          <w:spacing w:val="-4"/>
        </w:rPr>
        <w:t xml:space="preserve"> </w:t>
      </w:r>
      <w:r w:rsidRPr="00E00A30">
        <w:rPr>
          <w:rFonts w:ascii="Tahoma" w:hAnsi="Tahoma" w:cs="Tahoma"/>
        </w:rPr>
        <w:t>vplivom</w:t>
      </w:r>
      <w:r w:rsidRPr="00E00A30">
        <w:rPr>
          <w:rFonts w:ascii="Tahoma" w:hAnsi="Tahoma" w:cs="Tahoma"/>
          <w:spacing w:val="-8"/>
        </w:rPr>
        <w:t xml:space="preserve"> </w:t>
      </w:r>
      <w:r w:rsidRPr="00E00A30">
        <w:rPr>
          <w:rFonts w:ascii="Tahoma" w:hAnsi="Tahoma" w:cs="Tahoma"/>
        </w:rPr>
        <w:t>alkohola</w:t>
      </w:r>
      <w:r w:rsidRPr="00E00A30">
        <w:rPr>
          <w:rFonts w:ascii="Tahoma" w:hAnsi="Tahoma" w:cs="Tahoma"/>
          <w:spacing w:val="-4"/>
        </w:rPr>
        <w:t xml:space="preserve"> </w:t>
      </w:r>
      <w:r w:rsidRPr="00E00A30">
        <w:rPr>
          <w:rFonts w:ascii="Tahoma" w:hAnsi="Tahoma" w:cs="Tahoma"/>
        </w:rPr>
        <w:t>oziroma</w:t>
      </w:r>
      <w:r w:rsidRPr="00E00A30">
        <w:rPr>
          <w:rFonts w:ascii="Tahoma" w:hAnsi="Tahoma" w:cs="Tahoma"/>
          <w:spacing w:val="-4"/>
        </w:rPr>
        <w:t xml:space="preserve"> </w:t>
      </w:r>
      <w:r w:rsidRPr="00E00A30">
        <w:rPr>
          <w:rFonts w:ascii="Tahoma" w:hAnsi="Tahoma" w:cs="Tahoma"/>
        </w:rPr>
        <w:t>drugih</w:t>
      </w:r>
      <w:r w:rsidRPr="00E00A30">
        <w:rPr>
          <w:rFonts w:ascii="Tahoma" w:hAnsi="Tahoma" w:cs="Tahoma"/>
          <w:spacing w:val="-4"/>
        </w:rPr>
        <w:t xml:space="preserve"> </w:t>
      </w:r>
      <w:r w:rsidRPr="00E00A30">
        <w:rPr>
          <w:rFonts w:ascii="Tahoma" w:hAnsi="Tahoma" w:cs="Tahoma"/>
        </w:rPr>
        <w:t>psihoaktivnih</w:t>
      </w:r>
      <w:r w:rsidRPr="00E00A30">
        <w:rPr>
          <w:rFonts w:ascii="Tahoma" w:hAnsi="Tahoma" w:cs="Tahoma"/>
          <w:spacing w:val="-3"/>
        </w:rPr>
        <w:t xml:space="preserve"> </w:t>
      </w:r>
      <w:r w:rsidRPr="00E00A30">
        <w:rPr>
          <w:rFonts w:ascii="Tahoma" w:hAnsi="Tahoma" w:cs="Tahoma"/>
          <w:spacing w:val="-2"/>
        </w:rPr>
        <w:t>substanc;</w:t>
      </w:r>
    </w:p>
    <w:p w14:paraId="3884C417" w14:textId="77777777" w:rsidR="00404FEC" w:rsidRPr="00E00A30" w:rsidRDefault="00404FEC" w:rsidP="00404FEC">
      <w:pPr>
        <w:pStyle w:val="Odstavekseznama"/>
        <w:keepNext/>
        <w:keepLines/>
        <w:numPr>
          <w:ilvl w:val="0"/>
          <w:numId w:val="44"/>
        </w:numPr>
        <w:tabs>
          <w:tab w:val="left" w:pos="1196"/>
        </w:tabs>
        <w:autoSpaceDE w:val="0"/>
        <w:autoSpaceDN w:val="0"/>
        <w:ind w:right="461"/>
        <w:jc w:val="both"/>
        <w:rPr>
          <w:rFonts w:ascii="Tahoma" w:hAnsi="Tahoma" w:cs="Tahoma"/>
        </w:rPr>
      </w:pPr>
      <w:r w:rsidRPr="00E00A30">
        <w:rPr>
          <w:rFonts w:ascii="Tahoma" w:hAnsi="Tahoma" w:cs="Tahoma"/>
        </w:rPr>
        <w:t>dela</w:t>
      </w:r>
      <w:r w:rsidRPr="00E00A30">
        <w:rPr>
          <w:rFonts w:ascii="Tahoma" w:hAnsi="Tahoma" w:cs="Tahoma"/>
          <w:spacing w:val="39"/>
        </w:rPr>
        <w:t xml:space="preserve"> </w:t>
      </w:r>
      <w:r w:rsidRPr="00E00A30">
        <w:rPr>
          <w:rFonts w:ascii="Tahoma" w:hAnsi="Tahoma" w:cs="Tahoma"/>
        </w:rPr>
        <w:t>bodo</w:t>
      </w:r>
      <w:r w:rsidRPr="00E00A30">
        <w:rPr>
          <w:rFonts w:ascii="Tahoma" w:hAnsi="Tahoma" w:cs="Tahoma"/>
          <w:spacing w:val="38"/>
        </w:rPr>
        <w:t xml:space="preserve"> </w:t>
      </w:r>
      <w:r w:rsidRPr="00E00A30">
        <w:rPr>
          <w:rFonts w:ascii="Tahoma" w:hAnsi="Tahoma" w:cs="Tahoma"/>
        </w:rPr>
        <w:t>opravljali</w:t>
      </w:r>
      <w:r w:rsidRPr="00E00A30">
        <w:rPr>
          <w:rFonts w:ascii="Tahoma" w:hAnsi="Tahoma" w:cs="Tahoma"/>
          <w:spacing w:val="39"/>
        </w:rPr>
        <w:t xml:space="preserve"> </w:t>
      </w:r>
      <w:r w:rsidRPr="00E00A30">
        <w:rPr>
          <w:rFonts w:ascii="Tahoma" w:hAnsi="Tahoma" w:cs="Tahoma"/>
        </w:rPr>
        <w:t>le</w:t>
      </w:r>
      <w:r w:rsidRPr="00E00A30">
        <w:rPr>
          <w:rFonts w:ascii="Tahoma" w:hAnsi="Tahoma" w:cs="Tahoma"/>
          <w:spacing w:val="39"/>
        </w:rPr>
        <w:t xml:space="preserve"> </w:t>
      </w:r>
      <w:r w:rsidRPr="00E00A30">
        <w:rPr>
          <w:rFonts w:ascii="Tahoma" w:hAnsi="Tahoma" w:cs="Tahoma"/>
        </w:rPr>
        <w:t>delavci,</w:t>
      </w:r>
      <w:r w:rsidRPr="00E00A30">
        <w:rPr>
          <w:rFonts w:ascii="Tahoma" w:hAnsi="Tahoma" w:cs="Tahoma"/>
          <w:spacing w:val="38"/>
        </w:rPr>
        <w:t xml:space="preserve"> </w:t>
      </w:r>
      <w:r w:rsidRPr="00E00A30">
        <w:rPr>
          <w:rFonts w:ascii="Tahoma" w:hAnsi="Tahoma" w:cs="Tahoma"/>
        </w:rPr>
        <w:t>ki</w:t>
      </w:r>
      <w:r w:rsidRPr="00E00A30">
        <w:rPr>
          <w:rFonts w:ascii="Tahoma" w:hAnsi="Tahoma" w:cs="Tahoma"/>
          <w:spacing w:val="39"/>
        </w:rPr>
        <w:t xml:space="preserve"> </w:t>
      </w:r>
      <w:r w:rsidRPr="00E00A30">
        <w:rPr>
          <w:rFonts w:ascii="Tahoma" w:hAnsi="Tahoma" w:cs="Tahoma"/>
        </w:rPr>
        <w:t>so</w:t>
      </w:r>
      <w:r w:rsidRPr="00E00A30">
        <w:rPr>
          <w:rFonts w:ascii="Tahoma" w:hAnsi="Tahoma" w:cs="Tahoma"/>
          <w:spacing w:val="39"/>
        </w:rPr>
        <w:t xml:space="preserve"> </w:t>
      </w:r>
      <w:r w:rsidRPr="00E00A30">
        <w:rPr>
          <w:rFonts w:ascii="Tahoma" w:hAnsi="Tahoma" w:cs="Tahoma"/>
        </w:rPr>
        <w:t>za</w:t>
      </w:r>
      <w:r w:rsidRPr="00E00A30">
        <w:rPr>
          <w:rFonts w:ascii="Tahoma" w:hAnsi="Tahoma" w:cs="Tahoma"/>
          <w:spacing w:val="39"/>
        </w:rPr>
        <w:t xml:space="preserve"> </w:t>
      </w:r>
      <w:r w:rsidRPr="00E00A30">
        <w:rPr>
          <w:rFonts w:ascii="Tahoma" w:hAnsi="Tahoma" w:cs="Tahoma"/>
        </w:rPr>
        <w:t>ta</w:t>
      </w:r>
      <w:r w:rsidRPr="00E00A30">
        <w:rPr>
          <w:rFonts w:ascii="Tahoma" w:hAnsi="Tahoma" w:cs="Tahoma"/>
          <w:spacing w:val="39"/>
        </w:rPr>
        <w:t xml:space="preserve"> </w:t>
      </w:r>
      <w:r w:rsidRPr="00E00A30">
        <w:rPr>
          <w:rFonts w:ascii="Tahoma" w:hAnsi="Tahoma" w:cs="Tahoma"/>
        </w:rPr>
        <w:t>dela</w:t>
      </w:r>
      <w:r w:rsidRPr="00E00A30">
        <w:rPr>
          <w:rFonts w:ascii="Tahoma" w:hAnsi="Tahoma" w:cs="Tahoma"/>
          <w:spacing w:val="39"/>
        </w:rPr>
        <w:t xml:space="preserve"> </w:t>
      </w:r>
      <w:r w:rsidRPr="00E00A30">
        <w:rPr>
          <w:rFonts w:ascii="Tahoma" w:hAnsi="Tahoma" w:cs="Tahoma"/>
        </w:rPr>
        <w:t>ustrezno</w:t>
      </w:r>
      <w:r w:rsidRPr="00E00A30">
        <w:rPr>
          <w:rFonts w:ascii="Tahoma" w:hAnsi="Tahoma" w:cs="Tahoma"/>
          <w:spacing w:val="38"/>
        </w:rPr>
        <w:t xml:space="preserve"> </w:t>
      </w:r>
      <w:r w:rsidRPr="00E00A30">
        <w:rPr>
          <w:rFonts w:ascii="Tahoma" w:hAnsi="Tahoma" w:cs="Tahoma"/>
        </w:rPr>
        <w:t>strokovno</w:t>
      </w:r>
      <w:r w:rsidRPr="00E00A30">
        <w:rPr>
          <w:rFonts w:ascii="Tahoma" w:hAnsi="Tahoma" w:cs="Tahoma"/>
          <w:spacing w:val="38"/>
        </w:rPr>
        <w:t xml:space="preserve"> </w:t>
      </w:r>
      <w:r w:rsidRPr="00E00A30">
        <w:rPr>
          <w:rFonts w:ascii="Tahoma" w:hAnsi="Tahoma" w:cs="Tahoma"/>
        </w:rPr>
        <w:t>usposobljeni</w:t>
      </w:r>
      <w:r w:rsidRPr="00E00A30">
        <w:rPr>
          <w:rFonts w:ascii="Tahoma" w:hAnsi="Tahoma" w:cs="Tahoma"/>
          <w:spacing w:val="39"/>
        </w:rPr>
        <w:t xml:space="preserve"> </w:t>
      </w:r>
      <w:r w:rsidRPr="00E00A30">
        <w:rPr>
          <w:rFonts w:ascii="Tahoma" w:hAnsi="Tahoma" w:cs="Tahoma"/>
        </w:rPr>
        <w:t>in</w:t>
      </w:r>
      <w:r w:rsidRPr="00E00A30">
        <w:rPr>
          <w:rFonts w:ascii="Tahoma" w:hAnsi="Tahoma" w:cs="Tahoma"/>
          <w:spacing w:val="38"/>
        </w:rPr>
        <w:t xml:space="preserve"> </w:t>
      </w:r>
      <w:r w:rsidRPr="00E00A30">
        <w:rPr>
          <w:rFonts w:ascii="Tahoma" w:hAnsi="Tahoma" w:cs="Tahoma"/>
        </w:rPr>
        <w:t>imajo opravljen preizkus znanja iz varnega in zdravega dela ter varstva pred požarom;</w:t>
      </w:r>
    </w:p>
    <w:p w14:paraId="58636ECF" w14:textId="77777777" w:rsidR="00404FEC" w:rsidRPr="00E00A30" w:rsidRDefault="00404FEC" w:rsidP="00404FEC">
      <w:pPr>
        <w:pStyle w:val="Odstavekseznama"/>
        <w:keepNext/>
        <w:keepLines/>
        <w:numPr>
          <w:ilvl w:val="0"/>
          <w:numId w:val="44"/>
        </w:numPr>
        <w:tabs>
          <w:tab w:val="left" w:pos="1196"/>
        </w:tabs>
        <w:autoSpaceDE w:val="0"/>
        <w:autoSpaceDN w:val="0"/>
        <w:ind w:right="462"/>
        <w:jc w:val="both"/>
        <w:rPr>
          <w:rFonts w:ascii="Tahoma" w:hAnsi="Tahoma" w:cs="Tahoma"/>
        </w:rPr>
      </w:pPr>
      <w:r w:rsidRPr="00E00A30">
        <w:rPr>
          <w:rFonts w:ascii="Tahoma" w:hAnsi="Tahoma" w:cs="Tahoma"/>
        </w:rPr>
        <w:t>dela bodo opravljali le delavci, ki imajo opravljen zdravstveni pregled pri izvajalcu medicine dela, kateri je podal oceno, da so zmožni za opravljanje konkretnih del na delovišču;</w:t>
      </w:r>
    </w:p>
    <w:p w14:paraId="799EEDD6" w14:textId="77777777" w:rsidR="00404FEC" w:rsidRPr="00E00A30" w:rsidRDefault="00404FEC" w:rsidP="00404FEC">
      <w:pPr>
        <w:pStyle w:val="Odstavekseznama"/>
        <w:keepNext/>
        <w:keepLines/>
        <w:numPr>
          <w:ilvl w:val="0"/>
          <w:numId w:val="44"/>
        </w:numPr>
        <w:tabs>
          <w:tab w:val="left" w:pos="1195"/>
        </w:tabs>
        <w:autoSpaceDE w:val="0"/>
        <w:autoSpaceDN w:val="0"/>
        <w:spacing w:line="253" w:lineRule="exact"/>
        <w:ind w:left="1195" w:hanging="359"/>
        <w:jc w:val="both"/>
        <w:rPr>
          <w:rFonts w:ascii="Tahoma" w:hAnsi="Tahoma" w:cs="Tahoma"/>
        </w:rPr>
      </w:pPr>
      <w:r w:rsidRPr="00E00A30">
        <w:rPr>
          <w:rFonts w:ascii="Tahoma" w:hAnsi="Tahoma" w:cs="Tahoma"/>
        </w:rPr>
        <w:t>uporablja</w:t>
      </w:r>
      <w:r w:rsidRPr="00E00A30">
        <w:rPr>
          <w:rFonts w:ascii="Tahoma" w:hAnsi="Tahoma" w:cs="Tahoma"/>
          <w:spacing w:val="-6"/>
        </w:rPr>
        <w:t xml:space="preserve"> </w:t>
      </w:r>
      <w:r w:rsidRPr="00E00A30">
        <w:rPr>
          <w:rFonts w:ascii="Tahoma" w:hAnsi="Tahoma" w:cs="Tahoma"/>
        </w:rPr>
        <w:t>se</w:t>
      </w:r>
      <w:r w:rsidRPr="00E00A30">
        <w:rPr>
          <w:rFonts w:ascii="Tahoma" w:hAnsi="Tahoma" w:cs="Tahoma"/>
          <w:spacing w:val="-4"/>
        </w:rPr>
        <w:t xml:space="preserve"> </w:t>
      </w:r>
      <w:r w:rsidRPr="00E00A30">
        <w:rPr>
          <w:rFonts w:ascii="Tahoma" w:hAnsi="Tahoma" w:cs="Tahoma"/>
        </w:rPr>
        <w:t>lahko</w:t>
      </w:r>
      <w:r w:rsidRPr="00E00A30">
        <w:rPr>
          <w:rFonts w:ascii="Tahoma" w:hAnsi="Tahoma" w:cs="Tahoma"/>
          <w:spacing w:val="-3"/>
        </w:rPr>
        <w:t xml:space="preserve"> </w:t>
      </w:r>
      <w:r w:rsidRPr="00E00A30">
        <w:rPr>
          <w:rFonts w:ascii="Tahoma" w:hAnsi="Tahoma" w:cs="Tahoma"/>
        </w:rPr>
        <w:t>samo</w:t>
      </w:r>
      <w:r w:rsidRPr="00E00A30">
        <w:rPr>
          <w:rFonts w:ascii="Tahoma" w:hAnsi="Tahoma" w:cs="Tahoma"/>
          <w:spacing w:val="-4"/>
        </w:rPr>
        <w:t xml:space="preserve"> </w:t>
      </w:r>
      <w:r w:rsidRPr="00E00A30">
        <w:rPr>
          <w:rFonts w:ascii="Tahoma" w:hAnsi="Tahoma" w:cs="Tahoma"/>
        </w:rPr>
        <w:t>brezhibne</w:t>
      </w:r>
      <w:r w:rsidRPr="00E00A30">
        <w:rPr>
          <w:rFonts w:ascii="Tahoma" w:hAnsi="Tahoma" w:cs="Tahoma"/>
          <w:spacing w:val="-3"/>
        </w:rPr>
        <w:t xml:space="preserve"> </w:t>
      </w:r>
      <w:r w:rsidRPr="00E00A30">
        <w:rPr>
          <w:rFonts w:ascii="Tahoma" w:hAnsi="Tahoma" w:cs="Tahoma"/>
        </w:rPr>
        <w:t>stroje,</w:t>
      </w:r>
      <w:r w:rsidRPr="00E00A30">
        <w:rPr>
          <w:rFonts w:ascii="Tahoma" w:hAnsi="Tahoma" w:cs="Tahoma"/>
          <w:spacing w:val="-6"/>
        </w:rPr>
        <w:t xml:space="preserve"> </w:t>
      </w:r>
      <w:r w:rsidRPr="00E00A30">
        <w:rPr>
          <w:rFonts w:ascii="Tahoma" w:hAnsi="Tahoma" w:cs="Tahoma"/>
        </w:rPr>
        <w:t>priprave,</w:t>
      </w:r>
      <w:r w:rsidRPr="00E00A30">
        <w:rPr>
          <w:rFonts w:ascii="Tahoma" w:hAnsi="Tahoma" w:cs="Tahoma"/>
          <w:spacing w:val="-3"/>
        </w:rPr>
        <w:t xml:space="preserve"> </w:t>
      </w:r>
      <w:r w:rsidRPr="00E00A30">
        <w:rPr>
          <w:rFonts w:ascii="Tahoma" w:hAnsi="Tahoma" w:cs="Tahoma"/>
        </w:rPr>
        <w:t>naprave,</w:t>
      </w:r>
      <w:r w:rsidRPr="00E00A30">
        <w:rPr>
          <w:rFonts w:ascii="Tahoma" w:hAnsi="Tahoma" w:cs="Tahoma"/>
          <w:spacing w:val="-4"/>
        </w:rPr>
        <w:t xml:space="preserve"> </w:t>
      </w:r>
      <w:r w:rsidRPr="00E00A30">
        <w:rPr>
          <w:rFonts w:ascii="Tahoma" w:hAnsi="Tahoma" w:cs="Tahoma"/>
        </w:rPr>
        <w:t>orodja,</w:t>
      </w:r>
      <w:r w:rsidRPr="00E00A30">
        <w:rPr>
          <w:rFonts w:ascii="Tahoma" w:hAnsi="Tahoma" w:cs="Tahoma"/>
          <w:spacing w:val="-5"/>
        </w:rPr>
        <w:t xml:space="preserve"> </w:t>
      </w:r>
      <w:r w:rsidRPr="00E00A30">
        <w:rPr>
          <w:rFonts w:ascii="Tahoma" w:hAnsi="Tahoma" w:cs="Tahoma"/>
          <w:spacing w:val="-2"/>
        </w:rPr>
        <w:t>pripomočke;</w:t>
      </w:r>
    </w:p>
    <w:p w14:paraId="6117277F" w14:textId="77777777" w:rsidR="00404FEC" w:rsidRPr="00E00A30" w:rsidRDefault="00404FEC" w:rsidP="00404FEC">
      <w:pPr>
        <w:pStyle w:val="Odstavekseznama"/>
        <w:keepNext/>
        <w:keepLines/>
        <w:numPr>
          <w:ilvl w:val="0"/>
          <w:numId w:val="44"/>
        </w:numPr>
        <w:tabs>
          <w:tab w:val="left" w:pos="1195"/>
        </w:tabs>
        <w:autoSpaceDE w:val="0"/>
        <w:autoSpaceDN w:val="0"/>
        <w:spacing w:line="252" w:lineRule="exact"/>
        <w:ind w:left="1195" w:hanging="359"/>
        <w:jc w:val="both"/>
        <w:rPr>
          <w:rFonts w:ascii="Tahoma" w:hAnsi="Tahoma" w:cs="Tahoma"/>
        </w:rPr>
      </w:pPr>
      <w:r w:rsidRPr="00E00A30">
        <w:rPr>
          <w:rFonts w:ascii="Tahoma" w:hAnsi="Tahoma" w:cs="Tahoma"/>
        </w:rPr>
        <w:t>uporablja</w:t>
      </w:r>
      <w:r w:rsidRPr="00E00A30">
        <w:rPr>
          <w:rFonts w:ascii="Tahoma" w:hAnsi="Tahoma" w:cs="Tahoma"/>
          <w:spacing w:val="-4"/>
        </w:rPr>
        <w:t xml:space="preserve"> </w:t>
      </w:r>
      <w:r w:rsidRPr="00E00A30">
        <w:rPr>
          <w:rFonts w:ascii="Tahoma" w:hAnsi="Tahoma" w:cs="Tahoma"/>
        </w:rPr>
        <w:t>se</w:t>
      </w:r>
      <w:r w:rsidRPr="00E00A30">
        <w:rPr>
          <w:rFonts w:ascii="Tahoma" w:hAnsi="Tahoma" w:cs="Tahoma"/>
          <w:spacing w:val="-4"/>
        </w:rPr>
        <w:t xml:space="preserve"> </w:t>
      </w:r>
      <w:r w:rsidRPr="00E00A30">
        <w:rPr>
          <w:rFonts w:ascii="Tahoma" w:hAnsi="Tahoma" w:cs="Tahoma"/>
        </w:rPr>
        <w:t>lahko</w:t>
      </w:r>
      <w:r w:rsidRPr="00E00A30">
        <w:rPr>
          <w:rFonts w:ascii="Tahoma" w:hAnsi="Tahoma" w:cs="Tahoma"/>
          <w:spacing w:val="-3"/>
        </w:rPr>
        <w:t xml:space="preserve"> </w:t>
      </w:r>
      <w:r w:rsidRPr="00E00A30">
        <w:rPr>
          <w:rFonts w:ascii="Tahoma" w:hAnsi="Tahoma" w:cs="Tahoma"/>
        </w:rPr>
        <w:t>samo</w:t>
      </w:r>
      <w:r w:rsidRPr="00E00A30">
        <w:rPr>
          <w:rFonts w:ascii="Tahoma" w:hAnsi="Tahoma" w:cs="Tahoma"/>
          <w:spacing w:val="-4"/>
        </w:rPr>
        <w:t xml:space="preserve"> </w:t>
      </w:r>
      <w:r w:rsidRPr="00E00A30">
        <w:rPr>
          <w:rFonts w:ascii="Tahoma" w:hAnsi="Tahoma" w:cs="Tahoma"/>
        </w:rPr>
        <w:t>brezhibna</w:t>
      </w:r>
      <w:r w:rsidRPr="00E00A30">
        <w:rPr>
          <w:rFonts w:ascii="Tahoma" w:hAnsi="Tahoma" w:cs="Tahoma"/>
          <w:spacing w:val="-3"/>
        </w:rPr>
        <w:t xml:space="preserve"> </w:t>
      </w:r>
      <w:r w:rsidRPr="00E00A30">
        <w:rPr>
          <w:rFonts w:ascii="Tahoma" w:hAnsi="Tahoma" w:cs="Tahoma"/>
        </w:rPr>
        <w:t>predpisana</w:t>
      </w:r>
      <w:r w:rsidRPr="00E00A30">
        <w:rPr>
          <w:rFonts w:ascii="Tahoma" w:hAnsi="Tahoma" w:cs="Tahoma"/>
          <w:spacing w:val="-4"/>
        </w:rPr>
        <w:t xml:space="preserve"> </w:t>
      </w:r>
      <w:r w:rsidRPr="00E00A30">
        <w:rPr>
          <w:rFonts w:ascii="Tahoma" w:hAnsi="Tahoma" w:cs="Tahoma"/>
        </w:rPr>
        <w:t>osebna</w:t>
      </w:r>
      <w:r w:rsidRPr="00E00A30">
        <w:rPr>
          <w:rFonts w:ascii="Tahoma" w:hAnsi="Tahoma" w:cs="Tahoma"/>
          <w:spacing w:val="-8"/>
        </w:rPr>
        <w:t xml:space="preserve"> </w:t>
      </w:r>
      <w:r w:rsidRPr="00E00A30">
        <w:rPr>
          <w:rFonts w:ascii="Tahoma" w:hAnsi="Tahoma" w:cs="Tahoma"/>
        </w:rPr>
        <w:t>varovalna</w:t>
      </w:r>
      <w:r w:rsidRPr="00E00A30">
        <w:rPr>
          <w:rFonts w:ascii="Tahoma" w:hAnsi="Tahoma" w:cs="Tahoma"/>
          <w:spacing w:val="-3"/>
        </w:rPr>
        <w:t xml:space="preserve"> </w:t>
      </w:r>
      <w:r w:rsidRPr="00E00A30">
        <w:rPr>
          <w:rFonts w:ascii="Tahoma" w:hAnsi="Tahoma" w:cs="Tahoma"/>
          <w:spacing w:val="-2"/>
        </w:rPr>
        <w:t>oprema;</w:t>
      </w:r>
    </w:p>
    <w:p w14:paraId="50531D9C" w14:textId="77777777" w:rsidR="00404FEC" w:rsidRPr="00E00A30" w:rsidRDefault="00404FEC" w:rsidP="00404FEC">
      <w:pPr>
        <w:pStyle w:val="Odstavekseznama"/>
        <w:keepNext/>
        <w:keepLines/>
        <w:numPr>
          <w:ilvl w:val="0"/>
          <w:numId w:val="44"/>
        </w:numPr>
        <w:tabs>
          <w:tab w:val="left" w:pos="1196"/>
        </w:tabs>
        <w:autoSpaceDE w:val="0"/>
        <w:autoSpaceDN w:val="0"/>
        <w:ind w:right="455"/>
        <w:jc w:val="both"/>
        <w:rPr>
          <w:rFonts w:ascii="Tahoma" w:hAnsi="Tahoma" w:cs="Tahoma"/>
        </w:rPr>
      </w:pPr>
      <w:r w:rsidRPr="00E00A30">
        <w:rPr>
          <w:rFonts w:ascii="Tahoma" w:hAnsi="Tahoma" w:cs="Tahoma"/>
        </w:rPr>
        <w:t>pri</w:t>
      </w:r>
      <w:r w:rsidRPr="00E00A30">
        <w:rPr>
          <w:rFonts w:ascii="Tahoma" w:hAnsi="Tahoma" w:cs="Tahoma"/>
          <w:spacing w:val="-3"/>
        </w:rPr>
        <w:t xml:space="preserve"> </w:t>
      </w:r>
      <w:r w:rsidRPr="00E00A30">
        <w:rPr>
          <w:rFonts w:ascii="Tahoma" w:hAnsi="Tahoma" w:cs="Tahoma"/>
        </w:rPr>
        <w:t>požarno</w:t>
      </w:r>
      <w:r w:rsidRPr="00E00A30">
        <w:rPr>
          <w:rFonts w:ascii="Tahoma" w:hAnsi="Tahoma" w:cs="Tahoma"/>
          <w:spacing w:val="-4"/>
        </w:rPr>
        <w:t xml:space="preserve"> </w:t>
      </w:r>
      <w:r w:rsidRPr="00E00A30">
        <w:rPr>
          <w:rFonts w:ascii="Tahoma" w:hAnsi="Tahoma" w:cs="Tahoma"/>
        </w:rPr>
        <w:t>nevarnih</w:t>
      </w:r>
      <w:r w:rsidRPr="00E00A30">
        <w:rPr>
          <w:rFonts w:ascii="Tahoma" w:hAnsi="Tahoma" w:cs="Tahoma"/>
          <w:spacing w:val="-4"/>
        </w:rPr>
        <w:t xml:space="preserve"> </w:t>
      </w:r>
      <w:r w:rsidRPr="00E00A30">
        <w:rPr>
          <w:rFonts w:ascii="Tahoma" w:hAnsi="Tahoma" w:cs="Tahoma"/>
        </w:rPr>
        <w:t>del</w:t>
      </w:r>
      <w:r w:rsidRPr="00E00A30">
        <w:rPr>
          <w:rFonts w:ascii="Tahoma" w:hAnsi="Tahoma" w:cs="Tahoma"/>
          <w:spacing w:val="-3"/>
        </w:rPr>
        <w:t xml:space="preserve"> </w:t>
      </w:r>
      <w:r w:rsidRPr="00E00A30">
        <w:rPr>
          <w:rFonts w:ascii="Tahoma" w:hAnsi="Tahoma" w:cs="Tahoma"/>
        </w:rPr>
        <w:t>se</w:t>
      </w:r>
      <w:r w:rsidRPr="00E00A30">
        <w:rPr>
          <w:rFonts w:ascii="Tahoma" w:hAnsi="Tahoma" w:cs="Tahoma"/>
          <w:spacing w:val="-3"/>
        </w:rPr>
        <w:t xml:space="preserve"> </w:t>
      </w:r>
      <w:r w:rsidRPr="00E00A30">
        <w:rPr>
          <w:rFonts w:ascii="Tahoma" w:hAnsi="Tahoma" w:cs="Tahoma"/>
        </w:rPr>
        <w:t>morajo</w:t>
      </w:r>
      <w:r w:rsidRPr="00E00A30">
        <w:rPr>
          <w:rFonts w:ascii="Tahoma" w:hAnsi="Tahoma" w:cs="Tahoma"/>
          <w:spacing w:val="-6"/>
        </w:rPr>
        <w:t xml:space="preserve"> </w:t>
      </w:r>
      <w:r w:rsidRPr="00E00A30">
        <w:rPr>
          <w:rFonts w:ascii="Tahoma" w:hAnsi="Tahoma" w:cs="Tahoma"/>
        </w:rPr>
        <w:t>ta</w:t>
      </w:r>
      <w:r w:rsidRPr="00E00A30">
        <w:rPr>
          <w:rFonts w:ascii="Tahoma" w:hAnsi="Tahoma" w:cs="Tahoma"/>
          <w:spacing w:val="-3"/>
        </w:rPr>
        <w:t xml:space="preserve"> </w:t>
      </w:r>
      <w:r w:rsidRPr="00E00A30">
        <w:rPr>
          <w:rFonts w:ascii="Tahoma" w:hAnsi="Tahoma" w:cs="Tahoma"/>
        </w:rPr>
        <w:t>dela</w:t>
      </w:r>
      <w:r w:rsidRPr="00E00A30">
        <w:rPr>
          <w:rFonts w:ascii="Tahoma" w:hAnsi="Tahoma" w:cs="Tahoma"/>
          <w:spacing w:val="-3"/>
        </w:rPr>
        <w:t xml:space="preserve"> </w:t>
      </w:r>
      <w:r w:rsidRPr="00E00A30">
        <w:rPr>
          <w:rFonts w:ascii="Tahoma" w:hAnsi="Tahoma" w:cs="Tahoma"/>
        </w:rPr>
        <w:t>izvajati</w:t>
      </w:r>
      <w:r w:rsidRPr="00E00A30">
        <w:rPr>
          <w:rFonts w:ascii="Tahoma" w:hAnsi="Tahoma" w:cs="Tahoma"/>
          <w:spacing w:val="-3"/>
        </w:rPr>
        <w:t xml:space="preserve"> </w:t>
      </w:r>
      <w:r w:rsidRPr="00E00A30">
        <w:rPr>
          <w:rFonts w:ascii="Tahoma" w:hAnsi="Tahoma" w:cs="Tahoma"/>
        </w:rPr>
        <w:t>v</w:t>
      </w:r>
      <w:r w:rsidRPr="00E00A30">
        <w:rPr>
          <w:rFonts w:ascii="Tahoma" w:hAnsi="Tahoma" w:cs="Tahoma"/>
          <w:spacing w:val="-6"/>
        </w:rPr>
        <w:t xml:space="preserve"> </w:t>
      </w:r>
      <w:r w:rsidRPr="00E00A30">
        <w:rPr>
          <w:rFonts w:ascii="Tahoma" w:hAnsi="Tahoma" w:cs="Tahoma"/>
        </w:rPr>
        <w:t>skladu</w:t>
      </w:r>
      <w:r w:rsidRPr="00E00A30">
        <w:rPr>
          <w:rFonts w:ascii="Tahoma" w:hAnsi="Tahoma" w:cs="Tahoma"/>
          <w:spacing w:val="-3"/>
        </w:rPr>
        <w:t xml:space="preserve"> </w:t>
      </w:r>
      <w:r w:rsidRPr="00E00A30">
        <w:rPr>
          <w:rFonts w:ascii="Tahoma" w:hAnsi="Tahoma" w:cs="Tahoma"/>
        </w:rPr>
        <w:t>z</w:t>
      </w:r>
      <w:r w:rsidRPr="00E00A30">
        <w:rPr>
          <w:rFonts w:ascii="Tahoma" w:hAnsi="Tahoma" w:cs="Tahoma"/>
          <w:spacing w:val="-6"/>
        </w:rPr>
        <w:t xml:space="preserve"> </w:t>
      </w:r>
      <w:r w:rsidRPr="00E00A30">
        <w:rPr>
          <w:rFonts w:ascii="Tahoma" w:hAnsi="Tahoma" w:cs="Tahoma"/>
        </w:rPr>
        <w:t>dovoljenjem</w:t>
      </w:r>
      <w:r w:rsidRPr="00E00A30">
        <w:rPr>
          <w:rFonts w:ascii="Tahoma" w:hAnsi="Tahoma" w:cs="Tahoma"/>
          <w:spacing w:val="-7"/>
        </w:rPr>
        <w:t xml:space="preserve"> </w:t>
      </w:r>
      <w:r w:rsidRPr="00E00A30">
        <w:rPr>
          <w:rFonts w:ascii="Tahoma" w:hAnsi="Tahoma" w:cs="Tahoma"/>
        </w:rPr>
        <w:t>za</w:t>
      </w:r>
      <w:r w:rsidRPr="00E00A30">
        <w:rPr>
          <w:rFonts w:ascii="Tahoma" w:hAnsi="Tahoma" w:cs="Tahoma"/>
          <w:spacing w:val="-3"/>
        </w:rPr>
        <w:t xml:space="preserve"> </w:t>
      </w:r>
      <w:r w:rsidRPr="00E00A30">
        <w:rPr>
          <w:rFonts w:ascii="Tahoma" w:hAnsi="Tahoma" w:cs="Tahoma"/>
        </w:rPr>
        <w:t>izvajanje</w:t>
      </w:r>
      <w:r w:rsidRPr="00E00A30">
        <w:rPr>
          <w:rFonts w:ascii="Tahoma" w:hAnsi="Tahoma" w:cs="Tahoma"/>
          <w:spacing w:val="-3"/>
        </w:rPr>
        <w:t xml:space="preserve"> </w:t>
      </w:r>
      <w:r w:rsidRPr="00E00A30">
        <w:rPr>
          <w:rFonts w:ascii="Tahoma" w:hAnsi="Tahoma" w:cs="Tahoma"/>
        </w:rPr>
        <w:t>požarno nevarnih del, ki ga izda strokovni delavec za varnost in zdravje pri delu naročnika;</w:t>
      </w:r>
    </w:p>
    <w:p w14:paraId="693422E3" w14:textId="7A4B55FE" w:rsidR="00404FEC" w:rsidRPr="00E00A30" w:rsidRDefault="00404FEC" w:rsidP="00404FEC">
      <w:pPr>
        <w:pStyle w:val="Odstavekseznama"/>
        <w:keepNext/>
        <w:keepLines/>
        <w:numPr>
          <w:ilvl w:val="0"/>
          <w:numId w:val="44"/>
        </w:numPr>
        <w:tabs>
          <w:tab w:val="left" w:pos="1195"/>
        </w:tabs>
        <w:autoSpaceDE w:val="0"/>
        <w:autoSpaceDN w:val="0"/>
        <w:ind w:left="1195" w:hanging="359"/>
        <w:jc w:val="both"/>
        <w:rPr>
          <w:rFonts w:ascii="Tahoma" w:hAnsi="Tahoma" w:cs="Tahoma"/>
        </w:rPr>
      </w:pPr>
      <w:r w:rsidRPr="00E00A30">
        <w:rPr>
          <w:rFonts w:ascii="Tahoma" w:hAnsi="Tahoma" w:cs="Tahoma"/>
        </w:rPr>
        <w:t>evakuacijske</w:t>
      </w:r>
      <w:r w:rsidRPr="00E00A30">
        <w:rPr>
          <w:rFonts w:ascii="Tahoma" w:hAnsi="Tahoma" w:cs="Tahoma"/>
          <w:spacing w:val="-6"/>
        </w:rPr>
        <w:t xml:space="preserve"> </w:t>
      </w:r>
      <w:r w:rsidRPr="00E00A30">
        <w:rPr>
          <w:rFonts w:ascii="Tahoma" w:hAnsi="Tahoma" w:cs="Tahoma"/>
        </w:rPr>
        <w:t>poti</w:t>
      </w:r>
      <w:r w:rsidRPr="00E00A30">
        <w:rPr>
          <w:rFonts w:ascii="Tahoma" w:hAnsi="Tahoma" w:cs="Tahoma"/>
          <w:spacing w:val="-2"/>
        </w:rPr>
        <w:t xml:space="preserve"> </w:t>
      </w:r>
      <w:r w:rsidRPr="00E00A30">
        <w:rPr>
          <w:rFonts w:ascii="Tahoma" w:hAnsi="Tahoma" w:cs="Tahoma"/>
        </w:rPr>
        <w:t>morajo</w:t>
      </w:r>
      <w:r w:rsidRPr="00E00A30">
        <w:rPr>
          <w:rFonts w:ascii="Tahoma" w:hAnsi="Tahoma" w:cs="Tahoma"/>
          <w:spacing w:val="-6"/>
        </w:rPr>
        <w:t xml:space="preserve"> </w:t>
      </w:r>
      <w:r w:rsidRPr="00E00A30">
        <w:rPr>
          <w:rFonts w:ascii="Tahoma" w:hAnsi="Tahoma" w:cs="Tahoma"/>
        </w:rPr>
        <w:t>biti</w:t>
      </w:r>
      <w:r w:rsidRPr="00E00A30">
        <w:rPr>
          <w:rFonts w:ascii="Tahoma" w:hAnsi="Tahoma" w:cs="Tahoma"/>
          <w:spacing w:val="-2"/>
        </w:rPr>
        <w:t xml:space="preserve"> </w:t>
      </w:r>
      <w:r w:rsidRPr="00E00A30">
        <w:rPr>
          <w:rFonts w:ascii="Tahoma" w:hAnsi="Tahoma" w:cs="Tahoma"/>
        </w:rPr>
        <w:t>stalno</w:t>
      </w:r>
      <w:r w:rsidRPr="00E00A30">
        <w:rPr>
          <w:rFonts w:ascii="Tahoma" w:hAnsi="Tahoma" w:cs="Tahoma"/>
          <w:spacing w:val="-4"/>
        </w:rPr>
        <w:t xml:space="preserve"> </w:t>
      </w:r>
      <w:r w:rsidRPr="00E00A30">
        <w:rPr>
          <w:rFonts w:ascii="Tahoma" w:hAnsi="Tahoma" w:cs="Tahoma"/>
        </w:rPr>
        <w:t>proste</w:t>
      </w:r>
      <w:r w:rsidRPr="00E00A30">
        <w:rPr>
          <w:rFonts w:ascii="Tahoma" w:hAnsi="Tahoma" w:cs="Tahoma"/>
          <w:spacing w:val="-5"/>
        </w:rPr>
        <w:t xml:space="preserve"> </w:t>
      </w:r>
      <w:r w:rsidRPr="00E00A30">
        <w:rPr>
          <w:rFonts w:ascii="Tahoma" w:hAnsi="Tahoma" w:cs="Tahoma"/>
        </w:rPr>
        <w:t>in</w:t>
      </w:r>
      <w:r w:rsidRPr="00E00A30">
        <w:rPr>
          <w:rFonts w:ascii="Tahoma" w:hAnsi="Tahoma" w:cs="Tahoma"/>
          <w:spacing w:val="-3"/>
        </w:rPr>
        <w:t xml:space="preserve"> </w:t>
      </w:r>
      <w:r w:rsidRPr="00E00A30">
        <w:rPr>
          <w:rFonts w:ascii="Tahoma" w:hAnsi="Tahoma" w:cs="Tahoma"/>
        </w:rPr>
        <w:t>prehodne</w:t>
      </w:r>
      <w:r w:rsidRPr="00E00A30">
        <w:rPr>
          <w:rFonts w:ascii="Tahoma" w:hAnsi="Tahoma" w:cs="Tahoma"/>
          <w:spacing w:val="-5"/>
        </w:rPr>
        <w:t xml:space="preserve"> </w:t>
      </w:r>
      <w:r w:rsidRPr="00E00A30">
        <w:rPr>
          <w:rFonts w:ascii="Tahoma" w:hAnsi="Tahoma" w:cs="Tahoma"/>
        </w:rPr>
        <w:t>oziroma</w:t>
      </w:r>
      <w:r w:rsidRPr="00E00A30">
        <w:rPr>
          <w:rFonts w:ascii="Tahoma" w:hAnsi="Tahoma" w:cs="Tahoma"/>
          <w:spacing w:val="-3"/>
        </w:rPr>
        <w:t xml:space="preserve"> </w:t>
      </w:r>
      <w:r w:rsidRPr="00E00A30">
        <w:rPr>
          <w:rFonts w:ascii="Tahoma" w:hAnsi="Tahoma" w:cs="Tahoma"/>
          <w:spacing w:val="-2"/>
        </w:rPr>
        <w:t>prevozne.</w:t>
      </w:r>
    </w:p>
    <w:p w14:paraId="102B5980" w14:textId="77777777" w:rsidR="00404FEC" w:rsidRPr="00E00A30" w:rsidRDefault="00404FEC" w:rsidP="00404FEC">
      <w:pPr>
        <w:pStyle w:val="Naslov1"/>
        <w:keepLines/>
        <w:numPr>
          <w:ilvl w:val="0"/>
          <w:numId w:val="45"/>
        </w:numPr>
        <w:tabs>
          <w:tab w:val="left" w:pos="5182"/>
        </w:tabs>
        <w:autoSpaceDE w:val="0"/>
        <w:autoSpaceDN w:val="0"/>
        <w:spacing w:before="1"/>
        <w:rPr>
          <w:rFonts w:ascii="Tahoma" w:hAnsi="Tahoma" w:cs="Tahoma"/>
          <w:b w:val="0"/>
        </w:rPr>
      </w:pPr>
      <w:r w:rsidRPr="00E00A30">
        <w:rPr>
          <w:rFonts w:ascii="Tahoma" w:hAnsi="Tahoma" w:cs="Tahoma"/>
          <w:b w:val="0"/>
          <w:spacing w:val="-4"/>
        </w:rPr>
        <w:t>člen</w:t>
      </w:r>
    </w:p>
    <w:p w14:paraId="6A1540B7" w14:textId="77777777" w:rsidR="00404FEC" w:rsidRPr="00E00A30" w:rsidRDefault="00404FEC" w:rsidP="00404FEC">
      <w:pPr>
        <w:pStyle w:val="Telobesedila"/>
        <w:keepNext/>
        <w:keepLines/>
        <w:widowControl/>
        <w:spacing w:before="4"/>
        <w:rPr>
          <w:rFonts w:ascii="Tahoma" w:hAnsi="Tahoma" w:cs="Tahoma"/>
          <w:b w:val="0"/>
        </w:rPr>
      </w:pPr>
    </w:p>
    <w:p w14:paraId="4C6095AE" w14:textId="2AFACC4B" w:rsidR="00404FEC" w:rsidRPr="00E00A30" w:rsidRDefault="00404FEC" w:rsidP="00404FEC">
      <w:pPr>
        <w:pStyle w:val="Telobesedila"/>
        <w:keepNext/>
        <w:keepLines/>
        <w:widowControl/>
        <w:ind w:left="476" w:right="459"/>
        <w:rPr>
          <w:rFonts w:ascii="Tahoma" w:hAnsi="Tahoma" w:cs="Tahoma"/>
          <w:b w:val="0"/>
        </w:rPr>
      </w:pPr>
      <w:r w:rsidRPr="00E00A30">
        <w:rPr>
          <w:rFonts w:ascii="Tahoma" w:hAnsi="Tahoma" w:cs="Tahoma"/>
          <w:b w:val="0"/>
        </w:rPr>
        <w:t>Podpisniki pisnega sporazuma se dogovorijo, da je vsak podpisnik pisnega sporazuma odgovoren za škodo in stroške, ki nastanejo v zvezi z ustavitvijo del, nezgodami, poklicnimi boleznimi delavcev, obiskovalcev</w:t>
      </w:r>
      <w:r w:rsidRPr="00E00A30">
        <w:rPr>
          <w:rFonts w:ascii="Tahoma" w:hAnsi="Tahoma" w:cs="Tahoma"/>
          <w:b w:val="0"/>
          <w:spacing w:val="-10"/>
        </w:rPr>
        <w:t xml:space="preserve"> </w:t>
      </w:r>
      <w:r w:rsidRPr="00E00A30">
        <w:rPr>
          <w:rFonts w:ascii="Tahoma" w:hAnsi="Tahoma" w:cs="Tahoma"/>
          <w:b w:val="0"/>
        </w:rPr>
        <w:t>ter</w:t>
      </w:r>
      <w:r w:rsidRPr="00E00A30">
        <w:rPr>
          <w:rFonts w:ascii="Tahoma" w:hAnsi="Tahoma" w:cs="Tahoma"/>
          <w:b w:val="0"/>
          <w:spacing w:val="-6"/>
        </w:rPr>
        <w:t xml:space="preserve"> </w:t>
      </w:r>
      <w:r w:rsidRPr="00E00A30">
        <w:rPr>
          <w:rFonts w:ascii="Tahoma" w:hAnsi="Tahoma" w:cs="Tahoma"/>
          <w:b w:val="0"/>
        </w:rPr>
        <w:t>drugih</w:t>
      </w:r>
      <w:r w:rsidRPr="00E00A30">
        <w:rPr>
          <w:rFonts w:ascii="Tahoma" w:hAnsi="Tahoma" w:cs="Tahoma"/>
          <w:b w:val="0"/>
          <w:spacing w:val="-7"/>
        </w:rPr>
        <w:t xml:space="preserve"> </w:t>
      </w:r>
      <w:r w:rsidRPr="00E00A30">
        <w:rPr>
          <w:rFonts w:ascii="Tahoma" w:hAnsi="Tahoma" w:cs="Tahoma"/>
          <w:b w:val="0"/>
        </w:rPr>
        <w:t>oseb</w:t>
      </w:r>
      <w:r w:rsidRPr="00E00A30">
        <w:rPr>
          <w:rFonts w:ascii="Tahoma" w:hAnsi="Tahoma" w:cs="Tahoma"/>
          <w:b w:val="0"/>
          <w:spacing w:val="-7"/>
        </w:rPr>
        <w:t xml:space="preserve"> </w:t>
      </w:r>
      <w:r w:rsidRPr="00E00A30">
        <w:rPr>
          <w:rFonts w:ascii="Tahoma" w:hAnsi="Tahoma" w:cs="Tahoma"/>
          <w:b w:val="0"/>
        </w:rPr>
        <w:t>na</w:t>
      </w:r>
      <w:r w:rsidRPr="00E00A30">
        <w:rPr>
          <w:rFonts w:ascii="Tahoma" w:hAnsi="Tahoma" w:cs="Tahoma"/>
          <w:b w:val="0"/>
          <w:spacing w:val="-7"/>
        </w:rPr>
        <w:t xml:space="preserve"> </w:t>
      </w:r>
      <w:r w:rsidRPr="00E00A30">
        <w:rPr>
          <w:rFonts w:ascii="Tahoma" w:hAnsi="Tahoma" w:cs="Tahoma"/>
          <w:b w:val="0"/>
        </w:rPr>
        <w:t>delovišču</w:t>
      </w:r>
      <w:r w:rsidRPr="00E00A30">
        <w:rPr>
          <w:rFonts w:ascii="Tahoma" w:hAnsi="Tahoma" w:cs="Tahoma"/>
          <w:b w:val="0"/>
          <w:spacing w:val="-7"/>
        </w:rPr>
        <w:t xml:space="preserve"> </w:t>
      </w:r>
      <w:r w:rsidRPr="00E00A30">
        <w:rPr>
          <w:rFonts w:ascii="Tahoma" w:hAnsi="Tahoma" w:cs="Tahoma"/>
          <w:b w:val="0"/>
        </w:rPr>
        <w:t>naročnika</w:t>
      </w:r>
      <w:r w:rsidRPr="00E00A30">
        <w:rPr>
          <w:rFonts w:ascii="Tahoma" w:hAnsi="Tahoma" w:cs="Tahoma"/>
          <w:b w:val="0"/>
          <w:spacing w:val="-7"/>
        </w:rPr>
        <w:t xml:space="preserve"> </w:t>
      </w:r>
      <w:r w:rsidRPr="00E00A30">
        <w:rPr>
          <w:rFonts w:ascii="Tahoma" w:hAnsi="Tahoma" w:cs="Tahoma"/>
          <w:b w:val="0"/>
        </w:rPr>
        <w:t>del</w:t>
      </w:r>
      <w:r w:rsidRPr="00E00A30">
        <w:rPr>
          <w:rFonts w:ascii="Tahoma" w:hAnsi="Tahoma" w:cs="Tahoma"/>
          <w:b w:val="0"/>
          <w:spacing w:val="-6"/>
        </w:rPr>
        <w:t xml:space="preserve"> </w:t>
      </w:r>
      <w:r w:rsidRPr="00E00A30">
        <w:rPr>
          <w:rFonts w:ascii="Tahoma" w:hAnsi="Tahoma" w:cs="Tahoma"/>
          <w:b w:val="0"/>
        </w:rPr>
        <w:t>ter</w:t>
      </w:r>
      <w:r w:rsidRPr="00E00A30">
        <w:rPr>
          <w:rFonts w:ascii="Tahoma" w:hAnsi="Tahoma" w:cs="Tahoma"/>
          <w:b w:val="0"/>
          <w:spacing w:val="-6"/>
        </w:rPr>
        <w:t xml:space="preserve"> </w:t>
      </w:r>
      <w:r w:rsidRPr="00E00A30">
        <w:rPr>
          <w:rFonts w:ascii="Tahoma" w:hAnsi="Tahoma" w:cs="Tahoma"/>
          <w:b w:val="0"/>
        </w:rPr>
        <w:t>za</w:t>
      </w:r>
      <w:r w:rsidRPr="00E00A30">
        <w:rPr>
          <w:rFonts w:ascii="Tahoma" w:hAnsi="Tahoma" w:cs="Tahoma"/>
          <w:b w:val="0"/>
          <w:spacing w:val="-7"/>
        </w:rPr>
        <w:t xml:space="preserve"> </w:t>
      </w:r>
      <w:r w:rsidRPr="00E00A30">
        <w:rPr>
          <w:rFonts w:ascii="Tahoma" w:hAnsi="Tahoma" w:cs="Tahoma"/>
          <w:b w:val="0"/>
        </w:rPr>
        <w:t>materialno</w:t>
      </w:r>
      <w:r w:rsidRPr="00E00A30">
        <w:rPr>
          <w:rFonts w:ascii="Tahoma" w:hAnsi="Tahoma" w:cs="Tahoma"/>
          <w:b w:val="0"/>
          <w:spacing w:val="-10"/>
        </w:rPr>
        <w:t xml:space="preserve"> </w:t>
      </w:r>
      <w:r w:rsidRPr="00E00A30">
        <w:rPr>
          <w:rFonts w:ascii="Tahoma" w:hAnsi="Tahoma" w:cs="Tahoma"/>
          <w:b w:val="0"/>
        </w:rPr>
        <w:t>škodo,</w:t>
      </w:r>
      <w:r w:rsidRPr="00E00A30">
        <w:rPr>
          <w:rFonts w:ascii="Tahoma" w:hAnsi="Tahoma" w:cs="Tahoma"/>
          <w:b w:val="0"/>
          <w:spacing w:val="-7"/>
        </w:rPr>
        <w:t xml:space="preserve"> </w:t>
      </w:r>
      <w:r w:rsidRPr="00E00A30">
        <w:rPr>
          <w:rFonts w:ascii="Tahoma" w:hAnsi="Tahoma" w:cs="Tahoma"/>
          <w:b w:val="0"/>
        </w:rPr>
        <w:t>ki</w:t>
      </w:r>
      <w:r w:rsidRPr="00E00A30">
        <w:rPr>
          <w:rFonts w:ascii="Tahoma" w:hAnsi="Tahoma" w:cs="Tahoma"/>
          <w:b w:val="0"/>
          <w:spacing w:val="-9"/>
        </w:rPr>
        <w:t xml:space="preserve"> </w:t>
      </w:r>
      <w:r w:rsidRPr="00E00A30">
        <w:rPr>
          <w:rFonts w:ascii="Tahoma" w:hAnsi="Tahoma" w:cs="Tahoma"/>
          <w:b w:val="0"/>
        </w:rPr>
        <w:t>jo</w:t>
      </w:r>
      <w:r w:rsidRPr="00E00A30">
        <w:rPr>
          <w:rFonts w:ascii="Tahoma" w:hAnsi="Tahoma" w:cs="Tahoma"/>
          <w:b w:val="0"/>
          <w:spacing w:val="-7"/>
        </w:rPr>
        <w:t xml:space="preserve"> </w:t>
      </w:r>
      <w:r w:rsidRPr="00E00A30">
        <w:rPr>
          <w:rFonts w:ascii="Tahoma" w:hAnsi="Tahoma" w:cs="Tahoma"/>
          <w:b w:val="0"/>
        </w:rPr>
        <w:t>povzroči</w:t>
      </w:r>
      <w:r w:rsidRPr="00E00A30">
        <w:rPr>
          <w:rFonts w:ascii="Tahoma" w:hAnsi="Tahoma" w:cs="Tahoma"/>
          <w:b w:val="0"/>
          <w:spacing w:val="-6"/>
        </w:rPr>
        <w:t xml:space="preserve"> </w:t>
      </w:r>
      <w:r w:rsidRPr="00E00A30">
        <w:rPr>
          <w:rFonts w:ascii="Tahoma" w:hAnsi="Tahoma" w:cs="Tahoma"/>
          <w:b w:val="0"/>
        </w:rPr>
        <w:t>po</w:t>
      </w:r>
      <w:r w:rsidRPr="00E00A30">
        <w:rPr>
          <w:rFonts w:ascii="Tahoma" w:hAnsi="Tahoma" w:cs="Tahoma"/>
          <w:b w:val="0"/>
          <w:spacing w:val="-10"/>
        </w:rPr>
        <w:t xml:space="preserve"> </w:t>
      </w:r>
      <w:r w:rsidRPr="00E00A30">
        <w:rPr>
          <w:rFonts w:ascii="Tahoma" w:hAnsi="Tahoma" w:cs="Tahoma"/>
          <w:b w:val="0"/>
        </w:rPr>
        <w:t xml:space="preserve">svoji </w:t>
      </w:r>
      <w:r w:rsidRPr="00E00A30">
        <w:rPr>
          <w:rFonts w:ascii="Tahoma" w:hAnsi="Tahoma" w:cs="Tahoma"/>
          <w:b w:val="0"/>
          <w:spacing w:val="-2"/>
        </w:rPr>
        <w:t>krivdi</w:t>
      </w:r>
    </w:p>
    <w:p w14:paraId="305B0EF3" w14:textId="77777777" w:rsidR="00404FEC" w:rsidRPr="00E00A30" w:rsidRDefault="00404FEC" w:rsidP="00404FEC">
      <w:pPr>
        <w:pStyle w:val="Naslov1"/>
        <w:keepLines/>
        <w:numPr>
          <w:ilvl w:val="0"/>
          <w:numId w:val="45"/>
        </w:numPr>
        <w:tabs>
          <w:tab w:val="left" w:pos="5182"/>
        </w:tabs>
        <w:autoSpaceDE w:val="0"/>
        <w:autoSpaceDN w:val="0"/>
        <w:spacing w:before="6"/>
        <w:rPr>
          <w:rFonts w:ascii="Tahoma" w:hAnsi="Tahoma" w:cs="Tahoma"/>
          <w:b w:val="0"/>
        </w:rPr>
      </w:pPr>
      <w:r w:rsidRPr="00E00A30">
        <w:rPr>
          <w:rFonts w:ascii="Tahoma" w:hAnsi="Tahoma" w:cs="Tahoma"/>
          <w:b w:val="0"/>
          <w:spacing w:val="-4"/>
        </w:rPr>
        <w:t>člen</w:t>
      </w:r>
    </w:p>
    <w:p w14:paraId="305958D8" w14:textId="77777777" w:rsidR="00404FEC" w:rsidRPr="00E00A30" w:rsidRDefault="00404FEC" w:rsidP="00404FEC">
      <w:pPr>
        <w:pStyle w:val="Telobesedila"/>
        <w:keepNext/>
        <w:keepLines/>
        <w:widowControl/>
        <w:spacing w:before="7"/>
        <w:rPr>
          <w:rFonts w:ascii="Tahoma" w:hAnsi="Tahoma" w:cs="Tahoma"/>
          <w:b w:val="0"/>
        </w:rPr>
      </w:pPr>
    </w:p>
    <w:p w14:paraId="43396C4A" w14:textId="56932A96" w:rsidR="00404FEC" w:rsidRPr="00E00A30" w:rsidRDefault="00404FEC" w:rsidP="00404FEC">
      <w:pPr>
        <w:pStyle w:val="Telobesedila"/>
        <w:keepNext/>
        <w:keepLines/>
        <w:widowControl/>
        <w:ind w:left="476"/>
        <w:rPr>
          <w:rFonts w:ascii="Tahoma" w:hAnsi="Tahoma" w:cs="Tahoma"/>
          <w:b w:val="0"/>
        </w:rPr>
      </w:pPr>
      <w:r w:rsidRPr="00E00A30">
        <w:rPr>
          <w:rFonts w:ascii="Tahoma" w:hAnsi="Tahoma" w:cs="Tahoma"/>
          <w:b w:val="0"/>
        </w:rPr>
        <w:t>V</w:t>
      </w:r>
      <w:r w:rsidRPr="00E00A30">
        <w:rPr>
          <w:rFonts w:ascii="Tahoma" w:hAnsi="Tahoma" w:cs="Tahoma"/>
          <w:b w:val="0"/>
          <w:spacing w:val="-2"/>
        </w:rPr>
        <w:t xml:space="preserve"> </w:t>
      </w:r>
      <w:r w:rsidRPr="00E00A30">
        <w:rPr>
          <w:rFonts w:ascii="Tahoma" w:hAnsi="Tahoma" w:cs="Tahoma"/>
          <w:b w:val="0"/>
        </w:rPr>
        <w:t>primeru</w:t>
      </w:r>
      <w:r w:rsidRPr="00E00A30">
        <w:rPr>
          <w:rFonts w:ascii="Tahoma" w:hAnsi="Tahoma" w:cs="Tahoma"/>
          <w:b w:val="0"/>
          <w:spacing w:val="-5"/>
        </w:rPr>
        <w:t xml:space="preserve"> </w:t>
      </w:r>
      <w:r w:rsidRPr="00E00A30">
        <w:rPr>
          <w:rFonts w:ascii="Tahoma" w:hAnsi="Tahoma" w:cs="Tahoma"/>
          <w:b w:val="0"/>
        </w:rPr>
        <w:t>uvedbe</w:t>
      </w:r>
      <w:r w:rsidRPr="00E00A30">
        <w:rPr>
          <w:rFonts w:ascii="Tahoma" w:hAnsi="Tahoma" w:cs="Tahoma"/>
          <w:b w:val="0"/>
          <w:spacing w:val="-3"/>
        </w:rPr>
        <w:t xml:space="preserve"> </w:t>
      </w:r>
      <w:r w:rsidRPr="00E00A30">
        <w:rPr>
          <w:rFonts w:ascii="Tahoma" w:hAnsi="Tahoma" w:cs="Tahoma"/>
          <w:b w:val="0"/>
        </w:rPr>
        <w:t>novega</w:t>
      </w:r>
      <w:r w:rsidRPr="00E00A30">
        <w:rPr>
          <w:rFonts w:ascii="Tahoma" w:hAnsi="Tahoma" w:cs="Tahoma"/>
          <w:b w:val="0"/>
          <w:spacing w:val="-3"/>
        </w:rPr>
        <w:t xml:space="preserve"> </w:t>
      </w:r>
      <w:r w:rsidRPr="00E00A30">
        <w:rPr>
          <w:rFonts w:ascii="Tahoma" w:hAnsi="Tahoma" w:cs="Tahoma"/>
          <w:b w:val="0"/>
        </w:rPr>
        <w:t>izvajalca</w:t>
      </w:r>
      <w:r w:rsidRPr="00E00A30">
        <w:rPr>
          <w:rFonts w:ascii="Tahoma" w:hAnsi="Tahoma" w:cs="Tahoma"/>
          <w:b w:val="0"/>
          <w:spacing w:val="-3"/>
        </w:rPr>
        <w:t xml:space="preserve"> </w:t>
      </w:r>
      <w:r w:rsidRPr="00E00A30">
        <w:rPr>
          <w:rFonts w:ascii="Tahoma" w:hAnsi="Tahoma" w:cs="Tahoma"/>
          <w:b w:val="0"/>
        </w:rPr>
        <w:t>del</w:t>
      </w:r>
      <w:r w:rsidRPr="00E00A30">
        <w:rPr>
          <w:rFonts w:ascii="Tahoma" w:hAnsi="Tahoma" w:cs="Tahoma"/>
          <w:b w:val="0"/>
          <w:spacing w:val="-2"/>
        </w:rPr>
        <w:t xml:space="preserve"> </w:t>
      </w:r>
      <w:r w:rsidRPr="00E00A30">
        <w:rPr>
          <w:rFonts w:ascii="Tahoma" w:hAnsi="Tahoma" w:cs="Tahoma"/>
          <w:b w:val="0"/>
        </w:rPr>
        <w:t>na</w:t>
      </w:r>
      <w:r w:rsidRPr="00E00A30">
        <w:rPr>
          <w:rFonts w:ascii="Tahoma" w:hAnsi="Tahoma" w:cs="Tahoma"/>
          <w:b w:val="0"/>
          <w:spacing w:val="-4"/>
        </w:rPr>
        <w:t xml:space="preserve"> </w:t>
      </w:r>
      <w:r w:rsidRPr="00E00A30">
        <w:rPr>
          <w:rFonts w:ascii="Tahoma" w:hAnsi="Tahoma" w:cs="Tahoma"/>
          <w:b w:val="0"/>
        </w:rPr>
        <w:t>delovišče</w:t>
      </w:r>
      <w:r w:rsidRPr="00E00A30">
        <w:rPr>
          <w:rFonts w:ascii="Tahoma" w:hAnsi="Tahoma" w:cs="Tahoma"/>
          <w:b w:val="0"/>
          <w:spacing w:val="-4"/>
        </w:rPr>
        <w:t xml:space="preserve"> </w:t>
      </w:r>
      <w:r w:rsidRPr="00E00A30">
        <w:rPr>
          <w:rFonts w:ascii="Tahoma" w:hAnsi="Tahoma" w:cs="Tahoma"/>
          <w:b w:val="0"/>
        </w:rPr>
        <w:t>se</w:t>
      </w:r>
      <w:r w:rsidRPr="00E00A30">
        <w:rPr>
          <w:rFonts w:ascii="Tahoma" w:hAnsi="Tahoma" w:cs="Tahoma"/>
          <w:b w:val="0"/>
          <w:spacing w:val="-4"/>
        </w:rPr>
        <w:t xml:space="preserve"> </w:t>
      </w:r>
      <w:r w:rsidRPr="00E00A30">
        <w:rPr>
          <w:rFonts w:ascii="Tahoma" w:hAnsi="Tahoma" w:cs="Tahoma"/>
          <w:b w:val="0"/>
        </w:rPr>
        <w:t>tisti,</w:t>
      </w:r>
      <w:r w:rsidRPr="00E00A30">
        <w:rPr>
          <w:rFonts w:ascii="Tahoma" w:hAnsi="Tahoma" w:cs="Tahoma"/>
          <w:b w:val="0"/>
          <w:spacing w:val="-3"/>
        </w:rPr>
        <w:t xml:space="preserve"> </w:t>
      </w:r>
      <w:r w:rsidRPr="00E00A30">
        <w:rPr>
          <w:rFonts w:ascii="Tahoma" w:hAnsi="Tahoma" w:cs="Tahoma"/>
          <w:b w:val="0"/>
        </w:rPr>
        <w:t>ki</w:t>
      </w:r>
      <w:r w:rsidRPr="00E00A30">
        <w:rPr>
          <w:rFonts w:ascii="Tahoma" w:hAnsi="Tahoma" w:cs="Tahoma"/>
          <w:b w:val="0"/>
          <w:spacing w:val="-4"/>
        </w:rPr>
        <w:t xml:space="preserve"> </w:t>
      </w:r>
      <w:r w:rsidRPr="00E00A30">
        <w:rPr>
          <w:rFonts w:ascii="Tahoma" w:hAnsi="Tahoma" w:cs="Tahoma"/>
          <w:b w:val="0"/>
        </w:rPr>
        <w:t>novega</w:t>
      </w:r>
      <w:r w:rsidRPr="00E00A30">
        <w:rPr>
          <w:rFonts w:ascii="Tahoma" w:hAnsi="Tahoma" w:cs="Tahoma"/>
          <w:b w:val="0"/>
          <w:spacing w:val="-3"/>
        </w:rPr>
        <w:t xml:space="preserve"> </w:t>
      </w:r>
      <w:r w:rsidRPr="00E00A30">
        <w:rPr>
          <w:rFonts w:ascii="Tahoma" w:hAnsi="Tahoma" w:cs="Tahoma"/>
          <w:b w:val="0"/>
        </w:rPr>
        <w:t>izvajalca</w:t>
      </w:r>
      <w:r w:rsidRPr="00E00A30">
        <w:rPr>
          <w:rFonts w:ascii="Tahoma" w:hAnsi="Tahoma" w:cs="Tahoma"/>
          <w:b w:val="0"/>
          <w:spacing w:val="-4"/>
        </w:rPr>
        <w:t xml:space="preserve"> </w:t>
      </w:r>
      <w:r w:rsidRPr="00E00A30">
        <w:rPr>
          <w:rFonts w:ascii="Tahoma" w:hAnsi="Tahoma" w:cs="Tahoma"/>
          <w:b w:val="0"/>
        </w:rPr>
        <w:t>del</w:t>
      </w:r>
      <w:r w:rsidRPr="00E00A30">
        <w:rPr>
          <w:rFonts w:ascii="Tahoma" w:hAnsi="Tahoma" w:cs="Tahoma"/>
          <w:b w:val="0"/>
          <w:spacing w:val="-2"/>
        </w:rPr>
        <w:t xml:space="preserve"> </w:t>
      </w:r>
      <w:r w:rsidRPr="00E00A30">
        <w:rPr>
          <w:rFonts w:ascii="Tahoma" w:hAnsi="Tahoma" w:cs="Tahoma"/>
          <w:b w:val="0"/>
        </w:rPr>
        <w:t>uvede</w:t>
      </w:r>
      <w:r w:rsidRPr="00E00A30">
        <w:rPr>
          <w:rFonts w:ascii="Tahoma" w:hAnsi="Tahoma" w:cs="Tahoma"/>
          <w:b w:val="0"/>
          <w:spacing w:val="-4"/>
        </w:rPr>
        <w:t xml:space="preserve"> </w:t>
      </w:r>
      <w:r w:rsidRPr="00E00A30">
        <w:rPr>
          <w:rFonts w:ascii="Tahoma" w:hAnsi="Tahoma" w:cs="Tahoma"/>
          <w:b w:val="0"/>
        </w:rPr>
        <w:t>na</w:t>
      </w:r>
      <w:r w:rsidRPr="00E00A30">
        <w:rPr>
          <w:rFonts w:ascii="Tahoma" w:hAnsi="Tahoma" w:cs="Tahoma"/>
          <w:b w:val="0"/>
          <w:spacing w:val="-3"/>
        </w:rPr>
        <w:t xml:space="preserve"> </w:t>
      </w:r>
      <w:r w:rsidRPr="00E00A30">
        <w:rPr>
          <w:rFonts w:ascii="Tahoma" w:hAnsi="Tahoma" w:cs="Tahoma"/>
          <w:b w:val="0"/>
        </w:rPr>
        <w:t>delovišče obvezuje, da bo le-ta pristopil k podpisu pisnega sporazuma.</w:t>
      </w:r>
    </w:p>
    <w:p w14:paraId="0CFC1ABE" w14:textId="77777777" w:rsidR="00404FEC" w:rsidRPr="00E00A30" w:rsidRDefault="00404FEC" w:rsidP="00404FEC">
      <w:pPr>
        <w:pStyle w:val="Naslov1"/>
        <w:keepLines/>
        <w:numPr>
          <w:ilvl w:val="0"/>
          <w:numId w:val="45"/>
        </w:numPr>
        <w:tabs>
          <w:tab w:val="left" w:pos="5182"/>
        </w:tabs>
        <w:autoSpaceDE w:val="0"/>
        <w:autoSpaceDN w:val="0"/>
        <w:rPr>
          <w:rFonts w:ascii="Tahoma" w:hAnsi="Tahoma" w:cs="Tahoma"/>
          <w:b w:val="0"/>
        </w:rPr>
      </w:pPr>
      <w:r w:rsidRPr="00E00A30">
        <w:rPr>
          <w:rFonts w:ascii="Tahoma" w:hAnsi="Tahoma" w:cs="Tahoma"/>
          <w:b w:val="0"/>
          <w:spacing w:val="-4"/>
        </w:rPr>
        <w:t>člen</w:t>
      </w:r>
    </w:p>
    <w:p w14:paraId="3E9AA5EB" w14:textId="77777777" w:rsidR="00404FEC" w:rsidRPr="00E00A30" w:rsidRDefault="00404FEC" w:rsidP="00404FEC">
      <w:pPr>
        <w:pStyle w:val="Telobesedila"/>
        <w:keepNext/>
        <w:keepLines/>
        <w:widowControl/>
        <w:spacing w:before="7"/>
        <w:rPr>
          <w:rFonts w:ascii="Tahoma" w:hAnsi="Tahoma" w:cs="Tahoma"/>
          <w:b w:val="0"/>
        </w:rPr>
      </w:pPr>
    </w:p>
    <w:p w14:paraId="4DDBF95E" w14:textId="77777777" w:rsidR="00404FEC" w:rsidRPr="00E00A30" w:rsidRDefault="00404FEC" w:rsidP="00404FEC">
      <w:pPr>
        <w:pStyle w:val="Telobesedila"/>
        <w:keepNext/>
        <w:keepLines/>
        <w:widowControl/>
        <w:ind w:left="476"/>
        <w:rPr>
          <w:rFonts w:ascii="Tahoma" w:hAnsi="Tahoma" w:cs="Tahoma"/>
          <w:b w:val="0"/>
        </w:rPr>
      </w:pPr>
      <w:r w:rsidRPr="00E00A30">
        <w:rPr>
          <w:rFonts w:ascii="Tahoma" w:hAnsi="Tahoma" w:cs="Tahoma"/>
          <w:b w:val="0"/>
        </w:rPr>
        <w:t>Naročnik</w:t>
      </w:r>
      <w:r w:rsidRPr="00E00A30">
        <w:rPr>
          <w:rFonts w:ascii="Tahoma" w:hAnsi="Tahoma" w:cs="Tahoma"/>
          <w:b w:val="0"/>
          <w:spacing w:val="26"/>
        </w:rPr>
        <w:t xml:space="preserve"> </w:t>
      </w:r>
      <w:r w:rsidRPr="00E00A30">
        <w:rPr>
          <w:rFonts w:ascii="Tahoma" w:hAnsi="Tahoma" w:cs="Tahoma"/>
          <w:b w:val="0"/>
        </w:rPr>
        <w:t>ter</w:t>
      </w:r>
      <w:r w:rsidRPr="00E00A30">
        <w:rPr>
          <w:rFonts w:ascii="Tahoma" w:hAnsi="Tahoma" w:cs="Tahoma"/>
          <w:b w:val="0"/>
          <w:spacing w:val="30"/>
        </w:rPr>
        <w:t xml:space="preserve"> </w:t>
      </w:r>
      <w:r w:rsidRPr="00E00A30">
        <w:rPr>
          <w:rFonts w:ascii="Tahoma" w:hAnsi="Tahoma" w:cs="Tahoma"/>
          <w:b w:val="0"/>
        </w:rPr>
        <w:t>izvajalec</w:t>
      </w:r>
      <w:r w:rsidRPr="00E00A30">
        <w:rPr>
          <w:rFonts w:ascii="Tahoma" w:hAnsi="Tahoma" w:cs="Tahoma"/>
          <w:b w:val="0"/>
          <w:spacing w:val="29"/>
        </w:rPr>
        <w:t xml:space="preserve"> </w:t>
      </w:r>
      <w:r w:rsidRPr="00E00A30">
        <w:rPr>
          <w:rFonts w:ascii="Tahoma" w:hAnsi="Tahoma" w:cs="Tahoma"/>
          <w:b w:val="0"/>
        </w:rPr>
        <w:t>del</w:t>
      </w:r>
      <w:r w:rsidRPr="00E00A30">
        <w:rPr>
          <w:rFonts w:ascii="Tahoma" w:hAnsi="Tahoma" w:cs="Tahoma"/>
          <w:b w:val="0"/>
          <w:spacing w:val="27"/>
        </w:rPr>
        <w:t xml:space="preserve"> </w:t>
      </w:r>
      <w:r w:rsidRPr="00E00A30">
        <w:rPr>
          <w:rFonts w:ascii="Tahoma" w:hAnsi="Tahoma" w:cs="Tahoma"/>
          <w:b w:val="0"/>
        </w:rPr>
        <w:t>se</w:t>
      </w:r>
      <w:r w:rsidRPr="00E00A30">
        <w:rPr>
          <w:rFonts w:ascii="Tahoma" w:hAnsi="Tahoma" w:cs="Tahoma"/>
          <w:b w:val="0"/>
          <w:spacing w:val="29"/>
        </w:rPr>
        <w:t xml:space="preserve"> </w:t>
      </w:r>
      <w:r w:rsidRPr="00E00A30">
        <w:rPr>
          <w:rFonts w:ascii="Tahoma" w:hAnsi="Tahoma" w:cs="Tahoma"/>
          <w:b w:val="0"/>
        </w:rPr>
        <w:t>obvezujeta,</w:t>
      </w:r>
      <w:r w:rsidRPr="00E00A30">
        <w:rPr>
          <w:rFonts w:ascii="Tahoma" w:hAnsi="Tahoma" w:cs="Tahoma"/>
          <w:b w:val="0"/>
          <w:spacing w:val="29"/>
        </w:rPr>
        <w:t xml:space="preserve"> </w:t>
      </w:r>
      <w:r w:rsidRPr="00E00A30">
        <w:rPr>
          <w:rFonts w:ascii="Tahoma" w:hAnsi="Tahoma" w:cs="Tahoma"/>
          <w:b w:val="0"/>
        </w:rPr>
        <w:t>da</w:t>
      </w:r>
      <w:r w:rsidRPr="00E00A30">
        <w:rPr>
          <w:rFonts w:ascii="Tahoma" w:hAnsi="Tahoma" w:cs="Tahoma"/>
          <w:b w:val="0"/>
          <w:spacing w:val="29"/>
        </w:rPr>
        <w:t xml:space="preserve"> </w:t>
      </w:r>
      <w:r w:rsidRPr="00E00A30">
        <w:rPr>
          <w:rFonts w:ascii="Tahoma" w:hAnsi="Tahoma" w:cs="Tahoma"/>
          <w:b w:val="0"/>
        </w:rPr>
        <w:t>se</w:t>
      </w:r>
      <w:r w:rsidRPr="00E00A30">
        <w:rPr>
          <w:rFonts w:ascii="Tahoma" w:hAnsi="Tahoma" w:cs="Tahoma"/>
          <w:b w:val="0"/>
          <w:spacing w:val="29"/>
        </w:rPr>
        <w:t xml:space="preserve"> </w:t>
      </w:r>
      <w:r w:rsidRPr="00E00A30">
        <w:rPr>
          <w:rFonts w:ascii="Tahoma" w:hAnsi="Tahoma" w:cs="Tahoma"/>
          <w:b w:val="0"/>
        </w:rPr>
        <w:t>bosta</w:t>
      </w:r>
      <w:r w:rsidRPr="00E00A30">
        <w:rPr>
          <w:rFonts w:ascii="Tahoma" w:hAnsi="Tahoma" w:cs="Tahoma"/>
          <w:b w:val="0"/>
          <w:spacing w:val="27"/>
        </w:rPr>
        <w:t xml:space="preserve"> </w:t>
      </w:r>
      <w:r w:rsidRPr="00E00A30">
        <w:rPr>
          <w:rFonts w:ascii="Tahoma" w:hAnsi="Tahoma" w:cs="Tahoma"/>
          <w:b w:val="0"/>
        </w:rPr>
        <w:t>obveščala</w:t>
      </w:r>
      <w:r w:rsidRPr="00E00A30">
        <w:rPr>
          <w:rFonts w:ascii="Tahoma" w:hAnsi="Tahoma" w:cs="Tahoma"/>
          <w:b w:val="0"/>
          <w:spacing w:val="29"/>
        </w:rPr>
        <w:t xml:space="preserve"> </w:t>
      </w:r>
      <w:r w:rsidRPr="00E00A30">
        <w:rPr>
          <w:rFonts w:ascii="Tahoma" w:hAnsi="Tahoma" w:cs="Tahoma"/>
          <w:b w:val="0"/>
        </w:rPr>
        <w:t>o</w:t>
      </w:r>
      <w:r w:rsidRPr="00E00A30">
        <w:rPr>
          <w:rFonts w:ascii="Tahoma" w:hAnsi="Tahoma" w:cs="Tahoma"/>
          <w:b w:val="0"/>
          <w:spacing w:val="29"/>
        </w:rPr>
        <w:t xml:space="preserve"> </w:t>
      </w:r>
      <w:r w:rsidRPr="00E00A30">
        <w:rPr>
          <w:rFonts w:ascii="Tahoma" w:hAnsi="Tahoma" w:cs="Tahoma"/>
          <w:b w:val="0"/>
        </w:rPr>
        <w:t>kakršnih</w:t>
      </w:r>
      <w:r w:rsidRPr="00E00A30">
        <w:rPr>
          <w:rFonts w:ascii="Tahoma" w:hAnsi="Tahoma" w:cs="Tahoma"/>
          <w:b w:val="0"/>
          <w:spacing w:val="29"/>
        </w:rPr>
        <w:t xml:space="preserve"> </w:t>
      </w:r>
      <w:r w:rsidRPr="00E00A30">
        <w:rPr>
          <w:rFonts w:ascii="Tahoma" w:hAnsi="Tahoma" w:cs="Tahoma"/>
          <w:b w:val="0"/>
        </w:rPr>
        <w:t>koli</w:t>
      </w:r>
      <w:r w:rsidRPr="00E00A30">
        <w:rPr>
          <w:rFonts w:ascii="Tahoma" w:hAnsi="Tahoma" w:cs="Tahoma"/>
          <w:b w:val="0"/>
          <w:spacing w:val="27"/>
        </w:rPr>
        <w:t xml:space="preserve"> </w:t>
      </w:r>
      <w:r w:rsidRPr="00E00A30">
        <w:rPr>
          <w:rFonts w:ascii="Tahoma" w:hAnsi="Tahoma" w:cs="Tahoma"/>
          <w:b w:val="0"/>
        </w:rPr>
        <w:t>spremembah,</w:t>
      </w:r>
      <w:r w:rsidRPr="00E00A30">
        <w:rPr>
          <w:rFonts w:ascii="Tahoma" w:hAnsi="Tahoma" w:cs="Tahoma"/>
          <w:b w:val="0"/>
          <w:spacing w:val="29"/>
        </w:rPr>
        <w:t xml:space="preserve"> </w:t>
      </w:r>
      <w:r w:rsidRPr="00E00A30">
        <w:rPr>
          <w:rFonts w:ascii="Tahoma" w:hAnsi="Tahoma" w:cs="Tahoma"/>
          <w:b w:val="0"/>
        </w:rPr>
        <w:t>ki</w:t>
      </w:r>
      <w:r w:rsidRPr="00E00A30">
        <w:rPr>
          <w:rFonts w:ascii="Tahoma" w:hAnsi="Tahoma" w:cs="Tahoma"/>
          <w:b w:val="0"/>
          <w:spacing w:val="30"/>
        </w:rPr>
        <w:t xml:space="preserve"> </w:t>
      </w:r>
      <w:r w:rsidRPr="00E00A30">
        <w:rPr>
          <w:rFonts w:ascii="Tahoma" w:hAnsi="Tahoma" w:cs="Tahoma"/>
          <w:b w:val="0"/>
        </w:rPr>
        <w:t>so opredeljene v tem pisnem sporazumu v roku treh dni od nastanka spremembe.</w:t>
      </w:r>
    </w:p>
    <w:p w14:paraId="0AFA728E" w14:textId="6D38C342" w:rsidR="00404FEC" w:rsidRPr="00E00A30" w:rsidRDefault="00404FEC" w:rsidP="00404FEC">
      <w:pPr>
        <w:pStyle w:val="Telobesedila"/>
        <w:keepNext/>
        <w:keepLines/>
        <w:widowControl/>
        <w:spacing w:before="4"/>
        <w:rPr>
          <w:rFonts w:ascii="Tahoma" w:hAnsi="Tahoma" w:cs="Tahoma"/>
          <w:b w:val="0"/>
        </w:rPr>
      </w:pPr>
    </w:p>
    <w:p w14:paraId="35A7BE7A" w14:textId="77777777" w:rsidR="00D2147E" w:rsidRPr="00E00A30" w:rsidRDefault="00D2147E" w:rsidP="00404FEC">
      <w:pPr>
        <w:pStyle w:val="Telobesedila"/>
        <w:keepNext/>
        <w:keepLines/>
        <w:widowControl/>
        <w:spacing w:before="4"/>
        <w:rPr>
          <w:rFonts w:ascii="Tahoma" w:hAnsi="Tahoma" w:cs="Tahoma"/>
          <w:b w:val="0"/>
        </w:rPr>
      </w:pPr>
    </w:p>
    <w:p w14:paraId="4509582D" w14:textId="77777777" w:rsidR="00404FEC" w:rsidRPr="00E00A30" w:rsidRDefault="00404FEC" w:rsidP="00404FEC">
      <w:pPr>
        <w:pStyle w:val="Naslov1"/>
        <w:keepLines/>
        <w:numPr>
          <w:ilvl w:val="0"/>
          <w:numId w:val="45"/>
        </w:numPr>
        <w:tabs>
          <w:tab w:val="left" w:pos="5183"/>
        </w:tabs>
        <w:autoSpaceDE w:val="0"/>
        <w:autoSpaceDN w:val="0"/>
        <w:rPr>
          <w:rFonts w:ascii="Tahoma" w:hAnsi="Tahoma" w:cs="Tahoma"/>
          <w:b w:val="0"/>
        </w:rPr>
      </w:pPr>
      <w:r w:rsidRPr="00E00A30">
        <w:rPr>
          <w:rFonts w:ascii="Tahoma" w:hAnsi="Tahoma" w:cs="Tahoma"/>
          <w:b w:val="0"/>
          <w:spacing w:val="-4"/>
        </w:rPr>
        <w:lastRenderedPageBreak/>
        <w:t>člen</w:t>
      </w:r>
    </w:p>
    <w:p w14:paraId="12887EBB" w14:textId="77777777" w:rsidR="00404FEC" w:rsidRPr="00E00A30" w:rsidRDefault="00404FEC" w:rsidP="00404FEC">
      <w:pPr>
        <w:pStyle w:val="Naslov1"/>
        <w:keepLines/>
        <w:tabs>
          <w:tab w:val="left" w:pos="5183"/>
        </w:tabs>
        <w:rPr>
          <w:rFonts w:ascii="Tahoma" w:hAnsi="Tahoma" w:cs="Tahoma"/>
          <w:b w:val="0"/>
          <w:spacing w:val="-4"/>
        </w:rPr>
      </w:pPr>
    </w:p>
    <w:p w14:paraId="1972913F" w14:textId="77777777" w:rsidR="00404FEC" w:rsidRPr="00E00A30" w:rsidRDefault="00404FEC" w:rsidP="00404FEC">
      <w:pPr>
        <w:pStyle w:val="Telobesedila"/>
        <w:keepNext/>
        <w:keepLines/>
        <w:widowControl/>
        <w:spacing w:before="92"/>
        <w:ind w:right="413"/>
        <w:rPr>
          <w:rFonts w:ascii="Tahoma" w:hAnsi="Tahoma" w:cs="Tahoma"/>
          <w:b w:val="0"/>
        </w:rPr>
      </w:pPr>
      <w:r w:rsidRPr="00E00A30">
        <w:rPr>
          <w:rFonts w:ascii="Tahoma" w:hAnsi="Tahoma" w:cs="Tahoma"/>
          <w:b w:val="0"/>
        </w:rPr>
        <w:t>Ta pisni sporazum začne veljati in se uporabljati z dnem podpisa s strani vseh podpisnikov. Sporazum je sestavljen v petih enakih izvodih. Pri čemer en izvod prejme:</w:t>
      </w:r>
    </w:p>
    <w:p w14:paraId="5B3AD209" w14:textId="77777777" w:rsidR="00404FEC" w:rsidRPr="00E00A30" w:rsidRDefault="00404FEC" w:rsidP="00404FEC">
      <w:pPr>
        <w:pStyle w:val="Odstavekseznama"/>
        <w:keepNext/>
        <w:keepLines/>
        <w:numPr>
          <w:ilvl w:val="0"/>
          <w:numId w:val="43"/>
        </w:numPr>
        <w:tabs>
          <w:tab w:val="left" w:pos="1253"/>
        </w:tabs>
        <w:autoSpaceDE w:val="0"/>
        <w:autoSpaceDN w:val="0"/>
        <w:spacing w:before="1"/>
        <w:ind w:left="1253" w:hanging="359"/>
        <w:jc w:val="both"/>
        <w:rPr>
          <w:rFonts w:ascii="Tahoma" w:hAnsi="Tahoma" w:cs="Tahoma"/>
        </w:rPr>
      </w:pPr>
      <w:r w:rsidRPr="00E00A30">
        <w:rPr>
          <w:rFonts w:ascii="Tahoma" w:hAnsi="Tahoma" w:cs="Tahoma"/>
        </w:rPr>
        <w:t>oseba,</w:t>
      </w:r>
      <w:r w:rsidRPr="00E00A30">
        <w:rPr>
          <w:rFonts w:ascii="Tahoma" w:hAnsi="Tahoma" w:cs="Tahoma"/>
          <w:spacing w:val="-6"/>
        </w:rPr>
        <w:t xml:space="preserve"> </w:t>
      </w:r>
      <w:r w:rsidRPr="00E00A30">
        <w:rPr>
          <w:rFonts w:ascii="Tahoma" w:hAnsi="Tahoma" w:cs="Tahoma"/>
        </w:rPr>
        <w:t>ki</w:t>
      </w:r>
      <w:r w:rsidRPr="00E00A30">
        <w:rPr>
          <w:rFonts w:ascii="Tahoma" w:hAnsi="Tahoma" w:cs="Tahoma"/>
          <w:spacing w:val="-5"/>
        </w:rPr>
        <w:t xml:space="preserve"> </w:t>
      </w:r>
      <w:r w:rsidRPr="00E00A30">
        <w:rPr>
          <w:rFonts w:ascii="Tahoma" w:hAnsi="Tahoma" w:cs="Tahoma"/>
        </w:rPr>
        <w:t>je</w:t>
      </w:r>
      <w:r w:rsidRPr="00E00A30">
        <w:rPr>
          <w:rFonts w:ascii="Tahoma" w:hAnsi="Tahoma" w:cs="Tahoma"/>
          <w:spacing w:val="-2"/>
        </w:rPr>
        <w:t xml:space="preserve"> </w:t>
      </w:r>
      <w:r w:rsidRPr="00E00A30">
        <w:rPr>
          <w:rFonts w:ascii="Tahoma" w:hAnsi="Tahoma" w:cs="Tahoma"/>
        </w:rPr>
        <w:t>določena</w:t>
      </w:r>
      <w:r w:rsidRPr="00E00A30">
        <w:rPr>
          <w:rFonts w:ascii="Tahoma" w:hAnsi="Tahoma" w:cs="Tahoma"/>
          <w:spacing w:val="-3"/>
        </w:rPr>
        <w:t xml:space="preserve"> </w:t>
      </w:r>
      <w:r w:rsidRPr="00E00A30">
        <w:rPr>
          <w:rFonts w:ascii="Tahoma" w:hAnsi="Tahoma" w:cs="Tahoma"/>
        </w:rPr>
        <w:t>za</w:t>
      </w:r>
      <w:r w:rsidRPr="00E00A30">
        <w:rPr>
          <w:rFonts w:ascii="Tahoma" w:hAnsi="Tahoma" w:cs="Tahoma"/>
          <w:spacing w:val="-3"/>
        </w:rPr>
        <w:t xml:space="preserve"> </w:t>
      </w:r>
      <w:r w:rsidRPr="00E00A30">
        <w:rPr>
          <w:rFonts w:ascii="Tahoma" w:hAnsi="Tahoma" w:cs="Tahoma"/>
        </w:rPr>
        <w:t>zagotovitev</w:t>
      </w:r>
      <w:r w:rsidRPr="00E00A30">
        <w:rPr>
          <w:rFonts w:ascii="Tahoma" w:hAnsi="Tahoma" w:cs="Tahoma"/>
          <w:spacing w:val="-5"/>
        </w:rPr>
        <w:t xml:space="preserve"> </w:t>
      </w:r>
      <w:r w:rsidRPr="00E00A30">
        <w:rPr>
          <w:rFonts w:ascii="Tahoma" w:hAnsi="Tahoma" w:cs="Tahoma"/>
        </w:rPr>
        <w:t>varnosti</w:t>
      </w:r>
      <w:r w:rsidRPr="00E00A30">
        <w:rPr>
          <w:rFonts w:ascii="Tahoma" w:hAnsi="Tahoma" w:cs="Tahoma"/>
          <w:spacing w:val="-5"/>
        </w:rPr>
        <w:t xml:space="preserve"> </w:t>
      </w:r>
      <w:r w:rsidRPr="00E00A30">
        <w:rPr>
          <w:rFonts w:ascii="Tahoma" w:hAnsi="Tahoma" w:cs="Tahoma"/>
        </w:rPr>
        <w:t>svojih</w:t>
      </w:r>
      <w:r w:rsidRPr="00E00A30">
        <w:rPr>
          <w:rFonts w:ascii="Tahoma" w:hAnsi="Tahoma" w:cs="Tahoma"/>
          <w:spacing w:val="-3"/>
        </w:rPr>
        <w:t xml:space="preserve"> </w:t>
      </w:r>
      <w:r w:rsidRPr="00E00A30">
        <w:rPr>
          <w:rFonts w:ascii="Tahoma" w:hAnsi="Tahoma" w:cs="Tahoma"/>
        </w:rPr>
        <w:t>delavcev</w:t>
      </w:r>
      <w:r w:rsidRPr="00E00A30">
        <w:rPr>
          <w:rFonts w:ascii="Tahoma" w:hAnsi="Tahoma" w:cs="Tahoma"/>
          <w:spacing w:val="-6"/>
        </w:rPr>
        <w:t xml:space="preserve"> </w:t>
      </w:r>
      <w:r w:rsidRPr="00E00A30">
        <w:rPr>
          <w:rFonts w:ascii="Tahoma" w:hAnsi="Tahoma" w:cs="Tahoma"/>
        </w:rPr>
        <w:t>s</w:t>
      </w:r>
      <w:r w:rsidRPr="00E00A30">
        <w:rPr>
          <w:rFonts w:ascii="Tahoma" w:hAnsi="Tahoma" w:cs="Tahoma"/>
          <w:spacing w:val="-3"/>
        </w:rPr>
        <w:t xml:space="preserve"> </w:t>
      </w:r>
      <w:r w:rsidRPr="00E00A30">
        <w:rPr>
          <w:rFonts w:ascii="Tahoma" w:hAnsi="Tahoma" w:cs="Tahoma"/>
        </w:rPr>
        <w:t>strani</w:t>
      </w:r>
      <w:r w:rsidRPr="00E00A30">
        <w:rPr>
          <w:rFonts w:ascii="Tahoma" w:hAnsi="Tahoma" w:cs="Tahoma"/>
          <w:spacing w:val="-2"/>
        </w:rPr>
        <w:t xml:space="preserve"> naročnika,</w:t>
      </w:r>
    </w:p>
    <w:p w14:paraId="7A988D4A" w14:textId="77777777" w:rsidR="00404FEC" w:rsidRPr="00E00A30" w:rsidRDefault="00404FEC" w:rsidP="00404FEC">
      <w:pPr>
        <w:pStyle w:val="Odstavekseznama"/>
        <w:keepNext/>
        <w:keepLines/>
        <w:numPr>
          <w:ilvl w:val="0"/>
          <w:numId w:val="43"/>
        </w:numPr>
        <w:tabs>
          <w:tab w:val="left" w:pos="1253"/>
        </w:tabs>
        <w:autoSpaceDE w:val="0"/>
        <w:autoSpaceDN w:val="0"/>
        <w:spacing w:before="1" w:line="252" w:lineRule="exact"/>
        <w:ind w:left="1253" w:hanging="359"/>
        <w:jc w:val="both"/>
        <w:rPr>
          <w:rFonts w:ascii="Tahoma" w:hAnsi="Tahoma" w:cs="Tahoma"/>
        </w:rPr>
      </w:pPr>
      <w:r w:rsidRPr="00E00A30">
        <w:rPr>
          <w:rFonts w:ascii="Tahoma" w:hAnsi="Tahoma" w:cs="Tahoma"/>
        </w:rPr>
        <w:t>strokovni</w:t>
      </w:r>
      <w:r w:rsidRPr="00E00A30">
        <w:rPr>
          <w:rFonts w:ascii="Tahoma" w:hAnsi="Tahoma" w:cs="Tahoma"/>
          <w:spacing w:val="-3"/>
        </w:rPr>
        <w:t xml:space="preserve"> </w:t>
      </w:r>
      <w:r w:rsidRPr="00E00A30">
        <w:rPr>
          <w:rFonts w:ascii="Tahoma" w:hAnsi="Tahoma" w:cs="Tahoma"/>
        </w:rPr>
        <w:t>delavec</w:t>
      </w:r>
      <w:r w:rsidRPr="00E00A30">
        <w:rPr>
          <w:rFonts w:ascii="Tahoma" w:hAnsi="Tahoma" w:cs="Tahoma"/>
          <w:spacing w:val="-3"/>
        </w:rPr>
        <w:t xml:space="preserve"> </w:t>
      </w:r>
      <w:r w:rsidRPr="00E00A30">
        <w:rPr>
          <w:rFonts w:ascii="Tahoma" w:hAnsi="Tahoma" w:cs="Tahoma"/>
        </w:rPr>
        <w:t>naročnika</w:t>
      </w:r>
      <w:r w:rsidRPr="00E00A30">
        <w:rPr>
          <w:rFonts w:ascii="Tahoma" w:hAnsi="Tahoma" w:cs="Tahoma"/>
          <w:spacing w:val="-3"/>
        </w:rPr>
        <w:t xml:space="preserve"> </w:t>
      </w:r>
      <w:r w:rsidRPr="00E00A30">
        <w:rPr>
          <w:rFonts w:ascii="Tahoma" w:hAnsi="Tahoma" w:cs="Tahoma"/>
        </w:rPr>
        <w:t>za</w:t>
      </w:r>
      <w:r w:rsidRPr="00E00A30">
        <w:rPr>
          <w:rFonts w:ascii="Tahoma" w:hAnsi="Tahoma" w:cs="Tahoma"/>
          <w:spacing w:val="-3"/>
        </w:rPr>
        <w:t xml:space="preserve"> </w:t>
      </w:r>
      <w:r w:rsidRPr="00E00A30">
        <w:rPr>
          <w:rFonts w:ascii="Tahoma" w:hAnsi="Tahoma" w:cs="Tahoma"/>
        </w:rPr>
        <w:t>varnost</w:t>
      </w:r>
      <w:r w:rsidRPr="00E00A30">
        <w:rPr>
          <w:rFonts w:ascii="Tahoma" w:hAnsi="Tahoma" w:cs="Tahoma"/>
          <w:spacing w:val="-4"/>
        </w:rPr>
        <w:t xml:space="preserve"> </w:t>
      </w:r>
      <w:r w:rsidRPr="00E00A30">
        <w:rPr>
          <w:rFonts w:ascii="Tahoma" w:hAnsi="Tahoma" w:cs="Tahoma"/>
        </w:rPr>
        <w:t>in</w:t>
      </w:r>
      <w:r w:rsidRPr="00E00A30">
        <w:rPr>
          <w:rFonts w:ascii="Tahoma" w:hAnsi="Tahoma" w:cs="Tahoma"/>
          <w:spacing w:val="-3"/>
        </w:rPr>
        <w:t xml:space="preserve"> </w:t>
      </w:r>
      <w:r w:rsidRPr="00E00A30">
        <w:rPr>
          <w:rFonts w:ascii="Tahoma" w:hAnsi="Tahoma" w:cs="Tahoma"/>
        </w:rPr>
        <w:t>zdravje</w:t>
      </w:r>
      <w:r w:rsidRPr="00E00A30">
        <w:rPr>
          <w:rFonts w:ascii="Tahoma" w:hAnsi="Tahoma" w:cs="Tahoma"/>
          <w:spacing w:val="-5"/>
        </w:rPr>
        <w:t xml:space="preserve"> </w:t>
      </w:r>
      <w:r w:rsidRPr="00E00A30">
        <w:rPr>
          <w:rFonts w:ascii="Tahoma" w:hAnsi="Tahoma" w:cs="Tahoma"/>
        </w:rPr>
        <w:t>pri</w:t>
      </w:r>
      <w:r w:rsidRPr="00E00A30">
        <w:rPr>
          <w:rFonts w:ascii="Tahoma" w:hAnsi="Tahoma" w:cs="Tahoma"/>
          <w:spacing w:val="-2"/>
        </w:rPr>
        <w:t xml:space="preserve"> </w:t>
      </w:r>
      <w:r w:rsidRPr="00E00A30">
        <w:rPr>
          <w:rFonts w:ascii="Tahoma" w:hAnsi="Tahoma" w:cs="Tahoma"/>
          <w:spacing w:val="-4"/>
        </w:rPr>
        <w:t>delu;</w:t>
      </w:r>
    </w:p>
    <w:p w14:paraId="497150E9" w14:textId="77777777" w:rsidR="00404FEC" w:rsidRPr="00E00A30" w:rsidRDefault="00404FEC" w:rsidP="00404FEC">
      <w:pPr>
        <w:pStyle w:val="Odstavekseznama"/>
        <w:keepNext/>
        <w:keepLines/>
        <w:numPr>
          <w:ilvl w:val="0"/>
          <w:numId w:val="43"/>
        </w:numPr>
        <w:tabs>
          <w:tab w:val="left" w:pos="1253"/>
        </w:tabs>
        <w:autoSpaceDE w:val="0"/>
        <w:autoSpaceDN w:val="0"/>
        <w:spacing w:line="252" w:lineRule="exact"/>
        <w:ind w:left="1253" w:hanging="359"/>
        <w:jc w:val="both"/>
        <w:rPr>
          <w:rFonts w:ascii="Tahoma" w:hAnsi="Tahoma" w:cs="Tahoma"/>
        </w:rPr>
      </w:pPr>
      <w:r w:rsidRPr="00E00A30">
        <w:rPr>
          <w:rFonts w:ascii="Tahoma" w:hAnsi="Tahoma" w:cs="Tahoma"/>
        </w:rPr>
        <w:t>oseba,</w:t>
      </w:r>
      <w:r w:rsidRPr="00E00A30">
        <w:rPr>
          <w:rFonts w:ascii="Tahoma" w:hAnsi="Tahoma" w:cs="Tahoma"/>
          <w:spacing w:val="-3"/>
        </w:rPr>
        <w:t xml:space="preserve"> </w:t>
      </w:r>
      <w:r w:rsidRPr="00E00A30">
        <w:rPr>
          <w:rFonts w:ascii="Tahoma" w:hAnsi="Tahoma" w:cs="Tahoma"/>
        </w:rPr>
        <w:t>ki</w:t>
      </w:r>
      <w:r w:rsidRPr="00E00A30">
        <w:rPr>
          <w:rFonts w:ascii="Tahoma" w:hAnsi="Tahoma" w:cs="Tahoma"/>
          <w:spacing w:val="-5"/>
        </w:rPr>
        <w:t xml:space="preserve"> </w:t>
      </w:r>
      <w:r w:rsidRPr="00E00A30">
        <w:rPr>
          <w:rFonts w:ascii="Tahoma" w:hAnsi="Tahoma" w:cs="Tahoma"/>
        </w:rPr>
        <w:t>je</w:t>
      </w:r>
      <w:r w:rsidRPr="00E00A30">
        <w:rPr>
          <w:rFonts w:ascii="Tahoma" w:hAnsi="Tahoma" w:cs="Tahoma"/>
          <w:spacing w:val="-3"/>
        </w:rPr>
        <w:t xml:space="preserve"> </w:t>
      </w:r>
      <w:r w:rsidRPr="00E00A30">
        <w:rPr>
          <w:rFonts w:ascii="Tahoma" w:hAnsi="Tahoma" w:cs="Tahoma"/>
        </w:rPr>
        <w:t>določena</w:t>
      </w:r>
      <w:r w:rsidRPr="00E00A30">
        <w:rPr>
          <w:rFonts w:ascii="Tahoma" w:hAnsi="Tahoma" w:cs="Tahoma"/>
          <w:spacing w:val="-3"/>
        </w:rPr>
        <w:t xml:space="preserve"> </w:t>
      </w:r>
      <w:r w:rsidRPr="00E00A30">
        <w:rPr>
          <w:rFonts w:ascii="Tahoma" w:hAnsi="Tahoma" w:cs="Tahoma"/>
        </w:rPr>
        <w:t>za</w:t>
      </w:r>
      <w:r w:rsidRPr="00E00A30">
        <w:rPr>
          <w:rFonts w:ascii="Tahoma" w:hAnsi="Tahoma" w:cs="Tahoma"/>
          <w:spacing w:val="-3"/>
        </w:rPr>
        <w:t xml:space="preserve"> </w:t>
      </w:r>
      <w:r w:rsidRPr="00E00A30">
        <w:rPr>
          <w:rFonts w:ascii="Tahoma" w:hAnsi="Tahoma" w:cs="Tahoma"/>
        </w:rPr>
        <w:t>zagotovitev</w:t>
      </w:r>
      <w:r w:rsidRPr="00E00A30">
        <w:rPr>
          <w:rFonts w:ascii="Tahoma" w:hAnsi="Tahoma" w:cs="Tahoma"/>
          <w:spacing w:val="-5"/>
        </w:rPr>
        <w:t xml:space="preserve"> </w:t>
      </w:r>
      <w:r w:rsidRPr="00E00A30">
        <w:rPr>
          <w:rFonts w:ascii="Tahoma" w:hAnsi="Tahoma" w:cs="Tahoma"/>
        </w:rPr>
        <w:t>varnosti</w:t>
      </w:r>
      <w:r w:rsidRPr="00E00A30">
        <w:rPr>
          <w:rFonts w:ascii="Tahoma" w:hAnsi="Tahoma" w:cs="Tahoma"/>
          <w:spacing w:val="-5"/>
        </w:rPr>
        <w:t xml:space="preserve"> </w:t>
      </w:r>
      <w:r w:rsidRPr="00E00A30">
        <w:rPr>
          <w:rFonts w:ascii="Tahoma" w:hAnsi="Tahoma" w:cs="Tahoma"/>
        </w:rPr>
        <w:t>svojih</w:t>
      </w:r>
      <w:r w:rsidRPr="00E00A30">
        <w:rPr>
          <w:rFonts w:ascii="Tahoma" w:hAnsi="Tahoma" w:cs="Tahoma"/>
          <w:spacing w:val="-3"/>
        </w:rPr>
        <w:t xml:space="preserve"> </w:t>
      </w:r>
      <w:r w:rsidRPr="00E00A30">
        <w:rPr>
          <w:rFonts w:ascii="Tahoma" w:hAnsi="Tahoma" w:cs="Tahoma"/>
        </w:rPr>
        <w:t>delavcev</w:t>
      </w:r>
      <w:r w:rsidRPr="00E00A30">
        <w:rPr>
          <w:rFonts w:ascii="Tahoma" w:hAnsi="Tahoma" w:cs="Tahoma"/>
          <w:spacing w:val="-6"/>
        </w:rPr>
        <w:t xml:space="preserve"> </w:t>
      </w:r>
      <w:r w:rsidRPr="00E00A30">
        <w:rPr>
          <w:rFonts w:ascii="Tahoma" w:hAnsi="Tahoma" w:cs="Tahoma"/>
        </w:rPr>
        <w:t>s</w:t>
      </w:r>
      <w:r w:rsidRPr="00E00A30">
        <w:rPr>
          <w:rFonts w:ascii="Tahoma" w:hAnsi="Tahoma" w:cs="Tahoma"/>
          <w:spacing w:val="-3"/>
        </w:rPr>
        <w:t xml:space="preserve"> </w:t>
      </w:r>
      <w:r w:rsidRPr="00E00A30">
        <w:rPr>
          <w:rFonts w:ascii="Tahoma" w:hAnsi="Tahoma" w:cs="Tahoma"/>
        </w:rPr>
        <w:t>strani</w:t>
      </w:r>
      <w:r w:rsidRPr="00E00A30">
        <w:rPr>
          <w:rFonts w:ascii="Tahoma" w:hAnsi="Tahoma" w:cs="Tahoma"/>
          <w:spacing w:val="-4"/>
        </w:rPr>
        <w:t xml:space="preserve"> </w:t>
      </w:r>
      <w:r w:rsidRPr="00E00A30">
        <w:rPr>
          <w:rFonts w:ascii="Tahoma" w:hAnsi="Tahoma" w:cs="Tahoma"/>
        </w:rPr>
        <w:t>izvajalca</w:t>
      </w:r>
      <w:r w:rsidRPr="00E00A30">
        <w:rPr>
          <w:rFonts w:ascii="Tahoma" w:hAnsi="Tahoma" w:cs="Tahoma"/>
          <w:spacing w:val="-2"/>
        </w:rPr>
        <w:t xml:space="preserve"> </w:t>
      </w:r>
      <w:r w:rsidRPr="00E00A30">
        <w:rPr>
          <w:rFonts w:ascii="Tahoma" w:hAnsi="Tahoma" w:cs="Tahoma"/>
          <w:spacing w:val="-4"/>
        </w:rPr>
        <w:t>del;</w:t>
      </w:r>
    </w:p>
    <w:p w14:paraId="1B39CC65" w14:textId="77777777" w:rsidR="00404FEC" w:rsidRPr="00E00A30" w:rsidRDefault="00404FEC" w:rsidP="00404FEC">
      <w:pPr>
        <w:pStyle w:val="Odstavekseznama"/>
        <w:keepNext/>
        <w:keepLines/>
        <w:numPr>
          <w:ilvl w:val="0"/>
          <w:numId w:val="43"/>
        </w:numPr>
        <w:tabs>
          <w:tab w:val="left" w:pos="1252"/>
        </w:tabs>
        <w:autoSpaceDE w:val="0"/>
        <w:autoSpaceDN w:val="0"/>
        <w:ind w:right="782" w:firstLine="417"/>
        <w:jc w:val="both"/>
        <w:rPr>
          <w:rFonts w:ascii="Tahoma" w:hAnsi="Tahoma" w:cs="Tahoma"/>
        </w:rPr>
      </w:pPr>
      <w:r w:rsidRPr="00E00A30">
        <w:rPr>
          <w:rFonts w:ascii="Tahoma" w:hAnsi="Tahoma" w:cs="Tahoma"/>
        </w:rPr>
        <w:t>oseba,</w:t>
      </w:r>
      <w:r w:rsidRPr="00E00A30">
        <w:rPr>
          <w:rFonts w:ascii="Tahoma" w:hAnsi="Tahoma" w:cs="Tahoma"/>
          <w:spacing w:val="-2"/>
        </w:rPr>
        <w:t xml:space="preserve"> </w:t>
      </w:r>
      <w:r w:rsidRPr="00E00A30">
        <w:rPr>
          <w:rFonts w:ascii="Tahoma" w:hAnsi="Tahoma" w:cs="Tahoma"/>
        </w:rPr>
        <w:t>ki</w:t>
      </w:r>
      <w:r w:rsidRPr="00E00A30">
        <w:rPr>
          <w:rFonts w:ascii="Tahoma" w:hAnsi="Tahoma" w:cs="Tahoma"/>
          <w:spacing w:val="-4"/>
        </w:rPr>
        <w:t xml:space="preserve"> </w:t>
      </w:r>
      <w:r w:rsidRPr="00E00A30">
        <w:rPr>
          <w:rFonts w:ascii="Tahoma" w:hAnsi="Tahoma" w:cs="Tahoma"/>
        </w:rPr>
        <w:t>je</w:t>
      </w:r>
      <w:r w:rsidRPr="00E00A30">
        <w:rPr>
          <w:rFonts w:ascii="Tahoma" w:hAnsi="Tahoma" w:cs="Tahoma"/>
          <w:spacing w:val="-2"/>
        </w:rPr>
        <w:t xml:space="preserve"> </w:t>
      </w:r>
      <w:r w:rsidRPr="00E00A30">
        <w:rPr>
          <w:rFonts w:ascii="Tahoma" w:hAnsi="Tahoma" w:cs="Tahoma"/>
        </w:rPr>
        <w:t>določena</w:t>
      </w:r>
      <w:r w:rsidRPr="00E00A30">
        <w:rPr>
          <w:rFonts w:ascii="Tahoma" w:hAnsi="Tahoma" w:cs="Tahoma"/>
          <w:spacing w:val="-1"/>
        </w:rPr>
        <w:t xml:space="preserve"> </w:t>
      </w:r>
      <w:r w:rsidRPr="00E00A30">
        <w:rPr>
          <w:rFonts w:ascii="Tahoma" w:hAnsi="Tahoma" w:cs="Tahoma"/>
        </w:rPr>
        <w:t>za</w:t>
      </w:r>
      <w:r w:rsidRPr="00E00A30">
        <w:rPr>
          <w:rFonts w:ascii="Tahoma" w:hAnsi="Tahoma" w:cs="Tahoma"/>
          <w:spacing w:val="-2"/>
        </w:rPr>
        <w:t xml:space="preserve"> </w:t>
      </w:r>
      <w:r w:rsidRPr="00E00A30">
        <w:rPr>
          <w:rFonts w:ascii="Tahoma" w:hAnsi="Tahoma" w:cs="Tahoma"/>
        </w:rPr>
        <w:t>usklajeno</w:t>
      </w:r>
      <w:r w:rsidRPr="00E00A30">
        <w:rPr>
          <w:rFonts w:ascii="Tahoma" w:hAnsi="Tahoma" w:cs="Tahoma"/>
          <w:spacing w:val="-4"/>
        </w:rPr>
        <w:t xml:space="preserve"> </w:t>
      </w:r>
      <w:r w:rsidRPr="00E00A30">
        <w:rPr>
          <w:rFonts w:ascii="Tahoma" w:hAnsi="Tahoma" w:cs="Tahoma"/>
        </w:rPr>
        <w:t>izvajanje</w:t>
      </w:r>
      <w:r w:rsidRPr="00E00A30">
        <w:rPr>
          <w:rFonts w:ascii="Tahoma" w:hAnsi="Tahoma" w:cs="Tahoma"/>
          <w:spacing w:val="-2"/>
        </w:rPr>
        <w:t xml:space="preserve"> </w:t>
      </w:r>
      <w:r w:rsidRPr="00E00A30">
        <w:rPr>
          <w:rFonts w:ascii="Tahoma" w:hAnsi="Tahoma" w:cs="Tahoma"/>
        </w:rPr>
        <w:t>ukrepov</w:t>
      </w:r>
      <w:r w:rsidRPr="00E00A30">
        <w:rPr>
          <w:rFonts w:ascii="Tahoma" w:hAnsi="Tahoma" w:cs="Tahoma"/>
          <w:spacing w:val="-5"/>
        </w:rPr>
        <w:t xml:space="preserve"> </w:t>
      </w:r>
      <w:r w:rsidRPr="00E00A30">
        <w:rPr>
          <w:rFonts w:ascii="Tahoma" w:hAnsi="Tahoma" w:cs="Tahoma"/>
        </w:rPr>
        <w:t>določenih</w:t>
      </w:r>
      <w:r w:rsidRPr="00E00A30">
        <w:rPr>
          <w:rFonts w:ascii="Tahoma" w:hAnsi="Tahoma" w:cs="Tahoma"/>
          <w:spacing w:val="-5"/>
        </w:rPr>
        <w:t xml:space="preserve"> </w:t>
      </w:r>
      <w:r w:rsidRPr="00E00A30">
        <w:rPr>
          <w:rFonts w:ascii="Tahoma" w:hAnsi="Tahoma" w:cs="Tahoma"/>
        </w:rPr>
        <w:t>s</w:t>
      </w:r>
      <w:r w:rsidRPr="00E00A30">
        <w:rPr>
          <w:rFonts w:ascii="Tahoma" w:hAnsi="Tahoma" w:cs="Tahoma"/>
          <w:spacing w:val="-2"/>
        </w:rPr>
        <w:t xml:space="preserve"> </w:t>
      </w:r>
      <w:r w:rsidRPr="00E00A30">
        <w:rPr>
          <w:rFonts w:ascii="Tahoma" w:hAnsi="Tahoma" w:cs="Tahoma"/>
        </w:rPr>
        <w:t>tem</w:t>
      </w:r>
      <w:r w:rsidRPr="00E00A30">
        <w:rPr>
          <w:rFonts w:ascii="Tahoma" w:hAnsi="Tahoma" w:cs="Tahoma"/>
          <w:spacing w:val="-6"/>
        </w:rPr>
        <w:t xml:space="preserve"> </w:t>
      </w:r>
      <w:r w:rsidRPr="00E00A30">
        <w:rPr>
          <w:rFonts w:ascii="Tahoma" w:hAnsi="Tahoma" w:cs="Tahoma"/>
        </w:rPr>
        <w:t>pisnim</w:t>
      </w:r>
      <w:r w:rsidRPr="00E00A30">
        <w:rPr>
          <w:rFonts w:ascii="Tahoma" w:hAnsi="Tahoma" w:cs="Tahoma"/>
          <w:spacing w:val="-6"/>
        </w:rPr>
        <w:t xml:space="preserve"> </w:t>
      </w:r>
      <w:r w:rsidRPr="00E00A30">
        <w:rPr>
          <w:rFonts w:ascii="Tahoma" w:hAnsi="Tahoma" w:cs="Tahoma"/>
        </w:rPr>
        <w:t>sporazumom; En izvod pa se nahaja na delovišču.</w:t>
      </w:r>
    </w:p>
    <w:p w14:paraId="07D078C9" w14:textId="77777777" w:rsidR="00404FEC" w:rsidRPr="00E00A30" w:rsidRDefault="00404FEC" w:rsidP="00404FEC">
      <w:pPr>
        <w:keepNext/>
        <w:keepLines/>
        <w:jc w:val="both"/>
        <w:rPr>
          <w:rFonts w:ascii="Tahoma" w:hAnsi="Tahoma" w:cs="Tahoma"/>
        </w:rPr>
      </w:pPr>
    </w:p>
    <w:p w14:paraId="0033CBC7" w14:textId="77777777" w:rsidR="00680446" w:rsidRPr="00E00A30" w:rsidRDefault="00680446" w:rsidP="00404FEC">
      <w:pPr>
        <w:pStyle w:val="Telobesedila"/>
        <w:keepNext/>
        <w:keepLines/>
        <w:widowControl/>
        <w:rPr>
          <w:rFonts w:ascii="Tahoma" w:hAnsi="Tahoma" w:cs="Tahoma"/>
          <w:b w:val="0"/>
        </w:rPr>
      </w:pPr>
    </w:p>
    <w:p w14:paraId="5E1D47B0" w14:textId="77777777" w:rsidR="00680446" w:rsidRPr="00E00A30" w:rsidRDefault="00680446" w:rsidP="00404FEC">
      <w:pPr>
        <w:pStyle w:val="Telobesedila"/>
        <w:keepNext/>
        <w:keepLines/>
        <w:widowControl/>
        <w:spacing w:before="8"/>
        <w:rPr>
          <w:rFonts w:ascii="Tahoma" w:hAnsi="Tahoma" w:cs="Tahoma"/>
          <w:b w:val="0"/>
        </w:rPr>
      </w:pPr>
    </w:p>
    <w:p w14:paraId="24542633" w14:textId="706456B8" w:rsidR="00680446" w:rsidRPr="00E00A30" w:rsidRDefault="00680446" w:rsidP="00404FEC">
      <w:pPr>
        <w:keepNext/>
        <w:keepLines/>
        <w:spacing w:before="91"/>
        <w:ind w:right="113"/>
        <w:jc w:val="both"/>
        <w:rPr>
          <w:rFonts w:ascii="Tahoma" w:hAnsi="Tahoma" w:cs="Tahoma"/>
        </w:rPr>
      </w:pPr>
    </w:p>
    <w:p w14:paraId="4B4A2CAC" w14:textId="77777777" w:rsidR="00680446" w:rsidRPr="00E00A30" w:rsidRDefault="00680446" w:rsidP="00404FEC">
      <w:pPr>
        <w:pStyle w:val="Telobesedila"/>
        <w:keepNext/>
        <w:keepLines/>
        <w:widowControl/>
        <w:rPr>
          <w:rFonts w:ascii="Tahoma" w:hAnsi="Tahoma" w:cs="Tahoma"/>
          <w:b w:val="0"/>
        </w:rPr>
      </w:pPr>
    </w:p>
    <w:p w14:paraId="77A09A86" w14:textId="77777777" w:rsidR="00680446" w:rsidRPr="00E00A30" w:rsidRDefault="00680446" w:rsidP="00404FEC">
      <w:pPr>
        <w:pStyle w:val="Telobesedila"/>
        <w:keepNext/>
        <w:keepLines/>
        <w:widowControl/>
        <w:rPr>
          <w:rFonts w:ascii="Tahoma" w:hAnsi="Tahoma" w:cs="Tahoma"/>
          <w:b w:val="0"/>
        </w:rPr>
      </w:pPr>
    </w:p>
    <w:sectPr w:rsidR="00680446" w:rsidRPr="00E00A30" w:rsidSect="00160AC2">
      <w:headerReference w:type="default" r:id="rId33"/>
      <w:headerReference w:type="first" r:id="rId34"/>
      <w:footerReference w:type="first" r:id="rId35"/>
      <w:type w:val="continuous"/>
      <w:pgSz w:w="11910" w:h="16840"/>
      <w:pgMar w:top="0" w:right="960" w:bottom="280" w:left="940" w:header="708" w:footer="708" w:gutter="0"/>
      <w:cols w:num="2" w:space="708" w:equalWidth="0">
        <w:col w:w="7513" w:space="1705"/>
        <w:col w:w="792"/>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23CCBA" w14:textId="77777777" w:rsidR="00F938DD" w:rsidRDefault="00F938DD">
      <w:r>
        <w:separator/>
      </w:r>
    </w:p>
  </w:endnote>
  <w:endnote w:type="continuationSeparator" w:id="0">
    <w:p w14:paraId="4D7C3EA6" w14:textId="77777777" w:rsidR="00F938DD" w:rsidRDefault="00F93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haroni">
    <w:charset w:val="B1"/>
    <w:family w:val="auto"/>
    <w:pitch w:val="variable"/>
    <w:sig w:usb0="00000801" w:usb1="00000000" w:usb2="00000000" w:usb3="00000000" w:csb0="0000002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W1)">
    <w:charset w:val="EE"/>
    <w:family w:val="roman"/>
    <w:pitch w:val="variable"/>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90F04" w14:textId="77777777" w:rsidR="00F938DD" w:rsidRPr="007653AE" w:rsidRDefault="00F938DD" w:rsidP="002303FA">
    <w:pPr>
      <w:pStyle w:val="Noga"/>
      <w:tabs>
        <w:tab w:val="clear" w:pos="4536"/>
        <w:tab w:val="clear" w:pos="9072"/>
      </w:tabs>
      <w:ind w:right="-1276"/>
      <w:jc w:val="right"/>
      <w:rPr>
        <w:sz w:val="16"/>
        <w:szCs w:val="16"/>
      </w:rPr>
    </w:pPr>
    <w:r>
      <w:rPr>
        <w:noProof/>
        <w:lang w:val="sl-SI"/>
      </w:rPr>
      <w:drawing>
        <wp:inline distT="0" distB="0" distL="0" distR="0" wp14:anchorId="122428DF" wp14:editId="1040A0B9">
          <wp:extent cx="3423285" cy="635635"/>
          <wp:effectExtent l="0" t="0" r="5715" b="0"/>
          <wp:docPr id="22" name="Slika 2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7B76DC" w14:textId="77777777" w:rsidR="00F938DD" w:rsidRPr="00CF4AE1" w:rsidRDefault="00F938DD" w:rsidP="00A32DAD">
    <w:pPr>
      <w:tabs>
        <w:tab w:val="center" w:pos="4536"/>
        <w:tab w:val="right" w:pos="9072"/>
      </w:tabs>
      <w:ind w:right="-1134"/>
      <w:jc w:val="right"/>
    </w:pPr>
    <w:r>
      <w:rPr>
        <w:sz w:val="16"/>
        <w:szCs w:val="16"/>
      </w:rPr>
      <w:t xml:space="preserve">                                                                                           </w:t>
    </w:r>
    <w:r w:rsidRPr="005332C6">
      <w:rPr>
        <w:noProof/>
        <w:sz w:val="16"/>
        <w:szCs w:val="16"/>
      </w:rPr>
      <w:drawing>
        <wp:inline distT="0" distB="0" distL="0" distR="0" wp14:anchorId="4095046E" wp14:editId="2FD7BE56">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r w:rsidRPr="00685234">
      <w:tab/>
    </w: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3829994"/>
      <w:docPartObj>
        <w:docPartGallery w:val="Page Numbers (Bottom of Page)"/>
        <w:docPartUnique/>
      </w:docPartObj>
    </w:sdtPr>
    <w:sdtEndPr/>
    <w:sdtContent>
      <w:sdt>
        <w:sdtPr>
          <w:id w:val="1728636285"/>
          <w:docPartObj>
            <w:docPartGallery w:val="Page Numbers (Top of Page)"/>
            <w:docPartUnique/>
          </w:docPartObj>
        </w:sdtPr>
        <w:sdtEndPr/>
        <w:sdtContent>
          <w:p w14:paraId="25AF875E" w14:textId="77777777" w:rsidR="00F938DD" w:rsidRDefault="00F938DD" w:rsidP="00B15B11">
            <w:pPr>
              <w:pStyle w:val="Noga"/>
              <w:tabs>
                <w:tab w:val="left" w:pos="1134"/>
                <w:tab w:val="left" w:pos="1985"/>
              </w:tabs>
              <w:ind w:right="-1134"/>
              <w:jc w:val="right"/>
            </w:pPr>
            <w:r>
              <w:rPr>
                <w:noProof/>
                <w:lang w:val="sl-SI"/>
              </w:rPr>
              <w:drawing>
                <wp:inline distT="0" distB="0" distL="0" distR="0" wp14:anchorId="07B47933" wp14:editId="319A5911">
                  <wp:extent cx="3790800" cy="28800"/>
                  <wp:effectExtent l="0" t="0" r="0" b="9525"/>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59E8E8B4" w14:textId="77777777" w:rsidR="00F938DD" w:rsidRDefault="00F938DD" w:rsidP="00B15B11">
            <w:pPr>
              <w:pStyle w:val="Noga"/>
              <w:jc w:val="center"/>
              <w:rPr>
                <w:sz w:val="16"/>
                <w:szCs w:val="16"/>
              </w:rPr>
            </w:pPr>
          </w:p>
          <w:p w14:paraId="57342D23" w14:textId="22CF726B" w:rsidR="00F938DD" w:rsidRDefault="00F938DD" w:rsidP="00B15B11">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33292C">
              <w:rPr>
                <w:noProof/>
                <w:sz w:val="16"/>
                <w:szCs w:val="16"/>
              </w:rPr>
              <w:t>50</w:t>
            </w:r>
            <w:r w:rsidRPr="00394716">
              <w:rPr>
                <w:sz w:val="16"/>
                <w:szCs w:val="16"/>
              </w:rPr>
              <w:fldChar w:fldCharType="end"/>
            </w:r>
          </w:p>
          <w:p w14:paraId="33E6C6ED" w14:textId="5B068F2D" w:rsidR="00F938DD" w:rsidRDefault="0033292C">
            <w:pPr>
              <w:pStyle w:val="Noga"/>
              <w:jc w:val="center"/>
            </w:pPr>
          </w:p>
        </w:sdtContent>
      </w:sdt>
    </w:sdtContent>
  </w:sdt>
  <w:p w14:paraId="18C877AD" w14:textId="77777777" w:rsidR="00F938DD" w:rsidRDefault="00F938DD">
    <w:pPr>
      <w:pStyle w:val="Telobesedila"/>
      <w:spacing w:line="14" w:lineRule="auto"/>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B5B39A" w14:textId="77777777" w:rsidR="00F938DD" w:rsidRDefault="00F938DD" w:rsidP="0073769E">
    <w:pPr>
      <w:pStyle w:val="Noga"/>
      <w:ind w:right="-1134"/>
      <w:jc w:val="right"/>
    </w:pPr>
    <w:r>
      <w:rPr>
        <w:noProof/>
        <w:lang w:val="sl-SI"/>
      </w:rPr>
      <w:drawing>
        <wp:inline distT="0" distB="0" distL="0" distR="0" wp14:anchorId="72F2EAD4" wp14:editId="6C27B5AF">
          <wp:extent cx="3791585" cy="33655"/>
          <wp:effectExtent l="0" t="0" r="0" b="4445"/>
          <wp:docPr id="9" name="Slika 9"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52B7D311" w14:textId="77777777" w:rsidR="00F938DD" w:rsidRDefault="00F938DD" w:rsidP="0073769E">
    <w:pPr>
      <w:pStyle w:val="Noga"/>
      <w:jc w:val="center"/>
      <w:rPr>
        <w:sz w:val="16"/>
        <w:szCs w:val="16"/>
      </w:rPr>
    </w:pPr>
  </w:p>
  <w:p w14:paraId="71290EE3" w14:textId="77777777" w:rsidR="00F938DD" w:rsidRDefault="00F938DD"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4F2D00E4" w14:textId="77777777" w:rsidR="00F938DD" w:rsidRDefault="00F938DD"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49587F" w14:textId="77777777" w:rsidR="00F938DD" w:rsidRDefault="00F938DD">
      <w:r>
        <w:separator/>
      </w:r>
    </w:p>
  </w:footnote>
  <w:footnote w:type="continuationSeparator" w:id="0">
    <w:p w14:paraId="1758DF5D" w14:textId="77777777" w:rsidR="00F938DD" w:rsidRDefault="00F938DD">
      <w:r>
        <w:continuationSeparator/>
      </w:r>
    </w:p>
  </w:footnote>
  <w:footnote w:id="1">
    <w:p w14:paraId="2D820995" w14:textId="6FF06CB4" w:rsidR="00F938DD" w:rsidRPr="009779A4" w:rsidRDefault="00F938DD" w:rsidP="000D26E0">
      <w:pPr>
        <w:pStyle w:val="Sprotnaopomba-besedilo"/>
        <w:jc w:val="both"/>
        <w:rPr>
          <w:rFonts w:ascii="Tahoma" w:hAnsi="Tahoma" w:cs="Tahoma"/>
          <w:sz w:val="14"/>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C7037" w14:textId="77777777" w:rsidR="00F938DD" w:rsidRDefault="00F938DD" w:rsidP="009670F5">
    <w:pPr>
      <w:pStyle w:val="Glava"/>
      <w:jc w:val="center"/>
    </w:pPr>
  </w:p>
  <w:p w14:paraId="4D09BAA2" w14:textId="11CA8EC3" w:rsidR="00F938DD" w:rsidRDefault="00F938DD" w:rsidP="002303FA">
    <w:pPr>
      <w:pStyle w:val="Glava"/>
      <w:tabs>
        <w:tab w:val="clear" w:pos="4536"/>
        <w:tab w:val="clear" w:pos="9072"/>
      </w:tabs>
      <w:ind w:right="-1276"/>
      <w:jc w:val="right"/>
    </w:pPr>
  </w:p>
  <w:p w14:paraId="0949ABBA" w14:textId="77777777" w:rsidR="00F938DD" w:rsidRPr="009670F5" w:rsidRDefault="00F938DD"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62AE3" w14:textId="77777777" w:rsidR="00F938DD" w:rsidRDefault="00F938DD" w:rsidP="00722C27">
    <w:pPr>
      <w:pStyle w:val="Glava"/>
      <w:tabs>
        <w:tab w:val="clear" w:pos="4536"/>
        <w:tab w:val="clear" w:pos="9072"/>
      </w:tabs>
      <w:ind w:right="-1276"/>
      <w:jc w:val="right"/>
    </w:pPr>
    <w:r>
      <w:rPr>
        <w:noProof/>
        <w:lang w:val="sl-SI"/>
      </w:rPr>
      <w:drawing>
        <wp:inline distT="0" distB="0" distL="0" distR="0" wp14:anchorId="1A62850B" wp14:editId="5096B470">
          <wp:extent cx="3438525" cy="1823085"/>
          <wp:effectExtent l="0" t="0" r="9525" b="571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DF810B8" w14:textId="77777777" w:rsidR="00F938DD" w:rsidRDefault="00F938DD"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2F8B0" w14:textId="37AE5609" w:rsidR="00F938DD" w:rsidRDefault="00F938DD" w:rsidP="00032B00">
    <w:pPr>
      <w:pStyle w:val="Telobesedila"/>
      <w:spacing w:line="14" w:lineRule="auto"/>
      <w:jc w:val="center"/>
    </w:pPr>
    <w:r>
      <w:rPr>
        <w:noProof/>
        <w:lang w:val="sl-SI"/>
      </w:rPr>
      <w:drawing>
        <wp:anchor distT="0" distB="0" distL="114300" distR="114300" simplePos="0" relativeHeight="251658240" behindDoc="0" locked="0" layoutInCell="1" allowOverlap="1" wp14:anchorId="353B75CB" wp14:editId="611B0652">
          <wp:simplePos x="0" y="0"/>
          <wp:positionH relativeFrom="column">
            <wp:posOffset>2767273</wp:posOffset>
          </wp:positionH>
          <wp:positionV relativeFrom="paragraph">
            <wp:posOffset>-138856</wp:posOffset>
          </wp:positionV>
          <wp:extent cx="825500" cy="613410"/>
          <wp:effectExtent l="0" t="0" r="0" b="0"/>
          <wp:wrapTopAndBottom/>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F9F1C" w14:textId="77777777" w:rsidR="00F938DD" w:rsidRDefault="00F938DD" w:rsidP="009670F5">
    <w:pPr>
      <w:pStyle w:val="Glava"/>
      <w:jc w:val="center"/>
    </w:pPr>
    <w:r>
      <w:rPr>
        <w:noProof/>
        <w:lang w:val="sl-SI"/>
      </w:rPr>
      <w:drawing>
        <wp:inline distT="0" distB="0" distL="0" distR="0" wp14:anchorId="318FD33D" wp14:editId="75A79590">
          <wp:extent cx="825500" cy="613410"/>
          <wp:effectExtent l="0" t="0" r="0"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E07D53A" w14:textId="77777777" w:rsidR="00F938DD" w:rsidRPr="00667509" w:rsidRDefault="00F938DD" w:rsidP="009670F5">
    <w:pPr>
      <w:pStyle w:val="Glava"/>
      <w:jc w:val="center"/>
      <w:rPr>
        <w:rFonts w:ascii="Tahoma" w:hAnsi="Tahoma" w:cs="Tahoma"/>
        <w:sz w:val="20"/>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CA23B" w14:textId="77777777" w:rsidR="00F938DD" w:rsidRDefault="00F938DD" w:rsidP="000C1E30">
    <w:pPr>
      <w:pStyle w:val="Glava"/>
      <w:jc w:val="center"/>
    </w:pPr>
    <w:r>
      <w:rPr>
        <w:noProof/>
        <w:lang w:val="sl-SI"/>
      </w:rPr>
      <w:drawing>
        <wp:inline distT="0" distB="0" distL="0" distR="0" wp14:anchorId="39219D50" wp14:editId="599CE465">
          <wp:extent cx="825500" cy="613410"/>
          <wp:effectExtent l="0" t="0" r="0" b="0"/>
          <wp:docPr id="8" name="Slika 8"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6B487F5B" w14:textId="77777777" w:rsidR="00F938DD" w:rsidRDefault="00F938DD" w:rsidP="009670F5">
    <w:pPr>
      <w:pStyle w:val="Glava"/>
      <w:spacing w:after="120"/>
      <w:jc w:val="center"/>
    </w:pPr>
  </w:p>
  <w:p w14:paraId="574AC2AA" w14:textId="77777777" w:rsidR="00F938DD" w:rsidRPr="00001A3E" w:rsidRDefault="00F938DD"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1"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2"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3"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4"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5"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069233F9"/>
    <w:multiLevelType w:val="hybridMultilevel"/>
    <w:tmpl w:val="4D2E44F6"/>
    <w:lvl w:ilvl="0" w:tplc="0424000B">
      <w:start w:val="1"/>
      <w:numFmt w:val="bullet"/>
      <w:lvlText w:val=""/>
      <w:lvlJc w:val="left"/>
      <w:pPr>
        <w:ind w:left="360" w:hanging="360"/>
      </w:pPr>
      <w:rPr>
        <w:rFonts w:ascii="Wingdings" w:hAnsi="Wingdings" w:hint="default"/>
      </w:rPr>
    </w:lvl>
    <w:lvl w:ilvl="1" w:tplc="E5BAB592">
      <w:start w:val="1"/>
      <w:numFmt w:val="lowerLetter"/>
      <w:lvlText w:val="(%2)"/>
      <w:lvlJc w:val="left"/>
      <w:pPr>
        <w:ind w:left="1080" w:hanging="360"/>
      </w:pPr>
      <w:rPr>
        <w:rFonts w:ascii="Tahoma" w:eastAsia="Times New Roman" w:hAnsi="Tahoma" w:cs="Tahoma"/>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0A853692"/>
    <w:multiLevelType w:val="hybridMultilevel"/>
    <w:tmpl w:val="89FADAF6"/>
    <w:lvl w:ilvl="0" w:tplc="A06A6D26">
      <w:start w:val="1"/>
      <w:numFmt w:val="bullet"/>
      <w:lvlText w:val="⃞"/>
      <w:lvlJc w:val="left"/>
      <w:pPr>
        <w:ind w:left="720" w:hanging="360"/>
      </w:pPr>
      <w:rPr>
        <w:rFonts w:ascii="Tahoma" w:eastAsia="Arial Unicode MS" w:hAnsi="Tahoma" w:cs="Tahoma" w:hint="default"/>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B04385C"/>
    <w:multiLevelType w:val="hybridMultilevel"/>
    <w:tmpl w:val="11C4E51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BEC028A"/>
    <w:multiLevelType w:val="hybridMultilevel"/>
    <w:tmpl w:val="13585906"/>
    <w:lvl w:ilvl="0" w:tplc="9E98BC58">
      <w:numFmt w:val="bullet"/>
      <w:lvlText w:val=""/>
      <w:lvlJc w:val="left"/>
      <w:pPr>
        <w:ind w:left="476" w:hanging="360"/>
      </w:pPr>
      <w:rPr>
        <w:rFonts w:ascii="Wingdings" w:eastAsia="Wingdings" w:hAnsi="Wingdings" w:cs="Wingdings" w:hint="default"/>
        <w:b w:val="0"/>
        <w:bCs w:val="0"/>
        <w:i w:val="0"/>
        <w:iCs w:val="0"/>
        <w:spacing w:val="0"/>
        <w:w w:val="100"/>
        <w:sz w:val="22"/>
        <w:szCs w:val="22"/>
        <w:lang w:val="sl-SI" w:eastAsia="en-US" w:bidi="ar-SA"/>
      </w:rPr>
    </w:lvl>
    <w:lvl w:ilvl="1" w:tplc="FD181956">
      <w:numFmt w:val="bullet"/>
      <w:lvlText w:val="•"/>
      <w:lvlJc w:val="left"/>
      <w:pPr>
        <w:ind w:left="1432" w:hanging="360"/>
      </w:pPr>
      <w:rPr>
        <w:rFonts w:hint="default"/>
        <w:lang w:val="sl-SI" w:eastAsia="en-US" w:bidi="ar-SA"/>
      </w:rPr>
    </w:lvl>
    <w:lvl w:ilvl="2" w:tplc="5964C296">
      <w:numFmt w:val="bullet"/>
      <w:lvlText w:val="•"/>
      <w:lvlJc w:val="left"/>
      <w:pPr>
        <w:ind w:left="2385" w:hanging="360"/>
      </w:pPr>
      <w:rPr>
        <w:rFonts w:hint="default"/>
        <w:lang w:val="sl-SI" w:eastAsia="en-US" w:bidi="ar-SA"/>
      </w:rPr>
    </w:lvl>
    <w:lvl w:ilvl="3" w:tplc="A156D606">
      <w:numFmt w:val="bullet"/>
      <w:lvlText w:val="•"/>
      <w:lvlJc w:val="left"/>
      <w:pPr>
        <w:ind w:left="3337" w:hanging="360"/>
      </w:pPr>
      <w:rPr>
        <w:rFonts w:hint="default"/>
        <w:lang w:val="sl-SI" w:eastAsia="en-US" w:bidi="ar-SA"/>
      </w:rPr>
    </w:lvl>
    <w:lvl w:ilvl="4" w:tplc="291A56FE">
      <w:numFmt w:val="bullet"/>
      <w:lvlText w:val="•"/>
      <w:lvlJc w:val="left"/>
      <w:pPr>
        <w:ind w:left="4290" w:hanging="360"/>
      </w:pPr>
      <w:rPr>
        <w:rFonts w:hint="default"/>
        <w:lang w:val="sl-SI" w:eastAsia="en-US" w:bidi="ar-SA"/>
      </w:rPr>
    </w:lvl>
    <w:lvl w:ilvl="5" w:tplc="D8E42B46">
      <w:numFmt w:val="bullet"/>
      <w:lvlText w:val="•"/>
      <w:lvlJc w:val="left"/>
      <w:pPr>
        <w:ind w:left="5243" w:hanging="360"/>
      </w:pPr>
      <w:rPr>
        <w:rFonts w:hint="default"/>
        <w:lang w:val="sl-SI" w:eastAsia="en-US" w:bidi="ar-SA"/>
      </w:rPr>
    </w:lvl>
    <w:lvl w:ilvl="6" w:tplc="A47814A8">
      <w:numFmt w:val="bullet"/>
      <w:lvlText w:val="•"/>
      <w:lvlJc w:val="left"/>
      <w:pPr>
        <w:ind w:left="6195" w:hanging="360"/>
      </w:pPr>
      <w:rPr>
        <w:rFonts w:hint="default"/>
        <w:lang w:val="sl-SI" w:eastAsia="en-US" w:bidi="ar-SA"/>
      </w:rPr>
    </w:lvl>
    <w:lvl w:ilvl="7" w:tplc="C1CC6BB6">
      <w:numFmt w:val="bullet"/>
      <w:lvlText w:val="•"/>
      <w:lvlJc w:val="left"/>
      <w:pPr>
        <w:ind w:left="7148" w:hanging="360"/>
      </w:pPr>
      <w:rPr>
        <w:rFonts w:hint="default"/>
        <w:lang w:val="sl-SI" w:eastAsia="en-US" w:bidi="ar-SA"/>
      </w:rPr>
    </w:lvl>
    <w:lvl w:ilvl="8" w:tplc="BC463E60">
      <w:numFmt w:val="bullet"/>
      <w:lvlText w:val="•"/>
      <w:lvlJc w:val="left"/>
      <w:pPr>
        <w:ind w:left="8101" w:hanging="360"/>
      </w:pPr>
      <w:rPr>
        <w:rFonts w:hint="default"/>
        <w:lang w:val="sl-SI" w:eastAsia="en-US" w:bidi="ar-SA"/>
      </w:rPr>
    </w:lvl>
  </w:abstractNum>
  <w:abstractNum w:abstractNumId="11" w15:restartNumberingAfterBreak="0">
    <w:nsid w:val="148E46D3"/>
    <w:multiLevelType w:val="hybridMultilevel"/>
    <w:tmpl w:val="C346C846"/>
    <w:lvl w:ilvl="0" w:tplc="E4E6D142">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F30310E"/>
    <w:multiLevelType w:val="hybridMultilevel"/>
    <w:tmpl w:val="681C5444"/>
    <w:lvl w:ilvl="0" w:tplc="472E45A8">
      <w:numFmt w:val="bullet"/>
      <w:lvlText w:val=""/>
      <w:lvlJc w:val="left"/>
      <w:pPr>
        <w:ind w:left="1196" w:hanging="360"/>
      </w:pPr>
      <w:rPr>
        <w:rFonts w:ascii="Wingdings" w:eastAsia="Wingdings" w:hAnsi="Wingdings" w:cs="Wingdings" w:hint="default"/>
        <w:b w:val="0"/>
        <w:bCs w:val="0"/>
        <w:i w:val="0"/>
        <w:iCs w:val="0"/>
        <w:spacing w:val="0"/>
        <w:w w:val="100"/>
        <w:sz w:val="22"/>
        <w:szCs w:val="22"/>
        <w:lang w:val="sl-SI" w:eastAsia="en-US" w:bidi="ar-SA"/>
      </w:rPr>
    </w:lvl>
    <w:lvl w:ilvl="1" w:tplc="B0982FD8">
      <w:numFmt w:val="bullet"/>
      <w:lvlText w:val="•"/>
      <w:lvlJc w:val="left"/>
      <w:pPr>
        <w:ind w:left="2080" w:hanging="360"/>
      </w:pPr>
      <w:rPr>
        <w:rFonts w:hint="default"/>
        <w:lang w:val="sl-SI" w:eastAsia="en-US" w:bidi="ar-SA"/>
      </w:rPr>
    </w:lvl>
    <w:lvl w:ilvl="2" w:tplc="EBBC161E">
      <w:numFmt w:val="bullet"/>
      <w:lvlText w:val="•"/>
      <w:lvlJc w:val="left"/>
      <w:pPr>
        <w:ind w:left="2961" w:hanging="360"/>
      </w:pPr>
      <w:rPr>
        <w:rFonts w:hint="default"/>
        <w:lang w:val="sl-SI" w:eastAsia="en-US" w:bidi="ar-SA"/>
      </w:rPr>
    </w:lvl>
    <w:lvl w:ilvl="3" w:tplc="D18679A4">
      <w:numFmt w:val="bullet"/>
      <w:lvlText w:val="•"/>
      <w:lvlJc w:val="left"/>
      <w:pPr>
        <w:ind w:left="3841" w:hanging="360"/>
      </w:pPr>
      <w:rPr>
        <w:rFonts w:hint="default"/>
        <w:lang w:val="sl-SI" w:eastAsia="en-US" w:bidi="ar-SA"/>
      </w:rPr>
    </w:lvl>
    <w:lvl w:ilvl="4" w:tplc="1840B206">
      <w:numFmt w:val="bullet"/>
      <w:lvlText w:val="•"/>
      <w:lvlJc w:val="left"/>
      <w:pPr>
        <w:ind w:left="4722" w:hanging="360"/>
      </w:pPr>
      <w:rPr>
        <w:rFonts w:hint="default"/>
        <w:lang w:val="sl-SI" w:eastAsia="en-US" w:bidi="ar-SA"/>
      </w:rPr>
    </w:lvl>
    <w:lvl w:ilvl="5" w:tplc="2BAA98F6">
      <w:numFmt w:val="bullet"/>
      <w:lvlText w:val="•"/>
      <w:lvlJc w:val="left"/>
      <w:pPr>
        <w:ind w:left="5603" w:hanging="360"/>
      </w:pPr>
      <w:rPr>
        <w:rFonts w:hint="default"/>
        <w:lang w:val="sl-SI" w:eastAsia="en-US" w:bidi="ar-SA"/>
      </w:rPr>
    </w:lvl>
    <w:lvl w:ilvl="6" w:tplc="81867124">
      <w:numFmt w:val="bullet"/>
      <w:lvlText w:val="•"/>
      <w:lvlJc w:val="left"/>
      <w:pPr>
        <w:ind w:left="6483" w:hanging="360"/>
      </w:pPr>
      <w:rPr>
        <w:rFonts w:hint="default"/>
        <w:lang w:val="sl-SI" w:eastAsia="en-US" w:bidi="ar-SA"/>
      </w:rPr>
    </w:lvl>
    <w:lvl w:ilvl="7" w:tplc="D272DDB2">
      <w:numFmt w:val="bullet"/>
      <w:lvlText w:val="•"/>
      <w:lvlJc w:val="left"/>
      <w:pPr>
        <w:ind w:left="7364" w:hanging="360"/>
      </w:pPr>
      <w:rPr>
        <w:rFonts w:hint="default"/>
        <w:lang w:val="sl-SI" w:eastAsia="en-US" w:bidi="ar-SA"/>
      </w:rPr>
    </w:lvl>
    <w:lvl w:ilvl="8" w:tplc="BA060022">
      <w:numFmt w:val="bullet"/>
      <w:lvlText w:val="•"/>
      <w:lvlJc w:val="left"/>
      <w:pPr>
        <w:ind w:left="8245" w:hanging="360"/>
      </w:pPr>
      <w:rPr>
        <w:rFonts w:hint="default"/>
        <w:lang w:val="sl-SI" w:eastAsia="en-US" w:bidi="ar-SA"/>
      </w:rPr>
    </w:lvl>
  </w:abstractNum>
  <w:abstractNum w:abstractNumId="15" w15:restartNumberingAfterBreak="0">
    <w:nsid w:val="20116F4F"/>
    <w:multiLevelType w:val="multilevel"/>
    <w:tmpl w:val="A19C62E2"/>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6" w15:restartNumberingAfterBreak="0">
    <w:nsid w:val="219F7943"/>
    <w:multiLevelType w:val="hybridMultilevel"/>
    <w:tmpl w:val="FA10EBB8"/>
    <w:lvl w:ilvl="0" w:tplc="30C0938E">
      <w:start w:val="1"/>
      <w:numFmt w:val="bullet"/>
      <w:lvlText w:val="-"/>
      <w:lvlJc w:val="left"/>
      <w:pPr>
        <w:ind w:left="360" w:hanging="360"/>
      </w:pPr>
      <w:rPr>
        <w:rFonts w:ascii="Courier New" w:hAnsi="Courier New" w:hint="default"/>
      </w:rPr>
    </w:lvl>
    <w:lvl w:ilvl="1" w:tplc="0424000F">
      <w:start w:val="1"/>
      <w:numFmt w:val="decimal"/>
      <w:lvlText w:val="%2."/>
      <w:lvlJc w:val="left"/>
      <w:pPr>
        <w:ind w:left="1080" w:hanging="360"/>
      </w:pPr>
      <w:rPr>
        <w:rFonts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7" w15:restartNumberingAfterBreak="0">
    <w:nsid w:val="23274FED"/>
    <w:multiLevelType w:val="multilevel"/>
    <w:tmpl w:val="CC02EE50"/>
    <w:name w:val="Legal2"/>
    <w:lvl w:ilvl="0">
      <w:start w:val="1"/>
      <w:numFmt w:val="decimal"/>
      <w:lvlText w:val="%1."/>
      <w:lvlJc w:val="left"/>
      <w:pPr>
        <w:tabs>
          <w:tab w:val="num" w:pos="360"/>
        </w:tabs>
        <w:ind w:left="0" w:firstLine="0"/>
      </w:pPr>
      <w:rPr>
        <w:b/>
        <w:i w:val="0"/>
        <w:caps/>
        <w:strike w:val="0"/>
        <w:dstrike w:val="0"/>
        <w:vanish w:val="0"/>
        <w:color w:val="000000"/>
        <w:sz w:val="28"/>
        <w:u w:val="none"/>
        <w:effect w:val="none"/>
        <w:vertAlign w:val="baseline"/>
      </w:rPr>
    </w:lvl>
    <w:lvl w:ilvl="1">
      <w:start w:val="1"/>
      <w:numFmt w:val="decimal"/>
      <w:pStyle w:val="Legal2L2"/>
      <w:lvlText w:val="%1.%2"/>
      <w:lvlJc w:val="left"/>
      <w:pPr>
        <w:tabs>
          <w:tab w:val="num" w:pos="720"/>
        </w:tabs>
        <w:ind w:left="720" w:hanging="720"/>
      </w:pPr>
      <w:rPr>
        <w:b w:val="0"/>
        <w:i w:val="0"/>
        <w:caps w:val="0"/>
        <w:strike w:val="0"/>
        <w:dstrike w:val="0"/>
        <w:vanish w:val="0"/>
        <w:color w:val="000000"/>
        <w:u w:val="none"/>
        <w:effect w:val="none"/>
        <w:vertAlign w:val="baseline"/>
      </w:rPr>
    </w:lvl>
    <w:lvl w:ilvl="2">
      <w:start w:val="1"/>
      <w:numFmt w:val="lowerLetter"/>
      <w:lvlText w:val="(%3)"/>
      <w:lvlJc w:val="left"/>
      <w:pPr>
        <w:tabs>
          <w:tab w:val="num" w:pos="1440"/>
        </w:tabs>
        <w:ind w:left="1440" w:hanging="720"/>
      </w:pPr>
      <w:rPr>
        <w:b w:val="0"/>
        <w:i w:val="0"/>
        <w:caps w:val="0"/>
        <w:strike w:val="0"/>
        <w:dstrike w:val="0"/>
        <w:vanish w:val="0"/>
        <w:color w:val="000000"/>
        <w:u w:val="none"/>
        <w:effect w:val="none"/>
        <w:vertAlign w:val="baseline"/>
      </w:rPr>
    </w:lvl>
    <w:lvl w:ilvl="3">
      <w:start w:val="1"/>
      <w:numFmt w:val="lowerLetter"/>
      <w:lvlText w:val="%4)"/>
      <w:lvlJc w:val="left"/>
      <w:pPr>
        <w:tabs>
          <w:tab w:val="num" w:pos="1080"/>
        </w:tabs>
        <w:ind w:left="1080" w:hanging="360"/>
      </w:pPr>
      <w:rPr>
        <w:rFonts w:hint="default"/>
      </w:rPr>
    </w:lvl>
    <w:lvl w:ilvl="4">
      <w:start w:val="1"/>
      <w:numFmt w:val="decimal"/>
      <w:pStyle w:val="Legal2L5"/>
      <w:lvlText w:val="(%5)"/>
      <w:lvlJc w:val="left"/>
      <w:pPr>
        <w:tabs>
          <w:tab w:val="num" w:pos="3240"/>
        </w:tabs>
        <w:ind w:left="0" w:firstLine="2880"/>
      </w:pPr>
      <w:rPr>
        <w:b w:val="0"/>
        <w:i w:val="0"/>
        <w:caps w:val="0"/>
        <w:smallCaps w:val="0"/>
        <w:strike w:val="0"/>
        <w:dstrike w:val="0"/>
        <w:vanish w:val="0"/>
        <w:color w:val="000000"/>
        <w:u w:val="none"/>
        <w:effect w:val="none"/>
        <w:vertAlign w:val="baseline"/>
      </w:rPr>
    </w:lvl>
    <w:lvl w:ilvl="5">
      <w:start w:val="1"/>
      <w:numFmt w:val="lowerLetter"/>
      <w:pStyle w:val="Legal2L6"/>
      <w:lvlText w:val="%6."/>
      <w:lvlJc w:val="left"/>
      <w:pPr>
        <w:tabs>
          <w:tab w:val="num" w:pos="3960"/>
        </w:tabs>
        <w:ind w:left="0" w:firstLine="3600"/>
      </w:pPr>
      <w:rPr>
        <w:b w:val="0"/>
        <w:i w:val="0"/>
        <w:caps w:val="0"/>
        <w:smallCaps w:val="0"/>
        <w:strike w:val="0"/>
        <w:dstrike w:val="0"/>
        <w:vanish w:val="0"/>
        <w:color w:val="000000"/>
        <w:u w:val="none"/>
        <w:effect w:val="none"/>
        <w:vertAlign w:val="baseline"/>
      </w:rPr>
    </w:lvl>
    <w:lvl w:ilvl="6">
      <w:start w:val="1"/>
      <w:numFmt w:val="lowerRoman"/>
      <w:pStyle w:val="Legal2L7"/>
      <w:lvlText w:val="%7."/>
      <w:lvlJc w:val="left"/>
      <w:pPr>
        <w:tabs>
          <w:tab w:val="num" w:pos="5040"/>
        </w:tabs>
        <w:ind w:left="0" w:firstLine="4320"/>
      </w:pPr>
      <w:rPr>
        <w:b w:val="0"/>
        <w:i w:val="0"/>
        <w:caps w:val="0"/>
        <w:smallCaps w:val="0"/>
        <w:strike w:val="0"/>
        <w:dstrike w:val="0"/>
        <w:vanish w:val="0"/>
        <w:color w:val="000000"/>
        <w:u w:val="none"/>
        <w:effect w:val="none"/>
        <w:vertAlign w:val="baseline"/>
      </w:rPr>
    </w:lvl>
    <w:lvl w:ilvl="7">
      <w:start w:val="1"/>
      <w:numFmt w:val="lowerLetter"/>
      <w:pStyle w:val="Legal2L8"/>
      <w:lvlText w:val="(%8)"/>
      <w:lvlJc w:val="left"/>
      <w:pPr>
        <w:tabs>
          <w:tab w:val="num" w:pos="1080"/>
        </w:tabs>
        <w:ind w:left="0" w:firstLine="720"/>
      </w:pPr>
      <w:rPr>
        <w:b w:val="0"/>
        <w:i w:val="0"/>
        <w:caps w:val="0"/>
        <w:smallCaps w:val="0"/>
        <w:strike w:val="0"/>
        <w:dstrike w:val="0"/>
        <w:vanish w:val="0"/>
        <w:color w:val="000000"/>
        <w:u w:val="none"/>
        <w:effect w:val="none"/>
        <w:vertAlign w:val="baseline"/>
      </w:rPr>
    </w:lvl>
    <w:lvl w:ilvl="8">
      <w:start w:val="1"/>
      <w:numFmt w:val="lowerRoman"/>
      <w:pStyle w:val="Legal2L9"/>
      <w:lvlText w:val="(%9)"/>
      <w:lvlJc w:val="left"/>
      <w:pPr>
        <w:tabs>
          <w:tab w:val="num" w:pos="2160"/>
        </w:tabs>
        <w:ind w:left="0" w:firstLine="1440"/>
      </w:pPr>
      <w:rPr>
        <w:b w:val="0"/>
        <w:i w:val="0"/>
        <w:caps w:val="0"/>
        <w:smallCaps w:val="0"/>
        <w:strike w:val="0"/>
        <w:dstrike w:val="0"/>
        <w:vanish w:val="0"/>
        <w:color w:val="000000"/>
        <w:u w:val="none"/>
        <w:effect w:val="none"/>
        <w:vertAlign w:val="baseline"/>
      </w:rPr>
    </w:lvl>
  </w:abstractNum>
  <w:abstractNum w:abstractNumId="18"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9" w15:restartNumberingAfterBreak="0">
    <w:nsid w:val="2BF46766"/>
    <w:multiLevelType w:val="hybridMultilevel"/>
    <w:tmpl w:val="65E47084"/>
    <w:lvl w:ilvl="0" w:tplc="0424000F">
      <w:start w:val="1"/>
      <w:numFmt w:val="decimal"/>
      <w:lvlText w:val="%1."/>
      <w:lvlJc w:val="left"/>
      <w:pPr>
        <w:tabs>
          <w:tab w:val="num" w:pos="360"/>
        </w:tabs>
        <w:ind w:left="360" w:hanging="360"/>
      </w:pPr>
    </w:lvl>
    <w:lvl w:ilvl="1" w:tplc="F2FE9BDC">
      <w:start w:val="1"/>
      <w:numFmt w:val="bullet"/>
      <w:lvlText w:val=""/>
      <w:lvlJc w:val="left"/>
      <w:pPr>
        <w:ind w:left="1080" w:hanging="360"/>
      </w:pPr>
      <w:rPr>
        <w:rFonts w:ascii="Symbol" w:hAnsi="Symbol" w:hint="default"/>
      </w:r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20" w15:restartNumberingAfterBreak="0">
    <w:nsid w:val="2BF479D4"/>
    <w:multiLevelType w:val="multilevel"/>
    <w:tmpl w:val="57E2F182"/>
    <w:lvl w:ilvl="0">
      <w:start w:val="1"/>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E443306"/>
    <w:multiLevelType w:val="multilevel"/>
    <w:tmpl w:val="57E2F182"/>
    <w:lvl w:ilvl="0">
      <w:start w:val="1"/>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3"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24"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58A1C0E"/>
    <w:multiLevelType w:val="hybridMultilevel"/>
    <w:tmpl w:val="67CC62D2"/>
    <w:lvl w:ilvl="0" w:tplc="B32C4C9A">
      <w:start w:val="1"/>
      <w:numFmt w:val="decimal"/>
      <w:lvlText w:val="%1."/>
      <w:lvlJc w:val="left"/>
      <w:pPr>
        <w:ind w:left="5183" w:hanging="360"/>
      </w:pPr>
      <w:rPr>
        <w:rFonts w:ascii="Times New Roman" w:eastAsia="Times New Roman" w:hAnsi="Times New Roman" w:cs="Times New Roman" w:hint="default"/>
        <w:b/>
        <w:bCs/>
        <w:i w:val="0"/>
        <w:iCs w:val="0"/>
        <w:spacing w:val="0"/>
        <w:w w:val="100"/>
        <w:sz w:val="22"/>
        <w:szCs w:val="22"/>
        <w:lang w:val="sl-SI" w:eastAsia="en-US" w:bidi="ar-SA"/>
      </w:rPr>
    </w:lvl>
    <w:lvl w:ilvl="1" w:tplc="2886267A">
      <w:numFmt w:val="bullet"/>
      <w:lvlText w:val="•"/>
      <w:lvlJc w:val="left"/>
      <w:pPr>
        <w:ind w:left="5662" w:hanging="360"/>
      </w:pPr>
      <w:rPr>
        <w:rFonts w:hint="default"/>
        <w:lang w:val="sl-SI" w:eastAsia="en-US" w:bidi="ar-SA"/>
      </w:rPr>
    </w:lvl>
    <w:lvl w:ilvl="2" w:tplc="A1A49BAC">
      <w:numFmt w:val="bullet"/>
      <w:lvlText w:val="•"/>
      <w:lvlJc w:val="left"/>
      <w:pPr>
        <w:ind w:left="6145" w:hanging="360"/>
      </w:pPr>
      <w:rPr>
        <w:rFonts w:hint="default"/>
        <w:lang w:val="sl-SI" w:eastAsia="en-US" w:bidi="ar-SA"/>
      </w:rPr>
    </w:lvl>
    <w:lvl w:ilvl="3" w:tplc="A5426A66">
      <w:numFmt w:val="bullet"/>
      <w:lvlText w:val="•"/>
      <w:lvlJc w:val="left"/>
      <w:pPr>
        <w:ind w:left="6627" w:hanging="360"/>
      </w:pPr>
      <w:rPr>
        <w:rFonts w:hint="default"/>
        <w:lang w:val="sl-SI" w:eastAsia="en-US" w:bidi="ar-SA"/>
      </w:rPr>
    </w:lvl>
    <w:lvl w:ilvl="4" w:tplc="43D824A2">
      <w:numFmt w:val="bullet"/>
      <w:lvlText w:val="•"/>
      <w:lvlJc w:val="left"/>
      <w:pPr>
        <w:ind w:left="7110" w:hanging="360"/>
      </w:pPr>
      <w:rPr>
        <w:rFonts w:hint="default"/>
        <w:lang w:val="sl-SI" w:eastAsia="en-US" w:bidi="ar-SA"/>
      </w:rPr>
    </w:lvl>
    <w:lvl w:ilvl="5" w:tplc="AC6C5A2A">
      <w:numFmt w:val="bullet"/>
      <w:lvlText w:val="•"/>
      <w:lvlJc w:val="left"/>
      <w:pPr>
        <w:ind w:left="7593" w:hanging="360"/>
      </w:pPr>
      <w:rPr>
        <w:rFonts w:hint="default"/>
        <w:lang w:val="sl-SI" w:eastAsia="en-US" w:bidi="ar-SA"/>
      </w:rPr>
    </w:lvl>
    <w:lvl w:ilvl="6" w:tplc="8D20A248">
      <w:numFmt w:val="bullet"/>
      <w:lvlText w:val="•"/>
      <w:lvlJc w:val="left"/>
      <w:pPr>
        <w:ind w:left="8075" w:hanging="360"/>
      </w:pPr>
      <w:rPr>
        <w:rFonts w:hint="default"/>
        <w:lang w:val="sl-SI" w:eastAsia="en-US" w:bidi="ar-SA"/>
      </w:rPr>
    </w:lvl>
    <w:lvl w:ilvl="7" w:tplc="380235CE">
      <w:numFmt w:val="bullet"/>
      <w:lvlText w:val="•"/>
      <w:lvlJc w:val="left"/>
      <w:pPr>
        <w:ind w:left="8558" w:hanging="360"/>
      </w:pPr>
      <w:rPr>
        <w:rFonts w:hint="default"/>
        <w:lang w:val="sl-SI" w:eastAsia="en-US" w:bidi="ar-SA"/>
      </w:rPr>
    </w:lvl>
    <w:lvl w:ilvl="8" w:tplc="A274CC76">
      <w:numFmt w:val="bullet"/>
      <w:lvlText w:val="•"/>
      <w:lvlJc w:val="left"/>
      <w:pPr>
        <w:ind w:left="9041" w:hanging="360"/>
      </w:pPr>
      <w:rPr>
        <w:rFonts w:hint="default"/>
        <w:lang w:val="sl-SI" w:eastAsia="en-US" w:bidi="ar-SA"/>
      </w:rPr>
    </w:lvl>
  </w:abstractNum>
  <w:abstractNum w:abstractNumId="2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39D5614D"/>
    <w:multiLevelType w:val="hybridMultilevel"/>
    <w:tmpl w:val="6D828A0C"/>
    <w:lvl w:ilvl="0" w:tplc="FFFFFFFF">
      <w:start w:val="1"/>
      <w:numFmt w:val="decimal"/>
      <w:lvlText w:val="%1."/>
      <w:lvlJc w:val="left"/>
      <w:pPr>
        <w:tabs>
          <w:tab w:val="num" w:pos="4613"/>
        </w:tabs>
        <w:ind w:left="4613"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3BB01A98"/>
    <w:multiLevelType w:val="multilevel"/>
    <w:tmpl w:val="02A8374C"/>
    <w:lvl w:ilvl="0">
      <w:start w:val="1"/>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2" w15:restartNumberingAfterBreak="0">
    <w:nsid w:val="46FC72C2"/>
    <w:multiLevelType w:val="hybridMultilevel"/>
    <w:tmpl w:val="7832AABA"/>
    <w:lvl w:ilvl="0" w:tplc="5EA2F198">
      <w:start w:val="1"/>
      <w:numFmt w:val="upperRoman"/>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34" w15:restartNumberingAfterBreak="0">
    <w:nsid w:val="4A1379AA"/>
    <w:multiLevelType w:val="hybridMultilevel"/>
    <w:tmpl w:val="9080F80E"/>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518C4050"/>
    <w:multiLevelType w:val="hybridMultilevel"/>
    <w:tmpl w:val="19DA481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9AC74D2"/>
    <w:multiLevelType w:val="hybridMultilevel"/>
    <w:tmpl w:val="E190F0B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B297E05"/>
    <w:multiLevelType w:val="hybridMultilevel"/>
    <w:tmpl w:val="7D48C424"/>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9" w15:restartNumberingAfterBreak="0">
    <w:nsid w:val="5B8954EE"/>
    <w:multiLevelType w:val="hybridMultilevel"/>
    <w:tmpl w:val="0B68EA3E"/>
    <w:lvl w:ilvl="0" w:tplc="30C0938E">
      <w:start w:val="1"/>
      <w:numFmt w:val="bullet"/>
      <w:lvlText w:val="-"/>
      <w:lvlJc w:val="left"/>
      <w:pPr>
        <w:ind w:left="360" w:hanging="360"/>
      </w:pPr>
      <w:rPr>
        <w:rFonts w:ascii="Courier New" w:hAnsi="Courier New"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655F2E5A"/>
    <w:multiLevelType w:val="hybridMultilevel"/>
    <w:tmpl w:val="2C841DEE"/>
    <w:lvl w:ilvl="0" w:tplc="B6380E34">
      <w:start w:val="1"/>
      <w:numFmt w:val="decimal"/>
      <w:pStyle w:val="Navadenotevileno"/>
      <w:lvlText w:val="%1."/>
      <w:lvlJc w:val="left"/>
      <w:pPr>
        <w:ind w:left="1065" w:hanging="705"/>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6DE32C0"/>
    <w:multiLevelType w:val="hybridMultilevel"/>
    <w:tmpl w:val="1A42B1FC"/>
    <w:lvl w:ilvl="0" w:tplc="DA988ECE">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6C2C151B"/>
    <w:multiLevelType w:val="hybridMultilevel"/>
    <w:tmpl w:val="C458DD7E"/>
    <w:lvl w:ilvl="0" w:tplc="6E2ABD8C">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6D14742F"/>
    <w:multiLevelType w:val="hybridMultilevel"/>
    <w:tmpl w:val="E5FEC5B8"/>
    <w:lvl w:ilvl="0" w:tplc="CBE497B0">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5"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6" w15:restartNumberingAfterBreak="0">
    <w:nsid w:val="74C860E7"/>
    <w:multiLevelType w:val="hybridMultilevel"/>
    <w:tmpl w:val="B3007F52"/>
    <w:lvl w:ilvl="0" w:tplc="FFFFFFFF">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8" w15:restartNumberingAfterBreak="0">
    <w:nsid w:val="76920338"/>
    <w:multiLevelType w:val="hybridMultilevel"/>
    <w:tmpl w:val="4726FBF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79EE7BF2"/>
    <w:multiLevelType w:val="hybridMultilevel"/>
    <w:tmpl w:val="C3F4E974"/>
    <w:lvl w:ilvl="0" w:tplc="E196B6FE">
      <w:start w:val="7"/>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7C12115E"/>
    <w:multiLevelType w:val="multilevel"/>
    <w:tmpl w:val="8812A97E"/>
    <w:lvl w:ilvl="0">
      <w:start w:val="1"/>
      <w:numFmt w:val="decimal"/>
      <w:lvlText w:val="%1."/>
      <w:lvlJc w:val="left"/>
      <w:pPr>
        <w:tabs>
          <w:tab w:val="num" w:pos="510"/>
        </w:tabs>
        <w:ind w:left="510" w:hanging="510"/>
      </w:pPr>
      <w:rPr>
        <w:rFonts w:hint="default"/>
      </w:rPr>
    </w:lvl>
    <w:lvl w:ilvl="1">
      <w:start w:val="1"/>
      <w:numFmt w:val="decimal"/>
      <w:pStyle w:val="SlogNaslov8Tahoma11ptKrepkoNeLeeePred0ptZa"/>
      <w:lvlText w:val="%1.%2."/>
      <w:lvlJc w:val="left"/>
      <w:pPr>
        <w:tabs>
          <w:tab w:val="num" w:pos="720"/>
        </w:tabs>
        <w:ind w:left="720" w:hanging="72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52" w15:restartNumberingAfterBreak="0">
    <w:nsid w:val="7C6E52FA"/>
    <w:multiLevelType w:val="hybridMultilevel"/>
    <w:tmpl w:val="14F458FA"/>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31"/>
  </w:num>
  <w:num w:numId="4">
    <w:abstractNumId w:val="26"/>
  </w:num>
  <w:num w:numId="5">
    <w:abstractNumId w:val="30"/>
  </w:num>
  <w:num w:numId="6">
    <w:abstractNumId w:val="24"/>
  </w:num>
  <w:num w:numId="7">
    <w:abstractNumId w:val="12"/>
  </w:num>
  <w:num w:numId="8">
    <w:abstractNumId w:val="49"/>
  </w:num>
  <w:num w:numId="9">
    <w:abstractNumId w:val="47"/>
  </w:num>
  <w:num w:numId="10">
    <w:abstractNumId w:val="7"/>
  </w:num>
  <w:num w:numId="11">
    <w:abstractNumId w:val="20"/>
  </w:num>
  <w:num w:numId="12">
    <w:abstractNumId w:val="41"/>
  </w:num>
  <w:num w:numId="13">
    <w:abstractNumId w:val="11"/>
  </w:num>
  <w:num w:numId="14">
    <w:abstractNumId w:val="27"/>
  </w:num>
  <w:num w:numId="15">
    <w:abstractNumId w:val="23"/>
  </w:num>
  <w:num w:numId="16">
    <w:abstractNumId w:val="46"/>
  </w:num>
  <w:num w:numId="17">
    <w:abstractNumId w:val="28"/>
  </w:num>
  <w:num w:numId="18">
    <w:abstractNumId w:val="51"/>
  </w:num>
  <w:num w:numId="19">
    <w:abstractNumId w:val="9"/>
  </w:num>
  <w:num w:numId="20">
    <w:abstractNumId w:val="33"/>
  </w:num>
  <w:num w:numId="21">
    <w:abstractNumId w:val="17"/>
  </w:num>
  <w:num w:numId="22">
    <w:abstractNumId w:val="48"/>
  </w:num>
  <w:num w:numId="23">
    <w:abstractNumId w:val="40"/>
  </w:num>
  <w:num w:numId="24">
    <w:abstractNumId w:val="43"/>
  </w:num>
  <w:num w:numId="25">
    <w:abstractNumId w:val="32"/>
  </w:num>
  <w:num w:numId="26">
    <w:abstractNumId w:val="34"/>
  </w:num>
  <w:num w:numId="27">
    <w:abstractNumId w:val="5"/>
  </w:num>
  <w:num w:numId="28">
    <w:abstractNumId w:val="35"/>
  </w:num>
  <w:num w:numId="29">
    <w:abstractNumId w:val="6"/>
  </w:num>
  <w:num w:numId="30">
    <w:abstractNumId w:val="37"/>
  </w:num>
  <w:num w:numId="31">
    <w:abstractNumId w:val="42"/>
  </w:num>
  <w:num w:numId="32">
    <w:abstractNumId w:val="36"/>
  </w:num>
  <w:num w:numId="33">
    <w:abstractNumId w:val="16"/>
  </w:num>
  <w:num w:numId="34">
    <w:abstractNumId w:val="39"/>
  </w:num>
  <w:num w:numId="35">
    <w:abstractNumId w:val="21"/>
  </w:num>
  <w:num w:numId="36">
    <w:abstractNumId w:val="18"/>
  </w:num>
  <w:num w:numId="37">
    <w:abstractNumId w:val="29"/>
  </w:num>
  <w:num w:numId="38">
    <w:abstractNumId w:val="50"/>
  </w:num>
  <w:num w:numId="39">
    <w:abstractNumId w:val="19"/>
  </w:num>
  <w:num w:numId="40">
    <w:abstractNumId w:val="52"/>
  </w:num>
  <w:num w:numId="41">
    <w:abstractNumId w:val="38"/>
  </w:num>
  <w:num w:numId="42">
    <w:abstractNumId w:val="44"/>
  </w:num>
  <w:num w:numId="43">
    <w:abstractNumId w:val="10"/>
  </w:num>
  <w:num w:numId="44">
    <w:abstractNumId w:val="14"/>
  </w:num>
  <w:num w:numId="45">
    <w:abstractNumId w:val="25"/>
  </w:num>
  <w:num w:numId="46">
    <w:abstractNumId w:val="13"/>
  </w:num>
  <w:num w:numId="47">
    <w:abstractNumId w:val="22"/>
  </w:num>
  <w:num w:numId="48">
    <w:abstractNumId w:val="4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9"/>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429"/>
    <w:rsid w:val="00000933"/>
    <w:rsid w:val="0000094B"/>
    <w:rsid w:val="000009F9"/>
    <w:rsid w:val="00000A76"/>
    <w:rsid w:val="00000C8A"/>
    <w:rsid w:val="000016A3"/>
    <w:rsid w:val="000018E7"/>
    <w:rsid w:val="00001A3E"/>
    <w:rsid w:val="0000206B"/>
    <w:rsid w:val="00002128"/>
    <w:rsid w:val="00002874"/>
    <w:rsid w:val="00002F77"/>
    <w:rsid w:val="00003E1B"/>
    <w:rsid w:val="000043F8"/>
    <w:rsid w:val="000049DE"/>
    <w:rsid w:val="00004D72"/>
    <w:rsid w:val="0000525A"/>
    <w:rsid w:val="0000613B"/>
    <w:rsid w:val="0000632E"/>
    <w:rsid w:val="0000689D"/>
    <w:rsid w:val="00007700"/>
    <w:rsid w:val="00007EB0"/>
    <w:rsid w:val="000104C0"/>
    <w:rsid w:val="00011059"/>
    <w:rsid w:val="00011089"/>
    <w:rsid w:val="00011B83"/>
    <w:rsid w:val="000128D6"/>
    <w:rsid w:val="000128FF"/>
    <w:rsid w:val="00012CF8"/>
    <w:rsid w:val="000132DD"/>
    <w:rsid w:val="00013BA8"/>
    <w:rsid w:val="000145A5"/>
    <w:rsid w:val="000156DB"/>
    <w:rsid w:val="00015F38"/>
    <w:rsid w:val="00016B2B"/>
    <w:rsid w:val="00016B4D"/>
    <w:rsid w:val="00016C1F"/>
    <w:rsid w:val="00016F7F"/>
    <w:rsid w:val="0001748F"/>
    <w:rsid w:val="0001756F"/>
    <w:rsid w:val="0001763F"/>
    <w:rsid w:val="0001786E"/>
    <w:rsid w:val="00017E33"/>
    <w:rsid w:val="0002040F"/>
    <w:rsid w:val="00020B2D"/>
    <w:rsid w:val="0002142C"/>
    <w:rsid w:val="000225B9"/>
    <w:rsid w:val="0002284B"/>
    <w:rsid w:val="00022F38"/>
    <w:rsid w:val="00023203"/>
    <w:rsid w:val="00023D23"/>
    <w:rsid w:val="0002451C"/>
    <w:rsid w:val="00024685"/>
    <w:rsid w:val="00025064"/>
    <w:rsid w:val="0002511B"/>
    <w:rsid w:val="00025464"/>
    <w:rsid w:val="00025755"/>
    <w:rsid w:val="00026CAA"/>
    <w:rsid w:val="0002764C"/>
    <w:rsid w:val="00027695"/>
    <w:rsid w:val="00030E41"/>
    <w:rsid w:val="00031E97"/>
    <w:rsid w:val="0003244D"/>
    <w:rsid w:val="00032754"/>
    <w:rsid w:val="00032B00"/>
    <w:rsid w:val="00033F69"/>
    <w:rsid w:val="00034339"/>
    <w:rsid w:val="00035C94"/>
    <w:rsid w:val="00036E2E"/>
    <w:rsid w:val="00037051"/>
    <w:rsid w:val="000378AD"/>
    <w:rsid w:val="00037AB0"/>
    <w:rsid w:val="00041934"/>
    <w:rsid w:val="00041C5E"/>
    <w:rsid w:val="00041DD6"/>
    <w:rsid w:val="000453C1"/>
    <w:rsid w:val="0004599E"/>
    <w:rsid w:val="00045E2C"/>
    <w:rsid w:val="00046211"/>
    <w:rsid w:val="00047537"/>
    <w:rsid w:val="00047732"/>
    <w:rsid w:val="000478FE"/>
    <w:rsid w:val="00047A04"/>
    <w:rsid w:val="00047A4C"/>
    <w:rsid w:val="00047F19"/>
    <w:rsid w:val="00051141"/>
    <w:rsid w:val="000514D8"/>
    <w:rsid w:val="0005162B"/>
    <w:rsid w:val="00051E9C"/>
    <w:rsid w:val="00052020"/>
    <w:rsid w:val="000524C5"/>
    <w:rsid w:val="0005290E"/>
    <w:rsid w:val="000538C0"/>
    <w:rsid w:val="00053B0A"/>
    <w:rsid w:val="00053E2F"/>
    <w:rsid w:val="00055775"/>
    <w:rsid w:val="00056772"/>
    <w:rsid w:val="00060B3A"/>
    <w:rsid w:val="000611F7"/>
    <w:rsid w:val="00062286"/>
    <w:rsid w:val="00062317"/>
    <w:rsid w:val="00062896"/>
    <w:rsid w:val="00063039"/>
    <w:rsid w:val="00063573"/>
    <w:rsid w:val="00063A9D"/>
    <w:rsid w:val="00065D8E"/>
    <w:rsid w:val="00066178"/>
    <w:rsid w:val="00070790"/>
    <w:rsid w:val="000708EC"/>
    <w:rsid w:val="000710B3"/>
    <w:rsid w:val="000716E5"/>
    <w:rsid w:val="00071791"/>
    <w:rsid w:val="00071F40"/>
    <w:rsid w:val="000720E5"/>
    <w:rsid w:val="00072391"/>
    <w:rsid w:val="00072448"/>
    <w:rsid w:val="0007251E"/>
    <w:rsid w:val="00072BA4"/>
    <w:rsid w:val="00072CCA"/>
    <w:rsid w:val="00073172"/>
    <w:rsid w:val="000731D2"/>
    <w:rsid w:val="00073387"/>
    <w:rsid w:val="00073561"/>
    <w:rsid w:val="000736D6"/>
    <w:rsid w:val="0007392D"/>
    <w:rsid w:val="00073B9B"/>
    <w:rsid w:val="00074D97"/>
    <w:rsid w:val="0007502E"/>
    <w:rsid w:val="0007574B"/>
    <w:rsid w:val="00076A62"/>
    <w:rsid w:val="00076AC9"/>
    <w:rsid w:val="00076DDE"/>
    <w:rsid w:val="000770E8"/>
    <w:rsid w:val="00077899"/>
    <w:rsid w:val="000778AC"/>
    <w:rsid w:val="00077C1A"/>
    <w:rsid w:val="000808BD"/>
    <w:rsid w:val="00080ABE"/>
    <w:rsid w:val="00081916"/>
    <w:rsid w:val="00081BEE"/>
    <w:rsid w:val="000822AE"/>
    <w:rsid w:val="0008284A"/>
    <w:rsid w:val="00083AE8"/>
    <w:rsid w:val="00084441"/>
    <w:rsid w:val="00087ABD"/>
    <w:rsid w:val="00087C1C"/>
    <w:rsid w:val="00087D1D"/>
    <w:rsid w:val="0009013F"/>
    <w:rsid w:val="0009108D"/>
    <w:rsid w:val="00091830"/>
    <w:rsid w:val="00091F5D"/>
    <w:rsid w:val="00093B83"/>
    <w:rsid w:val="0009631F"/>
    <w:rsid w:val="000963B1"/>
    <w:rsid w:val="00096C88"/>
    <w:rsid w:val="000975D4"/>
    <w:rsid w:val="000A008E"/>
    <w:rsid w:val="000A076D"/>
    <w:rsid w:val="000A104F"/>
    <w:rsid w:val="000A1B77"/>
    <w:rsid w:val="000A22D9"/>
    <w:rsid w:val="000A22E0"/>
    <w:rsid w:val="000A2723"/>
    <w:rsid w:val="000A2A5D"/>
    <w:rsid w:val="000A33DA"/>
    <w:rsid w:val="000A4A0A"/>
    <w:rsid w:val="000A4C1C"/>
    <w:rsid w:val="000A57D6"/>
    <w:rsid w:val="000A589F"/>
    <w:rsid w:val="000A5C96"/>
    <w:rsid w:val="000A6530"/>
    <w:rsid w:val="000A6E22"/>
    <w:rsid w:val="000A6F22"/>
    <w:rsid w:val="000A777D"/>
    <w:rsid w:val="000A7EC5"/>
    <w:rsid w:val="000B00D1"/>
    <w:rsid w:val="000B012B"/>
    <w:rsid w:val="000B0D7C"/>
    <w:rsid w:val="000B1584"/>
    <w:rsid w:val="000B23F0"/>
    <w:rsid w:val="000B3585"/>
    <w:rsid w:val="000B474F"/>
    <w:rsid w:val="000B4901"/>
    <w:rsid w:val="000B52BE"/>
    <w:rsid w:val="000B6383"/>
    <w:rsid w:val="000B65A9"/>
    <w:rsid w:val="000B70E6"/>
    <w:rsid w:val="000B73F5"/>
    <w:rsid w:val="000B7531"/>
    <w:rsid w:val="000C051B"/>
    <w:rsid w:val="000C068C"/>
    <w:rsid w:val="000C1023"/>
    <w:rsid w:val="000C1295"/>
    <w:rsid w:val="000C14AC"/>
    <w:rsid w:val="000C1E30"/>
    <w:rsid w:val="000C28FF"/>
    <w:rsid w:val="000C2A37"/>
    <w:rsid w:val="000C3267"/>
    <w:rsid w:val="000C36A2"/>
    <w:rsid w:val="000C424C"/>
    <w:rsid w:val="000C4341"/>
    <w:rsid w:val="000C4BF7"/>
    <w:rsid w:val="000C52F6"/>
    <w:rsid w:val="000C5568"/>
    <w:rsid w:val="000C58D2"/>
    <w:rsid w:val="000C5BDF"/>
    <w:rsid w:val="000C77F8"/>
    <w:rsid w:val="000C7EF1"/>
    <w:rsid w:val="000D092E"/>
    <w:rsid w:val="000D11D5"/>
    <w:rsid w:val="000D1340"/>
    <w:rsid w:val="000D1988"/>
    <w:rsid w:val="000D1D7B"/>
    <w:rsid w:val="000D26E0"/>
    <w:rsid w:val="000D3507"/>
    <w:rsid w:val="000D3E47"/>
    <w:rsid w:val="000D4F82"/>
    <w:rsid w:val="000D5042"/>
    <w:rsid w:val="000D55CA"/>
    <w:rsid w:val="000D5DDC"/>
    <w:rsid w:val="000D6F21"/>
    <w:rsid w:val="000D748B"/>
    <w:rsid w:val="000D79BC"/>
    <w:rsid w:val="000D7E09"/>
    <w:rsid w:val="000D7F61"/>
    <w:rsid w:val="000E0371"/>
    <w:rsid w:val="000E0D70"/>
    <w:rsid w:val="000E1117"/>
    <w:rsid w:val="000E1BF4"/>
    <w:rsid w:val="000E1C4B"/>
    <w:rsid w:val="000E2191"/>
    <w:rsid w:val="000E2B07"/>
    <w:rsid w:val="000E2E86"/>
    <w:rsid w:val="000E3354"/>
    <w:rsid w:val="000E450B"/>
    <w:rsid w:val="000E4A63"/>
    <w:rsid w:val="000E4D70"/>
    <w:rsid w:val="000E5D04"/>
    <w:rsid w:val="000E5D53"/>
    <w:rsid w:val="000E683E"/>
    <w:rsid w:val="000F0360"/>
    <w:rsid w:val="000F12A7"/>
    <w:rsid w:val="000F12C2"/>
    <w:rsid w:val="000F2296"/>
    <w:rsid w:val="000F2ACA"/>
    <w:rsid w:val="000F3CFA"/>
    <w:rsid w:val="000F48DB"/>
    <w:rsid w:val="000F4A51"/>
    <w:rsid w:val="000F4A74"/>
    <w:rsid w:val="000F5089"/>
    <w:rsid w:val="000F5416"/>
    <w:rsid w:val="000F5939"/>
    <w:rsid w:val="000F5AE8"/>
    <w:rsid w:val="000F5D5A"/>
    <w:rsid w:val="000F6570"/>
    <w:rsid w:val="000F6CA3"/>
    <w:rsid w:val="00100668"/>
    <w:rsid w:val="00100A01"/>
    <w:rsid w:val="001010B1"/>
    <w:rsid w:val="001015DC"/>
    <w:rsid w:val="00102BE1"/>
    <w:rsid w:val="00103CBD"/>
    <w:rsid w:val="001041EB"/>
    <w:rsid w:val="00104E2A"/>
    <w:rsid w:val="00105856"/>
    <w:rsid w:val="00105AE7"/>
    <w:rsid w:val="001060E9"/>
    <w:rsid w:val="00106233"/>
    <w:rsid w:val="0010683B"/>
    <w:rsid w:val="0010694C"/>
    <w:rsid w:val="001070B0"/>
    <w:rsid w:val="001071F2"/>
    <w:rsid w:val="0010720B"/>
    <w:rsid w:val="001073E7"/>
    <w:rsid w:val="001101EB"/>
    <w:rsid w:val="00110684"/>
    <w:rsid w:val="00110BE2"/>
    <w:rsid w:val="00111F91"/>
    <w:rsid w:val="00112425"/>
    <w:rsid w:val="001124A5"/>
    <w:rsid w:val="00113530"/>
    <w:rsid w:val="00114554"/>
    <w:rsid w:val="0011505E"/>
    <w:rsid w:val="001159B2"/>
    <w:rsid w:val="0011669D"/>
    <w:rsid w:val="00116838"/>
    <w:rsid w:val="00116877"/>
    <w:rsid w:val="00117C6C"/>
    <w:rsid w:val="00120195"/>
    <w:rsid w:val="00120B84"/>
    <w:rsid w:val="001212B7"/>
    <w:rsid w:val="00121926"/>
    <w:rsid w:val="00121CF3"/>
    <w:rsid w:val="00121EF8"/>
    <w:rsid w:val="00122441"/>
    <w:rsid w:val="0012294E"/>
    <w:rsid w:val="001239D5"/>
    <w:rsid w:val="00123B12"/>
    <w:rsid w:val="00123C11"/>
    <w:rsid w:val="00125875"/>
    <w:rsid w:val="00125EAA"/>
    <w:rsid w:val="00127B2B"/>
    <w:rsid w:val="00127B82"/>
    <w:rsid w:val="0013034E"/>
    <w:rsid w:val="0013056B"/>
    <w:rsid w:val="001307B8"/>
    <w:rsid w:val="00131C69"/>
    <w:rsid w:val="001322E7"/>
    <w:rsid w:val="001324DC"/>
    <w:rsid w:val="0013381C"/>
    <w:rsid w:val="00134107"/>
    <w:rsid w:val="0013461E"/>
    <w:rsid w:val="00135152"/>
    <w:rsid w:val="0013698B"/>
    <w:rsid w:val="00136DA0"/>
    <w:rsid w:val="00137241"/>
    <w:rsid w:val="001372AD"/>
    <w:rsid w:val="00137BF1"/>
    <w:rsid w:val="00140062"/>
    <w:rsid w:val="001403D5"/>
    <w:rsid w:val="001417B7"/>
    <w:rsid w:val="00141D57"/>
    <w:rsid w:val="0014292D"/>
    <w:rsid w:val="00142BB7"/>
    <w:rsid w:val="00142DDC"/>
    <w:rsid w:val="00143913"/>
    <w:rsid w:val="00143AA2"/>
    <w:rsid w:val="00143AEF"/>
    <w:rsid w:val="001441BA"/>
    <w:rsid w:val="0014486A"/>
    <w:rsid w:val="00144AEB"/>
    <w:rsid w:val="00144B04"/>
    <w:rsid w:val="00145AB9"/>
    <w:rsid w:val="00145B5A"/>
    <w:rsid w:val="00145F0E"/>
    <w:rsid w:val="001468EB"/>
    <w:rsid w:val="00146A30"/>
    <w:rsid w:val="00146BBA"/>
    <w:rsid w:val="00146E76"/>
    <w:rsid w:val="0014775B"/>
    <w:rsid w:val="001514B7"/>
    <w:rsid w:val="0015217E"/>
    <w:rsid w:val="00152C07"/>
    <w:rsid w:val="00153208"/>
    <w:rsid w:val="0015365F"/>
    <w:rsid w:val="001547CA"/>
    <w:rsid w:val="00154859"/>
    <w:rsid w:val="0015537A"/>
    <w:rsid w:val="001554E4"/>
    <w:rsid w:val="0015615A"/>
    <w:rsid w:val="00156AC3"/>
    <w:rsid w:val="0015756F"/>
    <w:rsid w:val="0015781A"/>
    <w:rsid w:val="001579DE"/>
    <w:rsid w:val="00157A3B"/>
    <w:rsid w:val="00157AFF"/>
    <w:rsid w:val="00157C20"/>
    <w:rsid w:val="001602BD"/>
    <w:rsid w:val="0016069E"/>
    <w:rsid w:val="00160AC2"/>
    <w:rsid w:val="00163A14"/>
    <w:rsid w:val="00163A39"/>
    <w:rsid w:val="00163CD2"/>
    <w:rsid w:val="0016514D"/>
    <w:rsid w:val="0016578F"/>
    <w:rsid w:val="00165C5E"/>
    <w:rsid w:val="00165E0E"/>
    <w:rsid w:val="001660D4"/>
    <w:rsid w:val="00167029"/>
    <w:rsid w:val="00167CDD"/>
    <w:rsid w:val="00171476"/>
    <w:rsid w:val="0017188E"/>
    <w:rsid w:val="001736C4"/>
    <w:rsid w:val="00173DE8"/>
    <w:rsid w:val="00175156"/>
    <w:rsid w:val="001769DE"/>
    <w:rsid w:val="00177058"/>
    <w:rsid w:val="001802A4"/>
    <w:rsid w:val="00180C5C"/>
    <w:rsid w:val="00181CFB"/>
    <w:rsid w:val="001824F9"/>
    <w:rsid w:val="00182A9D"/>
    <w:rsid w:val="0018369E"/>
    <w:rsid w:val="00184478"/>
    <w:rsid w:val="00185B2B"/>
    <w:rsid w:val="00185F8A"/>
    <w:rsid w:val="001872DC"/>
    <w:rsid w:val="00187759"/>
    <w:rsid w:val="001906CF"/>
    <w:rsid w:val="001929B7"/>
    <w:rsid w:val="00193548"/>
    <w:rsid w:val="00193E0E"/>
    <w:rsid w:val="00194C32"/>
    <w:rsid w:val="001953EE"/>
    <w:rsid w:val="00195E67"/>
    <w:rsid w:val="001966E8"/>
    <w:rsid w:val="001967B1"/>
    <w:rsid w:val="00197D54"/>
    <w:rsid w:val="001A0819"/>
    <w:rsid w:val="001A15B6"/>
    <w:rsid w:val="001A2113"/>
    <w:rsid w:val="001A230D"/>
    <w:rsid w:val="001A2465"/>
    <w:rsid w:val="001A2C12"/>
    <w:rsid w:val="001A3264"/>
    <w:rsid w:val="001A3F49"/>
    <w:rsid w:val="001A4502"/>
    <w:rsid w:val="001A4C49"/>
    <w:rsid w:val="001A4DCC"/>
    <w:rsid w:val="001A5516"/>
    <w:rsid w:val="001A558C"/>
    <w:rsid w:val="001A58AB"/>
    <w:rsid w:val="001A6C1F"/>
    <w:rsid w:val="001A6D49"/>
    <w:rsid w:val="001B0125"/>
    <w:rsid w:val="001B10C8"/>
    <w:rsid w:val="001B1358"/>
    <w:rsid w:val="001B1799"/>
    <w:rsid w:val="001B23F1"/>
    <w:rsid w:val="001B3E5E"/>
    <w:rsid w:val="001B4792"/>
    <w:rsid w:val="001B4909"/>
    <w:rsid w:val="001B4C04"/>
    <w:rsid w:val="001B6B7C"/>
    <w:rsid w:val="001B73BD"/>
    <w:rsid w:val="001B7B78"/>
    <w:rsid w:val="001C014E"/>
    <w:rsid w:val="001C0FAC"/>
    <w:rsid w:val="001C24AB"/>
    <w:rsid w:val="001C29A6"/>
    <w:rsid w:val="001C2CC6"/>
    <w:rsid w:val="001C3878"/>
    <w:rsid w:val="001C43CC"/>
    <w:rsid w:val="001C46A4"/>
    <w:rsid w:val="001C48A2"/>
    <w:rsid w:val="001C4D5E"/>
    <w:rsid w:val="001C5517"/>
    <w:rsid w:val="001C5613"/>
    <w:rsid w:val="001C5BC7"/>
    <w:rsid w:val="001C5E30"/>
    <w:rsid w:val="001C619A"/>
    <w:rsid w:val="001C6336"/>
    <w:rsid w:val="001C6509"/>
    <w:rsid w:val="001C7160"/>
    <w:rsid w:val="001C7C6B"/>
    <w:rsid w:val="001D1728"/>
    <w:rsid w:val="001D2276"/>
    <w:rsid w:val="001D23ED"/>
    <w:rsid w:val="001D263F"/>
    <w:rsid w:val="001D27BC"/>
    <w:rsid w:val="001D2938"/>
    <w:rsid w:val="001D2FDD"/>
    <w:rsid w:val="001D388B"/>
    <w:rsid w:val="001D42EF"/>
    <w:rsid w:val="001D45B9"/>
    <w:rsid w:val="001D4BF8"/>
    <w:rsid w:val="001D5105"/>
    <w:rsid w:val="001D582D"/>
    <w:rsid w:val="001D5D3C"/>
    <w:rsid w:val="001D7147"/>
    <w:rsid w:val="001D7DAB"/>
    <w:rsid w:val="001E0530"/>
    <w:rsid w:val="001E0589"/>
    <w:rsid w:val="001E083D"/>
    <w:rsid w:val="001E0C30"/>
    <w:rsid w:val="001E2814"/>
    <w:rsid w:val="001E282E"/>
    <w:rsid w:val="001E2B42"/>
    <w:rsid w:val="001E382F"/>
    <w:rsid w:val="001E5626"/>
    <w:rsid w:val="001E5CA5"/>
    <w:rsid w:val="001E6327"/>
    <w:rsid w:val="001E6702"/>
    <w:rsid w:val="001E6D8E"/>
    <w:rsid w:val="001E7C3E"/>
    <w:rsid w:val="001F014D"/>
    <w:rsid w:val="001F1157"/>
    <w:rsid w:val="001F157C"/>
    <w:rsid w:val="001F195B"/>
    <w:rsid w:val="001F2ECF"/>
    <w:rsid w:val="001F2F26"/>
    <w:rsid w:val="001F39E8"/>
    <w:rsid w:val="001F4055"/>
    <w:rsid w:val="001F4DA5"/>
    <w:rsid w:val="001F4DA9"/>
    <w:rsid w:val="001F50EE"/>
    <w:rsid w:val="001F6019"/>
    <w:rsid w:val="001F68AB"/>
    <w:rsid w:val="001F6EA2"/>
    <w:rsid w:val="001F7D65"/>
    <w:rsid w:val="0020005E"/>
    <w:rsid w:val="0020034D"/>
    <w:rsid w:val="00200B1B"/>
    <w:rsid w:val="00200C77"/>
    <w:rsid w:val="0020162A"/>
    <w:rsid w:val="00201C6F"/>
    <w:rsid w:val="00202AE5"/>
    <w:rsid w:val="00202D6F"/>
    <w:rsid w:val="00203567"/>
    <w:rsid w:val="002038A0"/>
    <w:rsid w:val="00203C40"/>
    <w:rsid w:val="00203D01"/>
    <w:rsid w:val="00203ED6"/>
    <w:rsid w:val="002048B2"/>
    <w:rsid w:val="00204F4A"/>
    <w:rsid w:val="00205841"/>
    <w:rsid w:val="00205BB5"/>
    <w:rsid w:val="00206554"/>
    <w:rsid w:val="00207925"/>
    <w:rsid w:val="002103C6"/>
    <w:rsid w:val="00210642"/>
    <w:rsid w:val="00210F1D"/>
    <w:rsid w:val="0021122B"/>
    <w:rsid w:val="0021130E"/>
    <w:rsid w:val="00211345"/>
    <w:rsid w:val="00212690"/>
    <w:rsid w:val="00212E0F"/>
    <w:rsid w:val="00213403"/>
    <w:rsid w:val="002134D1"/>
    <w:rsid w:val="00213E93"/>
    <w:rsid w:val="00214449"/>
    <w:rsid w:val="002150F8"/>
    <w:rsid w:val="0021668E"/>
    <w:rsid w:val="00216F53"/>
    <w:rsid w:val="002171CB"/>
    <w:rsid w:val="00217EC0"/>
    <w:rsid w:val="00220217"/>
    <w:rsid w:val="00220F7D"/>
    <w:rsid w:val="002216FE"/>
    <w:rsid w:val="00223656"/>
    <w:rsid w:val="002249BC"/>
    <w:rsid w:val="00224B82"/>
    <w:rsid w:val="00225583"/>
    <w:rsid w:val="00225B84"/>
    <w:rsid w:val="0022605D"/>
    <w:rsid w:val="002260D2"/>
    <w:rsid w:val="002278F1"/>
    <w:rsid w:val="00227B41"/>
    <w:rsid w:val="00227C5C"/>
    <w:rsid w:val="00227EFF"/>
    <w:rsid w:val="002303FA"/>
    <w:rsid w:val="00230C90"/>
    <w:rsid w:val="00231756"/>
    <w:rsid w:val="00231ED8"/>
    <w:rsid w:val="00232ED7"/>
    <w:rsid w:val="002339A4"/>
    <w:rsid w:val="00233E61"/>
    <w:rsid w:val="002342E8"/>
    <w:rsid w:val="00234CD6"/>
    <w:rsid w:val="00234F19"/>
    <w:rsid w:val="002353E4"/>
    <w:rsid w:val="002359DC"/>
    <w:rsid w:val="00235C34"/>
    <w:rsid w:val="00235DFA"/>
    <w:rsid w:val="0023623C"/>
    <w:rsid w:val="002370CD"/>
    <w:rsid w:val="0023782F"/>
    <w:rsid w:val="00237975"/>
    <w:rsid w:val="00237CBF"/>
    <w:rsid w:val="00240D5A"/>
    <w:rsid w:val="002410D4"/>
    <w:rsid w:val="002419A3"/>
    <w:rsid w:val="00242434"/>
    <w:rsid w:val="00242DC5"/>
    <w:rsid w:val="00243F99"/>
    <w:rsid w:val="0024588D"/>
    <w:rsid w:val="00245CB8"/>
    <w:rsid w:val="00246082"/>
    <w:rsid w:val="002465E8"/>
    <w:rsid w:val="0024670B"/>
    <w:rsid w:val="00246CC6"/>
    <w:rsid w:val="00246CFE"/>
    <w:rsid w:val="002505DE"/>
    <w:rsid w:val="00250832"/>
    <w:rsid w:val="00252CD5"/>
    <w:rsid w:val="00252E42"/>
    <w:rsid w:val="00253AB2"/>
    <w:rsid w:val="00254B73"/>
    <w:rsid w:val="00254ECA"/>
    <w:rsid w:val="00256812"/>
    <w:rsid w:val="002569F7"/>
    <w:rsid w:val="00256C2D"/>
    <w:rsid w:val="00256CA6"/>
    <w:rsid w:val="00256D56"/>
    <w:rsid w:val="00260574"/>
    <w:rsid w:val="0026110C"/>
    <w:rsid w:val="00261B43"/>
    <w:rsid w:val="00261B4D"/>
    <w:rsid w:val="002623C4"/>
    <w:rsid w:val="00263156"/>
    <w:rsid w:val="002632AE"/>
    <w:rsid w:val="0026540D"/>
    <w:rsid w:val="002657B7"/>
    <w:rsid w:val="00265B46"/>
    <w:rsid w:val="00266155"/>
    <w:rsid w:val="0026664F"/>
    <w:rsid w:val="002672BA"/>
    <w:rsid w:val="00267408"/>
    <w:rsid w:val="0026746C"/>
    <w:rsid w:val="00267BA6"/>
    <w:rsid w:val="00267C71"/>
    <w:rsid w:val="00267F19"/>
    <w:rsid w:val="0027040F"/>
    <w:rsid w:val="00271894"/>
    <w:rsid w:val="00271C81"/>
    <w:rsid w:val="00272513"/>
    <w:rsid w:val="00273CD4"/>
    <w:rsid w:val="00273DFF"/>
    <w:rsid w:val="002750C1"/>
    <w:rsid w:val="00275229"/>
    <w:rsid w:val="0027636D"/>
    <w:rsid w:val="002768C9"/>
    <w:rsid w:val="00277BDE"/>
    <w:rsid w:val="00277D7D"/>
    <w:rsid w:val="00277E1B"/>
    <w:rsid w:val="00280644"/>
    <w:rsid w:val="0028070F"/>
    <w:rsid w:val="00281417"/>
    <w:rsid w:val="00281C09"/>
    <w:rsid w:val="00282B8D"/>
    <w:rsid w:val="00283781"/>
    <w:rsid w:val="00283C22"/>
    <w:rsid w:val="0028458E"/>
    <w:rsid w:val="00284CE2"/>
    <w:rsid w:val="002857A8"/>
    <w:rsid w:val="002858F7"/>
    <w:rsid w:val="00286AA3"/>
    <w:rsid w:val="00286C9E"/>
    <w:rsid w:val="00287475"/>
    <w:rsid w:val="00287A1A"/>
    <w:rsid w:val="00287DE1"/>
    <w:rsid w:val="0029058B"/>
    <w:rsid w:val="002908E8"/>
    <w:rsid w:val="00290F3E"/>
    <w:rsid w:val="00291B3D"/>
    <w:rsid w:val="00291BCA"/>
    <w:rsid w:val="002927E0"/>
    <w:rsid w:val="00292D87"/>
    <w:rsid w:val="002933E2"/>
    <w:rsid w:val="0029348C"/>
    <w:rsid w:val="00293950"/>
    <w:rsid w:val="00293B48"/>
    <w:rsid w:val="00294F86"/>
    <w:rsid w:val="0029557A"/>
    <w:rsid w:val="00295A10"/>
    <w:rsid w:val="0029692E"/>
    <w:rsid w:val="002A0C54"/>
    <w:rsid w:val="002A27AA"/>
    <w:rsid w:val="002A3C1C"/>
    <w:rsid w:val="002A4086"/>
    <w:rsid w:val="002A4640"/>
    <w:rsid w:val="002A482E"/>
    <w:rsid w:val="002A4DF3"/>
    <w:rsid w:val="002A4ECB"/>
    <w:rsid w:val="002A550C"/>
    <w:rsid w:val="002A5D90"/>
    <w:rsid w:val="002A5D9A"/>
    <w:rsid w:val="002A687B"/>
    <w:rsid w:val="002A6BE2"/>
    <w:rsid w:val="002B07DE"/>
    <w:rsid w:val="002B1399"/>
    <w:rsid w:val="002B1F33"/>
    <w:rsid w:val="002B2389"/>
    <w:rsid w:val="002B2B3A"/>
    <w:rsid w:val="002B2D0F"/>
    <w:rsid w:val="002B33B7"/>
    <w:rsid w:val="002B3693"/>
    <w:rsid w:val="002B3E04"/>
    <w:rsid w:val="002B5329"/>
    <w:rsid w:val="002B54C0"/>
    <w:rsid w:val="002B5C42"/>
    <w:rsid w:val="002B75F2"/>
    <w:rsid w:val="002B78A9"/>
    <w:rsid w:val="002B7DF6"/>
    <w:rsid w:val="002C0B2F"/>
    <w:rsid w:val="002C17FB"/>
    <w:rsid w:val="002C21F5"/>
    <w:rsid w:val="002C3000"/>
    <w:rsid w:val="002C3EFD"/>
    <w:rsid w:val="002C43CE"/>
    <w:rsid w:val="002C6059"/>
    <w:rsid w:val="002C60A1"/>
    <w:rsid w:val="002C6799"/>
    <w:rsid w:val="002C6872"/>
    <w:rsid w:val="002C70CC"/>
    <w:rsid w:val="002C72F1"/>
    <w:rsid w:val="002C75E6"/>
    <w:rsid w:val="002C7D53"/>
    <w:rsid w:val="002C7E4B"/>
    <w:rsid w:val="002D0222"/>
    <w:rsid w:val="002D05E7"/>
    <w:rsid w:val="002D1223"/>
    <w:rsid w:val="002D1C0E"/>
    <w:rsid w:val="002D280C"/>
    <w:rsid w:val="002D339A"/>
    <w:rsid w:val="002D4200"/>
    <w:rsid w:val="002D5EE1"/>
    <w:rsid w:val="002D6216"/>
    <w:rsid w:val="002D6576"/>
    <w:rsid w:val="002D67CD"/>
    <w:rsid w:val="002E07C4"/>
    <w:rsid w:val="002E14E4"/>
    <w:rsid w:val="002E50EF"/>
    <w:rsid w:val="002E5DCB"/>
    <w:rsid w:val="002E6452"/>
    <w:rsid w:val="002E6A8B"/>
    <w:rsid w:val="002E6DA4"/>
    <w:rsid w:val="002E7556"/>
    <w:rsid w:val="002F0256"/>
    <w:rsid w:val="002F0413"/>
    <w:rsid w:val="002F0F08"/>
    <w:rsid w:val="002F1C53"/>
    <w:rsid w:val="002F1FE6"/>
    <w:rsid w:val="002F248B"/>
    <w:rsid w:val="002F2DD2"/>
    <w:rsid w:val="002F31B2"/>
    <w:rsid w:val="002F37E3"/>
    <w:rsid w:val="002F3B96"/>
    <w:rsid w:val="002F4376"/>
    <w:rsid w:val="002F4A49"/>
    <w:rsid w:val="002F4E5A"/>
    <w:rsid w:val="002F7144"/>
    <w:rsid w:val="002F7590"/>
    <w:rsid w:val="00300D38"/>
    <w:rsid w:val="003016EB"/>
    <w:rsid w:val="0030280F"/>
    <w:rsid w:val="00303280"/>
    <w:rsid w:val="0030461C"/>
    <w:rsid w:val="00304ABD"/>
    <w:rsid w:val="00304F4A"/>
    <w:rsid w:val="00305132"/>
    <w:rsid w:val="003061FB"/>
    <w:rsid w:val="003079AB"/>
    <w:rsid w:val="003105CD"/>
    <w:rsid w:val="003106D8"/>
    <w:rsid w:val="00312A62"/>
    <w:rsid w:val="0031341A"/>
    <w:rsid w:val="00313D65"/>
    <w:rsid w:val="00314B12"/>
    <w:rsid w:val="00315078"/>
    <w:rsid w:val="0031519C"/>
    <w:rsid w:val="003153A2"/>
    <w:rsid w:val="00315AE1"/>
    <w:rsid w:val="00316474"/>
    <w:rsid w:val="003164CD"/>
    <w:rsid w:val="00316A5E"/>
    <w:rsid w:val="00317F3E"/>
    <w:rsid w:val="00320304"/>
    <w:rsid w:val="00320A1B"/>
    <w:rsid w:val="00321FFC"/>
    <w:rsid w:val="00322004"/>
    <w:rsid w:val="0032256F"/>
    <w:rsid w:val="00322A4F"/>
    <w:rsid w:val="00322BBD"/>
    <w:rsid w:val="0032379D"/>
    <w:rsid w:val="00323D8E"/>
    <w:rsid w:val="00323E2A"/>
    <w:rsid w:val="00324BDA"/>
    <w:rsid w:val="00325548"/>
    <w:rsid w:val="003264EF"/>
    <w:rsid w:val="00327A67"/>
    <w:rsid w:val="00327EB3"/>
    <w:rsid w:val="003300FC"/>
    <w:rsid w:val="003322FF"/>
    <w:rsid w:val="00332481"/>
    <w:rsid w:val="0033292C"/>
    <w:rsid w:val="00332C25"/>
    <w:rsid w:val="00332D2C"/>
    <w:rsid w:val="0033313E"/>
    <w:rsid w:val="00333E39"/>
    <w:rsid w:val="003346CB"/>
    <w:rsid w:val="003357C0"/>
    <w:rsid w:val="00335D52"/>
    <w:rsid w:val="00336F2F"/>
    <w:rsid w:val="00336FAD"/>
    <w:rsid w:val="00337464"/>
    <w:rsid w:val="00337D51"/>
    <w:rsid w:val="00337E4A"/>
    <w:rsid w:val="0034044D"/>
    <w:rsid w:val="0034095F"/>
    <w:rsid w:val="00340E89"/>
    <w:rsid w:val="003419FC"/>
    <w:rsid w:val="00342A7D"/>
    <w:rsid w:val="00344027"/>
    <w:rsid w:val="003444EE"/>
    <w:rsid w:val="00344B3F"/>
    <w:rsid w:val="00344CE0"/>
    <w:rsid w:val="0034548F"/>
    <w:rsid w:val="00345B26"/>
    <w:rsid w:val="0034637A"/>
    <w:rsid w:val="003470A3"/>
    <w:rsid w:val="003470AA"/>
    <w:rsid w:val="0034712E"/>
    <w:rsid w:val="003504F7"/>
    <w:rsid w:val="003508A3"/>
    <w:rsid w:val="003509D6"/>
    <w:rsid w:val="00350F16"/>
    <w:rsid w:val="0035149A"/>
    <w:rsid w:val="00352176"/>
    <w:rsid w:val="00352782"/>
    <w:rsid w:val="00352ADD"/>
    <w:rsid w:val="00352DB1"/>
    <w:rsid w:val="00352EA1"/>
    <w:rsid w:val="00354F25"/>
    <w:rsid w:val="00355386"/>
    <w:rsid w:val="003556C7"/>
    <w:rsid w:val="00357977"/>
    <w:rsid w:val="00357BC9"/>
    <w:rsid w:val="00361095"/>
    <w:rsid w:val="00361190"/>
    <w:rsid w:val="00361C09"/>
    <w:rsid w:val="00362492"/>
    <w:rsid w:val="00362905"/>
    <w:rsid w:val="00363745"/>
    <w:rsid w:val="003647C5"/>
    <w:rsid w:val="00364982"/>
    <w:rsid w:val="0036504B"/>
    <w:rsid w:val="00365A69"/>
    <w:rsid w:val="00365ABA"/>
    <w:rsid w:val="0036621D"/>
    <w:rsid w:val="003707DC"/>
    <w:rsid w:val="0037187E"/>
    <w:rsid w:val="003727E4"/>
    <w:rsid w:val="00373040"/>
    <w:rsid w:val="00373201"/>
    <w:rsid w:val="0037361A"/>
    <w:rsid w:val="00374657"/>
    <w:rsid w:val="003746A1"/>
    <w:rsid w:val="003747EA"/>
    <w:rsid w:val="0037613B"/>
    <w:rsid w:val="00376508"/>
    <w:rsid w:val="003768FA"/>
    <w:rsid w:val="00376BDF"/>
    <w:rsid w:val="00376D4F"/>
    <w:rsid w:val="0037703A"/>
    <w:rsid w:val="003772AA"/>
    <w:rsid w:val="0037750A"/>
    <w:rsid w:val="0038049C"/>
    <w:rsid w:val="003811D2"/>
    <w:rsid w:val="00381695"/>
    <w:rsid w:val="00383246"/>
    <w:rsid w:val="003844B0"/>
    <w:rsid w:val="00385E71"/>
    <w:rsid w:val="00386015"/>
    <w:rsid w:val="003865F8"/>
    <w:rsid w:val="00386EE2"/>
    <w:rsid w:val="003875B4"/>
    <w:rsid w:val="003876B3"/>
    <w:rsid w:val="0038772B"/>
    <w:rsid w:val="0038776E"/>
    <w:rsid w:val="00387DC1"/>
    <w:rsid w:val="00391627"/>
    <w:rsid w:val="00391FBD"/>
    <w:rsid w:val="003924BA"/>
    <w:rsid w:val="00392CD1"/>
    <w:rsid w:val="003930BD"/>
    <w:rsid w:val="003949F5"/>
    <w:rsid w:val="00394D83"/>
    <w:rsid w:val="00395702"/>
    <w:rsid w:val="00395842"/>
    <w:rsid w:val="00395BE7"/>
    <w:rsid w:val="00395D2B"/>
    <w:rsid w:val="003963C6"/>
    <w:rsid w:val="003964D9"/>
    <w:rsid w:val="0039665F"/>
    <w:rsid w:val="00396A51"/>
    <w:rsid w:val="00397503"/>
    <w:rsid w:val="00397D57"/>
    <w:rsid w:val="003A2E38"/>
    <w:rsid w:val="003A3642"/>
    <w:rsid w:val="003A391A"/>
    <w:rsid w:val="003A3B08"/>
    <w:rsid w:val="003A3E5F"/>
    <w:rsid w:val="003A51DB"/>
    <w:rsid w:val="003A555C"/>
    <w:rsid w:val="003A6132"/>
    <w:rsid w:val="003A6ABC"/>
    <w:rsid w:val="003A6D8E"/>
    <w:rsid w:val="003A706B"/>
    <w:rsid w:val="003A7275"/>
    <w:rsid w:val="003B0048"/>
    <w:rsid w:val="003B01C7"/>
    <w:rsid w:val="003B047F"/>
    <w:rsid w:val="003B0F50"/>
    <w:rsid w:val="003B176A"/>
    <w:rsid w:val="003B1913"/>
    <w:rsid w:val="003B31E3"/>
    <w:rsid w:val="003B34D4"/>
    <w:rsid w:val="003B38A4"/>
    <w:rsid w:val="003B4866"/>
    <w:rsid w:val="003B4D58"/>
    <w:rsid w:val="003B5EEA"/>
    <w:rsid w:val="003B620D"/>
    <w:rsid w:val="003B6810"/>
    <w:rsid w:val="003B7285"/>
    <w:rsid w:val="003B734F"/>
    <w:rsid w:val="003B757D"/>
    <w:rsid w:val="003C01C9"/>
    <w:rsid w:val="003C06CE"/>
    <w:rsid w:val="003C0C8E"/>
    <w:rsid w:val="003C1EE1"/>
    <w:rsid w:val="003C2396"/>
    <w:rsid w:val="003C2483"/>
    <w:rsid w:val="003C2AEE"/>
    <w:rsid w:val="003C3655"/>
    <w:rsid w:val="003C55BF"/>
    <w:rsid w:val="003C5C9B"/>
    <w:rsid w:val="003C60E6"/>
    <w:rsid w:val="003D1610"/>
    <w:rsid w:val="003D1969"/>
    <w:rsid w:val="003D21B1"/>
    <w:rsid w:val="003D33A6"/>
    <w:rsid w:val="003D3649"/>
    <w:rsid w:val="003D3C32"/>
    <w:rsid w:val="003D3E5D"/>
    <w:rsid w:val="003D4699"/>
    <w:rsid w:val="003D474F"/>
    <w:rsid w:val="003D49F3"/>
    <w:rsid w:val="003D4F26"/>
    <w:rsid w:val="003D581F"/>
    <w:rsid w:val="003D58F7"/>
    <w:rsid w:val="003D67F9"/>
    <w:rsid w:val="003D7413"/>
    <w:rsid w:val="003D74B5"/>
    <w:rsid w:val="003D7D7E"/>
    <w:rsid w:val="003E0E55"/>
    <w:rsid w:val="003E18AB"/>
    <w:rsid w:val="003E1D36"/>
    <w:rsid w:val="003E1D94"/>
    <w:rsid w:val="003E22C5"/>
    <w:rsid w:val="003E2897"/>
    <w:rsid w:val="003E2910"/>
    <w:rsid w:val="003E2D9F"/>
    <w:rsid w:val="003E2F40"/>
    <w:rsid w:val="003E3489"/>
    <w:rsid w:val="003E34FB"/>
    <w:rsid w:val="003E38A6"/>
    <w:rsid w:val="003E445A"/>
    <w:rsid w:val="003E514D"/>
    <w:rsid w:val="003E545B"/>
    <w:rsid w:val="003E54AB"/>
    <w:rsid w:val="003E5A1B"/>
    <w:rsid w:val="003E5C4C"/>
    <w:rsid w:val="003E5E0C"/>
    <w:rsid w:val="003E6024"/>
    <w:rsid w:val="003E65B5"/>
    <w:rsid w:val="003F09C4"/>
    <w:rsid w:val="003F0B7D"/>
    <w:rsid w:val="003F10E4"/>
    <w:rsid w:val="003F2ADC"/>
    <w:rsid w:val="003F2D00"/>
    <w:rsid w:val="003F2E7C"/>
    <w:rsid w:val="003F32EF"/>
    <w:rsid w:val="003F3419"/>
    <w:rsid w:val="003F3442"/>
    <w:rsid w:val="003F38C2"/>
    <w:rsid w:val="003F4473"/>
    <w:rsid w:val="003F480B"/>
    <w:rsid w:val="003F5593"/>
    <w:rsid w:val="003F635B"/>
    <w:rsid w:val="003F64BB"/>
    <w:rsid w:val="003F7B8A"/>
    <w:rsid w:val="003F7C6F"/>
    <w:rsid w:val="00400703"/>
    <w:rsid w:val="004010A5"/>
    <w:rsid w:val="0040123A"/>
    <w:rsid w:val="004024B1"/>
    <w:rsid w:val="00402885"/>
    <w:rsid w:val="004029AD"/>
    <w:rsid w:val="00402BC1"/>
    <w:rsid w:val="00402E6E"/>
    <w:rsid w:val="004033A3"/>
    <w:rsid w:val="004040B5"/>
    <w:rsid w:val="004040D8"/>
    <w:rsid w:val="00404199"/>
    <w:rsid w:val="00404357"/>
    <w:rsid w:val="00404661"/>
    <w:rsid w:val="00404799"/>
    <w:rsid w:val="00404F6D"/>
    <w:rsid w:val="00404FEC"/>
    <w:rsid w:val="0040526A"/>
    <w:rsid w:val="0040573F"/>
    <w:rsid w:val="00405FB0"/>
    <w:rsid w:val="004078DB"/>
    <w:rsid w:val="00410E07"/>
    <w:rsid w:val="004118F5"/>
    <w:rsid w:val="00411C8D"/>
    <w:rsid w:val="00411CC5"/>
    <w:rsid w:val="00411DBE"/>
    <w:rsid w:val="004121E4"/>
    <w:rsid w:val="00412757"/>
    <w:rsid w:val="00413199"/>
    <w:rsid w:val="00413359"/>
    <w:rsid w:val="00413A39"/>
    <w:rsid w:val="00413E3D"/>
    <w:rsid w:val="004140C9"/>
    <w:rsid w:val="0041451D"/>
    <w:rsid w:val="00414937"/>
    <w:rsid w:val="00414A56"/>
    <w:rsid w:val="004151F8"/>
    <w:rsid w:val="004154CE"/>
    <w:rsid w:val="00416922"/>
    <w:rsid w:val="00417213"/>
    <w:rsid w:val="0041777B"/>
    <w:rsid w:val="004200A7"/>
    <w:rsid w:val="00420889"/>
    <w:rsid w:val="004213C6"/>
    <w:rsid w:val="004217E5"/>
    <w:rsid w:val="00421DBA"/>
    <w:rsid w:val="004221B0"/>
    <w:rsid w:val="00422341"/>
    <w:rsid w:val="00422687"/>
    <w:rsid w:val="00422D72"/>
    <w:rsid w:val="0042338B"/>
    <w:rsid w:val="004236DB"/>
    <w:rsid w:val="0042419F"/>
    <w:rsid w:val="004243D5"/>
    <w:rsid w:val="004244F8"/>
    <w:rsid w:val="004255AB"/>
    <w:rsid w:val="00425FE7"/>
    <w:rsid w:val="004270BD"/>
    <w:rsid w:val="004278C4"/>
    <w:rsid w:val="0042795F"/>
    <w:rsid w:val="00427EF5"/>
    <w:rsid w:val="004319B6"/>
    <w:rsid w:val="00431F6D"/>
    <w:rsid w:val="004320E0"/>
    <w:rsid w:val="00433345"/>
    <w:rsid w:val="004341E0"/>
    <w:rsid w:val="00434564"/>
    <w:rsid w:val="00435319"/>
    <w:rsid w:val="00436657"/>
    <w:rsid w:val="00437150"/>
    <w:rsid w:val="00437BD0"/>
    <w:rsid w:val="00440318"/>
    <w:rsid w:val="004405F4"/>
    <w:rsid w:val="004406D2"/>
    <w:rsid w:val="00440A2E"/>
    <w:rsid w:val="00440B99"/>
    <w:rsid w:val="00441306"/>
    <w:rsid w:val="004413D4"/>
    <w:rsid w:val="00442DD1"/>
    <w:rsid w:val="0044357E"/>
    <w:rsid w:val="0044526C"/>
    <w:rsid w:val="00445FFF"/>
    <w:rsid w:val="00447181"/>
    <w:rsid w:val="00447825"/>
    <w:rsid w:val="0045023B"/>
    <w:rsid w:val="004502BD"/>
    <w:rsid w:val="004508A4"/>
    <w:rsid w:val="00450B01"/>
    <w:rsid w:val="00451EB5"/>
    <w:rsid w:val="0045341C"/>
    <w:rsid w:val="0045356E"/>
    <w:rsid w:val="00454346"/>
    <w:rsid w:val="004543A0"/>
    <w:rsid w:val="0045490B"/>
    <w:rsid w:val="004569E9"/>
    <w:rsid w:val="00457302"/>
    <w:rsid w:val="00457982"/>
    <w:rsid w:val="00460362"/>
    <w:rsid w:val="00460372"/>
    <w:rsid w:val="00460544"/>
    <w:rsid w:val="00460C04"/>
    <w:rsid w:val="00461414"/>
    <w:rsid w:val="00461504"/>
    <w:rsid w:val="00461FA4"/>
    <w:rsid w:val="00462372"/>
    <w:rsid w:val="004636C5"/>
    <w:rsid w:val="0046423D"/>
    <w:rsid w:val="00464EA7"/>
    <w:rsid w:val="0046576E"/>
    <w:rsid w:val="00465D1B"/>
    <w:rsid w:val="00467A95"/>
    <w:rsid w:val="00470121"/>
    <w:rsid w:val="00472446"/>
    <w:rsid w:val="00472E1C"/>
    <w:rsid w:val="00474527"/>
    <w:rsid w:val="004750EE"/>
    <w:rsid w:val="00475828"/>
    <w:rsid w:val="00475A78"/>
    <w:rsid w:val="0047610A"/>
    <w:rsid w:val="00477729"/>
    <w:rsid w:val="0048036B"/>
    <w:rsid w:val="004806E8"/>
    <w:rsid w:val="00481853"/>
    <w:rsid w:val="00482045"/>
    <w:rsid w:val="004833AD"/>
    <w:rsid w:val="00483C89"/>
    <w:rsid w:val="00484BC4"/>
    <w:rsid w:val="00484E32"/>
    <w:rsid w:val="00485860"/>
    <w:rsid w:val="00486AF1"/>
    <w:rsid w:val="00487AD0"/>
    <w:rsid w:val="00487CD6"/>
    <w:rsid w:val="00487DE6"/>
    <w:rsid w:val="00490C99"/>
    <w:rsid w:val="004915A1"/>
    <w:rsid w:val="00491B99"/>
    <w:rsid w:val="00492E0B"/>
    <w:rsid w:val="004930D6"/>
    <w:rsid w:val="00493112"/>
    <w:rsid w:val="0049349A"/>
    <w:rsid w:val="00493706"/>
    <w:rsid w:val="004939A3"/>
    <w:rsid w:val="004942AA"/>
    <w:rsid w:val="00495391"/>
    <w:rsid w:val="00495496"/>
    <w:rsid w:val="004955B6"/>
    <w:rsid w:val="004958CB"/>
    <w:rsid w:val="0049599C"/>
    <w:rsid w:val="0049654B"/>
    <w:rsid w:val="00496A3D"/>
    <w:rsid w:val="00497684"/>
    <w:rsid w:val="00497D26"/>
    <w:rsid w:val="004A144C"/>
    <w:rsid w:val="004A1752"/>
    <w:rsid w:val="004A1868"/>
    <w:rsid w:val="004A2656"/>
    <w:rsid w:val="004A32D3"/>
    <w:rsid w:val="004A32F0"/>
    <w:rsid w:val="004A4A50"/>
    <w:rsid w:val="004A4F5F"/>
    <w:rsid w:val="004A595E"/>
    <w:rsid w:val="004A73EC"/>
    <w:rsid w:val="004A76CD"/>
    <w:rsid w:val="004B1383"/>
    <w:rsid w:val="004B15B4"/>
    <w:rsid w:val="004B32B0"/>
    <w:rsid w:val="004B36CC"/>
    <w:rsid w:val="004B5FBD"/>
    <w:rsid w:val="004B6D95"/>
    <w:rsid w:val="004B7452"/>
    <w:rsid w:val="004B7C74"/>
    <w:rsid w:val="004C11B3"/>
    <w:rsid w:val="004C1A65"/>
    <w:rsid w:val="004C1F13"/>
    <w:rsid w:val="004C1F78"/>
    <w:rsid w:val="004C22FF"/>
    <w:rsid w:val="004C352F"/>
    <w:rsid w:val="004C49C0"/>
    <w:rsid w:val="004C56CE"/>
    <w:rsid w:val="004C6147"/>
    <w:rsid w:val="004C63A0"/>
    <w:rsid w:val="004C6E2B"/>
    <w:rsid w:val="004D047C"/>
    <w:rsid w:val="004D0903"/>
    <w:rsid w:val="004D191E"/>
    <w:rsid w:val="004D2DB8"/>
    <w:rsid w:val="004D34C7"/>
    <w:rsid w:val="004D54AB"/>
    <w:rsid w:val="004D76B4"/>
    <w:rsid w:val="004D79F5"/>
    <w:rsid w:val="004D7DCB"/>
    <w:rsid w:val="004D7E63"/>
    <w:rsid w:val="004E042F"/>
    <w:rsid w:val="004E10F2"/>
    <w:rsid w:val="004E1D04"/>
    <w:rsid w:val="004E34E4"/>
    <w:rsid w:val="004E3531"/>
    <w:rsid w:val="004E3A6A"/>
    <w:rsid w:val="004E3FB4"/>
    <w:rsid w:val="004E5B60"/>
    <w:rsid w:val="004E644A"/>
    <w:rsid w:val="004E6B5E"/>
    <w:rsid w:val="004E73A5"/>
    <w:rsid w:val="004E7656"/>
    <w:rsid w:val="004E7686"/>
    <w:rsid w:val="004F0A28"/>
    <w:rsid w:val="004F161D"/>
    <w:rsid w:val="004F1672"/>
    <w:rsid w:val="004F272A"/>
    <w:rsid w:val="004F2741"/>
    <w:rsid w:val="004F37F2"/>
    <w:rsid w:val="004F3E1B"/>
    <w:rsid w:val="004F483F"/>
    <w:rsid w:val="004F498B"/>
    <w:rsid w:val="004F5FEB"/>
    <w:rsid w:val="004F7C9D"/>
    <w:rsid w:val="004F7FF1"/>
    <w:rsid w:val="005001BB"/>
    <w:rsid w:val="00500354"/>
    <w:rsid w:val="0050052F"/>
    <w:rsid w:val="00500648"/>
    <w:rsid w:val="00501B44"/>
    <w:rsid w:val="00502536"/>
    <w:rsid w:val="00502E8E"/>
    <w:rsid w:val="00503651"/>
    <w:rsid w:val="00503933"/>
    <w:rsid w:val="00503EAA"/>
    <w:rsid w:val="00504187"/>
    <w:rsid w:val="00504509"/>
    <w:rsid w:val="0050476B"/>
    <w:rsid w:val="00504AA6"/>
    <w:rsid w:val="00504DF0"/>
    <w:rsid w:val="00505430"/>
    <w:rsid w:val="00505C46"/>
    <w:rsid w:val="00506A2F"/>
    <w:rsid w:val="00507E89"/>
    <w:rsid w:val="005105F2"/>
    <w:rsid w:val="005119D7"/>
    <w:rsid w:val="0051252B"/>
    <w:rsid w:val="0051266F"/>
    <w:rsid w:val="00512CD9"/>
    <w:rsid w:val="005132B2"/>
    <w:rsid w:val="005135D4"/>
    <w:rsid w:val="005141C5"/>
    <w:rsid w:val="0051437D"/>
    <w:rsid w:val="0051443B"/>
    <w:rsid w:val="0051464E"/>
    <w:rsid w:val="005154C7"/>
    <w:rsid w:val="00515749"/>
    <w:rsid w:val="00515B01"/>
    <w:rsid w:val="00515F9D"/>
    <w:rsid w:val="005179F6"/>
    <w:rsid w:val="00520623"/>
    <w:rsid w:val="00521F60"/>
    <w:rsid w:val="00522C41"/>
    <w:rsid w:val="00522D81"/>
    <w:rsid w:val="0052365B"/>
    <w:rsid w:val="005250B9"/>
    <w:rsid w:val="005251BD"/>
    <w:rsid w:val="00525655"/>
    <w:rsid w:val="00525778"/>
    <w:rsid w:val="00525D40"/>
    <w:rsid w:val="00526271"/>
    <w:rsid w:val="005265A3"/>
    <w:rsid w:val="00526E21"/>
    <w:rsid w:val="00526FF5"/>
    <w:rsid w:val="00527046"/>
    <w:rsid w:val="005271CA"/>
    <w:rsid w:val="00527B47"/>
    <w:rsid w:val="00527C01"/>
    <w:rsid w:val="00527DE8"/>
    <w:rsid w:val="005300DB"/>
    <w:rsid w:val="005302DC"/>
    <w:rsid w:val="00530900"/>
    <w:rsid w:val="00531397"/>
    <w:rsid w:val="0053192F"/>
    <w:rsid w:val="00531A66"/>
    <w:rsid w:val="0053224C"/>
    <w:rsid w:val="005323B1"/>
    <w:rsid w:val="005325A1"/>
    <w:rsid w:val="0053285A"/>
    <w:rsid w:val="0053319D"/>
    <w:rsid w:val="005346DF"/>
    <w:rsid w:val="005347F7"/>
    <w:rsid w:val="00534944"/>
    <w:rsid w:val="005350AC"/>
    <w:rsid w:val="005354C2"/>
    <w:rsid w:val="00536746"/>
    <w:rsid w:val="005368B8"/>
    <w:rsid w:val="005377E3"/>
    <w:rsid w:val="0054060F"/>
    <w:rsid w:val="0054173D"/>
    <w:rsid w:val="00541C22"/>
    <w:rsid w:val="00542462"/>
    <w:rsid w:val="00544003"/>
    <w:rsid w:val="00544C84"/>
    <w:rsid w:val="005450C5"/>
    <w:rsid w:val="005455A5"/>
    <w:rsid w:val="005462AB"/>
    <w:rsid w:val="00546B3C"/>
    <w:rsid w:val="00547CFC"/>
    <w:rsid w:val="00547E77"/>
    <w:rsid w:val="005510DA"/>
    <w:rsid w:val="00551824"/>
    <w:rsid w:val="00551A71"/>
    <w:rsid w:val="00551CF2"/>
    <w:rsid w:val="00552305"/>
    <w:rsid w:val="00552401"/>
    <w:rsid w:val="00552729"/>
    <w:rsid w:val="00552DC7"/>
    <w:rsid w:val="00552EF7"/>
    <w:rsid w:val="0055321F"/>
    <w:rsid w:val="00553BC5"/>
    <w:rsid w:val="0055405A"/>
    <w:rsid w:val="00555417"/>
    <w:rsid w:val="005556EE"/>
    <w:rsid w:val="005558C5"/>
    <w:rsid w:val="00557CA4"/>
    <w:rsid w:val="005611D7"/>
    <w:rsid w:val="00561F2D"/>
    <w:rsid w:val="005623BE"/>
    <w:rsid w:val="005626AE"/>
    <w:rsid w:val="005629A1"/>
    <w:rsid w:val="0056309F"/>
    <w:rsid w:val="005637FD"/>
    <w:rsid w:val="0056453C"/>
    <w:rsid w:val="0056456D"/>
    <w:rsid w:val="00564949"/>
    <w:rsid w:val="005649BD"/>
    <w:rsid w:val="00565B27"/>
    <w:rsid w:val="00565BD3"/>
    <w:rsid w:val="0056639B"/>
    <w:rsid w:val="00566537"/>
    <w:rsid w:val="0056659C"/>
    <w:rsid w:val="005668F6"/>
    <w:rsid w:val="00570602"/>
    <w:rsid w:val="005712D2"/>
    <w:rsid w:val="00572E68"/>
    <w:rsid w:val="00573F4D"/>
    <w:rsid w:val="00574C47"/>
    <w:rsid w:val="00575828"/>
    <w:rsid w:val="00575CCE"/>
    <w:rsid w:val="005762CA"/>
    <w:rsid w:val="00576326"/>
    <w:rsid w:val="00576F4B"/>
    <w:rsid w:val="005770E5"/>
    <w:rsid w:val="00580115"/>
    <w:rsid w:val="0058048A"/>
    <w:rsid w:val="005807AD"/>
    <w:rsid w:val="005809CA"/>
    <w:rsid w:val="00581FA8"/>
    <w:rsid w:val="005823CF"/>
    <w:rsid w:val="00582E4F"/>
    <w:rsid w:val="00585A6B"/>
    <w:rsid w:val="00585C50"/>
    <w:rsid w:val="00586216"/>
    <w:rsid w:val="005871AF"/>
    <w:rsid w:val="00590BB0"/>
    <w:rsid w:val="0059104E"/>
    <w:rsid w:val="005913C9"/>
    <w:rsid w:val="0059245B"/>
    <w:rsid w:val="00592DDD"/>
    <w:rsid w:val="00595569"/>
    <w:rsid w:val="0059631B"/>
    <w:rsid w:val="00596328"/>
    <w:rsid w:val="00596820"/>
    <w:rsid w:val="00596C2B"/>
    <w:rsid w:val="00596DA5"/>
    <w:rsid w:val="005970C4"/>
    <w:rsid w:val="00597459"/>
    <w:rsid w:val="005A0B2E"/>
    <w:rsid w:val="005A0B9E"/>
    <w:rsid w:val="005A1174"/>
    <w:rsid w:val="005A13E4"/>
    <w:rsid w:val="005A1C2F"/>
    <w:rsid w:val="005A2020"/>
    <w:rsid w:val="005A2C38"/>
    <w:rsid w:val="005A2F76"/>
    <w:rsid w:val="005A3001"/>
    <w:rsid w:val="005A3076"/>
    <w:rsid w:val="005A3D80"/>
    <w:rsid w:val="005A3DAE"/>
    <w:rsid w:val="005A58FF"/>
    <w:rsid w:val="005A6F6A"/>
    <w:rsid w:val="005B01DC"/>
    <w:rsid w:val="005B107D"/>
    <w:rsid w:val="005B12F2"/>
    <w:rsid w:val="005B15DC"/>
    <w:rsid w:val="005B19E0"/>
    <w:rsid w:val="005B26BE"/>
    <w:rsid w:val="005B288F"/>
    <w:rsid w:val="005B2B2C"/>
    <w:rsid w:val="005B2E09"/>
    <w:rsid w:val="005B3CB1"/>
    <w:rsid w:val="005B43E7"/>
    <w:rsid w:val="005B67DD"/>
    <w:rsid w:val="005C0011"/>
    <w:rsid w:val="005C0559"/>
    <w:rsid w:val="005C0A41"/>
    <w:rsid w:val="005C1E66"/>
    <w:rsid w:val="005C2884"/>
    <w:rsid w:val="005C2F39"/>
    <w:rsid w:val="005C3946"/>
    <w:rsid w:val="005C4321"/>
    <w:rsid w:val="005C476A"/>
    <w:rsid w:val="005C4F9A"/>
    <w:rsid w:val="005C5602"/>
    <w:rsid w:val="005C5A5A"/>
    <w:rsid w:val="005C5ABF"/>
    <w:rsid w:val="005C619E"/>
    <w:rsid w:val="005C7255"/>
    <w:rsid w:val="005C7429"/>
    <w:rsid w:val="005C745E"/>
    <w:rsid w:val="005C7683"/>
    <w:rsid w:val="005D16C8"/>
    <w:rsid w:val="005D1D6C"/>
    <w:rsid w:val="005D21AB"/>
    <w:rsid w:val="005D2387"/>
    <w:rsid w:val="005D2618"/>
    <w:rsid w:val="005D4649"/>
    <w:rsid w:val="005D562B"/>
    <w:rsid w:val="005D5C08"/>
    <w:rsid w:val="005D694D"/>
    <w:rsid w:val="005D6E00"/>
    <w:rsid w:val="005D724A"/>
    <w:rsid w:val="005E1233"/>
    <w:rsid w:val="005E3499"/>
    <w:rsid w:val="005E3C6C"/>
    <w:rsid w:val="005E3D5E"/>
    <w:rsid w:val="005E3D8D"/>
    <w:rsid w:val="005E4125"/>
    <w:rsid w:val="005E5122"/>
    <w:rsid w:val="005E606A"/>
    <w:rsid w:val="005E6435"/>
    <w:rsid w:val="005E77E8"/>
    <w:rsid w:val="005E7F25"/>
    <w:rsid w:val="005F043B"/>
    <w:rsid w:val="005F0926"/>
    <w:rsid w:val="005F28EB"/>
    <w:rsid w:val="005F4BC7"/>
    <w:rsid w:val="005F4DEE"/>
    <w:rsid w:val="005F50D1"/>
    <w:rsid w:val="005F5E43"/>
    <w:rsid w:val="005F6E4D"/>
    <w:rsid w:val="0060010A"/>
    <w:rsid w:val="00600663"/>
    <w:rsid w:val="006009C0"/>
    <w:rsid w:val="00600F77"/>
    <w:rsid w:val="006023E7"/>
    <w:rsid w:val="006036E7"/>
    <w:rsid w:val="00603D75"/>
    <w:rsid w:val="0060500E"/>
    <w:rsid w:val="00605F9C"/>
    <w:rsid w:val="00606D23"/>
    <w:rsid w:val="00607E2E"/>
    <w:rsid w:val="00610362"/>
    <w:rsid w:val="006109AD"/>
    <w:rsid w:val="00610C0E"/>
    <w:rsid w:val="00611D81"/>
    <w:rsid w:val="00612883"/>
    <w:rsid w:val="00613CF9"/>
    <w:rsid w:val="00613E0A"/>
    <w:rsid w:val="0061411C"/>
    <w:rsid w:val="00614F5D"/>
    <w:rsid w:val="0061696A"/>
    <w:rsid w:val="006200BB"/>
    <w:rsid w:val="00621688"/>
    <w:rsid w:val="006229C2"/>
    <w:rsid w:val="00622A16"/>
    <w:rsid w:val="006230FB"/>
    <w:rsid w:val="00623689"/>
    <w:rsid w:val="00623B62"/>
    <w:rsid w:val="0062423C"/>
    <w:rsid w:val="00624274"/>
    <w:rsid w:val="00624B0B"/>
    <w:rsid w:val="00625C56"/>
    <w:rsid w:val="00625D4B"/>
    <w:rsid w:val="006266F4"/>
    <w:rsid w:val="00626AFA"/>
    <w:rsid w:val="00627511"/>
    <w:rsid w:val="00627A40"/>
    <w:rsid w:val="00630109"/>
    <w:rsid w:val="006309E7"/>
    <w:rsid w:val="00630B13"/>
    <w:rsid w:val="00630E88"/>
    <w:rsid w:val="00631D43"/>
    <w:rsid w:val="0063267A"/>
    <w:rsid w:val="00632ABA"/>
    <w:rsid w:val="00634ABD"/>
    <w:rsid w:val="00634AEA"/>
    <w:rsid w:val="00636A36"/>
    <w:rsid w:val="006372F5"/>
    <w:rsid w:val="006374A0"/>
    <w:rsid w:val="00637A2C"/>
    <w:rsid w:val="00640063"/>
    <w:rsid w:val="006402A9"/>
    <w:rsid w:val="00640D45"/>
    <w:rsid w:val="00640F3C"/>
    <w:rsid w:val="00641D52"/>
    <w:rsid w:val="0064381A"/>
    <w:rsid w:val="00643EE4"/>
    <w:rsid w:val="00644812"/>
    <w:rsid w:val="00644936"/>
    <w:rsid w:val="00644D64"/>
    <w:rsid w:val="006452C8"/>
    <w:rsid w:val="0064590F"/>
    <w:rsid w:val="00646DF2"/>
    <w:rsid w:val="00646FBE"/>
    <w:rsid w:val="00646FC7"/>
    <w:rsid w:val="0064743D"/>
    <w:rsid w:val="00647468"/>
    <w:rsid w:val="0064780E"/>
    <w:rsid w:val="00650419"/>
    <w:rsid w:val="00650A38"/>
    <w:rsid w:val="00650C75"/>
    <w:rsid w:val="00650EEB"/>
    <w:rsid w:val="00651714"/>
    <w:rsid w:val="00652148"/>
    <w:rsid w:val="006529ED"/>
    <w:rsid w:val="00652BEC"/>
    <w:rsid w:val="0065302A"/>
    <w:rsid w:val="00655D22"/>
    <w:rsid w:val="00655F06"/>
    <w:rsid w:val="00656A2B"/>
    <w:rsid w:val="00656EBB"/>
    <w:rsid w:val="00656F3D"/>
    <w:rsid w:val="0065782C"/>
    <w:rsid w:val="00657A97"/>
    <w:rsid w:val="00660245"/>
    <w:rsid w:val="00660691"/>
    <w:rsid w:val="00661254"/>
    <w:rsid w:val="00661D69"/>
    <w:rsid w:val="00662141"/>
    <w:rsid w:val="0066218E"/>
    <w:rsid w:val="00662FA6"/>
    <w:rsid w:val="00663151"/>
    <w:rsid w:val="00663397"/>
    <w:rsid w:val="0066345E"/>
    <w:rsid w:val="00663F45"/>
    <w:rsid w:val="00666FB0"/>
    <w:rsid w:val="006670EB"/>
    <w:rsid w:val="00667509"/>
    <w:rsid w:val="0066794B"/>
    <w:rsid w:val="00670077"/>
    <w:rsid w:val="006719A1"/>
    <w:rsid w:val="00671F68"/>
    <w:rsid w:val="0067207E"/>
    <w:rsid w:val="00672F7B"/>
    <w:rsid w:val="00673771"/>
    <w:rsid w:val="0067388A"/>
    <w:rsid w:val="006739B3"/>
    <w:rsid w:val="006748B9"/>
    <w:rsid w:val="0067582A"/>
    <w:rsid w:val="00675D6B"/>
    <w:rsid w:val="00675E70"/>
    <w:rsid w:val="00676A5A"/>
    <w:rsid w:val="00677476"/>
    <w:rsid w:val="00680312"/>
    <w:rsid w:val="00680446"/>
    <w:rsid w:val="00681E22"/>
    <w:rsid w:val="00682213"/>
    <w:rsid w:val="00682247"/>
    <w:rsid w:val="00682FF4"/>
    <w:rsid w:val="00683E27"/>
    <w:rsid w:val="00683F3A"/>
    <w:rsid w:val="0068432A"/>
    <w:rsid w:val="00685D3B"/>
    <w:rsid w:val="006860B7"/>
    <w:rsid w:val="00686279"/>
    <w:rsid w:val="0068683C"/>
    <w:rsid w:val="006871B2"/>
    <w:rsid w:val="006907E9"/>
    <w:rsid w:val="0069167C"/>
    <w:rsid w:val="00692007"/>
    <w:rsid w:val="00693492"/>
    <w:rsid w:val="00694C64"/>
    <w:rsid w:val="00695813"/>
    <w:rsid w:val="00695C63"/>
    <w:rsid w:val="00696F51"/>
    <w:rsid w:val="00697E9D"/>
    <w:rsid w:val="006A08A4"/>
    <w:rsid w:val="006A0A32"/>
    <w:rsid w:val="006A15FC"/>
    <w:rsid w:val="006A1B91"/>
    <w:rsid w:val="006A3331"/>
    <w:rsid w:val="006A368E"/>
    <w:rsid w:val="006A4B58"/>
    <w:rsid w:val="006A5327"/>
    <w:rsid w:val="006A5D86"/>
    <w:rsid w:val="006A613A"/>
    <w:rsid w:val="006A6E68"/>
    <w:rsid w:val="006B0BE7"/>
    <w:rsid w:val="006B1834"/>
    <w:rsid w:val="006B1EDB"/>
    <w:rsid w:val="006B2068"/>
    <w:rsid w:val="006B30E9"/>
    <w:rsid w:val="006B44D3"/>
    <w:rsid w:val="006B4D76"/>
    <w:rsid w:val="006B4E6F"/>
    <w:rsid w:val="006B4EB0"/>
    <w:rsid w:val="006B562B"/>
    <w:rsid w:val="006B5B2B"/>
    <w:rsid w:val="006B67C5"/>
    <w:rsid w:val="006B6E4E"/>
    <w:rsid w:val="006B73DD"/>
    <w:rsid w:val="006C0A71"/>
    <w:rsid w:val="006C0F10"/>
    <w:rsid w:val="006C211F"/>
    <w:rsid w:val="006C2FC7"/>
    <w:rsid w:val="006C3E29"/>
    <w:rsid w:val="006C41EC"/>
    <w:rsid w:val="006C489F"/>
    <w:rsid w:val="006C4BC4"/>
    <w:rsid w:val="006C5D48"/>
    <w:rsid w:val="006C6277"/>
    <w:rsid w:val="006C6470"/>
    <w:rsid w:val="006C74A1"/>
    <w:rsid w:val="006C780F"/>
    <w:rsid w:val="006C78C2"/>
    <w:rsid w:val="006C79BA"/>
    <w:rsid w:val="006D03DC"/>
    <w:rsid w:val="006D0668"/>
    <w:rsid w:val="006D126E"/>
    <w:rsid w:val="006D2369"/>
    <w:rsid w:val="006D3316"/>
    <w:rsid w:val="006D360D"/>
    <w:rsid w:val="006D45F1"/>
    <w:rsid w:val="006D53B7"/>
    <w:rsid w:val="006D57D9"/>
    <w:rsid w:val="006D6E39"/>
    <w:rsid w:val="006D7DEE"/>
    <w:rsid w:val="006E0216"/>
    <w:rsid w:val="006E02AF"/>
    <w:rsid w:val="006E0A56"/>
    <w:rsid w:val="006E1B8B"/>
    <w:rsid w:val="006E2AF4"/>
    <w:rsid w:val="006E350D"/>
    <w:rsid w:val="006E3F6B"/>
    <w:rsid w:val="006E3FD9"/>
    <w:rsid w:val="006E49FD"/>
    <w:rsid w:val="006E5122"/>
    <w:rsid w:val="006E5AF6"/>
    <w:rsid w:val="006E65FF"/>
    <w:rsid w:val="006E6FDD"/>
    <w:rsid w:val="006E71C3"/>
    <w:rsid w:val="006E71FB"/>
    <w:rsid w:val="006E743A"/>
    <w:rsid w:val="006E7C2D"/>
    <w:rsid w:val="006F05F5"/>
    <w:rsid w:val="006F0770"/>
    <w:rsid w:val="006F2412"/>
    <w:rsid w:val="006F2B25"/>
    <w:rsid w:val="006F31E4"/>
    <w:rsid w:val="006F3C51"/>
    <w:rsid w:val="006F4206"/>
    <w:rsid w:val="006F4972"/>
    <w:rsid w:val="006F4B76"/>
    <w:rsid w:val="006F4DD0"/>
    <w:rsid w:val="006F53DE"/>
    <w:rsid w:val="006F5550"/>
    <w:rsid w:val="006F56EA"/>
    <w:rsid w:val="006F5C66"/>
    <w:rsid w:val="006F5E2C"/>
    <w:rsid w:val="006F6B85"/>
    <w:rsid w:val="0070203D"/>
    <w:rsid w:val="00703B47"/>
    <w:rsid w:val="007042F6"/>
    <w:rsid w:val="00704627"/>
    <w:rsid w:val="00704807"/>
    <w:rsid w:val="007049AC"/>
    <w:rsid w:val="00706821"/>
    <w:rsid w:val="00706A0E"/>
    <w:rsid w:val="00706C97"/>
    <w:rsid w:val="00706F0F"/>
    <w:rsid w:val="007079C1"/>
    <w:rsid w:val="007116AE"/>
    <w:rsid w:val="00711C4C"/>
    <w:rsid w:val="00712029"/>
    <w:rsid w:val="00712C35"/>
    <w:rsid w:val="00712EF3"/>
    <w:rsid w:val="007159A9"/>
    <w:rsid w:val="00715FDB"/>
    <w:rsid w:val="0071601B"/>
    <w:rsid w:val="00716F57"/>
    <w:rsid w:val="007176E4"/>
    <w:rsid w:val="00717732"/>
    <w:rsid w:val="0071786F"/>
    <w:rsid w:val="00717F3A"/>
    <w:rsid w:val="007209B7"/>
    <w:rsid w:val="0072252C"/>
    <w:rsid w:val="00722BFF"/>
    <w:rsid w:val="00722C27"/>
    <w:rsid w:val="00722E68"/>
    <w:rsid w:val="00723283"/>
    <w:rsid w:val="007237CA"/>
    <w:rsid w:val="00723B9D"/>
    <w:rsid w:val="0072434B"/>
    <w:rsid w:val="00724726"/>
    <w:rsid w:val="00725277"/>
    <w:rsid w:val="007255A4"/>
    <w:rsid w:val="0072612D"/>
    <w:rsid w:val="00727416"/>
    <w:rsid w:val="00727E4A"/>
    <w:rsid w:val="00730E71"/>
    <w:rsid w:val="0073107C"/>
    <w:rsid w:val="0073174F"/>
    <w:rsid w:val="00732720"/>
    <w:rsid w:val="0073278E"/>
    <w:rsid w:val="007327C8"/>
    <w:rsid w:val="00733011"/>
    <w:rsid w:val="007334DD"/>
    <w:rsid w:val="00733C52"/>
    <w:rsid w:val="00734BA6"/>
    <w:rsid w:val="00734CBC"/>
    <w:rsid w:val="00734DC1"/>
    <w:rsid w:val="0073593B"/>
    <w:rsid w:val="00735A38"/>
    <w:rsid w:val="00737310"/>
    <w:rsid w:val="0073769E"/>
    <w:rsid w:val="00740329"/>
    <w:rsid w:val="00741F43"/>
    <w:rsid w:val="007425D5"/>
    <w:rsid w:val="007428C4"/>
    <w:rsid w:val="007439FA"/>
    <w:rsid w:val="00743C48"/>
    <w:rsid w:val="00743CA8"/>
    <w:rsid w:val="00744808"/>
    <w:rsid w:val="007464D7"/>
    <w:rsid w:val="00746757"/>
    <w:rsid w:val="00746DA9"/>
    <w:rsid w:val="0074756C"/>
    <w:rsid w:val="00747A4D"/>
    <w:rsid w:val="00750063"/>
    <w:rsid w:val="00750AE3"/>
    <w:rsid w:val="00750F4A"/>
    <w:rsid w:val="007512B4"/>
    <w:rsid w:val="0075212D"/>
    <w:rsid w:val="00752166"/>
    <w:rsid w:val="007527D4"/>
    <w:rsid w:val="00752886"/>
    <w:rsid w:val="007528AA"/>
    <w:rsid w:val="0075292D"/>
    <w:rsid w:val="00752C48"/>
    <w:rsid w:val="00752E51"/>
    <w:rsid w:val="00753A50"/>
    <w:rsid w:val="00754141"/>
    <w:rsid w:val="00754508"/>
    <w:rsid w:val="00754A9D"/>
    <w:rsid w:val="00756699"/>
    <w:rsid w:val="007566EF"/>
    <w:rsid w:val="00756C15"/>
    <w:rsid w:val="00756C7A"/>
    <w:rsid w:val="007573A6"/>
    <w:rsid w:val="0075744A"/>
    <w:rsid w:val="007576D4"/>
    <w:rsid w:val="007601A2"/>
    <w:rsid w:val="0076076B"/>
    <w:rsid w:val="00761639"/>
    <w:rsid w:val="00762B2D"/>
    <w:rsid w:val="00763FCA"/>
    <w:rsid w:val="007648BE"/>
    <w:rsid w:val="00764D21"/>
    <w:rsid w:val="00764D5D"/>
    <w:rsid w:val="007653AE"/>
    <w:rsid w:val="0076685B"/>
    <w:rsid w:val="0076719B"/>
    <w:rsid w:val="007678A5"/>
    <w:rsid w:val="00770858"/>
    <w:rsid w:val="00770AF9"/>
    <w:rsid w:val="00770BA7"/>
    <w:rsid w:val="00770FAF"/>
    <w:rsid w:val="007717F3"/>
    <w:rsid w:val="0077185C"/>
    <w:rsid w:val="00771BE4"/>
    <w:rsid w:val="00771F23"/>
    <w:rsid w:val="00771FCE"/>
    <w:rsid w:val="007721B3"/>
    <w:rsid w:val="007723D2"/>
    <w:rsid w:val="00772553"/>
    <w:rsid w:val="007751E8"/>
    <w:rsid w:val="007762AD"/>
    <w:rsid w:val="007769C7"/>
    <w:rsid w:val="007779B6"/>
    <w:rsid w:val="00777A28"/>
    <w:rsid w:val="00777C67"/>
    <w:rsid w:val="0078076A"/>
    <w:rsid w:val="00780B68"/>
    <w:rsid w:val="007824BD"/>
    <w:rsid w:val="007827C9"/>
    <w:rsid w:val="00782B32"/>
    <w:rsid w:val="00783304"/>
    <w:rsid w:val="00783E84"/>
    <w:rsid w:val="00784D1D"/>
    <w:rsid w:val="007858D8"/>
    <w:rsid w:val="00786DCD"/>
    <w:rsid w:val="00787749"/>
    <w:rsid w:val="00787A19"/>
    <w:rsid w:val="00790991"/>
    <w:rsid w:val="00790BE4"/>
    <w:rsid w:val="00790C1F"/>
    <w:rsid w:val="00791816"/>
    <w:rsid w:val="00792B66"/>
    <w:rsid w:val="007930F8"/>
    <w:rsid w:val="00793D49"/>
    <w:rsid w:val="00793DFD"/>
    <w:rsid w:val="00793F8D"/>
    <w:rsid w:val="007945EA"/>
    <w:rsid w:val="007946A6"/>
    <w:rsid w:val="00794965"/>
    <w:rsid w:val="007949E0"/>
    <w:rsid w:val="00796176"/>
    <w:rsid w:val="0079623D"/>
    <w:rsid w:val="0079624A"/>
    <w:rsid w:val="007973F4"/>
    <w:rsid w:val="00797B65"/>
    <w:rsid w:val="007A0F7D"/>
    <w:rsid w:val="007A0FA4"/>
    <w:rsid w:val="007A1247"/>
    <w:rsid w:val="007A196E"/>
    <w:rsid w:val="007A2625"/>
    <w:rsid w:val="007A2D6A"/>
    <w:rsid w:val="007A2EEF"/>
    <w:rsid w:val="007A4125"/>
    <w:rsid w:val="007A61EF"/>
    <w:rsid w:val="007A6292"/>
    <w:rsid w:val="007A6500"/>
    <w:rsid w:val="007A6938"/>
    <w:rsid w:val="007A79FA"/>
    <w:rsid w:val="007A7E23"/>
    <w:rsid w:val="007A7F20"/>
    <w:rsid w:val="007B0225"/>
    <w:rsid w:val="007B0F40"/>
    <w:rsid w:val="007B15C9"/>
    <w:rsid w:val="007B2E9A"/>
    <w:rsid w:val="007B3CF9"/>
    <w:rsid w:val="007B47A3"/>
    <w:rsid w:val="007B493B"/>
    <w:rsid w:val="007B607B"/>
    <w:rsid w:val="007B6BD0"/>
    <w:rsid w:val="007B6ED8"/>
    <w:rsid w:val="007B6F8E"/>
    <w:rsid w:val="007C04A3"/>
    <w:rsid w:val="007C1A68"/>
    <w:rsid w:val="007C1AFF"/>
    <w:rsid w:val="007C1CA2"/>
    <w:rsid w:val="007C1F65"/>
    <w:rsid w:val="007C2635"/>
    <w:rsid w:val="007C2A43"/>
    <w:rsid w:val="007C2C5D"/>
    <w:rsid w:val="007C3B98"/>
    <w:rsid w:val="007C4273"/>
    <w:rsid w:val="007C4308"/>
    <w:rsid w:val="007C4447"/>
    <w:rsid w:val="007C4A1C"/>
    <w:rsid w:val="007C588C"/>
    <w:rsid w:val="007C60FA"/>
    <w:rsid w:val="007C6EE5"/>
    <w:rsid w:val="007C70A1"/>
    <w:rsid w:val="007C75FA"/>
    <w:rsid w:val="007C7DE5"/>
    <w:rsid w:val="007D036B"/>
    <w:rsid w:val="007D1052"/>
    <w:rsid w:val="007D2154"/>
    <w:rsid w:val="007D2FB9"/>
    <w:rsid w:val="007D3BC3"/>
    <w:rsid w:val="007D4783"/>
    <w:rsid w:val="007D4F1A"/>
    <w:rsid w:val="007D57A1"/>
    <w:rsid w:val="007D5C7C"/>
    <w:rsid w:val="007D7739"/>
    <w:rsid w:val="007D7DB7"/>
    <w:rsid w:val="007E02BF"/>
    <w:rsid w:val="007E075E"/>
    <w:rsid w:val="007E0D26"/>
    <w:rsid w:val="007E0FDD"/>
    <w:rsid w:val="007E1365"/>
    <w:rsid w:val="007E1752"/>
    <w:rsid w:val="007E2B40"/>
    <w:rsid w:val="007E531E"/>
    <w:rsid w:val="007E5354"/>
    <w:rsid w:val="007E59D7"/>
    <w:rsid w:val="007E5FCB"/>
    <w:rsid w:val="007E68A4"/>
    <w:rsid w:val="007E6A06"/>
    <w:rsid w:val="007E6C84"/>
    <w:rsid w:val="007E7259"/>
    <w:rsid w:val="007E7738"/>
    <w:rsid w:val="007F0673"/>
    <w:rsid w:val="007F091A"/>
    <w:rsid w:val="007F1035"/>
    <w:rsid w:val="007F200A"/>
    <w:rsid w:val="007F2A6E"/>
    <w:rsid w:val="007F2BB2"/>
    <w:rsid w:val="007F367B"/>
    <w:rsid w:val="007F3A0A"/>
    <w:rsid w:val="007F3F18"/>
    <w:rsid w:val="007F44BA"/>
    <w:rsid w:val="007F60DA"/>
    <w:rsid w:val="007F6180"/>
    <w:rsid w:val="007F63F7"/>
    <w:rsid w:val="007F6935"/>
    <w:rsid w:val="007F7344"/>
    <w:rsid w:val="007F7568"/>
    <w:rsid w:val="007F76FD"/>
    <w:rsid w:val="00801AFA"/>
    <w:rsid w:val="008025EB"/>
    <w:rsid w:val="00804576"/>
    <w:rsid w:val="008047DB"/>
    <w:rsid w:val="00804B15"/>
    <w:rsid w:val="0080547E"/>
    <w:rsid w:val="008066AF"/>
    <w:rsid w:val="00806CF6"/>
    <w:rsid w:val="00806D09"/>
    <w:rsid w:val="0080784D"/>
    <w:rsid w:val="00810CF9"/>
    <w:rsid w:val="00811161"/>
    <w:rsid w:val="008113B6"/>
    <w:rsid w:val="0081145B"/>
    <w:rsid w:val="008123FF"/>
    <w:rsid w:val="0081255E"/>
    <w:rsid w:val="00813634"/>
    <w:rsid w:val="00813A49"/>
    <w:rsid w:val="008142C7"/>
    <w:rsid w:val="0081434D"/>
    <w:rsid w:val="00814485"/>
    <w:rsid w:val="00814BC5"/>
    <w:rsid w:val="00814DF3"/>
    <w:rsid w:val="008152D8"/>
    <w:rsid w:val="00815E58"/>
    <w:rsid w:val="008167D8"/>
    <w:rsid w:val="00816F86"/>
    <w:rsid w:val="008176F2"/>
    <w:rsid w:val="00817F13"/>
    <w:rsid w:val="00820164"/>
    <w:rsid w:val="00820298"/>
    <w:rsid w:val="00820F9B"/>
    <w:rsid w:val="00821200"/>
    <w:rsid w:val="0082197C"/>
    <w:rsid w:val="00821CE8"/>
    <w:rsid w:val="0082224C"/>
    <w:rsid w:val="008229D9"/>
    <w:rsid w:val="00822A63"/>
    <w:rsid w:val="00823351"/>
    <w:rsid w:val="0082423D"/>
    <w:rsid w:val="00824780"/>
    <w:rsid w:val="0082558C"/>
    <w:rsid w:val="00825E2E"/>
    <w:rsid w:val="00826302"/>
    <w:rsid w:val="00826385"/>
    <w:rsid w:val="00827A45"/>
    <w:rsid w:val="00827AD6"/>
    <w:rsid w:val="00830818"/>
    <w:rsid w:val="00830E0B"/>
    <w:rsid w:val="008312D7"/>
    <w:rsid w:val="0083172D"/>
    <w:rsid w:val="008317D6"/>
    <w:rsid w:val="00831B2E"/>
    <w:rsid w:val="00832012"/>
    <w:rsid w:val="008327C9"/>
    <w:rsid w:val="00832A8B"/>
    <w:rsid w:val="00832C13"/>
    <w:rsid w:val="008334D3"/>
    <w:rsid w:val="00833658"/>
    <w:rsid w:val="00833BA3"/>
    <w:rsid w:val="00833EB0"/>
    <w:rsid w:val="00835618"/>
    <w:rsid w:val="00835E31"/>
    <w:rsid w:val="00835EB8"/>
    <w:rsid w:val="008362FC"/>
    <w:rsid w:val="0083700F"/>
    <w:rsid w:val="00837427"/>
    <w:rsid w:val="00837C77"/>
    <w:rsid w:val="00840597"/>
    <w:rsid w:val="00840786"/>
    <w:rsid w:val="00840D9E"/>
    <w:rsid w:val="00841121"/>
    <w:rsid w:val="00841519"/>
    <w:rsid w:val="008415F9"/>
    <w:rsid w:val="00841B3B"/>
    <w:rsid w:val="00841F32"/>
    <w:rsid w:val="008423AB"/>
    <w:rsid w:val="00843095"/>
    <w:rsid w:val="0084417B"/>
    <w:rsid w:val="00846EB6"/>
    <w:rsid w:val="008473A4"/>
    <w:rsid w:val="00847B22"/>
    <w:rsid w:val="00847FC6"/>
    <w:rsid w:val="00850117"/>
    <w:rsid w:val="008507AA"/>
    <w:rsid w:val="0085166A"/>
    <w:rsid w:val="00851899"/>
    <w:rsid w:val="00852BA7"/>
    <w:rsid w:val="00852E15"/>
    <w:rsid w:val="008538F7"/>
    <w:rsid w:val="00856C2A"/>
    <w:rsid w:val="00856DA3"/>
    <w:rsid w:val="00856F7B"/>
    <w:rsid w:val="00857099"/>
    <w:rsid w:val="00857969"/>
    <w:rsid w:val="00857B7F"/>
    <w:rsid w:val="00860385"/>
    <w:rsid w:val="00860686"/>
    <w:rsid w:val="00860719"/>
    <w:rsid w:val="008619FC"/>
    <w:rsid w:val="0086296F"/>
    <w:rsid w:val="00862BE1"/>
    <w:rsid w:val="00862E4D"/>
    <w:rsid w:val="00864212"/>
    <w:rsid w:val="00865D9C"/>
    <w:rsid w:val="00866041"/>
    <w:rsid w:val="0086655C"/>
    <w:rsid w:val="00866CA5"/>
    <w:rsid w:val="0086757F"/>
    <w:rsid w:val="00867760"/>
    <w:rsid w:val="00870FF7"/>
    <w:rsid w:val="00871DB7"/>
    <w:rsid w:val="008720E4"/>
    <w:rsid w:val="0087299B"/>
    <w:rsid w:val="00872B92"/>
    <w:rsid w:val="00873445"/>
    <w:rsid w:val="008740EB"/>
    <w:rsid w:val="00875FB2"/>
    <w:rsid w:val="00876572"/>
    <w:rsid w:val="00876CDD"/>
    <w:rsid w:val="00877EC5"/>
    <w:rsid w:val="0088012C"/>
    <w:rsid w:val="00880986"/>
    <w:rsid w:val="00880BD9"/>
    <w:rsid w:val="00881E9A"/>
    <w:rsid w:val="0088204C"/>
    <w:rsid w:val="008823DE"/>
    <w:rsid w:val="008827E0"/>
    <w:rsid w:val="00882F58"/>
    <w:rsid w:val="00882F7E"/>
    <w:rsid w:val="0088353E"/>
    <w:rsid w:val="0088368F"/>
    <w:rsid w:val="0088391D"/>
    <w:rsid w:val="00883B5B"/>
    <w:rsid w:val="00883E91"/>
    <w:rsid w:val="0088494F"/>
    <w:rsid w:val="00884A87"/>
    <w:rsid w:val="008856B4"/>
    <w:rsid w:val="00885C27"/>
    <w:rsid w:val="00885FF2"/>
    <w:rsid w:val="00886163"/>
    <w:rsid w:val="008873D9"/>
    <w:rsid w:val="0089020B"/>
    <w:rsid w:val="00890B6B"/>
    <w:rsid w:val="00890FA5"/>
    <w:rsid w:val="008910EA"/>
    <w:rsid w:val="00891B39"/>
    <w:rsid w:val="00891B75"/>
    <w:rsid w:val="00893CB9"/>
    <w:rsid w:val="0089420A"/>
    <w:rsid w:val="00894ABA"/>
    <w:rsid w:val="00895276"/>
    <w:rsid w:val="0089619A"/>
    <w:rsid w:val="00896A50"/>
    <w:rsid w:val="00896B94"/>
    <w:rsid w:val="00896CE9"/>
    <w:rsid w:val="008971F6"/>
    <w:rsid w:val="0089759E"/>
    <w:rsid w:val="00897660"/>
    <w:rsid w:val="00897922"/>
    <w:rsid w:val="00897D48"/>
    <w:rsid w:val="008A0D6E"/>
    <w:rsid w:val="008A14C8"/>
    <w:rsid w:val="008A1E65"/>
    <w:rsid w:val="008A2081"/>
    <w:rsid w:val="008A2986"/>
    <w:rsid w:val="008A3C49"/>
    <w:rsid w:val="008A3CC8"/>
    <w:rsid w:val="008A4CC5"/>
    <w:rsid w:val="008A4E8B"/>
    <w:rsid w:val="008A52C3"/>
    <w:rsid w:val="008A56AD"/>
    <w:rsid w:val="008A5E83"/>
    <w:rsid w:val="008A5FA6"/>
    <w:rsid w:val="008A60C0"/>
    <w:rsid w:val="008A668F"/>
    <w:rsid w:val="008A7473"/>
    <w:rsid w:val="008A75A6"/>
    <w:rsid w:val="008A75FB"/>
    <w:rsid w:val="008A7DC7"/>
    <w:rsid w:val="008B04F9"/>
    <w:rsid w:val="008B15BA"/>
    <w:rsid w:val="008B15FE"/>
    <w:rsid w:val="008B1B10"/>
    <w:rsid w:val="008B238F"/>
    <w:rsid w:val="008B258B"/>
    <w:rsid w:val="008B2DBA"/>
    <w:rsid w:val="008B3297"/>
    <w:rsid w:val="008B3571"/>
    <w:rsid w:val="008B469A"/>
    <w:rsid w:val="008B5092"/>
    <w:rsid w:val="008B517D"/>
    <w:rsid w:val="008B7D08"/>
    <w:rsid w:val="008C06C7"/>
    <w:rsid w:val="008C22F8"/>
    <w:rsid w:val="008C2784"/>
    <w:rsid w:val="008C28F1"/>
    <w:rsid w:val="008C2FE1"/>
    <w:rsid w:val="008C303D"/>
    <w:rsid w:val="008C3165"/>
    <w:rsid w:val="008C3BDF"/>
    <w:rsid w:val="008C3FC1"/>
    <w:rsid w:val="008C411A"/>
    <w:rsid w:val="008C4E52"/>
    <w:rsid w:val="008C5391"/>
    <w:rsid w:val="008C6000"/>
    <w:rsid w:val="008C6177"/>
    <w:rsid w:val="008C7494"/>
    <w:rsid w:val="008C7A21"/>
    <w:rsid w:val="008C7D78"/>
    <w:rsid w:val="008D1188"/>
    <w:rsid w:val="008D1A04"/>
    <w:rsid w:val="008D2C80"/>
    <w:rsid w:val="008D31FA"/>
    <w:rsid w:val="008D3A78"/>
    <w:rsid w:val="008D4357"/>
    <w:rsid w:val="008D501F"/>
    <w:rsid w:val="008D5E31"/>
    <w:rsid w:val="008D6434"/>
    <w:rsid w:val="008D650A"/>
    <w:rsid w:val="008D660E"/>
    <w:rsid w:val="008D6CC6"/>
    <w:rsid w:val="008D74C0"/>
    <w:rsid w:val="008D767B"/>
    <w:rsid w:val="008E0AED"/>
    <w:rsid w:val="008E15B2"/>
    <w:rsid w:val="008E16FF"/>
    <w:rsid w:val="008E187B"/>
    <w:rsid w:val="008E3093"/>
    <w:rsid w:val="008E3702"/>
    <w:rsid w:val="008E4095"/>
    <w:rsid w:val="008E4176"/>
    <w:rsid w:val="008E5199"/>
    <w:rsid w:val="008E5296"/>
    <w:rsid w:val="008F0BBC"/>
    <w:rsid w:val="008F13CA"/>
    <w:rsid w:val="008F2C3A"/>
    <w:rsid w:val="008F4866"/>
    <w:rsid w:val="008F4A49"/>
    <w:rsid w:val="008F5749"/>
    <w:rsid w:val="008F6099"/>
    <w:rsid w:val="008F6184"/>
    <w:rsid w:val="008F62D7"/>
    <w:rsid w:val="008F674C"/>
    <w:rsid w:val="008F685A"/>
    <w:rsid w:val="008F6EBC"/>
    <w:rsid w:val="008F7264"/>
    <w:rsid w:val="00900033"/>
    <w:rsid w:val="009000F9"/>
    <w:rsid w:val="009012A0"/>
    <w:rsid w:val="009015C1"/>
    <w:rsid w:val="00901752"/>
    <w:rsid w:val="0090331F"/>
    <w:rsid w:val="0090351C"/>
    <w:rsid w:val="00903E62"/>
    <w:rsid w:val="00904ECF"/>
    <w:rsid w:val="009058D3"/>
    <w:rsid w:val="00905A92"/>
    <w:rsid w:val="00906709"/>
    <w:rsid w:val="00906B04"/>
    <w:rsid w:val="00906F60"/>
    <w:rsid w:val="009071B3"/>
    <w:rsid w:val="00907A59"/>
    <w:rsid w:val="00910E0F"/>
    <w:rsid w:val="00911A81"/>
    <w:rsid w:val="00912130"/>
    <w:rsid w:val="009122A4"/>
    <w:rsid w:val="00912AFC"/>
    <w:rsid w:val="00912DA9"/>
    <w:rsid w:val="00913139"/>
    <w:rsid w:val="0091402B"/>
    <w:rsid w:val="009141C3"/>
    <w:rsid w:val="009147A2"/>
    <w:rsid w:val="00915EA7"/>
    <w:rsid w:val="00916975"/>
    <w:rsid w:val="00917FBB"/>
    <w:rsid w:val="009202A7"/>
    <w:rsid w:val="009211A2"/>
    <w:rsid w:val="0092288B"/>
    <w:rsid w:val="00922ADB"/>
    <w:rsid w:val="0092437A"/>
    <w:rsid w:val="00924D27"/>
    <w:rsid w:val="00925D65"/>
    <w:rsid w:val="009265E0"/>
    <w:rsid w:val="00926CE6"/>
    <w:rsid w:val="00927173"/>
    <w:rsid w:val="00931B2C"/>
    <w:rsid w:val="00931F2A"/>
    <w:rsid w:val="00932189"/>
    <w:rsid w:val="00932798"/>
    <w:rsid w:val="00933D25"/>
    <w:rsid w:val="00934635"/>
    <w:rsid w:val="00934719"/>
    <w:rsid w:val="009351D4"/>
    <w:rsid w:val="009354B5"/>
    <w:rsid w:val="00935E5D"/>
    <w:rsid w:val="00936304"/>
    <w:rsid w:val="0093713E"/>
    <w:rsid w:val="009372A4"/>
    <w:rsid w:val="00940008"/>
    <w:rsid w:val="009409AD"/>
    <w:rsid w:val="00940CEB"/>
    <w:rsid w:val="00941EAC"/>
    <w:rsid w:val="00943032"/>
    <w:rsid w:val="00943654"/>
    <w:rsid w:val="00943997"/>
    <w:rsid w:val="00944142"/>
    <w:rsid w:val="00944DC6"/>
    <w:rsid w:val="00945D8F"/>
    <w:rsid w:val="009472A8"/>
    <w:rsid w:val="00947427"/>
    <w:rsid w:val="0094743D"/>
    <w:rsid w:val="009504E5"/>
    <w:rsid w:val="0095068C"/>
    <w:rsid w:val="0095082D"/>
    <w:rsid w:val="00950D46"/>
    <w:rsid w:val="00950ED1"/>
    <w:rsid w:val="00951475"/>
    <w:rsid w:val="00952968"/>
    <w:rsid w:val="00955BD8"/>
    <w:rsid w:val="00956E80"/>
    <w:rsid w:val="009576ED"/>
    <w:rsid w:val="00957E2C"/>
    <w:rsid w:val="00957F65"/>
    <w:rsid w:val="009635FB"/>
    <w:rsid w:val="00965025"/>
    <w:rsid w:val="0096587C"/>
    <w:rsid w:val="00965DCE"/>
    <w:rsid w:val="009667D1"/>
    <w:rsid w:val="00966BE6"/>
    <w:rsid w:val="00966D0C"/>
    <w:rsid w:val="009670F5"/>
    <w:rsid w:val="00970351"/>
    <w:rsid w:val="00971BAC"/>
    <w:rsid w:val="0097226F"/>
    <w:rsid w:val="00972A47"/>
    <w:rsid w:val="00972DE2"/>
    <w:rsid w:val="009733A0"/>
    <w:rsid w:val="009733DF"/>
    <w:rsid w:val="00973F4C"/>
    <w:rsid w:val="00975CD1"/>
    <w:rsid w:val="00975D54"/>
    <w:rsid w:val="009763A7"/>
    <w:rsid w:val="00976999"/>
    <w:rsid w:val="00976A92"/>
    <w:rsid w:val="00977247"/>
    <w:rsid w:val="0097733A"/>
    <w:rsid w:val="00977549"/>
    <w:rsid w:val="0097795A"/>
    <w:rsid w:val="00977B57"/>
    <w:rsid w:val="0098148C"/>
    <w:rsid w:val="0098185D"/>
    <w:rsid w:val="00981C12"/>
    <w:rsid w:val="009828C4"/>
    <w:rsid w:val="00986626"/>
    <w:rsid w:val="009876E3"/>
    <w:rsid w:val="009902DC"/>
    <w:rsid w:val="009908BF"/>
    <w:rsid w:val="00990C38"/>
    <w:rsid w:val="009919D2"/>
    <w:rsid w:val="00991FCD"/>
    <w:rsid w:val="0099270E"/>
    <w:rsid w:val="009933D6"/>
    <w:rsid w:val="00993612"/>
    <w:rsid w:val="009938CB"/>
    <w:rsid w:val="0099406B"/>
    <w:rsid w:val="00994647"/>
    <w:rsid w:val="0099466C"/>
    <w:rsid w:val="009949ED"/>
    <w:rsid w:val="0099508C"/>
    <w:rsid w:val="0099563B"/>
    <w:rsid w:val="00995A41"/>
    <w:rsid w:val="00995C6A"/>
    <w:rsid w:val="00995F3C"/>
    <w:rsid w:val="009963ED"/>
    <w:rsid w:val="0099760F"/>
    <w:rsid w:val="00997EB7"/>
    <w:rsid w:val="009A0511"/>
    <w:rsid w:val="009A0D9B"/>
    <w:rsid w:val="009A1164"/>
    <w:rsid w:val="009A1F22"/>
    <w:rsid w:val="009A2A2E"/>
    <w:rsid w:val="009A36A7"/>
    <w:rsid w:val="009A3997"/>
    <w:rsid w:val="009A3DC9"/>
    <w:rsid w:val="009A4DC0"/>
    <w:rsid w:val="009A548D"/>
    <w:rsid w:val="009A5802"/>
    <w:rsid w:val="009A5CF0"/>
    <w:rsid w:val="009A5F76"/>
    <w:rsid w:val="009A6B0F"/>
    <w:rsid w:val="009A6DF9"/>
    <w:rsid w:val="009A7811"/>
    <w:rsid w:val="009A7A63"/>
    <w:rsid w:val="009B08F5"/>
    <w:rsid w:val="009B10A8"/>
    <w:rsid w:val="009B1B96"/>
    <w:rsid w:val="009B1E96"/>
    <w:rsid w:val="009B2B6D"/>
    <w:rsid w:val="009B35BD"/>
    <w:rsid w:val="009B371A"/>
    <w:rsid w:val="009B39D4"/>
    <w:rsid w:val="009B3C15"/>
    <w:rsid w:val="009B436F"/>
    <w:rsid w:val="009B4B8F"/>
    <w:rsid w:val="009B4F05"/>
    <w:rsid w:val="009B5D96"/>
    <w:rsid w:val="009B6560"/>
    <w:rsid w:val="009B663C"/>
    <w:rsid w:val="009B6C3F"/>
    <w:rsid w:val="009B6DC3"/>
    <w:rsid w:val="009C0150"/>
    <w:rsid w:val="009C01E2"/>
    <w:rsid w:val="009C07FD"/>
    <w:rsid w:val="009C12B7"/>
    <w:rsid w:val="009C32C3"/>
    <w:rsid w:val="009C3789"/>
    <w:rsid w:val="009C3C71"/>
    <w:rsid w:val="009C42E3"/>
    <w:rsid w:val="009C59C9"/>
    <w:rsid w:val="009C629E"/>
    <w:rsid w:val="009C631F"/>
    <w:rsid w:val="009C6956"/>
    <w:rsid w:val="009C70B4"/>
    <w:rsid w:val="009D030E"/>
    <w:rsid w:val="009D047D"/>
    <w:rsid w:val="009D059B"/>
    <w:rsid w:val="009D09D0"/>
    <w:rsid w:val="009D0A0F"/>
    <w:rsid w:val="009D1BCD"/>
    <w:rsid w:val="009D30C5"/>
    <w:rsid w:val="009D3176"/>
    <w:rsid w:val="009D3405"/>
    <w:rsid w:val="009D3B4C"/>
    <w:rsid w:val="009D3D5B"/>
    <w:rsid w:val="009D4EFE"/>
    <w:rsid w:val="009D5236"/>
    <w:rsid w:val="009D61F2"/>
    <w:rsid w:val="009D6655"/>
    <w:rsid w:val="009D68DF"/>
    <w:rsid w:val="009D7D5C"/>
    <w:rsid w:val="009D7F31"/>
    <w:rsid w:val="009E05FD"/>
    <w:rsid w:val="009E06CB"/>
    <w:rsid w:val="009E0ACE"/>
    <w:rsid w:val="009E0D1C"/>
    <w:rsid w:val="009E0DC3"/>
    <w:rsid w:val="009E1058"/>
    <w:rsid w:val="009E12E4"/>
    <w:rsid w:val="009E1850"/>
    <w:rsid w:val="009E1AED"/>
    <w:rsid w:val="009E40ED"/>
    <w:rsid w:val="009E5665"/>
    <w:rsid w:val="009E573B"/>
    <w:rsid w:val="009E5CA9"/>
    <w:rsid w:val="009E6AE2"/>
    <w:rsid w:val="009F004D"/>
    <w:rsid w:val="009F033D"/>
    <w:rsid w:val="009F1084"/>
    <w:rsid w:val="009F215E"/>
    <w:rsid w:val="009F2334"/>
    <w:rsid w:val="009F323D"/>
    <w:rsid w:val="009F4E76"/>
    <w:rsid w:val="009F54D0"/>
    <w:rsid w:val="009F582C"/>
    <w:rsid w:val="009F5AC0"/>
    <w:rsid w:val="009F5D71"/>
    <w:rsid w:val="009F6C2B"/>
    <w:rsid w:val="009F702A"/>
    <w:rsid w:val="009F74C5"/>
    <w:rsid w:val="009F77A3"/>
    <w:rsid w:val="00A003D7"/>
    <w:rsid w:val="00A00541"/>
    <w:rsid w:val="00A0078B"/>
    <w:rsid w:val="00A00967"/>
    <w:rsid w:val="00A01538"/>
    <w:rsid w:val="00A01B0C"/>
    <w:rsid w:val="00A01CE9"/>
    <w:rsid w:val="00A02B99"/>
    <w:rsid w:val="00A04160"/>
    <w:rsid w:val="00A04B3F"/>
    <w:rsid w:val="00A04EF0"/>
    <w:rsid w:val="00A055C4"/>
    <w:rsid w:val="00A05A6F"/>
    <w:rsid w:val="00A05E61"/>
    <w:rsid w:val="00A05F2A"/>
    <w:rsid w:val="00A06829"/>
    <w:rsid w:val="00A069FC"/>
    <w:rsid w:val="00A07997"/>
    <w:rsid w:val="00A10A27"/>
    <w:rsid w:val="00A10A67"/>
    <w:rsid w:val="00A10B9A"/>
    <w:rsid w:val="00A10D5D"/>
    <w:rsid w:val="00A126B4"/>
    <w:rsid w:val="00A129B6"/>
    <w:rsid w:val="00A13412"/>
    <w:rsid w:val="00A134C7"/>
    <w:rsid w:val="00A1373C"/>
    <w:rsid w:val="00A1414A"/>
    <w:rsid w:val="00A149A7"/>
    <w:rsid w:val="00A14AF0"/>
    <w:rsid w:val="00A14C1C"/>
    <w:rsid w:val="00A14DA6"/>
    <w:rsid w:val="00A1784D"/>
    <w:rsid w:val="00A17A92"/>
    <w:rsid w:val="00A210A0"/>
    <w:rsid w:val="00A21445"/>
    <w:rsid w:val="00A238FA"/>
    <w:rsid w:val="00A23C64"/>
    <w:rsid w:val="00A23E4A"/>
    <w:rsid w:val="00A23F92"/>
    <w:rsid w:val="00A2426D"/>
    <w:rsid w:val="00A2446F"/>
    <w:rsid w:val="00A24E9D"/>
    <w:rsid w:val="00A25059"/>
    <w:rsid w:val="00A253A7"/>
    <w:rsid w:val="00A254C7"/>
    <w:rsid w:val="00A25CE2"/>
    <w:rsid w:val="00A2667F"/>
    <w:rsid w:val="00A271A0"/>
    <w:rsid w:val="00A27AEF"/>
    <w:rsid w:val="00A300E3"/>
    <w:rsid w:val="00A30A31"/>
    <w:rsid w:val="00A31DF6"/>
    <w:rsid w:val="00A32199"/>
    <w:rsid w:val="00A32827"/>
    <w:rsid w:val="00A32DAD"/>
    <w:rsid w:val="00A33201"/>
    <w:rsid w:val="00A339F7"/>
    <w:rsid w:val="00A3521A"/>
    <w:rsid w:val="00A35688"/>
    <w:rsid w:val="00A35B1E"/>
    <w:rsid w:val="00A362B2"/>
    <w:rsid w:val="00A37481"/>
    <w:rsid w:val="00A37ABC"/>
    <w:rsid w:val="00A40730"/>
    <w:rsid w:val="00A40FCE"/>
    <w:rsid w:val="00A41028"/>
    <w:rsid w:val="00A41BD8"/>
    <w:rsid w:val="00A41BE4"/>
    <w:rsid w:val="00A41E48"/>
    <w:rsid w:val="00A42535"/>
    <w:rsid w:val="00A43BA5"/>
    <w:rsid w:val="00A45060"/>
    <w:rsid w:val="00A4581A"/>
    <w:rsid w:val="00A46D15"/>
    <w:rsid w:val="00A47C0D"/>
    <w:rsid w:val="00A47FF0"/>
    <w:rsid w:val="00A5125D"/>
    <w:rsid w:val="00A517FF"/>
    <w:rsid w:val="00A51993"/>
    <w:rsid w:val="00A5202E"/>
    <w:rsid w:val="00A527D8"/>
    <w:rsid w:val="00A532A3"/>
    <w:rsid w:val="00A53EBA"/>
    <w:rsid w:val="00A541DE"/>
    <w:rsid w:val="00A545BB"/>
    <w:rsid w:val="00A54D57"/>
    <w:rsid w:val="00A54E11"/>
    <w:rsid w:val="00A562FB"/>
    <w:rsid w:val="00A56875"/>
    <w:rsid w:val="00A57447"/>
    <w:rsid w:val="00A57E4F"/>
    <w:rsid w:val="00A602C3"/>
    <w:rsid w:val="00A60973"/>
    <w:rsid w:val="00A60D69"/>
    <w:rsid w:val="00A60E5F"/>
    <w:rsid w:val="00A61573"/>
    <w:rsid w:val="00A61C78"/>
    <w:rsid w:val="00A62057"/>
    <w:rsid w:val="00A62E32"/>
    <w:rsid w:val="00A638B4"/>
    <w:rsid w:val="00A63C60"/>
    <w:rsid w:val="00A64271"/>
    <w:rsid w:val="00A65B45"/>
    <w:rsid w:val="00A65DE9"/>
    <w:rsid w:val="00A65EBB"/>
    <w:rsid w:val="00A66111"/>
    <w:rsid w:val="00A6658E"/>
    <w:rsid w:val="00A66975"/>
    <w:rsid w:val="00A676F9"/>
    <w:rsid w:val="00A67B9E"/>
    <w:rsid w:val="00A71530"/>
    <w:rsid w:val="00A7164C"/>
    <w:rsid w:val="00A71BA9"/>
    <w:rsid w:val="00A71E03"/>
    <w:rsid w:val="00A71E2C"/>
    <w:rsid w:val="00A7249C"/>
    <w:rsid w:val="00A72961"/>
    <w:rsid w:val="00A72ADB"/>
    <w:rsid w:val="00A73018"/>
    <w:rsid w:val="00A7327B"/>
    <w:rsid w:val="00A7341C"/>
    <w:rsid w:val="00A7355D"/>
    <w:rsid w:val="00A73B84"/>
    <w:rsid w:val="00A73BBF"/>
    <w:rsid w:val="00A747A5"/>
    <w:rsid w:val="00A758F2"/>
    <w:rsid w:val="00A76569"/>
    <w:rsid w:val="00A76806"/>
    <w:rsid w:val="00A768DC"/>
    <w:rsid w:val="00A76D16"/>
    <w:rsid w:val="00A76F35"/>
    <w:rsid w:val="00A771EF"/>
    <w:rsid w:val="00A77DC7"/>
    <w:rsid w:val="00A805A9"/>
    <w:rsid w:val="00A809DB"/>
    <w:rsid w:val="00A80A9D"/>
    <w:rsid w:val="00A80B7B"/>
    <w:rsid w:val="00A80C0A"/>
    <w:rsid w:val="00A80DD1"/>
    <w:rsid w:val="00A81635"/>
    <w:rsid w:val="00A81E3C"/>
    <w:rsid w:val="00A820F9"/>
    <w:rsid w:val="00A82260"/>
    <w:rsid w:val="00A82B01"/>
    <w:rsid w:val="00A83D8F"/>
    <w:rsid w:val="00A850F7"/>
    <w:rsid w:val="00A85940"/>
    <w:rsid w:val="00A85E4E"/>
    <w:rsid w:val="00A861CB"/>
    <w:rsid w:val="00A86479"/>
    <w:rsid w:val="00A866FD"/>
    <w:rsid w:val="00A87352"/>
    <w:rsid w:val="00A87AFF"/>
    <w:rsid w:val="00A87EA6"/>
    <w:rsid w:val="00A905B1"/>
    <w:rsid w:val="00A91260"/>
    <w:rsid w:val="00A91333"/>
    <w:rsid w:val="00A91C05"/>
    <w:rsid w:val="00A91D7E"/>
    <w:rsid w:val="00A91E7C"/>
    <w:rsid w:val="00A91FC7"/>
    <w:rsid w:val="00A9293E"/>
    <w:rsid w:val="00A92F55"/>
    <w:rsid w:val="00A9342D"/>
    <w:rsid w:val="00A9387B"/>
    <w:rsid w:val="00A93C60"/>
    <w:rsid w:val="00A9533C"/>
    <w:rsid w:val="00A96153"/>
    <w:rsid w:val="00A963F3"/>
    <w:rsid w:val="00A96998"/>
    <w:rsid w:val="00A96FA6"/>
    <w:rsid w:val="00A97629"/>
    <w:rsid w:val="00AA024E"/>
    <w:rsid w:val="00AA0E8D"/>
    <w:rsid w:val="00AA165D"/>
    <w:rsid w:val="00AA1CB4"/>
    <w:rsid w:val="00AA1FFB"/>
    <w:rsid w:val="00AA2A0A"/>
    <w:rsid w:val="00AA39DE"/>
    <w:rsid w:val="00AA4585"/>
    <w:rsid w:val="00AA53E3"/>
    <w:rsid w:val="00AA589C"/>
    <w:rsid w:val="00AA58F2"/>
    <w:rsid w:val="00AA6C01"/>
    <w:rsid w:val="00AA7323"/>
    <w:rsid w:val="00AA79ED"/>
    <w:rsid w:val="00AB0AF0"/>
    <w:rsid w:val="00AB0EDA"/>
    <w:rsid w:val="00AB0FF1"/>
    <w:rsid w:val="00AB153D"/>
    <w:rsid w:val="00AB1FE3"/>
    <w:rsid w:val="00AB31BB"/>
    <w:rsid w:val="00AB395C"/>
    <w:rsid w:val="00AB3D5A"/>
    <w:rsid w:val="00AB48D2"/>
    <w:rsid w:val="00AB55A3"/>
    <w:rsid w:val="00AB56C2"/>
    <w:rsid w:val="00AB574A"/>
    <w:rsid w:val="00AB5EB8"/>
    <w:rsid w:val="00AB6A09"/>
    <w:rsid w:val="00AB73E5"/>
    <w:rsid w:val="00AC1BF0"/>
    <w:rsid w:val="00AC1D05"/>
    <w:rsid w:val="00AC259A"/>
    <w:rsid w:val="00AC2635"/>
    <w:rsid w:val="00AC2D28"/>
    <w:rsid w:val="00AC30C9"/>
    <w:rsid w:val="00AC4259"/>
    <w:rsid w:val="00AC48C7"/>
    <w:rsid w:val="00AC49AC"/>
    <w:rsid w:val="00AC4E56"/>
    <w:rsid w:val="00AC70D5"/>
    <w:rsid w:val="00AC7255"/>
    <w:rsid w:val="00AC7682"/>
    <w:rsid w:val="00AD0479"/>
    <w:rsid w:val="00AD053B"/>
    <w:rsid w:val="00AD0C4F"/>
    <w:rsid w:val="00AD122A"/>
    <w:rsid w:val="00AD1F67"/>
    <w:rsid w:val="00AD2110"/>
    <w:rsid w:val="00AD2986"/>
    <w:rsid w:val="00AD3062"/>
    <w:rsid w:val="00AD368A"/>
    <w:rsid w:val="00AD4DAD"/>
    <w:rsid w:val="00AD567B"/>
    <w:rsid w:val="00AD597D"/>
    <w:rsid w:val="00AD5C9B"/>
    <w:rsid w:val="00AD5F70"/>
    <w:rsid w:val="00AD6217"/>
    <w:rsid w:val="00AD6544"/>
    <w:rsid w:val="00AE0304"/>
    <w:rsid w:val="00AE0704"/>
    <w:rsid w:val="00AE1276"/>
    <w:rsid w:val="00AE13F6"/>
    <w:rsid w:val="00AE1C52"/>
    <w:rsid w:val="00AE2096"/>
    <w:rsid w:val="00AE2CA5"/>
    <w:rsid w:val="00AE34E2"/>
    <w:rsid w:val="00AE3610"/>
    <w:rsid w:val="00AE3BF9"/>
    <w:rsid w:val="00AE453C"/>
    <w:rsid w:val="00AE5219"/>
    <w:rsid w:val="00AE5A2E"/>
    <w:rsid w:val="00AE5A76"/>
    <w:rsid w:val="00AE6594"/>
    <w:rsid w:val="00AF00AB"/>
    <w:rsid w:val="00AF012E"/>
    <w:rsid w:val="00AF11D9"/>
    <w:rsid w:val="00AF22EC"/>
    <w:rsid w:val="00AF27F1"/>
    <w:rsid w:val="00AF3EC1"/>
    <w:rsid w:val="00AF4A03"/>
    <w:rsid w:val="00AF4DD1"/>
    <w:rsid w:val="00AF63F9"/>
    <w:rsid w:val="00AF7653"/>
    <w:rsid w:val="00AF7705"/>
    <w:rsid w:val="00B001D2"/>
    <w:rsid w:val="00B00292"/>
    <w:rsid w:val="00B0100E"/>
    <w:rsid w:val="00B0326A"/>
    <w:rsid w:val="00B03F92"/>
    <w:rsid w:val="00B040ED"/>
    <w:rsid w:val="00B0505E"/>
    <w:rsid w:val="00B05E3A"/>
    <w:rsid w:val="00B06615"/>
    <w:rsid w:val="00B06651"/>
    <w:rsid w:val="00B06797"/>
    <w:rsid w:val="00B06AE2"/>
    <w:rsid w:val="00B06F86"/>
    <w:rsid w:val="00B1029A"/>
    <w:rsid w:val="00B10935"/>
    <w:rsid w:val="00B125A7"/>
    <w:rsid w:val="00B1262D"/>
    <w:rsid w:val="00B129F5"/>
    <w:rsid w:val="00B12DD5"/>
    <w:rsid w:val="00B131AB"/>
    <w:rsid w:val="00B13EB9"/>
    <w:rsid w:val="00B146E4"/>
    <w:rsid w:val="00B14766"/>
    <w:rsid w:val="00B156A4"/>
    <w:rsid w:val="00B15A38"/>
    <w:rsid w:val="00B15B11"/>
    <w:rsid w:val="00B16083"/>
    <w:rsid w:val="00B16C2E"/>
    <w:rsid w:val="00B16DD1"/>
    <w:rsid w:val="00B174CB"/>
    <w:rsid w:val="00B175F8"/>
    <w:rsid w:val="00B17C4C"/>
    <w:rsid w:val="00B2025B"/>
    <w:rsid w:val="00B20901"/>
    <w:rsid w:val="00B22715"/>
    <w:rsid w:val="00B2427A"/>
    <w:rsid w:val="00B250E1"/>
    <w:rsid w:val="00B2594A"/>
    <w:rsid w:val="00B25F60"/>
    <w:rsid w:val="00B30624"/>
    <w:rsid w:val="00B310E0"/>
    <w:rsid w:val="00B316A9"/>
    <w:rsid w:val="00B33676"/>
    <w:rsid w:val="00B34294"/>
    <w:rsid w:val="00B3482B"/>
    <w:rsid w:val="00B348A1"/>
    <w:rsid w:val="00B34CB2"/>
    <w:rsid w:val="00B34D39"/>
    <w:rsid w:val="00B359FC"/>
    <w:rsid w:val="00B35E1F"/>
    <w:rsid w:val="00B368CF"/>
    <w:rsid w:val="00B36918"/>
    <w:rsid w:val="00B36C79"/>
    <w:rsid w:val="00B37355"/>
    <w:rsid w:val="00B37873"/>
    <w:rsid w:val="00B37FFE"/>
    <w:rsid w:val="00B40852"/>
    <w:rsid w:val="00B417B8"/>
    <w:rsid w:val="00B419EB"/>
    <w:rsid w:val="00B42357"/>
    <w:rsid w:val="00B4482E"/>
    <w:rsid w:val="00B452B1"/>
    <w:rsid w:val="00B47458"/>
    <w:rsid w:val="00B47F9F"/>
    <w:rsid w:val="00B51B39"/>
    <w:rsid w:val="00B5221D"/>
    <w:rsid w:val="00B5323E"/>
    <w:rsid w:val="00B5397C"/>
    <w:rsid w:val="00B53B1F"/>
    <w:rsid w:val="00B54159"/>
    <w:rsid w:val="00B5432F"/>
    <w:rsid w:val="00B543E9"/>
    <w:rsid w:val="00B55077"/>
    <w:rsid w:val="00B551EC"/>
    <w:rsid w:val="00B5597F"/>
    <w:rsid w:val="00B55FE3"/>
    <w:rsid w:val="00B5661E"/>
    <w:rsid w:val="00B57131"/>
    <w:rsid w:val="00B57353"/>
    <w:rsid w:val="00B60540"/>
    <w:rsid w:val="00B60912"/>
    <w:rsid w:val="00B60FB7"/>
    <w:rsid w:val="00B614A9"/>
    <w:rsid w:val="00B61CA6"/>
    <w:rsid w:val="00B625FB"/>
    <w:rsid w:val="00B62702"/>
    <w:rsid w:val="00B62851"/>
    <w:rsid w:val="00B62DCA"/>
    <w:rsid w:val="00B638BE"/>
    <w:rsid w:val="00B63C65"/>
    <w:rsid w:val="00B64147"/>
    <w:rsid w:val="00B6464B"/>
    <w:rsid w:val="00B64ABA"/>
    <w:rsid w:val="00B64BE4"/>
    <w:rsid w:val="00B65167"/>
    <w:rsid w:val="00B65AF5"/>
    <w:rsid w:val="00B65C83"/>
    <w:rsid w:val="00B660DC"/>
    <w:rsid w:val="00B6671D"/>
    <w:rsid w:val="00B66CD2"/>
    <w:rsid w:val="00B66D90"/>
    <w:rsid w:val="00B67270"/>
    <w:rsid w:val="00B70769"/>
    <w:rsid w:val="00B710A7"/>
    <w:rsid w:val="00B719B5"/>
    <w:rsid w:val="00B71C9E"/>
    <w:rsid w:val="00B720A8"/>
    <w:rsid w:val="00B72B45"/>
    <w:rsid w:val="00B73FEB"/>
    <w:rsid w:val="00B74591"/>
    <w:rsid w:val="00B74BE7"/>
    <w:rsid w:val="00B75C76"/>
    <w:rsid w:val="00B75E4B"/>
    <w:rsid w:val="00B760FB"/>
    <w:rsid w:val="00B767D9"/>
    <w:rsid w:val="00B76AFE"/>
    <w:rsid w:val="00B7741B"/>
    <w:rsid w:val="00B77584"/>
    <w:rsid w:val="00B8029E"/>
    <w:rsid w:val="00B80A02"/>
    <w:rsid w:val="00B80F75"/>
    <w:rsid w:val="00B81229"/>
    <w:rsid w:val="00B81C9D"/>
    <w:rsid w:val="00B81CA5"/>
    <w:rsid w:val="00B82436"/>
    <w:rsid w:val="00B824F4"/>
    <w:rsid w:val="00B82BCE"/>
    <w:rsid w:val="00B83705"/>
    <w:rsid w:val="00B83EB9"/>
    <w:rsid w:val="00B83FC2"/>
    <w:rsid w:val="00B840B8"/>
    <w:rsid w:val="00B856CF"/>
    <w:rsid w:val="00B8723D"/>
    <w:rsid w:val="00B878F3"/>
    <w:rsid w:val="00B87942"/>
    <w:rsid w:val="00B90CAD"/>
    <w:rsid w:val="00B91713"/>
    <w:rsid w:val="00B94379"/>
    <w:rsid w:val="00B95870"/>
    <w:rsid w:val="00B9693B"/>
    <w:rsid w:val="00BA0E79"/>
    <w:rsid w:val="00BA0EF9"/>
    <w:rsid w:val="00BA1046"/>
    <w:rsid w:val="00BA177D"/>
    <w:rsid w:val="00BA195C"/>
    <w:rsid w:val="00BA1BB6"/>
    <w:rsid w:val="00BA1CF3"/>
    <w:rsid w:val="00BA21BC"/>
    <w:rsid w:val="00BA2B00"/>
    <w:rsid w:val="00BA31B4"/>
    <w:rsid w:val="00BA565C"/>
    <w:rsid w:val="00BA5B3A"/>
    <w:rsid w:val="00BA6100"/>
    <w:rsid w:val="00BA6432"/>
    <w:rsid w:val="00BA7291"/>
    <w:rsid w:val="00BA79F5"/>
    <w:rsid w:val="00BB0EF7"/>
    <w:rsid w:val="00BB1348"/>
    <w:rsid w:val="00BB142D"/>
    <w:rsid w:val="00BB16D3"/>
    <w:rsid w:val="00BB1B93"/>
    <w:rsid w:val="00BB1D66"/>
    <w:rsid w:val="00BB1FC8"/>
    <w:rsid w:val="00BB2F9F"/>
    <w:rsid w:val="00BB4431"/>
    <w:rsid w:val="00BB4CB1"/>
    <w:rsid w:val="00BB550C"/>
    <w:rsid w:val="00BB593C"/>
    <w:rsid w:val="00BB67DE"/>
    <w:rsid w:val="00BB6F49"/>
    <w:rsid w:val="00BB74B1"/>
    <w:rsid w:val="00BB7C3A"/>
    <w:rsid w:val="00BB7C41"/>
    <w:rsid w:val="00BC029E"/>
    <w:rsid w:val="00BC03B6"/>
    <w:rsid w:val="00BC1135"/>
    <w:rsid w:val="00BC126A"/>
    <w:rsid w:val="00BC1669"/>
    <w:rsid w:val="00BC1ADD"/>
    <w:rsid w:val="00BC1E22"/>
    <w:rsid w:val="00BC1EEA"/>
    <w:rsid w:val="00BC30F0"/>
    <w:rsid w:val="00BC316E"/>
    <w:rsid w:val="00BC43CB"/>
    <w:rsid w:val="00BC4960"/>
    <w:rsid w:val="00BC5218"/>
    <w:rsid w:val="00BC5962"/>
    <w:rsid w:val="00BC5CB2"/>
    <w:rsid w:val="00BC63F1"/>
    <w:rsid w:val="00BC7A6F"/>
    <w:rsid w:val="00BD0B90"/>
    <w:rsid w:val="00BD0B94"/>
    <w:rsid w:val="00BD0CA8"/>
    <w:rsid w:val="00BD0F02"/>
    <w:rsid w:val="00BD10CA"/>
    <w:rsid w:val="00BD13B6"/>
    <w:rsid w:val="00BD1C47"/>
    <w:rsid w:val="00BD1FAD"/>
    <w:rsid w:val="00BD1FC4"/>
    <w:rsid w:val="00BD2322"/>
    <w:rsid w:val="00BD2AAD"/>
    <w:rsid w:val="00BD2B67"/>
    <w:rsid w:val="00BD2F69"/>
    <w:rsid w:val="00BD3750"/>
    <w:rsid w:val="00BD3B23"/>
    <w:rsid w:val="00BD3DD5"/>
    <w:rsid w:val="00BD42F0"/>
    <w:rsid w:val="00BD4E06"/>
    <w:rsid w:val="00BD5274"/>
    <w:rsid w:val="00BD5CD8"/>
    <w:rsid w:val="00BD5F3F"/>
    <w:rsid w:val="00BD6AAA"/>
    <w:rsid w:val="00BD6DCC"/>
    <w:rsid w:val="00BD7331"/>
    <w:rsid w:val="00BE028A"/>
    <w:rsid w:val="00BE049C"/>
    <w:rsid w:val="00BE08B4"/>
    <w:rsid w:val="00BE16BB"/>
    <w:rsid w:val="00BE1B36"/>
    <w:rsid w:val="00BE3580"/>
    <w:rsid w:val="00BE35D4"/>
    <w:rsid w:val="00BE3600"/>
    <w:rsid w:val="00BE372D"/>
    <w:rsid w:val="00BE3C33"/>
    <w:rsid w:val="00BE6304"/>
    <w:rsid w:val="00BE6A19"/>
    <w:rsid w:val="00BE7002"/>
    <w:rsid w:val="00BE7322"/>
    <w:rsid w:val="00BE7492"/>
    <w:rsid w:val="00BF1530"/>
    <w:rsid w:val="00BF1CD0"/>
    <w:rsid w:val="00BF1EE6"/>
    <w:rsid w:val="00BF23F0"/>
    <w:rsid w:val="00BF25C0"/>
    <w:rsid w:val="00BF33DD"/>
    <w:rsid w:val="00BF3BD4"/>
    <w:rsid w:val="00BF4CF9"/>
    <w:rsid w:val="00BF4D55"/>
    <w:rsid w:val="00BF6243"/>
    <w:rsid w:val="00BF68FA"/>
    <w:rsid w:val="00BF7234"/>
    <w:rsid w:val="00C005E6"/>
    <w:rsid w:val="00C01F76"/>
    <w:rsid w:val="00C02910"/>
    <w:rsid w:val="00C02A9C"/>
    <w:rsid w:val="00C037B5"/>
    <w:rsid w:val="00C03DC3"/>
    <w:rsid w:val="00C04079"/>
    <w:rsid w:val="00C04477"/>
    <w:rsid w:val="00C04815"/>
    <w:rsid w:val="00C04D9D"/>
    <w:rsid w:val="00C051EB"/>
    <w:rsid w:val="00C058D9"/>
    <w:rsid w:val="00C0643C"/>
    <w:rsid w:val="00C07621"/>
    <w:rsid w:val="00C07709"/>
    <w:rsid w:val="00C107FE"/>
    <w:rsid w:val="00C112B8"/>
    <w:rsid w:val="00C11FE0"/>
    <w:rsid w:val="00C12BB7"/>
    <w:rsid w:val="00C140BF"/>
    <w:rsid w:val="00C1514E"/>
    <w:rsid w:val="00C155A2"/>
    <w:rsid w:val="00C162B4"/>
    <w:rsid w:val="00C1646B"/>
    <w:rsid w:val="00C16868"/>
    <w:rsid w:val="00C16AD6"/>
    <w:rsid w:val="00C175D0"/>
    <w:rsid w:val="00C20265"/>
    <w:rsid w:val="00C2080A"/>
    <w:rsid w:val="00C21489"/>
    <w:rsid w:val="00C21C1E"/>
    <w:rsid w:val="00C2274C"/>
    <w:rsid w:val="00C24A97"/>
    <w:rsid w:val="00C24F59"/>
    <w:rsid w:val="00C2522E"/>
    <w:rsid w:val="00C25753"/>
    <w:rsid w:val="00C277DD"/>
    <w:rsid w:val="00C27A1B"/>
    <w:rsid w:val="00C3177F"/>
    <w:rsid w:val="00C31CF6"/>
    <w:rsid w:val="00C31FDE"/>
    <w:rsid w:val="00C323F6"/>
    <w:rsid w:val="00C3290F"/>
    <w:rsid w:val="00C33056"/>
    <w:rsid w:val="00C33322"/>
    <w:rsid w:val="00C34193"/>
    <w:rsid w:val="00C34459"/>
    <w:rsid w:val="00C3484D"/>
    <w:rsid w:val="00C34C2C"/>
    <w:rsid w:val="00C3547D"/>
    <w:rsid w:val="00C356FB"/>
    <w:rsid w:val="00C365F7"/>
    <w:rsid w:val="00C36BD8"/>
    <w:rsid w:val="00C3707D"/>
    <w:rsid w:val="00C4006F"/>
    <w:rsid w:val="00C40A2E"/>
    <w:rsid w:val="00C40D78"/>
    <w:rsid w:val="00C40E04"/>
    <w:rsid w:val="00C413E7"/>
    <w:rsid w:val="00C42298"/>
    <w:rsid w:val="00C42A9F"/>
    <w:rsid w:val="00C43656"/>
    <w:rsid w:val="00C43FC8"/>
    <w:rsid w:val="00C4512C"/>
    <w:rsid w:val="00C45172"/>
    <w:rsid w:val="00C455E5"/>
    <w:rsid w:val="00C46220"/>
    <w:rsid w:val="00C46242"/>
    <w:rsid w:val="00C466BB"/>
    <w:rsid w:val="00C5006E"/>
    <w:rsid w:val="00C50422"/>
    <w:rsid w:val="00C5076B"/>
    <w:rsid w:val="00C50A9D"/>
    <w:rsid w:val="00C50D7E"/>
    <w:rsid w:val="00C51443"/>
    <w:rsid w:val="00C5165E"/>
    <w:rsid w:val="00C51C0F"/>
    <w:rsid w:val="00C52C57"/>
    <w:rsid w:val="00C5351C"/>
    <w:rsid w:val="00C54450"/>
    <w:rsid w:val="00C54875"/>
    <w:rsid w:val="00C552B1"/>
    <w:rsid w:val="00C563B3"/>
    <w:rsid w:val="00C56429"/>
    <w:rsid w:val="00C567DC"/>
    <w:rsid w:val="00C573AE"/>
    <w:rsid w:val="00C57AF2"/>
    <w:rsid w:val="00C607DE"/>
    <w:rsid w:val="00C60A4F"/>
    <w:rsid w:val="00C61153"/>
    <w:rsid w:val="00C6232C"/>
    <w:rsid w:val="00C63E9D"/>
    <w:rsid w:val="00C6422D"/>
    <w:rsid w:val="00C64426"/>
    <w:rsid w:val="00C64738"/>
    <w:rsid w:val="00C64A6C"/>
    <w:rsid w:val="00C64AF9"/>
    <w:rsid w:val="00C64D98"/>
    <w:rsid w:val="00C6520E"/>
    <w:rsid w:val="00C656B2"/>
    <w:rsid w:val="00C660C8"/>
    <w:rsid w:val="00C673A7"/>
    <w:rsid w:val="00C6747B"/>
    <w:rsid w:val="00C70857"/>
    <w:rsid w:val="00C71732"/>
    <w:rsid w:val="00C72D37"/>
    <w:rsid w:val="00C73837"/>
    <w:rsid w:val="00C73F85"/>
    <w:rsid w:val="00C754A0"/>
    <w:rsid w:val="00C7565F"/>
    <w:rsid w:val="00C75744"/>
    <w:rsid w:val="00C75C7F"/>
    <w:rsid w:val="00C762E6"/>
    <w:rsid w:val="00C765A2"/>
    <w:rsid w:val="00C76792"/>
    <w:rsid w:val="00C770D0"/>
    <w:rsid w:val="00C777E0"/>
    <w:rsid w:val="00C805E5"/>
    <w:rsid w:val="00C80BEC"/>
    <w:rsid w:val="00C80EDD"/>
    <w:rsid w:val="00C8123B"/>
    <w:rsid w:val="00C82067"/>
    <w:rsid w:val="00C82366"/>
    <w:rsid w:val="00C8241A"/>
    <w:rsid w:val="00C826DB"/>
    <w:rsid w:val="00C83659"/>
    <w:rsid w:val="00C83DFF"/>
    <w:rsid w:val="00C87462"/>
    <w:rsid w:val="00C900EE"/>
    <w:rsid w:val="00C9095B"/>
    <w:rsid w:val="00C90ED2"/>
    <w:rsid w:val="00C91864"/>
    <w:rsid w:val="00C91A76"/>
    <w:rsid w:val="00C91DB1"/>
    <w:rsid w:val="00C923AC"/>
    <w:rsid w:val="00C92509"/>
    <w:rsid w:val="00C925FE"/>
    <w:rsid w:val="00C9314E"/>
    <w:rsid w:val="00C93259"/>
    <w:rsid w:val="00C93ACE"/>
    <w:rsid w:val="00C94491"/>
    <w:rsid w:val="00C94553"/>
    <w:rsid w:val="00C94D3F"/>
    <w:rsid w:val="00C95934"/>
    <w:rsid w:val="00C95F59"/>
    <w:rsid w:val="00C9663C"/>
    <w:rsid w:val="00C969A6"/>
    <w:rsid w:val="00C96B22"/>
    <w:rsid w:val="00CA0137"/>
    <w:rsid w:val="00CA05C8"/>
    <w:rsid w:val="00CA12AD"/>
    <w:rsid w:val="00CA14A2"/>
    <w:rsid w:val="00CA2554"/>
    <w:rsid w:val="00CA39CE"/>
    <w:rsid w:val="00CA3A78"/>
    <w:rsid w:val="00CA43F8"/>
    <w:rsid w:val="00CA4E8B"/>
    <w:rsid w:val="00CA5490"/>
    <w:rsid w:val="00CA6647"/>
    <w:rsid w:val="00CA68A8"/>
    <w:rsid w:val="00CA78BB"/>
    <w:rsid w:val="00CA7906"/>
    <w:rsid w:val="00CB06F0"/>
    <w:rsid w:val="00CB0AA4"/>
    <w:rsid w:val="00CB112D"/>
    <w:rsid w:val="00CB1927"/>
    <w:rsid w:val="00CB1FCC"/>
    <w:rsid w:val="00CB23D7"/>
    <w:rsid w:val="00CB39BE"/>
    <w:rsid w:val="00CB3FCE"/>
    <w:rsid w:val="00CB5E41"/>
    <w:rsid w:val="00CB678B"/>
    <w:rsid w:val="00CB7BE0"/>
    <w:rsid w:val="00CC0147"/>
    <w:rsid w:val="00CC0B2D"/>
    <w:rsid w:val="00CC0BB0"/>
    <w:rsid w:val="00CC0D45"/>
    <w:rsid w:val="00CC0FBE"/>
    <w:rsid w:val="00CC11AB"/>
    <w:rsid w:val="00CC1DF6"/>
    <w:rsid w:val="00CC27AF"/>
    <w:rsid w:val="00CC2B59"/>
    <w:rsid w:val="00CC2FB1"/>
    <w:rsid w:val="00CC490E"/>
    <w:rsid w:val="00CC501E"/>
    <w:rsid w:val="00CC52D1"/>
    <w:rsid w:val="00CC54EB"/>
    <w:rsid w:val="00CC5E49"/>
    <w:rsid w:val="00CC6023"/>
    <w:rsid w:val="00CC618C"/>
    <w:rsid w:val="00CC65A4"/>
    <w:rsid w:val="00CC70D9"/>
    <w:rsid w:val="00CC7C40"/>
    <w:rsid w:val="00CD000E"/>
    <w:rsid w:val="00CD09E5"/>
    <w:rsid w:val="00CD0E7B"/>
    <w:rsid w:val="00CD236E"/>
    <w:rsid w:val="00CD239D"/>
    <w:rsid w:val="00CD31D6"/>
    <w:rsid w:val="00CD321A"/>
    <w:rsid w:val="00CD3F12"/>
    <w:rsid w:val="00CD4754"/>
    <w:rsid w:val="00CD5430"/>
    <w:rsid w:val="00CD5446"/>
    <w:rsid w:val="00CD548D"/>
    <w:rsid w:val="00CD5783"/>
    <w:rsid w:val="00CD5A8C"/>
    <w:rsid w:val="00CD68D0"/>
    <w:rsid w:val="00CD792A"/>
    <w:rsid w:val="00CD7968"/>
    <w:rsid w:val="00CD7EB1"/>
    <w:rsid w:val="00CE0548"/>
    <w:rsid w:val="00CE1340"/>
    <w:rsid w:val="00CE1A8B"/>
    <w:rsid w:val="00CE2124"/>
    <w:rsid w:val="00CE2334"/>
    <w:rsid w:val="00CE2639"/>
    <w:rsid w:val="00CE2724"/>
    <w:rsid w:val="00CE2A0E"/>
    <w:rsid w:val="00CE328F"/>
    <w:rsid w:val="00CE32EB"/>
    <w:rsid w:val="00CE3C52"/>
    <w:rsid w:val="00CE43BD"/>
    <w:rsid w:val="00CE4A88"/>
    <w:rsid w:val="00CE4B0A"/>
    <w:rsid w:val="00CE51D3"/>
    <w:rsid w:val="00CE5367"/>
    <w:rsid w:val="00CE5566"/>
    <w:rsid w:val="00CE5EA5"/>
    <w:rsid w:val="00CE6623"/>
    <w:rsid w:val="00CE6CA6"/>
    <w:rsid w:val="00CE71A9"/>
    <w:rsid w:val="00CE761D"/>
    <w:rsid w:val="00CE7DCD"/>
    <w:rsid w:val="00CF0343"/>
    <w:rsid w:val="00CF105C"/>
    <w:rsid w:val="00CF1883"/>
    <w:rsid w:val="00CF21CD"/>
    <w:rsid w:val="00CF2513"/>
    <w:rsid w:val="00CF2C13"/>
    <w:rsid w:val="00CF40D5"/>
    <w:rsid w:val="00CF4459"/>
    <w:rsid w:val="00CF49DA"/>
    <w:rsid w:val="00CF4DD0"/>
    <w:rsid w:val="00CF5561"/>
    <w:rsid w:val="00CF5C20"/>
    <w:rsid w:val="00CF5DA4"/>
    <w:rsid w:val="00CF6D2F"/>
    <w:rsid w:val="00CF77FC"/>
    <w:rsid w:val="00D00604"/>
    <w:rsid w:val="00D006BB"/>
    <w:rsid w:val="00D007E8"/>
    <w:rsid w:val="00D01473"/>
    <w:rsid w:val="00D01712"/>
    <w:rsid w:val="00D01BAC"/>
    <w:rsid w:val="00D0321F"/>
    <w:rsid w:val="00D039F8"/>
    <w:rsid w:val="00D03D8B"/>
    <w:rsid w:val="00D05C63"/>
    <w:rsid w:val="00D066B7"/>
    <w:rsid w:val="00D06B02"/>
    <w:rsid w:val="00D07FD9"/>
    <w:rsid w:val="00D10D4F"/>
    <w:rsid w:val="00D112A4"/>
    <w:rsid w:val="00D11E35"/>
    <w:rsid w:val="00D125B0"/>
    <w:rsid w:val="00D12766"/>
    <w:rsid w:val="00D12B57"/>
    <w:rsid w:val="00D13CCC"/>
    <w:rsid w:val="00D15A04"/>
    <w:rsid w:val="00D15DAF"/>
    <w:rsid w:val="00D15DD1"/>
    <w:rsid w:val="00D15FA3"/>
    <w:rsid w:val="00D174A3"/>
    <w:rsid w:val="00D17A00"/>
    <w:rsid w:val="00D20B17"/>
    <w:rsid w:val="00D2147E"/>
    <w:rsid w:val="00D21B6E"/>
    <w:rsid w:val="00D2286C"/>
    <w:rsid w:val="00D2306E"/>
    <w:rsid w:val="00D2399B"/>
    <w:rsid w:val="00D23F54"/>
    <w:rsid w:val="00D2626D"/>
    <w:rsid w:val="00D30450"/>
    <w:rsid w:val="00D307FF"/>
    <w:rsid w:val="00D3199C"/>
    <w:rsid w:val="00D31C58"/>
    <w:rsid w:val="00D327CB"/>
    <w:rsid w:val="00D32E12"/>
    <w:rsid w:val="00D32EE7"/>
    <w:rsid w:val="00D33A5A"/>
    <w:rsid w:val="00D351FE"/>
    <w:rsid w:val="00D35A38"/>
    <w:rsid w:val="00D35F02"/>
    <w:rsid w:val="00D35FF3"/>
    <w:rsid w:val="00D36AA6"/>
    <w:rsid w:val="00D37058"/>
    <w:rsid w:val="00D377B2"/>
    <w:rsid w:val="00D379B9"/>
    <w:rsid w:val="00D37C2D"/>
    <w:rsid w:val="00D37CF2"/>
    <w:rsid w:val="00D40067"/>
    <w:rsid w:val="00D40ED8"/>
    <w:rsid w:val="00D41176"/>
    <w:rsid w:val="00D424FF"/>
    <w:rsid w:val="00D42CE4"/>
    <w:rsid w:val="00D4472E"/>
    <w:rsid w:val="00D45EC6"/>
    <w:rsid w:val="00D45F33"/>
    <w:rsid w:val="00D45FC0"/>
    <w:rsid w:val="00D46335"/>
    <w:rsid w:val="00D471C0"/>
    <w:rsid w:val="00D47207"/>
    <w:rsid w:val="00D4726D"/>
    <w:rsid w:val="00D47936"/>
    <w:rsid w:val="00D47B93"/>
    <w:rsid w:val="00D50242"/>
    <w:rsid w:val="00D5079E"/>
    <w:rsid w:val="00D50F05"/>
    <w:rsid w:val="00D5270E"/>
    <w:rsid w:val="00D52FA3"/>
    <w:rsid w:val="00D530C3"/>
    <w:rsid w:val="00D53139"/>
    <w:rsid w:val="00D538E9"/>
    <w:rsid w:val="00D53D91"/>
    <w:rsid w:val="00D541E6"/>
    <w:rsid w:val="00D551F4"/>
    <w:rsid w:val="00D55359"/>
    <w:rsid w:val="00D56D6D"/>
    <w:rsid w:val="00D61ECF"/>
    <w:rsid w:val="00D61F18"/>
    <w:rsid w:val="00D6299A"/>
    <w:rsid w:val="00D62FA4"/>
    <w:rsid w:val="00D63CCA"/>
    <w:rsid w:val="00D642BB"/>
    <w:rsid w:val="00D64C9F"/>
    <w:rsid w:val="00D66A81"/>
    <w:rsid w:val="00D67677"/>
    <w:rsid w:val="00D67839"/>
    <w:rsid w:val="00D67964"/>
    <w:rsid w:val="00D7017F"/>
    <w:rsid w:val="00D7115C"/>
    <w:rsid w:val="00D71680"/>
    <w:rsid w:val="00D7292F"/>
    <w:rsid w:val="00D72CAD"/>
    <w:rsid w:val="00D72F85"/>
    <w:rsid w:val="00D73CCB"/>
    <w:rsid w:val="00D744AA"/>
    <w:rsid w:val="00D74531"/>
    <w:rsid w:val="00D75066"/>
    <w:rsid w:val="00D75177"/>
    <w:rsid w:val="00D7517E"/>
    <w:rsid w:val="00D77EA5"/>
    <w:rsid w:val="00D80F51"/>
    <w:rsid w:val="00D811CF"/>
    <w:rsid w:val="00D817EB"/>
    <w:rsid w:val="00D819B1"/>
    <w:rsid w:val="00D8244F"/>
    <w:rsid w:val="00D82CAB"/>
    <w:rsid w:val="00D83045"/>
    <w:rsid w:val="00D83BC6"/>
    <w:rsid w:val="00D8431C"/>
    <w:rsid w:val="00D84F70"/>
    <w:rsid w:val="00D85382"/>
    <w:rsid w:val="00D854AF"/>
    <w:rsid w:val="00D858E3"/>
    <w:rsid w:val="00D86069"/>
    <w:rsid w:val="00D863A0"/>
    <w:rsid w:val="00D868BC"/>
    <w:rsid w:val="00D86BDB"/>
    <w:rsid w:val="00D87394"/>
    <w:rsid w:val="00D8779D"/>
    <w:rsid w:val="00D9057A"/>
    <w:rsid w:val="00D90A8F"/>
    <w:rsid w:val="00D90DA0"/>
    <w:rsid w:val="00D90F1D"/>
    <w:rsid w:val="00D91F45"/>
    <w:rsid w:val="00D9227D"/>
    <w:rsid w:val="00D92D8C"/>
    <w:rsid w:val="00D92E41"/>
    <w:rsid w:val="00D935BD"/>
    <w:rsid w:val="00D94021"/>
    <w:rsid w:val="00D94389"/>
    <w:rsid w:val="00D94ABE"/>
    <w:rsid w:val="00D9615B"/>
    <w:rsid w:val="00D96277"/>
    <w:rsid w:val="00D9681E"/>
    <w:rsid w:val="00D9684D"/>
    <w:rsid w:val="00D96D62"/>
    <w:rsid w:val="00D972B9"/>
    <w:rsid w:val="00D97576"/>
    <w:rsid w:val="00D9769F"/>
    <w:rsid w:val="00D978EB"/>
    <w:rsid w:val="00DA0D31"/>
    <w:rsid w:val="00DA2246"/>
    <w:rsid w:val="00DA2A60"/>
    <w:rsid w:val="00DA33A6"/>
    <w:rsid w:val="00DA3A55"/>
    <w:rsid w:val="00DA4150"/>
    <w:rsid w:val="00DA46E6"/>
    <w:rsid w:val="00DA474B"/>
    <w:rsid w:val="00DA4B2B"/>
    <w:rsid w:val="00DA5B47"/>
    <w:rsid w:val="00DA675D"/>
    <w:rsid w:val="00DA681A"/>
    <w:rsid w:val="00DA68C2"/>
    <w:rsid w:val="00DA772B"/>
    <w:rsid w:val="00DB005D"/>
    <w:rsid w:val="00DB01FF"/>
    <w:rsid w:val="00DB0581"/>
    <w:rsid w:val="00DB0F17"/>
    <w:rsid w:val="00DB0F51"/>
    <w:rsid w:val="00DB2094"/>
    <w:rsid w:val="00DB2359"/>
    <w:rsid w:val="00DB239B"/>
    <w:rsid w:val="00DB3225"/>
    <w:rsid w:val="00DB36E7"/>
    <w:rsid w:val="00DB38DD"/>
    <w:rsid w:val="00DB4F81"/>
    <w:rsid w:val="00DB53A6"/>
    <w:rsid w:val="00DB54EB"/>
    <w:rsid w:val="00DB7430"/>
    <w:rsid w:val="00DB754D"/>
    <w:rsid w:val="00DB78BE"/>
    <w:rsid w:val="00DB7ED8"/>
    <w:rsid w:val="00DC07C4"/>
    <w:rsid w:val="00DC3424"/>
    <w:rsid w:val="00DC3C15"/>
    <w:rsid w:val="00DC531F"/>
    <w:rsid w:val="00DC638D"/>
    <w:rsid w:val="00DC6A75"/>
    <w:rsid w:val="00DC7136"/>
    <w:rsid w:val="00DC7304"/>
    <w:rsid w:val="00DC765C"/>
    <w:rsid w:val="00DD0308"/>
    <w:rsid w:val="00DD1744"/>
    <w:rsid w:val="00DD1CD9"/>
    <w:rsid w:val="00DD1F1B"/>
    <w:rsid w:val="00DD2AF1"/>
    <w:rsid w:val="00DD2CE7"/>
    <w:rsid w:val="00DD4043"/>
    <w:rsid w:val="00DD48E0"/>
    <w:rsid w:val="00DD4AFD"/>
    <w:rsid w:val="00DD5308"/>
    <w:rsid w:val="00DD5AD1"/>
    <w:rsid w:val="00DD64BB"/>
    <w:rsid w:val="00DD6681"/>
    <w:rsid w:val="00DD679C"/>
    <w:rsid w:val="00DD6D39"/>
    <w:rsid w:val="00DE02A1"/>
    <w:rsid w:val="00DE149D"/>
    <w:rsid w:val="00DE14FF"/>
    <w:rsid w:val="00DE1B8B"/>
    <w:rsid w:val="00DE1ECB"/>
    <w:rsid w:val="00DE304A"/>
    <w:rsid w:val="00DE3254"/>
    <w:rsid w:val="00DE4F61"/>
    <w:rsid w:val="00DE5777"/>
    <w:rsid w:val="00DE5CFC"/>
    <w:rsid w:val="00DE5DB5"/>
    <w:rsid w:val="00DE64C6"/>
    <w:rsid w:val="00DE6565"/>
    <w:rsid w:val="00DE7457"/>
    <w:rsid w:val="00DE76C0"/>
    <w:rsid w:val="00DF052D"/>
    <w:rsid w:val="00DF15A5"/>
    <w:rsid w:val="00DF29BA"/>
    <w:rsid w:val="00DF39AD"/>
    <w:rsid w:val="00DF3A89"/>
    <w:rsid w:val="00DF3CAE"/>
    <w:rsid w:val="00DF44AE"/>
    <w:rsid w:val="00DF4C42"/>
    <w:rsid w:val="00DF61CB"/>
    <w:rsid w:val="00DF62CA"/>
    <w:rsid w:val="00DF67D4"/>
    <w:rsid w:val="00DF6C38"/>
    <w:rsid w:val="00DF75DE"/>
    <w:rsid w:val="00E00A30"/>
    <w:rsid w:val="00E01147"/>
    <w:rsid w:val="00E012C3"/>
    <w:rsid w:val="00E01739"/>
    <w:rsid w:val="00E01819"/>
    <w:rsid w:val="00E01B8F"/>
    <w:rsid w:val="00E01E04"/>
    <w:rsid w:val="00E02E5F"/>
    <w:rsid w:val="00E03223"/>
    <w:rsid w:val="00E03C64"/>
    <w:rsid w:val="00E03CA7"/>
    <w:rsid w:val="00E03FCA"/>
    <w:rsid w:val="00E03FE3"/>
    <w:rsid w:val="00E04E9A"/>
    <w:rsid w:val="00E057A2"/>
    <w:rsid w:val="00E05BB1"/>
    <w:rsid w:val="00E065C4"/>
    <w:rsid w:val="00E0711B"/>
    <w:rsid w:val="00E07677"/>
    <w:rsid w:val="00E0796B"/>
    <w:rsid w:val="00E07EC7"/>
    <w:rsid w:val="00E07FE5"/>
    <w:rsid w:val="00E10862"/>
    <w:rsid w:val="00E1093A"/>
    <w:rsid w:val="00E10D99"/>
    <w:rsid w:val="00E1162A"/>
    <w:rsid w:val="00E11ADF"/>
    <w:rsid w:val="00E11CDD"/>
    <w:rsid w:val="00E11ED0"/>
    <w:rsid w:val="00E1252A"/>
    <w:rsid w:val="00E125C3"/>
    <w:rsid w:val="00E13285"/>
    <w:rsid w:val="00E13DD4"/>
    <w:rsid w:val="00E13EE4"/>
    <w:rsid w:val="00E1425D"/>
    <w:rsid w:val="00E14638"/>
    <w:rsid w:val="00E15144"/>
    <w:rsid w:val="00E160AE"/>
    <w:rsid w:val="00E200B0"/>
    <w:rsid w:val="00E203E7"/>
    <w:rsid w:val="00E20D25"/>
    <w:rsid w:val="00E21DA7"/>
    <w:rsid w:val="00E21F15"/>
    <w:rsid w:val="00E241F5"/>
    <w:rsid w:val="00E24E18"/>
    <w:rsid w:val="00E256ED"/>
    <w:rsid w:val="00E25CDA"/>
    <w:rsid w:val="00E2613D"/>
    <w:rsid w:val="00E27801"/>
    <w:rsid w:val="00E27C01"/>
    <w:rsid w:val="00E27D4F"/>
    <w:rsid w:val="00E300B3"/>
    <w:rsid w:val="00E3034E"/>
    <w:rsid w:val="00E30FB9"/>
    <w:rsid w:val="00E31505"/>
    <w:rsid w:val="00E31996"/>
    <w:rsid w:val="00E323D3"/>
    <w:rsid w:val="00E32927"/>
    <w:rsid w:val="00E32A48"/>
    <w:rsid w:val="00E34C6F"/>
    <w:rsid w:val="00E35470"/>
    <w:rsid w:val="00E3549C"/>
    <w:rsid w:val="00E35C8A"/>
    <w:rsid w:val="00E363F4"/>
    <w:rsid w:val="00E365DD"/>
    <w:rsid w:val="00E366E5"/>
    <w:rsid w:val="00E379EF"/>
    <w:rsid w:val="00E40C8D"/>
    <w:rsid w:val="00E4175B"/>
    <w:rsid w:val="00E41760"/>
    <w:rsid w:val="00E4192C"/>
    <w:rsid w:val="00E42796"/>
    <w:rsid w:val="00E4305F"/>
    <w:rsid w:val="00E435B0"/>
    <w:rsid w:val="00E440C7"/>
    <w:rsid w:val="00E4434C"/>
    <w:rsid w:val="00E444E0"/>
    <w:rsid w:val="00E45784"/>
    <w:rsid w:val="00E459BF"/>
    <w:rsid w:val="00E4688C"/>
    <w:rsid w:val="00E476D9"/>
    <w:rsid w:val="00E47833"/>
    <w:rsid w:val="00E47BB0"/>
    <w:rsid w:val="00E47E00"/>
    <w:rsid w:val="00E47E28"/>
    <w:rsid w:val="00E47E2E"/>
    <w:rsid w:val="00E505F0"/>
    <w:rsid w:val="00E52E75"/>
    <w:rsid w:val="00E531DA"/>
    <w:rsid w:val="00E53DF4"/>
    <w:rsid w:val="00E5444F"/>
    <w:rsid w:val="00E55350"/>
    <w:rsid w:val="00E5553D"/>
    <w:rsid w:val="00E55804"/>
    <w:rsid w:val="00E5588F"/>
    <w:rsid w:val="00E5605F"/>
    <w:rsid w:val="00E5746A"/>
    <w:rsid w:val="00E62EC2"/>
    <w:rsid w:val="00E640D1"/>
    <w:rsid w:val="00E65851"/>
    <w:rsid w:val="00E65F36"/>
    <w:rsid w:val="00E67177"/>
    <w:rsid w:val="00E673C5"/>
    <w:rsid w:val="00E7087E"/>
    <w:rsid w:val="00E70C8C"/>
    <w:rsid w:val="00E70D83"/>
    <w:rsid w:val="00E70E82"/>
    <w:rsid w:val="00E70FE9"/>
    <w:rsid w:val="00E71068"/>
    <w:rsid w:val="00E71A40"/>
    <w:rsid w:val="00E72E1D"/>
    <w:rsid w:val="00E731D0"/>
    <w:rsid w:val="00E73E3D"/>
    <w:rsid w:val="00E744ED"/>
    <w:rsid w:val="00E74FBD"/>
    <w:rsid w:val="00E754A2"/>
    <w:rsid w:val="00E75740"/>
    <w:rsid w:val="00E75964"/>
    <w:rsid w:val="00E75B17"/>
    <w:rsid w:val="00E75C3E"/>
    <w:rsid w:val="00E75F66"/>
    <w:rsid w:val="00E765AC"/>
    <w:rsid w:val="00E7767C"/>
    <w:rsid w:val="00E77739"/>
    <w:rsid w:val="00E8009A"/>
    <w:rsid w:val="00E801D4"/>
    <w:rsid w:val="00E80285"/>
    <w:rsid w:val="00E808A2"/>
    <w:rsid w:val="00E80EE5"/>
    <w:rsid w:val="00E81E01"/>
    <w:rsid w:val="00E81E9A"/>
    <w:rsid w:val="00E82130"/>
    <w:rsid w:val="00E8464C"/>
    <w:rsid w:val="00E84B8B"/>
    <w:rsid w:val="00E852E9"/>
    <w:rsid w:val="00E85BAE"/>
    <w:rsid w:val="00E85EA5"/>
    <w:rsid w:val="00E86D3C"/>
    <w:rsid w:val="00E86DB0"/>
    <w:rsid w:val="00E90FDB"/>
    <w:rsid w:val="00E914A5"/>
    <w:rsid w:val="00E9210C"/>
    <w:rsid w:val="00E9212B"/>
    <w:rsid w:val="00E927DD"/>
    <w:rsid w:val="00E92A06"/>
    <w:rsid w:val="00E92CB8"/>
    <w:rsid w:val="00E93227"/>
    <w:rsid w:val="00E93E07"/>
    <w:rsid w:val="00E940CF"/>
    <w:rsid w:val="00E947B2"/>
    <w:rsid w:val="00E94AE7"/>
    <w:rsid w:val="00E95241"/>
    <w:rsid w:val="00E97186"/>
    <w:rsid w:val="00E971AD"/>
    <w:rsid w:val="00E973A0"/>
    <w:rsid w:val="00EA0C12"/>
    <w:rsid w:val="00EA376F"/>
    <w:rsid w:val="00EA4157"/>
    <w:rsid w:val="00EA4729"/>
    <w:rsid w:val="00EA4905"/>
    <w:rsid w:val="00EA593F"/>
    <w:rsid w:val="00EA5F2D"/>
    <w:rsid w:val="00EA61AF"/>
    <w:rsid w:val="00EA629F"/>
    <w:rsid w:val="00EA6365"/>
    <w:rsid w:val="00EA6D25"/>
    <w:rsid w:val="00EA6F98"/>
    <w:rsid w:val="00EB0215"/>
    <w:rsid w:val="00EB0FBB"/>
    <w:rsid w:val="00EB1E1C"/>
    <w:rsid w:val="00EB1E46"/>
    <w:rsid w:val="00EB2A76"/>
    <w:rsid w:val="00EB32A4"/>
    <w:rsid w:val="00EB4019"/>
    <w:rsid w:val="00EB4E0A"/>
    <w:rsid w:val="00EB607A"/>
    <w:rsid w:val="00EB69B5"/>
    <w:rsid w:val="00EB6DDC"/>
    <w:rsid w:val="00EB7351"/>
    <w:rsid w:val="00EB79F6"/>
    <w:rsid w:val="00EC048D"/>
    <w:rsid w:val="00EC29FE"/>
    <w:rsid w:val="00EC3448"/>
    <w:rsid w:val="00EC406B"/>
    <w:rsid w:val="00EC4F88"/>
    <w:rsid w:val="00EC69BB"/>
    <w:rsid w:val="00EC69E1"/>
    <w:rsid w:val="00EC6E2A"/>
    <w:rsid w:val="00EC7653"/>
    <w:rsid w:val="00EC7886"/>
    <w:rsid w:val="00ED08C2"/>
    <w:rsid w:val="00ED4155"/>
    <w:rsid w:val="00ED43EA"/>
    <w:rsid w:val="00ED471F"/>
    <w:rsid w:val="00ED58BA"/>
    <w:rsid w:val="00ED5D28"/>
    <w:rsid w:val="00ED5D9F"/>
    <w:rsid w:val="00ED648B"/>
    <w:rsid w:val="00ED6E90"/>
    <w:rsid w:val="00ED71EA"/>
    <w:rsid w:val="00ED76AB"/>
    <w:rsid w:val="00ED7D09"/>
    <w:rsid w:val="00ED7D53"/>
    <w:rsid w:val="00EE0722"/>
    <w:rsid w:val="00EE0B4F"/>
    <w:rsid w:val="00EE0BB3"/>
    <w:rsid w:val="00EE14A7"/>
    <w:rsid w:val="00EE172A"/>
    <w:rsid w:val="00EE1A13"/>
    <w:rsid w:val="00EE1A40"/>
    <w:rsid w:val="00EE2BBE"/>
    <w:rsid w:val="00EE37B1"/>
    <w:rsid w:val="00EE3FB0"/>
    <w:rsid w:val="00EE4699"/>
    <w:rsid w:val="00EE5829"/>
    <w:rsid w:val="00EE66FE"/>
    <w:rsid w:val="00EE6877"/>
    <w:rsid w:val="00EE6963"/>
    <w:rsid w:val="00EE6B81"/>
    <w:rsid w:val="00EE6D81"/>
    <w:rsid w:val="00EE6E7B"/>
    <w:rsid w:val="00EE7314"/>
    <w:rsid w:val="00EE7553"/>
    <w:rsid w:val="00EF304B"/>
    <w:rsid w:val="00EF3BE3"/>
    <w:rsid w:val="00EF3D56"/>
    <w:rsid w:val="00EF45F6"/>
    <w:rsid w:val="00EF525A"/>
    <w:rsid w:val="00EF5825"/>
    <w:rsid w:val="00EF617B"/>
    <w:rsid w:val="00EF6726"/>
    <w:rsid w:val="00EF6BCA"/>
    <w:rsid w:val="00EF6F2D"/>
    <w:rsid w:val="00EF706F"/>
    <w:rsid w:val="00EF7310"/>
    <w:rsid w:val="00EF7392"/>
    <w:rsid w:val="00EF7824"/>
    <w:rsid w:val="00EF7C01"/>
    <w:rsid w:val="00F002F3"/>
    <w:rsid w:val="00F00E5C"/>
    <w:rsid w:val="00F00EEE"/>
    <w:rsid w:val="00F016D1"/>
    <w:rsid w:val="00F01D80"/>
    <w:rsid w:val="00F0234D"/>
    <w:rsid w:val="00F02E91"/>
    <w:rsid w:val="00F03BCC"/>
    <w:rsid w:val="00F04689"/>
    <w:rsid w:val="00F047D9"/>
    <w:rsid w:val="00F04D2A"/>
    <w:rsid w:val="00F04EB4"/>
    <w:rsid w:val="00F0592C"/>
    <w:rsid w:val="00F05D45"/>
    <w:rsid w:val="00F06CF0"/>
    <w:rsid w:val="00F07459"/>
    <w:rsid w:val="00F1030C"/>
    <w:rsid w:val="00F103F8"/>
    <w:rsid w:val="00F10D73"/>
    <w:rsid w:val="00F113AF"/>
    <w:rsid w:val="00F113DC"/>
    <w:rsid w:val="00F117C5"/>
    <w:rsid w:val="00F119C1"/>
    <w:rsid w:val="00F11B4F"/>
    <w:rsid w:val="00F11F17"/>
    <w:rsid w:val="00F13ECD"/>
    <w:rsid w:val="00F1423B"/>
    <w:rsid w:val="00F150E5"/>
    <w:rsid w:val="00F15CDC"/>
    <w:rsid w:val="00F15E80"/>
    <w:rsid w:val="00F161C2"/>
    <w:rsid w:val="00F1698B"/>
    <w:rsid w:val="00F17078"/>
    <w:rsid w:val="00F175D7"/>
    <w:rsid w:val="00F17C39"/>
    <w:rsid w:val="00F17D28"/>
    <w:rsid w:val="00F21317"/>
    <w:rsid w:val="00F217F8"/>
    <w:rsid w:val="00F21D51"/>
    <w:rsid w:val="00F24142"/>
    <w:rsid w:val="00F24505"/>
    <w:rsid w:val="00F247D3"/>
    <w:rsid w:val="00F25185"/>
    <w:rsid w:val="00F2546A"/>
    <w:rsid w:val="00F255FF"/>
    <w:rsid w:val="00F259A3"/>
    <w:rsid w:val="00F27ADC"/>
    <w:rsid w:val="00F30F04"/>
    <w:rsid w:val="00F31C5C"/>
    <w:rsid w:val="00F31F8F"/>
    <w:rsid w:val="00F32302"/>
    <w:rsid w:val="00F323CC"/>
    <w:rsid w:val="00F3531C"/>
    <w:rsid w:val="00F3668A"/>
    <w:rsid w:val="00F40918"/>
    <w:rsid w:val="00F40C59"/>
    <w:rsid w:val="00F40F3C"/>
    <w:rsid w:val="00F40FDC"/>
    <w:rsid w:val="00F42522"/>
    <w:rsid w:val="00F430B5"/>
    <w:rsid w:val="00F43591"/>
    <w:rsid w:val="00F4409F"/>
    <w:rsid w:val="00F4568C"/>
    <w:rsid w:val="00F46917"/>
    <w:rsid w:val="00F46CA6"/>
    <w:rsid w:val="00F4710C"/>
    <w:rsid w:val="00F47ADF"/>
    <w:rsid w:val="00F47B04"/>
    <w:rsid w:val="00F50D6A"/>
    <w:rsid w:val="00F52314"/>
    <w:rsid w:val="00F523D0"/>
    <w:rsid w:val="00F52410"/>
    <w:rsid w:val="00F525BE"/>
    <w:rsid w:val="00F53E2F"/>
    <w:rsid w:val="00F546A0"/>
    <w:rsid w:val="00F54EEB"/>
    <w:rsid w:val="00F552FF"/>
    <w:rsid w:val="00F57971"/>
    <w:rsid w:val="00F57F3D"/>
    <w:rsid w:val="00F603C3"/>
    <w:rsid w:val="00F60520"/>
    <w:rsid w:val="00F60567"/>
    <w:rsid w:val="00F61022"/>
    <w:rsid w:val="00F61524"/>
    <w:rsid w:val="00F619E1"/>
    <w:rsid w:val="00F627B1"/>
    <w:rsid w:val="00F640CE"/>
    <w:rsid w:val="00F64A9D"/>
    <w:rsid w:val="00F65AB4"/>
    <w:rsid w:val="00F66493"/>
    <w:rsid w:val="00F66C06"/>
    <w:rsid w:val="00F66D86"/>
    <w:rsid w:val="00F67780"/>
    <w:rsid w:val="00F67E99"/>
    <w:rsid w:val="00F7030E"/>
    <w:rsid w:val="00F70B98"/>
    <w:rsid w:val="00F714BD"/>
    <w:rsid w:val="00F71619"/>
    <w:rsid w:val="00F71A83"/>
    <w:rsid w:val="00F71D71"/>
    <w:rsid w:val="00F71EB1"/>
    <w:rsid w:val="00F72546"/>
    <w:rsid w:val="00F73080"/>
    <w:rsid w:val="00F73AED"/>
    <w:rsid w:val="00F73B16"/>
    <w:rsid w:val="00F7409E"/>
    <w:rsid w:val="00F74751"/>
    <w:rsid w:val="00F74B31"/>
    <w:rsid w:val="00F752AC"/>
    <w:rsid w:val="00F75A87"/>
    <w:rsid w:val="00F75B53"/>
    <w:rsid w:val="00F767E0"/>
    <w:rsid w:val="00F77523"/>
    <w:rsid w:val="00F77AB2"/>
    <w:rsid w:val="00F8131C"/>
    <w:rsid w:val="00F81739"/>
    <w:rsid w:val="00F820CA"/>
    <w:rsid w:val="00F82282"/>
    <w:rsid w:val="00F829A4"/>
    <w:rsid w:val="00F82A67"/>
    <w:rsid w:val="00F8420A"/>
    <w:rsid w:val="00F8443C"/>
    <w:rsid w:val="00F8447F"/>
    <w:rsid w:val="00F86EE2"/>
    <w:rsid w:val="00F90E15"/>
    <w:rsid w:val="00F91692"/>
    <w:rsid w:val="00F91B02"/>
    <w:rsid w:val="00F91F94"/>
    <w:rsid w:val="00F92384"/>
    <w:rsid w:val="00F9284A"/>
    <w:rsid w:val="00F93517"/>
    <w:rsid w:val="00F938DD"/>
    <w:rsid w:val="00F93DA7"/>
    <w:rsid w:val="00F93F9E"/>
    <w:rsid w:val="00F94980"/>
    <w:rsid w:val="00F9554B"/>
    <w:rsid w:val="00F967C2"/>
    <w:rsid w:val="00F9684E"/>
    <w:rsid w:val="00F96CBB"/>
    <w:rsid w:val="00F96DAE"/>
    <w:rsid w:val="00F97C10"/>
    <w:rsid w:val="00FA09BD"/>
    <w:rsid w:val="00FA0C03"/>
    <w:rsid w:val="00FA17A2"/>
    <w:rsid w:val="00FA2083"/>
    <w:rsid w:val="00FA288E"/>
    <w:rsid w:val="00FA2D35"/>
    <w:rsid w:val="00FA3426"/>
    <w:rsid w:val="00FA3FF0"/>
    <w:rsid w:val="00FA452F"/>
    <w:rsid w:val="00FA4880"/>
    <w:rsid w:val="00FA4BD3"/>
    <w:rsid w:val="00FA546F"/>
    <w:rsid w:val="00FA5CD2"/>
    <w:rsid w:val="00FA6ED8"/>
    <w:rsid w:val="00FA71A5"/>
    <w:rsid w:val="00FB00B5"/>
    <w:rsid w:val="00FB0B59"/>
    <w:rsid w:val="00FB1141"/>
    <w:rsid w:val="00FB1F9D"/>
    <w:rsid w:val="00FB2B22"/>
    <w:rsid w:val="00FB2DD4"/>
    <w:rsid w:val="00FB3574"/>
    <w:rsid w:val="00FB4816"/>
    <w:rsid w:val="00FB5EE4"/>
    <w:rsid w:val="00FB640C"/>
    <w:rsid w:val="00FB73E6"/>
    <w:rsid w:val="00FC0600"/>
    <w:rsid w:val="00FC15A9"/>
    <w:rsid w:val="00FC2024"/>
    <w:rsid w:val="00FC2861"/>
    <w:rsid w:val="00FC2D38"/>
    <w:rsid w:val="00FC2F01"/>
    <w:rsid w:val="00FC307B"/>
    <w:rsid w:val="00FC30F4"/>
    <w:rsid w:val="00FC3F80"/>
    <w:rsid w:val="00FC4421"/>
    <w:rsid w:val="00FC4451"/>
    <w:rsid w:val="00FC4A95"/>
    <w:rsid w:val="00FC5678"/>
    <w:rsid w:val="00FC5AE7"/>
    <w:rsid w:val="00FC5C76"/>
    <w:rsid w:val="00FC6366"/>
    <w:rsid w:val="00FC65B4"/>
    <w:rsid w:val="00FC7582"/>
    <w:rsid w:val="00FC75EA"/>
    <w:rsid w:val="00FD097B"/>
    <w:rsid w:val="00FD0A80"/>
    <w:rsid w:val="00FD1EFF"/>
    <w:rsid w:val="00FD2FAF"/>
    <w:rsid w:val="00FD42F5"/>
    <w:rsid w:val="00FD4636"/>
    <w:rsid w:val="00FD47B3"/>
    <w:rsid w:val="00FD4D2F"/>
    <w:rsid w:val="00FD6FC9"/>
    <w:rsid w:val="00FD7584"/>
    <w:rsid w:val="00FE0298"/>
    <w:rsid w:val="00FE0591"/>
    <w:rsid w:val="00FE09B7"/>
    <w:rsid w:val="00FE0F0E"/>
    <w:rsid w:val="00FE1422"/>
    <w:rsid w:val="00FE1FA4"/>
    <w:rsid w:val="00FE2C70"/>
    <w:rsid w:val="00FE38D5"/>
    <w:rsid w:val="00FE41C3"/>
    <w:rsid w:val="00FE576D"/>
    <w:rsid w:val="00FE59AE"/>
    <w:rsid w:val="00FE5BDD"/>
    <w:rsid w:val="00FE6940"/>
    <w:rsid w:val="00FE70EF"/>
    <w:rsid w:val="00FF01FE"/>
    <w:rsid w:val="00FF068C"/>
    <w:rsid w:val="00FF0BBB"/>
    <w:rsid w:val="00FF0BDE"/>
    <w:rsid w:val="00FF0D18"/>
    <w:rsid w:val="00FF20E8"/>
    <w:rsid w:val="00FF2FF5"/>
    <w:rsid w:val="00FF303A"/>
    <w:rsid w:val="00FF3042"/>
    <w:rsid w:val="00FF3C2E"/>
    <w:rsid w:val="00FF53C0"/>
    <w:rsid w:val="00FF5511"/>
    <w:rsid w:val="00FF69E9"/>
    <w:rsid w:val="00FF7A2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1383592B"/>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71EB1"/>
    <w:rPr>
      <w:rFonts w:ascii="Times New Roman" w:eastAsia="Times New Roman" w:hAnsi="Times New Roman"/>
    </w:rPr>
  </w:style>
  <w:style w:type="paragraph" w:styleId="Naslov1">
    <w:name w:val="heading 1"/>
    <w:aliases w:val="NASLOV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Znak,Header-PR"/>
    <w:basedOn w:val="Navaden"/>
    <w:link w:val="GlavaZnak"/>
    <w:rsid w:val="007C70A1"/>
    <w:pPr>
      <w:tabs>
        <w:tab w:val="center" w:pos="4536"/>
        <w:tab w:val="right" w:pos="9072"/>
      </w:tabs>
    </w:pPr>
    <w:rPr>
      <w:sz w:val="24"/>
      <w:lang w:val="x-none"/>
    </w:rPr>
  </w:style>
  <w:style w:type="character" w:customStyle="1" w:styleId="GlavaZnak">
    <w:name w:val="Glava Znak"/>
    <w:aliases w:val="E-PVO-glava Znak,body txt Znak,Znak Znak,Glava - napis Znak, Znak Znak,Header-PR Znak"/>
    <w:link w:val="Glava"/>
    <w:rsid w:val="007C70A1"/>
    <w:rPr>
      <w:rFonts w:ascii="Times New Roman" w:eastAsia="Times New Roman" w:hAnsi="Times New Roman" w:cs="Times New Roman"/>
      <w:sz w:val="24"/>
      <w:szCs w:val="20"/>
      <w:lang w:eastAsia="sl-SI"/>
    </w:rPr>
  </w:style>
  <w:style w:type="paragraph" w:styleId="Noga">
    <w:name w:val="footer"/>
    <w:aliases w:val="Act Footer"/>
    <w:basedOn w:val="Navaden"/>
    <w:link w:val="NogaZnak"/>
    <w:uiPriority w:val="99"/>
    <w:rsid w:val="007C70A1"/>
    <w:pPr>
      <w:tabs>
        <w:tab w:val="center" w:pos="4536"/>
        <w:tab w:val="right" w:pos="9072"/>
      </w:tabs>
    </w:pPr>
    <w:rPr>
      <w:sz w:val="24"/>
      <w:lang w:val="x-none"/>
    </w:rPr>
  </w:style>
  <w:style w:type="character" w:customStyle="1" w:styleId="NogaZnak">
    <w:name w:val="Noga Znak"/>
    <w:aliases w:val="Act Footer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uiPriority w:val="1"/>
    <w:qFormat/>
    <w:rsid w:val="007C70A1"/>
    <w:pPr>
      <w:jc w:val="center"/>
    </w:pPr>
    <w:rPr>
      <w:b/>
      <w:sz w:val="24"/>
      <w:lang w:val="x-none"/>
    </w:rPr>
  </w:style>
  <w:style w:type="character" w:customStyle="1" w:styleId="NaslovZnak">
    <w:name w:val="Naslov Znak"/>
    <w:link w:val="Naslov"/>
    <w:uiPriority w:val="1"/>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uiPriority w:val="99"/>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uiPriority w:val="39"/>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uiPriority w:val="39"/>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lang w:val="x-none"/>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aliases w:val="Komentar - besedilo Znak1,Pripomba – besedilo1 Znak1"/>
    <w:link w:val="Pripombabesedilo"/>
    <w:uiPriority w:val="99"/>
    <w:rsid w:val="007C70A1"/>
    <w:rPr>
      <w:rFonts w:ascii="Times New Roman" w:eastAsia="Times New Roman" w:hAnsi="Times New Roman" w:cs="Times New Roman"/>
      <w:sz w:val="20"/>
      <w:szCs w:val="20"/>
      <w:lang w:eastAsia="sl-SI"/>
    </w:rPr>
  </w:style>
  <w:style w:type="paragraph" w:styleId="Pripombabesedilo">
    <w:name w:val="annotation text"/>
    <w:aliases w:val="Komentar - besedilo,Pripomba – besedilo1"/>
    <w:basedOn w:val="Navaden"/>
    <w:link w:val="PripombabesediloZnak"/>
    <w:uiPriority w:val="99"/>
    <w:rsid w:val="007C70A1"/>
    <w:rPr>
      <w:lang w:val="x-none"/>
    </w:rPr>
  </w:style>
  <w:style w:type="character" w:customStyle="1" w:styleId="ZadevapripombeZnak">
    <w:name w:val="Zadeva pripombe Znak"/>
    <w:aliases w:val="Zadeva komentarja Znak1,Zadeva pripombe1 Znak1"/>
    <w:link w:val="Zadevapripombe"/>
    <w:uiPriority w:val="99"/>
    <w:semiHidden/>
    <w:rsid w:val="007C70A1"/>
    <w:rPr>
      <w:rFonts w:ascii="Times New Roman" w:eastAsia="Times New Roman" w:hAnsi="Times New Roman" w:cs="Times New Roman"/>
      <w:b/>
      <w:bCs/>
      <w:sz w:val="20"/>
      <w:szCs w:val="20"/>
      <w:lang w:eastAsia="sl-SI"/>
    </w:rPr>
  </w:style>
  <w:style w:type="paragraph" w:styleId="Zadevapripombe">
    <w:name w:val="annotation subject"/>
    <w:aliases w:val="Zadeva komentarja,Zadeva pripombe1"/>
    <w:basedOn w:val="Pripombabesedilo"/>
    <w:next w:val="Pripombabesedilo"/>
    <w:link w:val="ZadevapripombeZnak"/>
    <w:uiPriority w:val="99"/>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AB List 1,Bullet Points"/>
    <w:basedOn w:val="Navaden"/>
    <w:link w:val="OdstavekseznamaZnak"/>
    <w:uiPriority w:val="34"/>
    <w:qFormat/>
    <w:rsid w:val="006F53DE"/>
    <w:pPr>
      <w:ind w:left="708"/>
    </w:pPr>
  </w:style>
  <w:style w:type="paragraph" w:customStyle="1" w:styleId="Telobesedila210">
    <w:name w:val="Telo besedila 21"/>
    <w:basedOn w:val="Navaden"/>
    <w:uiPriority w:val="99"/>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aliases w:val="Komentar - sklic,Pripomba – sklic1"/>
    <w:uiPriority w:val="99"/>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uiPriority w:val="99"/>
    <w:rsid w:val="001B1358"/>
    <w:rPr>
      <w:rFonts w:ascii="Times New Roman" w:eastAsia="Times New Roman" w:hAnsi="Times New Roman"/>
    </w:rPr>
  </w:style>
  <w:style w:type="character" w:styleId="Sprotnaopomba-sklic">
    <w:name w:val="footnote reference"/>
    <w:uiPriority w:val="99"/>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AB List 1 Znak,Bullet Points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paragraph" w:customStyle="1" w:styleId="BodyText22">
    <w:name w:val="Body Text 22"/>
    <w:basedOn w:val="Navaden"/>
    <w:rsid w:val="005A1174"/>
    <w:pPr>
      <w:widowControl w:val="0"/>
      <w:ind w:left="284" w:hanging="284"/>
      <w:jc w:val="both"/>
    </w:pPr>
    <w:rPr>
      <w:rFonts w:ascii="Tahoma" w:hAnsi="Tahoma" w:cs="Tahoma"/>
      <w:sz w:val="24"/>
      <w:szCs w:val="22"/>
    </w:rPr>
  </w:style>
  <w:style w:type="character" w:customStyle="1" w:styleId="BesedilooblakaZnak1">
    <w:name w:val="Besedilo oblačka Znak1"/>
    <w:basedOn w:val="Privzetapisavaodstavka"/>
    <w:uiPriority w:val="99"/>
    <w:semiHidden/>
    <w:rsid w:val="005556EE"/>
    <w:rPr>
      <w:rFonts w:ascii="Segoe UI" w:eastAsia="Times New Roman" w:hAnsi="Segoe UI" w:cs="Segoe UI"/>
      <w:sz w:val="18"/>
      <w:szCs w:val="18"/>
    </w:rPr>
  </w:style>
  <w:style w:type="character" w:customStyle="1" w:styleId="PripombabesediloZnak1">
    <w:name w:val="Pripomba – besedilo Znak1"/>
    <w:aliases w:val="Komentar - besedilo Znak,Pripomba – besedilo1 Znak"/>
    <w:basedOn w:val="Privzetapisavaodstavka"/>
    <w:semiHidden/>
    <w:rsid w:val="005556EE"/>
    <w:rPr>
      <w:rFonts w:ascii="Times New Roman" w:eastAsia="Times New Roman" w:hAnsi="Times New Roman"/>
    </w:rPr>
  </w:style>
  <w:style w:type="character" w:customStyle="1" w:styleId="ZadevapripombeZnak1">
    <w:name w:val="Zadeva pripombe Znak1"/>
    <w:aliases w:val="Zadeva komentarja Znak,Zadeva pripombe1 Znak"/>
    <w:basedOn w:val="PripombabesediloZnak1"/>
    <w:semiHidden/>
    <w:rsid w:val="005556EE"/>
    <w:rPr>
      <w:rFonts w:ascii="Times New Roman" w:eastAsia="Times New Roman" w:hAnsi="Times New Roman"/>
      <w:b/>
      <w:bCs/>
    </w:rPr>
  </w:style>
  <w:style w:type="numbering" w:customStyle="1" w:styleId="Brezseznama1">
    <w:name w:val="Brez seznama1"/>
    <w:next w:val="Brezseznama"/>
    <w:semiHidden/>
    <w:unhideWhenUsed/>
    <w:rsid w:val="005556EE"/>
  </w:style>
  <w:style w:type="paragraph" w:customStyle="1" w:styleId="Telobesedila211">
    <w:name w:val="Telo besedila 211"/>
    <w:basedOn w:val="Navaden"/>
    <w:rsid w:val="005556EE"/>
    <w:pPr>
      <w:suppressAutoHyphens/>
      <w:jc w:val="both"/>
    </w:pPr>
    <w:rPr>
      <w:sz w:val="24"/>
      <w:szCs w:val="24"/>
      <w:lang w:eastAsia="ar-SA"/>
    </w:rPr>
  </w:style>
  <w:style w:type="paragraph" w:customStyle="1" w:styleId="Odstavekseznama11">
    <w:name w:val="Odstavek seznama11"/>
    <w:basedOn w:val="Navaden"/>
    <w:uiPriority w:val="34"/>
    <w:qFormat/>
    <w:rsid w:val="005556EE"/>
    <w:pPr>
      <w:ind w:left="720"/>
      <w:contextualSpacing/>
    </w:pPr>
    <w:rPr>
      <w:sz w:val="24"/>
      <w:szCs w:val="24"/>
    </w:rPr>
  </w:style>
  <w:style w:type="paragraph" w:customStyle="1" w:styleId="WW-Telobesedila2">
    <w:name w:val="WW-Telo besedila 2"/>
    <w:basedOn w:val="Navaden"/>
    <w:rsid w:val="005556EE"/>
    <w:pPr>
      <w:suppressAutoHyphens/>
      <w:autoSpaceDE w:val="0"/>
      <w:snapToGrid w:val="0"/>
      <w:spacing w:after="120" w:line="480" w:lineRule="auto"/>
      <w:ind w:left="47"/>
    </w:pPr>
    <w:rPr>
      <w:rFonts w:cs="Wingdings 2"/>
      <w:sz w:val="24"/>
      <w:lang w:eastAsia="ar-SA"/>
    </w:rPr>
  </w:style>
  <w:style w:type="paragraph" w:customStyle="1" w:styleId="list-western">
    <w:name w:val="list-western"/>
    <w:basedOn w:val="Navaden"/>
    <w:rsid w:val="005556EE"/>
    <w:pPr>
      <w:spacing w:before="100" w:beforeAutospacing="1"/>
      <w:ind w:right="57"/>
      <w:jc w:val="both"/>
    </w:pPr>
    <w:rPr>
      <w:rFonts w:ascii="Arial" w:hAnsi="Arial" w:cs="Arial"/>
      <w:sz w:val="24"/>
      <w:szCs w:val="24"/>
    </w:rPr>
  </w:style>
  <w:style w:type="paragraph" w:customStyle="1" w:styleId="Telobesedila31">
    <w:name w:val="Telo besedila 31"/>
    <w:basedOn w:val="Navaden"/>
    <w:rsid w:val="005556E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sz w:val="24"/>
      <w:lang w:eastAsia="ar-SA"/>
    </w:rPr>
  </w:style>
  <w:style w:type="character" w:customStyle="1" w:styleId="apple-converted-space">
    <w:name w:val="apple-converted-space"/>
    <w:basedOn w:val="Privzetapisavaodstavka"/>
    <w:rsid w:val="005556EE"/>
  </w:style>
  <w:style w:type="paragraph" w:customStyle="1" w:styleId="BodyText23">
    <w:name w:val="Body Text 23"/>
    <w:basedOn w:val="Navaden"/>
    <w:rsid w:val="005556EE"/>
    <w:pPr>
      <w:widowControl w:val="0"/>
      <w:overflowPunct w:val="0"/>
      <w:autoSpaceDE w:val="0"/>
      <w:autoSpaceDN w:val="0"/>
      <w:adjustRightInd w:val="0"/>
      <w:spacing w:line="280" w:lineRule="auto"/>
      <w:jc w:val="both"/>
      <w:textAlignment w:val="baseline"/>
    </w:pPr>
    <w:rPr>
      <w:sz w:val="24"/>
      <w:lang w:val="en-US" w:eastAsia="en-US"/>
    </w:rPr>
  </w:style>
  <w:style w:type="character" w:customStyle="1" w:styleId="Heading2CharCharCharCharChar">
    <w:name w:val="Heading 2 Char Char Char Char Char"/>
    <w:rsid w:val="005556EE"/>
    <w:rPr>
      <w:rFonts w:ascii="Arial" w:hAnsi="Arial"/>
    </w:rPr>
  </w:style>
  <w:style w:type="paragraph" w:styleId="Brezrazmikov">
    <w:name w:val="No Spacing"/>
    <w:uiPriority w:val="1"/>
    <w:qFormat/>
    <w:rsid w:val="005556EE"/>
    <w:rPr>
      <w:sz w:val="22"/>
      <w:szCs w:val="22"/>
      <w:lang w:eastAsia="en-US"/>
    </w:rPr>
  </w:style>
  <w:style w:type="paragraph" w:customStyle="1" w:styleId="Alineje">
    <w:name w:val="Alineje"/>
    <w:basedOn w:val="Navaden"/>
    <w:qFormat/>
    <w:rsid w:val="005556EE"/>
    <w:pPr>
      <w:numPr>
        <w:numId w:val="15"/>
      </w:numPr>
      <w:tabs>
        <w:tab w:val="left" w:pos="851"/>
        <w:tab w:val="left" w:pos="5954"/>
      </w:tabs>
      <w:spacing w:before="120"/>
      <w:ind w:left="851"/>
      <w:jc w:val="both"/>
    </w:pPr>
    <w:rPr>
      <w:rFonts w:ascii="Verdana" w:hAnsi="Verdana" w:cs="Arial"/>
      <w:sz w:val="22"/>
      <w:lang w:eastAsia="en-US"/>
    </w:rPr>
  </w:style>
  <w:style w:type="paragraph" w:styleId="Konnaopomba-besedilo">
    <w:name w:val="endnote text"/>
    <w:basedOn w:val="Navaden"/>
    <w:link w:val="Konnaopomba-besediloZnak"/>
    <w:uiPriority w:val="99"/>
    <w:semiHidden/>
    <w:unhideWhenUsed/>
    <w:rsid w:val="005556EE"/>
    <w:pPr>
      <w:spacing w:after="200" w:line="276" w:lineRule="auto"/>
    </w:pPr>
    <w:rPr>
      <w:rFonts w:ascii="Calibri" w:eastAsia="Calibri" w:hAnsi="Calibri"/>
      <w:lang w:eastAsia="en-US"/>
    </w:rPr>
  </w:style>
  <w:style w:type="character" w:customStyle="1" w:styleId="Konnaopomba-besediloZnak">
    <w:name w:val="Končna opomba - besedilo Znak"/>
    <w:basedOn w:val="Privzetapisavaodstavka"/>
    <w:link w:val="Konnaopomba-besedilo"/>
    <w:uiPriority w:val="99"/>
    <w:semiHidden/>
    <w:rsid w:val="005556EE"/>
    <w:rPr>
      <w:lang w:eastAsia="en-US"/>
    </w:rPr>
  </w:style>
  <w:style w:type="character" w:styleId="Konnaopomba-sklic">
    <w:name w:val="endnote reference"/>
    <w:uiPriority w:val="99"/>
    <w:semiHidden/>
    <w:unhideWhenUsed/>
    <w:rsid w:val="005556EE"/>
    <w:rPr>
      <w:vertAlign w:val="superscript"/>
    </w:rPr>
  </w:style>
  <w:style w:type="table" w:customStyle="1" w:styleId="Tabela-mrea1">
    <w:name w:val="Tabela - mreža1"/>
    <w:basedOn w:val="Navadnatabela"/>
    <w:rsid w:val="005556EE"/>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5556EE"/>
    <w:pPr>
      <w:widowControl w:val="0"/>
      <w:ind w:left="284" w:hanging="284"/>
      <w:jc w:val="both"/>
    </w:pPr>
    <w:rPr>
      <w:rFonts w:ascii="Tahoma" w:eastAsia="Calibri" w:hAnsi="Tahoma" w:cs="Tahoma"/>
      <w:sz w:val="24"/>
    </w:rPr>
  </w:style>
  <w:style w:type="paragraph" w:customStyle="1" w:styleId="Navaden1">
    <w:name w:val="Navaden1"/>
    <w:rsid w:val="005556EE"/>
    <w:pPr>
      <w:widowControl w:val="0"/>
      <w:overflowPunct w:val="0"/>
      <w:autoSpaceDE w:val="0"/>
      <w:autoSpaceDN w:val="0"/>
      <w:adjustRightInd w:val="0"/>
      <w:textAlignment w:val="baseline"/>
    </w:pPr>
    <w:rPr>
      <w:rFonts w:ascii="Times New Roman" w:eastAsia="Times New Roman" w:hAnsi="Times New Roman"/>
      <w:lang w:eastAsia="en-US"/>
    </w:rPr>
  </w:style>
  <w:style w:type="paragraph" w:customStyle="1" w:styleId="Index">
    <w:name w:val="Index"/>
    <w:basedOn w:val="Navaden"/>
    <w:rsid w:val="005556EE"/>
    <w:pPr>
      <w:suppressLineNumbers/>
      <w:suppressAutoHyphens/>
    </w:pPr>
    <w:rPr>
      <w:rFonts w:cs="Tahoma"/>
      <w:sz w:val="24"/>
      <w:szCs w:val="24"/>
      <w:lang w:val="en-GB" w:eastAsia="ar-SA"/>
    </w:rPr>
  </w:style>
  <w:style w:type="paragraph" w:customStyle="1" w:styleId="Naslov10">
    <w:name w:val="Naslov1"/>
    <w:basedOn w:val="Naslov"/>
    <w:rsid w:val="005556EE"/>
    <w:pPr>
      <w:tabs>
        <w:tab w:val="left" w:pos="12758"/>
      </w:tabs>
      <w:suppressAutoHyphens/>
      <w:overflowPunct w:val="0"/>
      <w:autoSpaceDE w:val="0"/>
      <w:spacing w:before="120" w:after="240"/>
      <w:textAlignment w:val="baseline"/>
    </w:pPr>
    <w:rPr>
      <w:rFonts w:ascii="Verdana" w:hAnsi="Verdana"/>
      <w:color w:val="000000"/>
      <w:sz w:val="28"/>
      <w:lang w:val="sl-SI" w:eastAsia="ar-SA"/>
    </w:rPr>
  </w:style>
  <w:style w:type="paragraph" w:customStyle="1" w:styleId="SlogNaslov8Tahoma11ptKrepkoNeLeeePred0ptZa">
    <w:name w:val="Slog Naslov 8 + Tahoma 11 pt Krepko Ne Ležeče Pred:  0 pt Za:..."/>
    <w:basedOn w:val="Naslov8"/>
    <w:autoRedefine/>
    <w:rsid w:val="005556EE"/>
    <w:pPr>
      <w:keepNext w:val="0"/>
      <w:numPr>
        <w:ilvl w:val="1"/>
        <w:numId w:val="18"/>
      </w:numPr>
      <w:tabs>
        <w:tab w:val="clear" w:pos="567"/>
      </w:tabs>
      <w:jc w:val="both"/>
    </w:pPr>
    <w:rPr>
      <w:rFonts w:ascii="Tahoma" w:hAnsi="Tahoma"/>
      <w:bCs/>
      <w:caps/>
      <w:sz w:val="22"/>
      <w:lang w:val="sl-SI"/>
    </w:rPr>
  </w:style>
  <w:style w:type="paragraph" w:customStyle="1" w:styleId="Znak2ZnakZnakZnakZnakZnak">
    <w:name w:val="Znak2 Znak Znak Znak Znak Znak"/>
    <w:basedOn w:val="Navaden"/>
    <w:rsid w:val="005556EE"/>
    <w:pPr>
      <w:spacing w:after="160" w:line="240" w:lineRule="exact"/>
    </w:pPr>
    <w:rPr>
      <w:rFonts w:ascii="Tahoma" w:hAnsi="Tahoma"/>
      <w:lang w:val="en-US" w:eastAsia="en-US"/>
    </w:rPr>
  </w:style>
  <w:style w:type="paragraph" w:customStyle="1" w:styleId="Znak2">
    <w:name w:val="Znak2"/>
    <w:basedOn w:val="Navaden"/>
    <w:rsid w:val="005556EE"/>
    <w:pPr>
      <w:spacing w:after="160" w:line="240" w:lineRule="exact"/>
    </w:pPr>
    <w:rPr>
      <w:rFonts w:ascii="Tahoma" w:hAnsi="Tahoma"/>
      <w:lang w:val="en-US" w:eastAsia="en-US"/>
    </w:rPr>
  </w:style>
  <w:style w:type="paragraph" w:customStyle="1" w:styleId="Telobesedila24">
    <w:name w:val="Telo besedila 24"/>
    <w:basedOn w:val="Navaden"/>
    <w:rsid w:val="005556EE"/>
    <w:pPr>
      <w:jc w:val="both"/>
    </w:pPr>
    <w:rPr>
      <w:rFonts w:ascii="Arial" w:hAnsi="Arial"/>
      <w:sz w:val="24"/>
      <w:lang w:val="en-GB"/>
    </w:rPr>
  </w:style>
  <w:style w:type="paragraph" w:customStyle="1" w:styleId="Znak2ZnakZnakZnakZnakZnakZnak">
    <w:name w:val="Znak2 Znak Znak Znak Znak Znak Znak"/>
    <w:basedOn w:val="Navaden"/>
    <w:rsid w:val="005556EE"/>
    <w:pPr>
      <w:spacing w:after="160" w:line="240" w:lineRule="exact"/>
    </w:pPr>
    <w:rPr>
      <w:rFonts w:ascii="Tahoma" w:hAnsi="Tahoma"/>
      <w:lang w:val="en-US" w:eastAsia="en-US"/>
    </w:rPr>
  </w:style>
  <w:style w:type="paragraph" w:customStyle="1" w:styleId="Legal2L2">
    <w:name w:val="Legal2_L2"/>
    <w:basedOn w:val="Navaden"/>
    <w:next w:val="Navaden"/>
    <w:rsid w:val="005556EE"/>
    <w:pPr>
      <w:numPr>
        <w:ilvl w:val="1"/>
        <w:numId w:val="21"/>
      </w:numPr>
      <w:spacing w:after="240"/>
      <w:jc w:val="both"/>
      <w:outlineLvl w:val="1"/>
    </w:pPr>
    <w:rPr>
      <w:sz w:val="24"/>
      <w:lang w:val="en-US" w:eastAsia="en-US"/>
    </w:rPr>
  </w:style>
  <w:style w:type="paragraph" w:customStyle="1" w:styleId="Legal2L5">
    <w:name w:val="Legal2_L5"/>
    <w:basedOn w:val="Navaden"/>
    <w:next w:val="Navaden"/>
    <w:rsid w:val="005556EE"/>
    <w:pPr>
      <w:numPr>
        <w:ilvl w:val="4"/>
        <w:numId w:val="21"/>
      </w:numPr>
      <w:tabs>
        <w:tab w:val="left" w:pos="3600"/>
      </w:tabs>
      <w:jc w:val="both"/>
      <w:outlineLvl w:val="4"/>
    </w:pPr>
    <w:rPr>
      <w:sz w:val="24"/>
      <w:lang w:val="en-GB" w:eastAsia="en-US"/>
    </w:rPr>
  </w:style>
  <w:style w:type="paragraph" w:customStyle="1" w:styleId="Legal2L6">
    <w:name w:val="Legal2_L6"/>
    <w:basedOn w:val="Legal2L5"/>
    <w:next w:val="Navaden"/>
    <w:rsid w:val="005556EE"/>
    <w:pPr>
      <w:numPr>
        <w:ilvl w:val="5"/>
      </w:numPr>
      <w:tabs>
        <w:tab w:val="clear" w:pos="3600"/>
        <w:tab w:val="clear" w:pos="3960"/>
        <w:tab w:val="num" w:pos="360"/>
        <w:tab w:val="left" w:pos="4320"/>
      </w:tabs>
      <w:ind w:left="360" w:hanging="360"/>
      <w:outlineLvl w:val="5"/>
    </w:pPr>
  </w:style>
  <w:style w:type="paragraph" w:customStyle="1" w:styleId="Legal2L7">
    <w:name w:val="Legal2_L7"/>
    <w:basedOn w:val="Legal2L6"/>
    <w:next w:val="Navaden"/>
    <w:rsid w:val="005556EE"/>
    <w:pPr>
      <w:numPr>
        <w:ilvl w:val="6"/>
      </w:numPr>
      <w:tabs>
        <w:tab w:val="clear" w:pos="4320"/>
        <w:tab w:val="clear" w:pos="5040"/>
        <w:tab w:val="num" w:pos="360"/>
      </w:tabs>
      <w:ind w:left="360" w:hanging="360"/>
      <w:outlineLvl w:val="6"/>
    </w:pPr>
  </w:style>
  <w:style w:type="paragraph" w:customStyle="1" w:styleId="Legal2L8">
    <w:name w:val="Legal2_L8"/>
    <w:basedOn w:val="Legal2L7"/>
    <w:next w:val="Navaden"/>
    <w:rsid w:val="005556EE"/>
    <w:pPr>
      <w:numPr>
        <w:ilvl w:val="7"/>
      </w:numPr>
      <w:tabs>
        <w:tab w:val="clear" w:pos="1080"/>
        <w:tab w:val="num" w:pos="360"/>
        <w:tab w:val="left" w:pos="1440"/>
      </w:tabs>
      <w:ind w:left="360" w:hanging="360"/>
      <w:outlineLvl w:val="7"/>
    </w:pPr>
  </w:style>
  <w:style w:type="paragraph" w:customStyle="1" w:styleId="Legal2L9">
    <w:name w:val="Legal2_L9"/>
    <w:basedOn w:val="Legal2L8"/>
    <w:next w:val="Navaden"/>
    <w:rsid w:val="005556EE"/>
    <w:pPr>
      <w:numPr>
        <w:ilvl w:val="8"/>
      </w:numPr>
      <w:tabs>
        <w:tab w:val="clear" w:pos="1440"/>
        <w:tab w:val="clear" w:pos="2160"/>
        <w:tab w:val="num" w:pos="360"/>
      </w:tabs>
      <w:ind w:left="360" w:hanging="360"/>
      <w:outlineLvl w:val="8"/>
    </w:pPr>
  </w:style>
  <w:style w:type="paragraph" w:styleId="Zgradbadokumenta">
    <w:name w:val="Document Map"/>
    <w:basedOn w:val="Navaden"/>
    <w:link w:val="ZgradbadokumentaZnak"/>
    <w:semiHidden/>
    <w:rsid w:val="005556EE"/>
    <w:pPr>
      <w:shd w:val="clear" w:color="auto" w:fill="000080"/>
    </w:pPr>
    <w:rPr>
      <w:rFonts w:ascii="Tahoma" w:hAnsi="Tahoma"/>
      <w:b/>
      <w:kern w:val="28"/>
      <w:sz w:val="28"/>
      <w:lang w:val="en-GB" w:eastAsia="en-US"/>
    </w:rPr>
  </w:style>
  <w:style w:type="character" w:customStyle="1" w:styleId="ZgradbadokumentaZnak">
    <w:name w:val="Zgradba dokumenta Znak"/>
    <w:basedOn w:val="Privzetapisavaodstavka"/>
    <w:link w:val="Zgradbadokumenta"/>
    <w:semiHidden/>
    <w:rsid w:val="005556EE"/>
    <w:rPr>
      <w:rFonts w:ascii="Tahoma" w:eastAsia="Times New Roman" w:hAnsi="Tahoma"/>
      <w:b/>
      <w:kern w:val="28"/>
      <w:sz w:val="28"/>
      <w:shd w:val="clear" w:color="auto" w:fill="000080"/>
      <w:lang w:val="en-GB" w:eastAsia="en-US"/>
    </w:rPr>
  </w:style>
  <w:style w:type="paragraph" w:styleId="Kazalovsebine1">
    <w:name w:val="toc 1"/>
    <w:basedOn w:val="Navaden"/>
    <w:next w:val="Navaden"/>
    <w:autoRedefine/>
    <w:uiPriority w:val="39"/>
    <w:rsid w:val="005556EE"/>
    <w:pPr>
      <w:spacing w:before="120"/>
    </w:pPr>
    <w:rPr>
      <w:rFonts w:ascii="Calibri" w:hAnsi="Calibri" w:cs="Calibri"/>
      <w:b/>
      <w:bCs/>
      <w:i/>
      <w:iCs/>
      <w:kern w:val="28"/>
      <w:sz w:val="24"/>
      <w:szCs w:val="24"/>
      <w:lang w:val="en-GB" w:eastAsia="en-US"/>
    </w:rPr>
  </w:style>
  <w:style w:type="paragraph" w:styleId="Kazalovsebine4">
    <w:name w:val="toc 4"/>
    <w:basedOn w:val="Navaden"/>
    <w:next w:val="Navaden"/>
    <w:autoRedefine/>
    <w:semiHidden/>
    <w:rsid w:val="005556EE"/>
    <w:pPr>
      <w:ind w:left="840"/>
    </w:pPr>
    <w:rPr>
      <w:rFonts w:ascii="Calibri" w:hAnsi="Calibri" w:cs="Calibri"/>
      <w:kern w:val="28"/>
      <w:lang w:val="en-GB" w:eastAsia="en-US"/>
    </w:rPr>
  </w:style>
  <w:style w:type="paragraph" w:styleId="Kazalovsebine5">
    <w:name w:val="toc 5"/>
    <w:basedOn w:val="Navaden"/>
    <w:next w:val="Navaden"/>
    <w:autoRedefine/>
    <w:semiHidden/>
    <w:rsid w:val="005556EE"/>
    <w:pPr>
      <w:ind w:left="1120"/>
    </w:pPr>
    <w:rPr>
      <w:rFonts w:ascii="Calibri" w:hAnsi="Calibri" w:cs="Calibri"/>
      <w:kern w:val="28"/>
      <w:lang w:val="en-GB" w:eastAsia="en-US"/>
    </w:rPr>
  </w:style>
  <w:style w:type="paragraph" w:styleId="Kazalovsebine6">
    <w:name w:val="toc 6"/>
    <w:basedOn w:val="Navaden"/>
    <w:next w:val="Navaden"/>
    <w:autoRedefine/>
    <w:semiHidden/>
    <w:rsid w:val="005556EE"/>
    <w:pPr>
      <w:ind w:left="1400"/>
    </w:pPr>
    <w:rPr>
      <w:rFonts w:ascii="Calibri" w:hAnsi="Calibri" w:cs="Calibri"/>
      <w:kern w:val="28"/>
      <w:lang w:val="en-GB" w:eastAsia="en-US"/>
    </w:rPr>
  </w:style>
  <w:style w:type="paragraph" w:styleId="Kazalovsebine7">
    <w:name w:val="toc 7"/>
    <w:basedOn w:val="Navaden"/>
    <w:next w:val="Navaden"/>
    <w:autoRedefine/>
    <w:semiHidden/>
    <w:rsid w:val="005556EE"/>
    <w:pPr>
      <w:ind w:left="1680"/>
    </w:pPr>
    <w:rPr>
      <w:rFonts w:ascii="Calibri" w:hAnsi="Calibri" w:cs="Calibri"/>
      <w:kern w:val="28"/>
      <w:lang w:val="en-GB" w:eastAsia="en-US"/>
    </w:rPr>
  </w:style>
  <w:style w:type="paragraph" w:styleId="Kazalovsebine8">
    <w:name w:val="toc 8"/>
    <w:basedOn w:val="Navaden"/>
    <w:next w:val="Navaden"/>
    <w:autoRedefine/>
    <w:semiHidden/>
    <w:rsid w:val="005556EE"/>
    <w:pPr>
      <w:ind w:left="1960"/>
    </w:pPr>
    <w:rPr>
      <w:rFonts w:ascii="Calibri" w:hAnsi="Calibri" w:cs="Calibri"/>
      <w:kern w:val="28"/>
      <w:lang w:val="en-GB" w:eastAsia="en-US"/>
    </w:rPr>
  </w:style>
  <w:style w:type="paragraph" w:styleId="Kazalovsebine9">
    <w:name w:val="toc 9"/>
    <w:basedOn w:val="Navaden"/>
    <w:next w:val="Navaden"/>
    <w:autoRedefine/>
    <w:semiHidden/>
    <w:rsid w:val="005556EE"/>
    <w:pPr>
      <w:ind w:left="2240"/>
    </w:pPr>
    <w:rPr>
      <w:rFonts w:ascii="Calibri" w:hAnsi="Calibri" w:cs="Calibri"/>
      <w:kern w:val="28"/>
      <w:lang w:val="en-GB" w:eastAsia="en-US"/>
    </w:rPr>
  </w:style>
  <w:style w:type="paragraph" w:styleId="NaslovTOC">
    <w:name w:val="TOC Heading"/>
    <w:basedOn w:val="Naslov1"/>
    <w:next w:val="Navaden"/>
    <w:uiPriority w:val="39"/>
    <w:semiHidden/>
    <w:unhideWhenUsed/>
    <w:qFormat/>
    <w:rsid w:val="005556EE"/>
    <w:pPr>
      <w:keepLines/>
      <w:spacing w:before="480" w:line="276" w:lineRule="auto"/>
      <w:jc w:val="left"/>
      <w:outlineLvl w:val="9"/>
    </w:pPr>
    <w:rPr>
      <w:rFonts w:ascii="Cambria" w:hAnsi="Cambria"/>
      <w:bCs/>
      <w:color w:val="365F91"/>
      <w:sz w:val="28"/>
      <w:szCs w:val="28"/>
      <w:lang w:val="sl-SI"/>
    </w:rPr>
  </w:style>
  <w:style w:type="paragraph" w:customStyle="1" w:styleId="Slog2">
    <w:name w:val="Slog2"/>
    <w:basedOn w:val="Navaden"/>
    <w:link w:val="Slog2Znak"/>
    <w:qFormat/>
    <w:rsid w:val="005556EE"/>
    <w:pPr>
      <w:overflowPunct w:val="0"/>
      <w:autoSpaceDE w:val="0"/>
      <w:autoSpaceDN w:val="0"/>
      <w:adjustRightInd w:val="0"/>
      <w:textAlignment w:val="baseline"/>
    </w:pPr>
    <w:rPr>
      <w:bCs/>
      <w:iCs/>
      <w:sz w:val="24"/>
      <w:szCs w:val="28"/>
    </w:rPr>
  </w:style>
  <w:style w:type="paragraph" w:customStyle="1" w:styleId="Navadenotevileno">
    <w:name w:val="Navaden oštevilčeno"/>
    <w:basedOn w:val="Odstavekseznama"/>
    <w:link w:val="NavadenotevilenoZnak"/>
    <w:qFormat/>
    <w:rsid w:val="005556EE"/>
    <w:pPr>
      <w:numPr>
        <w:numId w:val="23"/>
      </w:numPr>
      <w:spacing w:line="288" w:lineRule="auto"/>
      <w:contextualSpacing/>
      <w:jc w:val="both"/>
    </w:pPr>
    <w:rPr>
      <w:rFonts w:ascii="Tahoma" w:hAnsi="Tahoma"/>
      <w:sz w:val="22"/>
    </w:rPr>
  </w:style>
  <w:style w:type="character" w:customStyle="1" w:styleId="NavadenotevilenoZnak">
    <w:name w:val="Navaden oštevilčeno Znak"/>
    <w:link w:val="Navadenotevileno"/>
    <w:rsid w:val="005556EE"/>
    <w:rPr>
      <w:rFonts w:ascii="Tahoma" w:eastAsia="Times New Roman" w:hAnsi="Tahoma"/>
      <w:sz w:val="22"/>
    </w:rPr>
  </w:style>
  <w:style w:type="character" w:customStyle="1" w:styleId="Slog2Znak">
    <w:name w:val="Slog2 Znak"/>
    <w:link w:val="Slog2"/>
    <w:rsid w:val="005556EE"/>
    <w:rPr>
      <w:rFonts w:ascii="Times New Roman" w:eastAsia="Times New Roman" w:hAnsi="Times New Roman"/>
      <w:bCs/>
      <w:iCs/>
      <w:sz w:val="24"/>
      <w:szCs w:val="28"/>
    </w:rPr>
  </w:style>
  <w:style w:type="table" w:customStyle="1" w:styleId="Tabelamrea2">
    <w:name w:val="Tabela – mreža2"/>
    <w:basedOn w:val="Navadnatabela"/>
    <w:next w:val="Tabelamrea"/>
    <w:uiPriority w:val="59"/>
    <w:rsid w:val="005556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68044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avaden"/>
    <w:uiPriority w:val="1"/>
    <w:qFormat/>
    <w:rsid w:val="00680446"/>
    <w:pPr>
      <w:widowControl w:val="0"/>
      <w:autoSpaceDE w:val="0"/>
      <w:autoSpaceDN w:val="0"/>
      <w:ind w:left="5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14721568">
      <w:bodyDiv w:val="1"/>
      <w:marLeft w:val="0"/>
      <w:marRight w:val="0"/>
      <w:marTop w:val="0"/>
      <w:marBottom w:val="0"/>
      <w:divBdr>
        <w:top w:val="none" w:sz="0" w:space="0" w:color="auto"/>
        <w:left w:val="none" w:sz="0" w:space="0" w:color="auto"/>
        <w:bottom w:val="none" w:sz="0" w:space="0" w:color="auto"/>
        <w:right w:val="none" w:sz="0" w:space="0" w:color="auto"/>
      </w:divBdr>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54984578">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uradni-list.si/1/objava.jsp?sop=2022-01-2603" TargetMode="External"/><Relationship Id="rId18" Type="http://schemas.openxmlformats.org/officeDocument/2006/relationships/hyperlink" Target="http://eur-lex.europa.eu/LexUriServ/LexUriServ.do?uri=OJ:L:2006:396:0001:0849:sl:PDF" TargetMode="External"/><Relationship Id="rId26" Type="http://schemas.openxmlformats.org/officeDocument/2006/relationships/hyperlink" Target="https://eur-lex.europa.eu/legal-content/SL/TXT/PDF/?uri=CELEX:32008R1272&amp;from=SL" TargetMode="External"/><Relationship Id="rId3" Type="http://schemas.openxmlformats.org/officeDocument/2006/relationships/styles" Target="styles.xml"/><Relationship Id="rId21" Type="http://schemas.openxmlformats.org/officeDocument/2006/relationships/hyperlink" Target="http://eur-lex.europa.eu/LexUriServ/LexUriServ.do?uri=OJ:L:2006:396:0001:0849:sl:PDF" TargetMode="External"/><Relationship Id="rId34"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hyperlink" Target="http://www.uradni-list.si/1/objava.jsp?sop=2021-01-3972" TargetMode="External"/><Relationship Id="rId17" Type="http://schemas.openxmlformats.org/officeDocument/2006/relationships/hyperlink" Target="http://www.jhl.si/javna-narocila-iz-podjetij" TargetMode="External"/><Relationship Id="rId25" Type="http://schemas.openxmlformats.org/officeDocument/2006/relationships/hyperlink" Target="http://eur-lex.europa.eu/LexUriServ/LexUriServ.do?uri=OJ:L:2006:396:0001:0849:sl:PDF"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hyperlink" Target="https://www.kpk-rs.si/sl/pogosta-vprasanja" TargetMode="External"/><Relationship Id="rId29" Type="http://schemas.openxmlformats.org/officeDocument/2006/relationships/hyperlink" Target="tel:___________%20elektronsk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eur-lex.europa.eu/legal-content/SL/TXT/PDF/?uri=CELEX:32008R1272&amp;from=SL" TargetMode="External"/><Relationship Id="rId32" Type="http://schemas.openxmlformats.org/officeDocument/2006/relationships/footer" Target="footer3.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hyperlink" Target="http://eur-lex.europa.eu/LexUriServ/LexUriServ.do?uri=OJ:L:2006:396:0001:0849:sl:PDF" TargetMode="External"/><Relationship Id="rId28" Type="http://schemas.openxmlformats.org/officeDocument/2006/relationships/hyperlink" Target="tel:____________elektronska" TargetMode="External"/><Relationship Id="rId36"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eur-lex.europa.eu/legal-content/SL/TXT/PDF/?uri=CELEX:32008R1272&amp;from=SL"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omaz.krzmanc@vokasnaga.si" TargetMode="External"/><Relationship Id="rId22" Type="http://schemas.openxmlformats.org/officeDocument/2006/relationships/hyperlink" Target="https://eur-lex.europa.eu/legal-content/SL/TXT/PDF/?uri=CELEX:32008R1272&amp;from=SL" TargetMode="External"/><Relationship Id="rId27" Type="http://schemas.openxmlformats.org/officeDocument/2006/relationships/hyperlink" Target="tel:___________%20elektronska" TargetMode="External"/><Relationship Id="rId30" Type="http://schemas.openxmlformats.org/officeDocument/2006/relationships/hyperlink" Target="tel:____________elektronska" TargetMode="External"/><Relationship Id="rId35"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1" Type="http://schemas.openxmlformats.org/officeDocument/2006/relationships/image" Target="media/image5.wmf"/></Relationships>
</file>

<file path=word/_rels/footer4.xml.rels><?xml version="1.0" encoding="UTF-8" standalone="yes"?>
<Relationships xmlns="http://schemas.openxmlformats.org/package/2006/relationships"><Relationship Id="rId1" Type="http://schemas.openxmlformats.org/officeDocument/2006/relationships/image" Target="media/image5.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_rels/header4.xml.rels><?xml version="1.0" encoding="UTF-8" standalone="yes"?>
<Relationships xmlns="http://schemas.openxmlformats.org/package/2006/relationships"><Relationship Id="rId1" Type="http://schemas.openxmlformats.org/officeDocument/2006/relationships/image" Target="media/image4.wmf"/></Relationships>
</file>

<file path=word/_rels/header5.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4F07CC-DCAE-47DE-87CE-785BF9839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74</Pages>
  <Words>25973</Words>
  <Characters>148052</Characters>
  <Application>Microsoft Office Word</Application>
  <DocSecurity>0</DocSecurity>
  <Lines>1233</Lines>
  <Paragraphs>347</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173678</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Matej Nučič</dc:creator>
  <cp:lastModifiedBy>Matej Nučič</cp:lastModifiedBy>
  <cp:revision>44</cp:revision>
  <cp:lastPrinted>2018-05-04T10:20:00Z</cp:lastPrinted>
  <dcterms:created xsi:type="dcterms:W3CDTF">2023-11-16T07:25:00Z</dcterms:created>
  <dcterms:modified xsi:type="dcterms:W3CDTF">2023-11-30T08:30:00Z</dcterms:modified>
</cp:coreProperties>
</file>