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EB16F" w14:textId="77777777" w:rsidR="009A5583" w:rsidRDefault="009A5583" w:rsidP="00434B25">
      <w:pPr>
        <w:keepLines/>
        <w:widowControl w:val="0"/>
        <w:spacing w:after="0" w:line="240" w:lineRule="auto"/>
        <w:ind w:right="1274"/>
        <w:rPr>
          <w:rFonts w:ascii="Tahoma" w:eastAsia="Times New Roman" w:hAnsi="Tahoma" w:cs="Tahoma"/>
          <w:b/>
          <w:sz w:val="20"/>
          <w:szCs w:val="20"/>
          <w:u w:val="single"/>
          <w:lang w:eastAsia="sl-SI"/>
        </w:rPr>
      </w:pPr>
    </w:p>
    <w:p w14:paraId="7039B335" w14:textId="77777777" w:rsidR="009F7B7E" w:rsidRPr="00381720" w:rsidRDefault="009F7B7E" w:rsidP="00434B25">
      <w:pPr>
        <w:keepLines/>
        <w:widowControl w:val="0"/>
        <w:spacing w:after="0" w:line="240" w:lineRule="auto"/>
        <w:ind w:right="1274"/>
        <w:rPr>
          <w:rFonts w:ascii="Tahoma" w:eastAsia="Times New Roman" w:hAnsi="Tahoma" w:cs="Tahoma"/>
          <w:b/>
          <w:sz w:val="20"/>
          <w:szCs w:val="20"/>
          <w:u w:val="single"/>
          <w:lang w:eastAsia="sl-SI"/>
        </w:rPr>
      </w:pPr>
      <w:r w:rsidRPr="00381720">
        <w:rPr>
          <w:rFonts w:ascii="Tahoma" w:eastAsia="Times New Roman" w:hAnsi="Tahoma" w:cs="Tahoma"/>
          <w:b/>
          <w:sz w:val="20"/>
          <w:szCs w:val="20"/>
          <w:u w:val="single"/>
          <w:lang w:eastAsia="sl-SI"/>
        </w:rPr>
        <w:t>Naročnik:</w:t>
      </w:r>
    </w:p>
    <w:p w14:paraId="709CE7D2" w14:textId="77777777" w:rsidR="009F7B7E" w:rsidRPr="00381720" w:rsidRDefault="009F7B7E" w:rsidP="00434B25">
      <w:pPr>
        <w:keepLines/>
        <w:widowControl w:val="0"/>
        <w:spacing w:after="0" w:line="240" w:lineRule="auto"/>
        <w:rPr>
          <w:rFonts w:ascii="Tahoma" w:eastAsia="Times New Roman" w:hAnsi="Tahoma" w:cs="Tahoma"/>
          <w:b/>
          <w:bCs/>
          <w:sz w:val="12"/>
          <w:szCs w:val="20"/>
          <w:u w:val="single"/>
          <w:lang w:eastAsia="sl-SI"/>
        </w:rPr>
      </w:pPr>
    </w:p>
    <w:p w14:paraId="4E764EF6" w14:textId="77777777" w:rsidR="009F7B7E" w:rsidRPr="00381720" w:rsidRDefault="009F7B7E" w:rsidP="00434B25">
      <w:pPr>
        <w:keepLines/>
        <w:widowControl w:val="0"/>
        <w:spacing w:after="0" w:line="240" w:lineRule="auto"/>
        <w:rPr>
          <w:rFonts w:ascii="Tahoma" w:eastAsia="Times New Roman" w:hAnsi="Tahoma" w:cs="Tahoma"/>
          <w:b/>
          <w:bCs/>
          <w:sz w:val="20"/>
          <w:szCs w:val="20"/>
          <w:lang w:eastAsia="sl-SI"/>
        </w:rPr>
      </w:pPr>
      <w:r w:rsidRPr="00381720">
        <w:rPr>
          <w:rFonts w:ascii="Tahoma" w:eastAsia="Times New Roman" w:hAnsi="Tahoma" w:cs="Tahoma"/>
          <w:b/>
          <w:bCs/>
          <w:sz w:val="20"/>
          <w:szCs w:val="20"/>
          <w:lang w:eastAsia="sl-SI"/>
        </w:rPr>
        <w:t>JAVNO PODJETJE VODOVOD KANALIZACIJA SNAGA d.o.o.</w:t>
      </w:r>
    </w:p>
    <w:p w14:paraId="2BC00DF5" w14:textId="77777777" w:rsidR="009F7B7E" w:rsidRPr="00381720" w:rsidRDefault="009F7B7E" w:rsidP="00434B25">
      <w:pPr>
        <w:keepLines/>
        <w:widowControl w:val="0"/>
        <w:spacing w:after="0" w:line="240" w:lineRule="auto"/>
        <w:rPr>
          <w:rFonts w:ascii="Tahoma" w:eastAsia="Times New Roman" w:hAnsi="Tahoma" w:cs="Tahoma"/>
          <w:bCs/>
          <w:sz w:val="20"/>
          <w:szCs w:val="20"/>
          <w:lang w:eastAsia="sl-SI"/>
        </w:rPr>
      </w:pPr>
      <w:r w:rsidRPr="00381720">
        <w:rPr>
          <w:rFonts w:ascii="Tahoma" w:eastAsia="Times New Roman" w:hAnsi="Tahoma" w:cs="Tahoma"/>
          <w:bCs/>
          <w:sz w:val="20"/>
          <w:szCs w:val="20"/>
          <w:lang w:eastAsia="sl-SI"/>
        </w:rPr>
        <w:t>Vodovodna cesta 90</w:t>
      </w:r>
    </w:p>
    <w:p w14:paraId="01E43AA3" w14:textId="77777777" w:rsidR="00FB2389" w:rsidRPr="00381720" w:rsidRDefault="009F7B7E" w:rsidP="00434B25">
      <w:pPr>
        <w:keepLines/>
        <w:widowControl w:val="0"/>
        <w:spacing w:after="0" w:line="240" w:lineRule="auto"/>
        <w:rPr>
          <w:rFonts w:ascii="Tahoma" w:eastAsia="Times New Roman" w:hAnsi="Tahoma" w:cs="Tahoma"/>
          <w:sz w:val="18"/>
          <w:szCs w:val="20"/>
          <w:lang w:eastAsia="sl-SI"/>
        </w:rPr>
      </w:pPr>
      <w:r w:rsidRPr="00381720">
        <w:rPr>
          <w:rFonts w:ascii="Tahoma" w:eastAsia="Times New Roman" w:hAnsi="Tahoma" w:cs="Tahoma"/>
          <w:bCs/>
          <w:sz w:val="20"/>
          <w:szCs w:val="20"/>
          <w:lang w:eastAsia="sl-SI"/>
        </w:rPr>
        <w:t>1000 Ljubljana</w:t>
      </w:r>
    </w:p>
    <w:p w14:paraId="2BAA2F65" w14:textId="77777777" w:rsidR="00172595" w:rsidRPr="00381720" w:rsidRDefault="00172595" w:rsidP="00434B25">
      <w:pPr>
        <w:keepLines/>
        <w:widowControl w:val="0"/>
        <w:spacing w:after="0" w:line="240" w:lineRule="auto"/>
        <w:rPr>
          <w:rFonts w:ascii="Tahoma" w:eastAsia="Times New Roman" w:hAnsi="Tahoma" w:cs="Tahoma"/>
          <w:b/>
          <w:color w:val="000000" w:themeColor="text1"/>
          <w:sz w:val="12"/>
          <w:szCs w:val="20"/>
          <w:u w:val="single"/>
          <w:lang w:eastAsia="sl-SI"/>
        </w:rPr>
      </w:pPr>
    </w:p>
    <w:p w14:paraId="3AE907AA" w14:textId="77777777" w:rsidR="009A5583" w:rsidRDefault="009A5583" w:rsidP="00434B25">
      <w:pPr>
        <w:keepLines/>
        <w:widowControl w:val="0"/>
        <w:spacing w:after="0" w:line="240" w:lineRule="auto"/>
        <w:rPr>
          <w:rFonts w:ascii="Tahoma" w:eastAsia="Times New Roman" w:hAnsi="Tahoma" w:cs="Tahoma"/>
          <w:b/>
          <w:color w:val="000000" w:themeColor="text1"/>
          <w:sz w:val="20"/>
          <w:szCs w:val="20"/>
          <w:u w:val="single"/>
          <w:lang w:eastAsia="sl-SI"/>
        </w:rPr>
      </w:pPr>
    </w:p>
    <w:p w14:paraId="18D7EAAA" w14:textId="77777777" w:rsidR="009A5583" w:rsidRDefault="009A5583" w:rsidP="00434B25">
      <w:pPr>
        <w:keepLines/>
        <w:widowControl w:val="0"/>
        <w:spacing w:after="0" w:line="240" w:lineRule="auto"/>
        <w:rPr>
          <w:rFonts w:ascii="Tahoma" w:eastAsia="Times New Roman" w:hAnsi="Tahoma" w:cs="Tahoma"/>
          <w:b/>
          <w:color w:val="000000" w:themeColor="text1"/>
          <w:sz w:val="20"/>
          <w:szCs w:val="20"/>
          <w:u w:val="single"/>
          <w:lang w:eastAsia="sl-SI"/>
        </w:rPr>
      </w:pPr>
    </w:p>
    <w:p w14:paraId="2E52306F" w14:textId="77777777" w:rsidR="00FB2389" w:rsidRPr="00381720" w:rsidRDefault="00FB2389" w:rsidP="00434B25">
      <w:pPr>
        <w:keepLines/>
        <w:widowControl w:val="0"/>
        <w:spacing w:after="0" w:line="240" w:lineRule="auto"/>
        <w:rPr>
          <w:rFonts w:ascii="Tahoma" w:eastAsia="Times New Roman" w:hAnsi="Tahoma" w:cs="Tahoma"/>
          <w:b/>
          <w:color w:val="000000" w:themeColor="text1"/>
          <w:sz w:val="20"/>
          <w:szCs w:val="20"/>
          <w:u w:val="single"/>
          <w:lang w:eastAsia="sl-SI"/>
        </w:rPr>
      </w:pPr>
      <w:r w:rsidRPr="00381720">
        <w:rPr>
          <w:rFonts w:ascii="Tahoma" w:eastAsia="Times New Roman" w:hAnsi="Tahoma" w:cs="Tahoma"/>
          <w:b/>
          <w:color w:val="000000" w:themeColor="text1"/>
          <w:sz w:val="20"/>
          <w:szCs w:val="20"/>
          <w:u w:val="single"/>
          <w:lang w:eastAsia="sl-SI"/>
        </w:rPr>
        <w:t>Po pooblastilu javno naročilo vodi:</w:t>
      </w:r>
    </w:p>
    <w:p w14:paraId="2218E067" w14:textId="77777777" w:rsidR="00FB2389" w:rsidRPr="00381720" w:rsidRDefault="00FB2389" w:rsidP="00434B25">
      <w:pPr>
        <w:keepLines/>
        <w:widowControl w:val="0"/>
        <w:spacing w:after="0" w:line="240" w:lineRule="auto"/>
        <w:rPr>
          <w:rFonts w:ascii="Tahoma" w:eastAsia="Times New Roman" w:hAnsi="Tahoma" w:cs="Tahoma"/>
          <w:color w:val="000000" w:themeColor="text1"/>
          <w:sz w:val="12"/>
          <w:szCs w:val="20"/>
          <w:lang w:eastAsia="sl-SI"/>
        </w:rPr>
      </w:pPr>
    </w:p>
    <w:p w14:paraId="2F658D3C" w14:textId="77777777" w:rsidR="00FB2389" w:rsidRPr="00381720" w:rsidRDefault="00FB2389" w:rsidP="00434B25">
      <w:pPr>
        <w:keepLines/>
        <w:widowControl w:val="0"/>
        <w:spacing w:after="0" w:line="240" w:lineRule="auto"/>
        <w:rPr>
          <w:rFonts w:ascii="Tahoma" w:eastAsia="Times New Roman" w:hAnsi="Tahoma" w:cs="Tahoma"/>
          <w:b/>
          <w:bCs/>
          <w:color w:val="000000" w:themeColor="text1"/>
          <w:sz w:val="20"/>
          <w:szCs w:val="20"/>
          <w:lang w:eastAsia="sl-SI"/>
        </w:rPr>
      </w:pPr>
      <w:r w:rsidRPr="00381720">
        <w:rPr>
          <w:rFonts w:ascii="Tahoma" w:eastAsia="Times New Roman" w:hAnsi="Tahoma" w:cs="Tahoma"/>
          <w:b/>
          <w:bCs/>
          <w:color w:val="000000" w:themeColor="text1"/>
          <w:sz w:val="20"/>
          <w:szCs w:val="20"/>
          <w:lang w:eastAsia="sl-SI"/>
        </w:rPr>
        <w:t xml:space="preserve">JAVNI HOLDING Ljubljana, d.o.o. </w:t>
      </w:r>
    </w:p>
    <w:p w14:paraId="65E80B04" w14:textId="77777777" w:rsidR="00FB2389" w:rsidRPr="00381720" w:rsidRDefault="00FB2389" w:rsidP="00434B25">
      <w:pPr>
        <w:keepLines/>
        <w:widowControl w:val="0"/>
        <w:spacing w:after="0" w:line="240" w:lineRule="auto"/>
        <w:rPr>
          <w:rFonts w:ascii="Tahoma" w:eastAsia="Times New Roman" w:hAnsi="Tahoma" w:cs="Tahoma"/>
          <w:color w:val="000000" w:themeColor="text1"/>
          <w:sz w:val="20"/>
          <w:szCs w:val="20"/>
          <w:lang w:eastAsia="sl-SI"/>
        </w:rPr>
      </w:pPr>
      <w:r w:rsidRPr="00381720">
        <w:rPr>
          <w:rFonts w:ascii="Tahoma" w:eastAsia="Times New Roman" w:hAnsi="Tahoma" w:cs="Tahoma"/>
          <w:color w:val="000000" w:themeColor="text1"/>
          <w:sz w:val="20"/>
          <w:szCs w:val="20"/>
          <w:lang w:eastAsia="sl-SI"/>
        </w:rPr>
        <w:t>Verovškova ulica 70</w:t>
      </w:r>
    </w:p>
    <w:p w14:paraId="11FB7897" w14:textId="77777777" w:rsidR="00FB2389" w:rsidRPr="00381720" w:rsidRDefault="00FB2389" w:rsidP="00434B25">
      <w:pPr>
        <w:keepLines/>
        <w:widowControl w:val="0"/>
        <w:spacing w:after="0" w:line="240" w:lineRule="auto"/>
        <w:rPr>
          <w:rFonts w:ascii="Tahoma" w:eastAsia="Times New Roman" w:hAnsi="Tahoma" w:cs="Tahoma"/>
          <w:color w:val="000000" w:themeColor="text1"/>
          <w:sz w:val="20"/>
          <w:szCs w:val="20"/>
          <w:lang w:eastAsia="sl-SI"/>
        </w:rPr>
      </w:pPr>
      <w:r w:rsidRPr="00381720">
        <w:rPr>
          <w:rFonts w:ascii="Tahoma" w:eastAsia="Times New Roman" w:hAnsi="Tahoma" w:cs="Tahoma"/>
          <w:color w:val="000000" w:themeColor="text1"/>
          <w:sz w:val="20"/>
          <w:szCs w:val="20"/>
          <w:lang w:eastAsia="sl-SI"/>
        </w:rPr>
        <w:t>1000 Ljubljana</w:t>
      </w:r>
    </w:p>
    <w:p w14:paraId="774DEE0D" w14:textId="77777777" w:rsidR="00FB2389" w:rsidRDefault="00FB2389" w:rsidP="00434B25">
      <w:pPr>
        <w:keepLines/>
        <w:widowControl w:val="0"/>
        <w:spacing w:after="0" w:line="240" w:lineRule="auto"/>
        <w:rPr>
          <w:rFonts w:ascii="Tahoma" w:eastAsia="Times New Roman" w:hAnsi="Tahoma" w:cs="Tahoma"/>
          <w:sz w:val="16"/>
          <w:szCs w:val="20"/>
          <w:lang w:eastAsia="sl-SI"/>
        </w:rPr>
      </w:pPr>
    </w:p>
    <w:p w14:paraId="03B26795" w14:textId="77777777" w:rsidR="009A5583" w:rsidRPr="00381720" w:rsidRDefault="009A5583" w:rsidP="00434B25">
      <w:pPr>
        <w:keepLines/>
        <w:widowControl w:val="0"/>
        <w:spacing w:after="0" w:line="240" w:lineRule="auto"/>
        <w:rPr>
          <w:rFonts w:ascii="Tahoma" w:eastAsia="Times New Roman" w:hAnsi="Tahoma" w:cs="Tahoma"/>
          <w:sz w:val="16"/>
          <w:szCs w:val="20"/>
          <w:lang w:eastAsia="sl-SI"/>
        </w:rPr>
      </w:pPr>
    </w:p>
    <w:p w14:paraId="6E3C602B" w14:textId="77777777" w:rsidR="008072D2" w:rsidRPr="00381720" w:rsidRDefault="008072D2" w:rsidP="00434B25">
      <w:pPr>
        <w:keepLines/>
        <w:widowControl w:val="0"/>
        <w:spacing w:after="0" w:line="240" w:lineRule="auto"/>
        <w:rPr>
          <w:rFonts w:ascii="Tahoma" w:eastAsia="Times New Roman" w:hAnsi="Tahoma" w:cs="Tahoma"/>
          <w:sz w:val="16"/>
          <w:szCs w:val="20"/>
          <w:lang w:eastAsia="sl-SI"/>
        </w:rPr>
      </w:pPr>
    </w:p>
    <w:p w14:paraId="1D4255CC" w14:textId="77777777" w:rsidR="00FB2389" w:rsidRPr="00381720" w:rsidRDefault="00FB2389" w:rsidP="00434B25">
      <w:pPr>
        <w:keepLines/>
        <w:widowControl w:val="0"/>
        <w:spacing w:after="0" w:line="240" w:lineRule="auto"/>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Številka:  </w:t>
      </w:r>
      <w:r w:rsidR="00B005E2">
        <w:rPr>
          <w:rFonts w:ascii="Tahoma" w:eastAsia="Times New Roman" w:hAnsi="Tahoma" w:cs="Tahoma"/>
          <w:b/>
          <w:sz w:val="20"/>
          <w:szCs w:val="20"/>
          <w:lang w:eastAsia="sl-SI"/>
        </w:rPr>
        <w:t>VKS-</w:t>
      </w:r>
      <w:r w:rsidR="003C7D38">
        <w:rPr>
          <w:rFonts w:ascii="Tahoma" w:eastAsia="Times New Roman" w:hAnsi="Tahoma" w:cs="Tahoma"/>
          <w:b/>
          <w:sz w:val="20"/>
          <w:szCs w:val="20"/>
          <w:lang w:eastAsia="sl-SI"/>
        </w:rPr>
        <w:t>224/22</w:t>
      </w:r>
      <w:r w:rsidR="00086935" w:rsidRPr="00381720">
        <w:rPr>
          <w:rFonts w:ascii="Tahoma" w:eastAsia="Times New Roman" w:hAnsi="Tahoma" w:cs="Tahoma"/>
          <w:b/>
          <w:sz w:val="20"/>
          <w:szCs w:val="20"/>
          <w:lang w:eastAsia="sl-SI"/>
        </w:rPr>
        <w:t xml:space="preserve"> </w:t>
      </w:r>
    </w:p>
    <w:p w14:paraId="14E23679" w14:textId="77777777" w:rsidR="00FB2389" w:rsidRPr="00381720" w:rsidRDefault="00FB2389" w:rsidP="00434B25">
      <w:pPr>
        <w:keepLines/>
        <w:widowControl w:val="0"/>
        <w:spacing w:after="0" w:line="240" w:lineRule="auto"/>
        <w:rPr>
          <w:rFonts w:ascii="Tahoma" w:eastAsia="Times New Roman" w:hAnsi="Tahoma" w:cs="Tahoma"/>
          <w:sz w:val="20"/>
          <w:szCs w:val="20"/>
          <w:lang w:eastAsia="sl-SI"/>
        </w:rPr>
      </w:pPr>
    </w:p>
    <w:p w14:paraId="45507EBF" w14:textId="77777777" w:rsidR="00CC6E09" w:rsidRPr="00381720" w:rsidRDefault="00CC6E09" w:rsidP="00434B25">
      <w:pPr>
        <w:keepLines/>
        <w:widowControl w:val="0"/>
        <w:spacing w:after="0" w:line="240" w:lineRule="auto"/>
        <w:rPr>
          <w:rFonts w:ascii="Tahoma" w:eastAsia="Times New Roman" w:hAnsi="Tahoma" w:cs="Tahoma"/>
          <w:sz w:val="20"/>
          <w:szCs w:val="20"/>
          <w:lang w:eastAsia="sl-SI"/>
        </w:rPr>
      </w:pPr>
    </w:p>
    <w:p w14:paraId="3C1B4778" w14:textId="77777777" w:rsidR="00CC6E09" w:rsidRDefault="00CC6E09" w:rsidP="00434B25">
      <w:pPr>
        <w:keepLines/>
        <w:widowControl w:val="0"/>
        <w:spacing w:after="0" w:line="240" w:lineRule="auto"/>
        <w:rPr>
          <w:rFonts w:ascii="Tahoma" w:eastAsia="Times New Roman" w:hAnsi="Tahoma" w:cs="Tahoma"/>
          <w:sz w:val="20"/>
          <w:szCs w:val="20"/>
          <w:lang w:eastAsia="sl-SI"/>
        </w:rPr>
      </w:pPr>
    </w:p>
    <w:p w14:paraId="7D919783" w14:textId="77777777" w:rsidR="009A5583" w:rsidRPr="00381720" w:rsidRDefault="009A5583" w:rsidP="00434B25">
      <w:pPr>
        <w:keepLines/>
        <w:widowControl w:val="0"/>
        <w:spacing w:after="0" w:line="240" w:lineRule="auto"/>
        <w:rPr>
          <w:rFonts w:ascii="Tahoma" w:eastAsia="Times New Roman" w:hAnsi="Tahoma" w:cs="Tahoma"/>
          <w:sz w:val="20"/>
          <w:szCs w:val="20"/>
          <w:lang w:eastAsia="sl-SI"/>
        </w:rPr>
      </w:pPr>
    </w:p>
    <w:p w14:paraId="556E8363" w14:textId="77777777" w:rsidR="008072D2" w:rsidRPr="00381720" w:rsidRDefault="008072D2" w:rsidP="00434B25">
      <w:pPr>
        <w:keepLines/>
        <w:widowControl w:val="0"/>
        <w:spacing w:after="0" w:line="240" w:lineRule="auto"/>
        <w:rPr>
          <w:rFonts w:ascii="Tahoma" w:eastAsia="Times New Roman" w:hAnsi="Tahoma" w:cs="Tahoma"/>
          <w:sz w:val="20"/>
          <w:szCs w:val="20"/>
          <w:lang w:eastAsia="sl-SI"/>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FB2389" w:rsidRPr="00381720" w14:paraId="5F0F47F1" w14:textId="77777777" w:rsidTr="001C1B16">
        <w:trPr>
          <w:trHeight w:val="1172"/>
        </w:trPr>
        <w:tc>
          <w:tcPr>
            <w:tcW w:w="7512" w:type="dxa"/>
            <w:shd w:val="pct12" w:color="auto" w:fill="FFFFFF"/>
          </w:tcPr>
          <w:p w14:paraId="0BB33E1E" w14:textId="77777777" w:rsidR="00FB2389" w:rsidRPr="00381720" w:rsidRDefault="00FB2389" w:rsidP="00434B25">
            <w:pPr>
              <w:keepLines/>
              <w:widowControl w:val="0"/>
              <w:spacing w:after="0" w:line="240" w:lineRule="auto"/>
              <w:jc w:val="center"/>
              <w:outlineLvl w:val="3"/>
              <w:rPr>
                <w:rFonts w:ascii="Tahoma" w:eastAsia="Times New Roman" w:hAnsi="Tahoma" w:cs="Tahoma"/>
                <w:b/>
                <w:sz w:val="16"/>
                <w:szCs w:val="16"/>
                <w:lang w:eastAsia="sl-SI"/>
              </w:rPr>
            </w:pPr>
          </w:p>
          <w:p w14:paraId="7662AD82" w14:textId="77777777" w:rsidR="00FB2389" w:rsidRPr="00381720" w:rsidRDefault="00CC6E09" w:rsidP="00434B25">
            <w:pPr>
              <w:keepLines/>
              <w:widowControl w:val="0"/>
              <w:spacing w:after="0" w:line="240" w:lineRule="auto"/>
              <w:jc w:val="center"/>
              <w:outlineLvl w:val="3"/>
              <w:rPr>
                <w:rFonts w:ascii="Tahoma" w:eastAsia="Times New Roman" w:hAnsi="Tahoma" w:cs="Tahoma"/>
                <w:b/>
                <w:sz w:val="36"/>
                <w:szCs w:val="34"/>
                <w:lang w:eastAsia="sl-SI"/>
              </w:rPr>
            </w:pPr>
            <w:r w:rsidRPr="00381720">
              <w:rPr>
                <w:rFonts w:ascii="Tahoma" w:eastAsia="Times New Roman" w:hAnsi="Tahoma" w:cs="Tahoma"/>
                <w:b/>
                <w:sz w:val="32"/>
                <w:szCs w:val="34"/>
                <w:lang w:eastAsia="sl-SI"/>
              </w:rPr>
              <w:t>DOKUMENTACIJA</w:t>
            </w:r>
            <w:r w:rsidR="00FB2389" w:rsidRPr="00381720">
              <w:rPr>
                <w:rFonts w:ascii="Tahoma" w:eastAsia="Times New Roman" w:hAnsi="Tahoma" w:cs="Tahoma"/>
                <w:b/>
                <w:sz w:val="32"/>
                <w:szCs w:val="34"/>
                <w:lang w:eastAsia="sl-SI"/>
              </w:rPr>
              <w:t xml:space="preserve"> V ZVEZI Z ODDAJO JAVNEGA NAROČILA</w:t>
            </w:r>
          </w:p>
          <w:p w14:paraId="42A73F4D" w14:textId="77777777" w:rsidR="00FB2389" w:rsidRPr="00381720" w:rsidRDefault="00FB2389" w:rsidP="00434B25">
            <w:pPr>
              <w:keepLines/>
              <w:widowControl w:val="0"/>
              <w:spacing w:after="0" w:line="240" w:lineRule="auto"/>
              <w:jc w:val="center"/>
              <w:outlineLvl w:val="3"/>
              <w:rPr>
                <w:rFonts w:ascii="Tahoma" w:eastAsia="Times New Roman" w:hAnsi="Tahoma" w:cs="Tahoma"/>
                <w:b/>
                <w:sz w:val="24"/>
                <w:szCs w:val="26"/>
                <w:lang w:eastAsia="sl-SI"/>
              </w:rPr>
            </w:pPr>
            <w:r w:rsidRPr="00381720">
              <w:rPr>
                <w:rFonts w:ascii="Tahoma" w:eastAsia="Times New Roman" w:hAnsi="Tahoma" w:cs="Tahoma"/>
                <w:b/>
                <w:sz w:val="24"/>
                <w:szCs w:val="26"/>
                <w:lang w:eastAsia="sl-SI"/>
              </w:rPr>
              <w:t>(</w:t>
            </w:r>
            <w:r w:rsidRPr="00381720">
              <w:rPr>
                <w:rFonts w:ascii="Tahoma" w:eastAsia="Times New Roman" w:hAnsi="Tahoma" w:cs="Tahoma"/>
                <w:b/>
                <w:sz w:val="28"/>
                <w:szCs w:val="26"/>
                <w:lang w:eastAsia="sl-SI"/>
              </w:rPr>
              <w:t>RAZPISNA  DOKUMENTACIJA</w:t>
            </w:r>
            <w:r w:rsidRPr="00381720">
              <w:rPr>
                <w:rFonts w:ascii="Tahoma" w:eastAsia="Times New Roman" w:hAnsi="Tahoma" w:cs="Tahoma"/>
                <w:b/>
                <w:sz w:val="24"/>
                <w:szCs w:val="26"/>
                <w:lang w:eastAsia="sl-SI"/>
              </w:rPr>
              <w:t>)</w:t>
            </w:r>
          </w:p>
          <w:p w14:paraId="2534362E" w14:textId="77777777" w:rsidR="00FB2389" w:rsidRPr="00381720" w:rsidRDefault="00FB2389" w:rsidP="00434B25">
            <w:pPr>
              <w:keepLines/>
              <w:widowControl w:val="0"/>
              <w:spacing w:after="0" w:line="240" w:lineRule="auto"/>
              <w:rPr>
                <w:rFonts w:ascii="Tahoma" w:eastAsia="Times New Roman" w:hAnsi="Tahoma" w:cs="Tahoma"/>
                <w:sz w:val="16"/>
                <w:szCs w:val="20"/>
                <w:lang w:eastAsia="sl-SI"/>
              </w:rPr>
            </w:pPr>
          </w:p>
        </w:tc>
      </w:tr>
    </w:tbl>
    <w:p w14:paraId="6847E275" w14:textId="77777777" w:rsidR="00FB2389" w:rsidRPr="00381720" w:rsidRDefault="00FB2389" w:rsidP="00434B25">
      <w:pPr>
        <w:keepLines/>
        <w:widowControl w:val="0"/>
        <w:spacing w:after="0" w:line="240" w:lineRule="auto"/>
        <w:rPr>
          <w:rFonts w:ascii="Tahoma" w:eastAsia="Times New Roman" w:hAnsi="Tahoma" w:cs="Tahoma"/>
          <w:szCs w:val="20"/>
          <w:lang w:eastAsia="sl-SI"/>
        </w:rPr>
      </w:pPr>
    </w:p>
    <w:p w14:paraId="28C790A6" w14:textId="77777777" w:rsidR="00FB2389" w:rsidRPr="00381720" w:rsidRDefault="00FB2389" w:rsidP="00434B25">
      <w:pPr>
        <w:keepLines/>
        <w:widowControl w:val="0"/>
        <w:spacing w:after="0" w:line="240" w:lineRule="auto"/>
        <w:jc w:val="center"/>
        <w:rPr>
          <w:rFonts w:ascii="Tahoma" w:eastAsia="Times New Roman" w:hAnsi="Tahoma" w:cs="Tahoma"/>
          <w:sz w:val="24"/>
          <w:szCs w:val="24"/>
          <w:lang w:eastAsia="sl-SI"/>
        </w:rPr>
      </w:pPr>
      <w:r w:rsidRPr="00381720">
        <w:rPr>
          <w:rFonts w:ascii="Tahoma" w:eastAsia="Times New Roman" w:hAnsi="Tahoma" w:cs="Tahoma"/>
          <w:sz w:val="24"/>
          <w:szCs w:val="24"/>
          <w:lang w:eastAsia="sl-SI"/>
        </w:rPr>
        <w:t>ZA ODDAJO JAVNEGA NAROČILA</w:t>
      </w:r>
    </w:p>
    <w:p w14:paraId="0B050A99" w14:textId="77777777" w:rsidR="00FB2389" w:rsidRPr="00381720" w:rsidRDefault="00FB2389" w:rsidP="00434B25">
      <w:pPr>
        <w:keepLines/>
        <w:widowControl w:val="0"/>
        <w:spacing w:after="0" w:line="240" w:lineRule="auto"/>
        <w:ind w:right="424"/>
        <w:jc w:val="center"/>
        <w:rPr>
          <w:rFonts w:ascii="Tahoma" w:eastAsia="Times New Roman" w:hAnsi="Tahoma" w:cs="Tahoma"/>
          <w:szCs w:val="20"/>
          <w:lang w:eastAsia="sl-SI"/>
        </w:rPr>
      </w:pPr>
      <w:r w:rsidRPr="00381720">
        <w:rPr>
          <w:rFonts w:ascii="Tahoma" w:eastAsia="Times New Roman" w:hAnsi="Tahoma" w:cs="Tahoma"/>
          <w:sz w:val="24"/>
          <w:szCs w:val="20"/>
          <w:lang w:eastAsia="sl-SI"/>
        </w:rPr>
        <w:t xml:space="preserve">      PO ODPRTEM POSTOPKU</w:t>
      </w:r>
    </w:p>
    <w:p w14:paraId="5B743E56" w14:textId="77777777" w:rsidR="002042CC" w:rsidRDefault="002042CC" w:rsidP="00434B25">
      <w:pPr>
        <w:keepLines/>
        <w:widowControl w:val="0"/>
        <w:spacing w:after="0" w:line="240" w:lineRule="auto"/>
        <w:ind w:right="424"/>
        <w:jc w:val="center"/>
        <w:rPr>
          <w:rFonts w:ascii="Tahoma" w:eastAsia="Times New Roman" w:hAnsi="Tahoma" w:cs="Tahoma"/>
          <w:sz w:val="20"/>
          <w:szCs w:val="20"/>
          <w:lang w:eastAsia="sl-SI"/>
        </w:rPr>
      </w:pPr>
    </w:p>
    <w:p w14:paraId="15885046" w14:textId="77777777" w:rsidR="009A5583" w:rsidRPr="00381720" w:rsidRDefault="009A5583" w:rsidP="00434B25">
      <w:pPr>
        <w:keepLines/>
        <w:widowControl w:val="0"/>
        <w:spacing w:after="0" w:line="240" w:lineRule="auto"/>
        <w:ind w:right="424"/>
        <w:jc w:val="center"/>
        <w:rPr>
          <w:rFonts w:ascii="Tahoma" w:eastAsia="Times New Roman" w:hAnsi="Tahoma" w:cs="Tahoma"/>
          <w:sz w:val="20"/>
          <w:szCs w:val="20"/>
          <w:lang w:eastAsia="sl-SI"/>
        </w:rPr>
      </w:pPr>
    </w:p>
    <w:p w14:paraId="297C378B" w14:textId="77777777" w:rsidR="00277DEA" w:rsidRPr="00381720" w:rsidRDefault="00277DEA" w:rsidP="00434B25">
      <w:pPr>
        <w:keepLines/>
        <w:widowControl w:val="0"/>
        <w:spacing w:after="0" w:line="240" w:lineRule="auto"/>
        <w:ind w:right="424"/>
        <w:jc w:val="center"/>
        <w:rPr>
          <w:rFonts w:ascii="Tahoma" w:eastAsia="Times New Roman" w:hAnsi="Tahoma" w:cs="Tahoma"/>
          <w:sz w:val="20"/>
          <w:szCs w:val="20"/>
          <w:lang w:eastAsia="sl-SI"/>
        </w:rPr>
      </w:pPr>
    </w:p>
    <w:p w14:paraId="1D6B861F" w14:textId="77777777" w:rsidR="00CC6E09" w:rsidRPr="00381720" w:rsidRDefault="00CC6E09" w:rsidP="00434B25">
      <w:pPr>
        <w:keepLines/>
        <w:widowControl w:val="0"/>
        <w:spacing w:after="0" w:line="240" w:lineRule="auto"/>
        <w:ind w:right="424"/>
        <w:jc w:val="center"/>
        <w:rPr>
          <w:rFonts w:ascii="Tahoma" w:eastAsia="Times New Roman" w:hAnsi="Tahoma" w:cs="Tahoma"/>
          <w:sz w:val="20"/>
          <w:szCs w:val="20"/>
          <w:lang w:eastAsia="sl-SI"/>
        </w:rPr>
      </w:pPr>
    </w:p>
    <w:p w14:paraId="410516B3" w14:textId="77777777" w:rsidR="002042CC" w:rsidRPr="00381720" w:rsidRDefault="00B005E2" w:rsidP="00434B25">
      <w:pPr>
        <w:keepLines/>
        <w:widowControl w:val="0"/>
        <w:spacing w:after="0" w:line="240" w:lineRule="auto"/>
        <w:ind w:right="424"/>
        <w:jc w:val="center"/>
        <w:rPr>
          <w:rFonts w:ascii="Tahoma" w:eastAsia="Times New Roman" w:hAnsi="Tahoma" w:cs="Tahoma"/>
          <w:b/>
          <w:sz w:val="20"/>
          <w:szCs w:val="20"/>
          <w:lang w:eastAsia="sl-SI"/>
        </w:rPr>
      </w:pPr>
      <w:r>
        <w:rPr>
          <w:rFonts w:ascii="Tahoma" w:eastAsia="Times New Roman" w:hAnsi="Tahoma" w:cs="Tahoma"/>
          <w:b/>
          <w:bCs/>
          <w:color w:val="000000"/>
          <w:sz w:val="28"/>
          <w:szCs w:val="28"/>
          <w:lang w:eastAsia="sl-SI"/>
        </w:rPr>
        <w:t>TEKOČE SERVISIRANJE IN VZDRŽEVANJE ČRPALK NA RCERO LJUBLJANA</w:t>
      </w:r>
    </w:p>
    <w:p w14:paraId="7B4496C8" w14:textId="77777777" w:rsidR="002042CC" w:rsidRPr="00381720" w:rsidRDefault="002042CC" w:rsidP="00434B25">
      <w:pPr>
        <w:keepLines/>
        <w:widowControl w:val="0"/>
        <w:spacing w:after="0" w:line="240" w:lineRule="auto"/>
        <w:ind w:right="424"/>
        <w:jc w:val="center"/>
        <w:rPr>
          <w:rFonts w:ascii="Tahoma" w:eastAsia="Times New Roman" w:hAnsi="Tahoma" w:cs="Tahoma"/>
          <w:sz w:val="20"/>
          <w:szCs w:val="20"/>
          <w:lang w:eastAsia="sl-SI"/>
        </w:rPr>
      </w:pPr>
    </w:p>
    <w:p w14:paraId="11597AFC" w14:textId="77777777" w:rsidR="00CC6E09" w:rsidRPr="00381720" w:rsidRDefault="00CC6E09" w:rsidP="00434B25">
      <w:pPr>
        <w:keepLines/>
        <w:widowControl w:val="0"/>
        <w:spacing w:after="0" w:line="240" w:lineRule="auto"/>
        <w:ind w:right="424"/>
        <w:jc w:val="center"/>
        <w:rPr>
          <w:rFonts w:ascii="Tahoma" w:eastAsia="Times New Roman" w:hAnsi="Tahoma" w:cs="Tahoma"/>
          <w:sz w:val="20"/>
          <w:szCs w:val="20"/>
          <w:lang w:eastAsia="sl-SI"/>
        </w:rPr>
      </w:pPr>
    </w:p>
    <w:p w14:paraId="30CFC0A2" w14:textId="77777777" w:rsidR="002042CC" w:rsidRDefault="002042CC" w:rsidP="00434B25">
      <w:pPr>
        <w:keepLines/>
        <w:widowControl w:val="0"/>
        <w:spacing w:after="0" w:line="240" w:lineRule="auto"/>
        <w:ind w:right="424"/>
        <w:jc w:val="center"/>
        <w:rPr>
          <w:rFonts w:ascii="Tahoma" w:eastAsia="Times New Roman" w:hAnsi="Tahoma" w:cs="Tahoma"/>
          <w:sz w:val="20"/>
          <w:szCs w:val="20"/>
          <w:lang w:eastAsia="sl-SI"/>
        </w:rPr>
      </w:pPr>
    </w:p>
    <w:p w14:paraId="2D1DCB56" w14:textId="77777777" w:rsidR="009A5583" w:rsidRDefault="009A5583" w:rsidP="00434B25">
      <w:pPr>
        <w:keepLines/>
        <w:widowControl w:val="0"/>
        <w:spacing w:after="0" w:line="240" w:lineRule="auto"/>
        <w:ind w:right="424"/>
        <w:jc w:val="center"/>
        <w:rPr>
          <w:rFonts w:ascii="Tahoma" w:eastAsia="Times New Roman" w:hAnsi="Tahoma" w:cs="Tahoma"/>
          <w:sz w:val="20"/>
          <w:szCs w:val="20"/>
          <w:lang w:eastAsia="sl-SI"/>
        </w:rPr>
      </w:pPr>
    </w:p>
    <w:p w14:paraId="6B0E7CD4" w14:textId="77777777" w:rsidR="009A5583" w:rsidRPr="00381720" w:rsidRDefault="009A5583" w:rsidP="00434B25">
      <w:pPr>
        <w:keepLines/>
        <w:widowControl w:val="0"/>
        <w:spacing w:after="0" w:line="240" w:lineRule="auto"/>
        <w:ind w:right="424"/>
        <w:jc w:val="center"/>
        <w:rPr>
          <w:rFonts w:ascii="Tahoma" w:eastAsia="Times New Roman" w:hAnsi="Tahoma" w:cs="Tahoma"/>
          <w:sz w:val="20"/>
          <w:szCs w:val="20"/>
          <w:lang w:eastAsia="sl-SI"/>
        </w:rPr>
      </w:pPr>
    </w:p>
    <w:p w14:paraId="25D7C202" w14:textId="77777777" w:rsidR="002042CC" w:rsidRPr="00381720" w:rsidRDefault="00277DEA" w:rsidP="00434B25">
      <w:pPr>
        <w:keepLines/>
        <w:widowControl w:val="0"/>
        <w:tabs>
          <w:tab w:val="left" w:pos="567"/>
        </w:tabs>
        <w:spacing w:after="0" w:line="240" w:lineRule="auto"/>
        <w:jc w:val="center"/>
        <w:rPr>
          <w:rFonts w:ascii="Tahoma" w:eastAsia="Times New Roman" w:hAnsi="Tahoma" w:cs="Tahoma"/>
          <w:sz w:val="20"/>
          <w:szCs w:val="20"/>
          <w:lang w:eastAsia="sl-SI"/>
        </w:rPr>
        <w:sectPr w:rsidR="002042CC" w:rsidRPr="00381720" w:rsidSect="00FB2389">
          <w:headerReference w:type="default" r:id="rId8"/>
          <w:footerReference w:type="default" r:id="rId9"/>
          <w:headerReference w:type="first" r:id="rId10"/>
          <w:footerReference w:type="first" r:id="rId11"/>
          <w:type w:val="continuous"/>
          <w:pgSz w:w="11906" w:h="16838" w:code="9"/>
          <w:pgMar w:top="1850" w:right="1276" w:bottom="1276" w:left="1276" w:header="426" w:footer="138" w:gutter="0"/>
          <w:cols w:space="708"/>
          <w:titlePg/>
          <w:docGrid w:linePitch="299"/>
        </w:sectPr>
      </w:pPr>
      <w:r w:rsidRPr="00381720">
        <w:rPr>
          <w:rFonts w:ascii="Tahoma" w:eastAsia="Times New Roman" w:hAnsi="Tahoma" w:cs="Tahoma"/>
          <w:sz w:val="20"/>
          <w:szCs w:val="20"/>
          <w:lang w:eastAsia="sl-SI"/>
        </w:rPr>
        <w:t xml:space="preserve">Ljubljana, </w:t>
      </w:r>
      <w:r w:rsidR="002201E5">
        <w:rPr>
          <w:rFonts w:ascii="Tahoma" w:eastAsia="Times New Roman" w:hAnsi="Tahoma" w:cs="Tahoma"/>
          <w:sz w:val="20"/>
          <w:szCs w:val="20"/>
          <w:lang w:eastAsia="sl-SI"/>
        </w:rPr>
        <w:t xml:space="preserve">februar </w:t>
      </w:r>
      <w:r w:rsidRPr="00381720">
        <w:rPr>
          <w:rFonts w:ascii="Tahoma" w:eastAsia="Times New Roman" w:hAnsi="Tahoma" w:cs="Tahoma"/>
          <w:sz w:val="20"/>
          <w:szCs w:val="20"/>
          <w:lang w:eastAsia="sl-SI"/>
        </w:rPr>
        <w:t>20</w:t>
      </w:r>
      <w:r w:rsidR="00171F18">
        <w:rPr>
          <w:rFonts w:ascii="Tahoma" w:eastAsia="Times New Roman" w:hAnsi="Tahoma" w:cs="Tahoma"/>
          <w:sz w:val="20"/>
          <w:szCs w:val="20"/>
          <w:lang w:eastAsia="sl-SI"/>
        </w:rPr>
        <w:t>23</w:t>
      </w:r>
    </w:p>
    <w:p w14:paraId="613A9D44" w14:textId="77777777" w:rsidR="002042CC" w:rsidRPr="00381720" w:rsidRDefault="002042CC" w:rsidP="00434B25">
      <w:pPr>
        <w:keepLines/>
        <w:widowControl w:val="0"/>
        <w:spacing w:after="0" w:line="240" w:lineRule="auto"/>
        <w:jc w:val="center"/>
        <w:outlineLvl w:val="0"/>
        <w:rPr>
          <w:rFonts w:ascii="Tahoma" w:eastAsia="Times New Roman" w:hAnsi="Tahoma" w:cs="Tahoma"/>
          <w:b/>
          <w:sz w:val="28"/>
          <w:szCs w:val="28"/>
          <w:lang w:eastAsia="sl-SI"/>
        </w:rPr>
      </w:pPr>
      <w:bookmarkStart w:id="0" w:name="_Toc178483388"/>
    </w:p>
    <w:p w14:paraId="20B0320A" w14:textId="77777777" w:rsidR="001D4CEA" w:rsidRPr="00381720" w:rsidRDefault="001D4CEA" w:rsidP="00434B25">
      <w:pPr>
        <w:keepLines/>
        <w:widowControl w:val="0"/>
        <w:spacing w:after="0" w:line="240" w:lineRule="auto"/>
        <w:jc w:val="center"/>
        <w:outlineLvl w:val="0"/>
        <w:rPr>
          <w:rFonts w:ascii="Tahoma" w:eastAsia="Times New Roman" w:hAnsi="Tahoma" w:cs="Tahoma"/>
          <w:b/>
          <w:szCs w:val="28"/>
          <w:lang w:eastAsia="sl-SI"/>
        </w:rPr>
      </w:pPr>
    </w:p>
    <w:p w14:paraId="227C7889" w14:textId="77777777" w:rsidR="005C1CC0" w:rsidRPr="00381720" w:rsidRDefault="005C1CC0" w:rsidP="00434B25">
      <w:pPr>
        <w:keepLines/>
        <w:widowControl w:val="0"/>
        <w:spacing w:after="0" w:line="240" w:lineRule="auto"/>
        <w:jc w:val="center"/>
        <w:outlineLvl w:val="0"/>
        <w:rPr>
          <w:rFonts w:ascii="Tahoma" w:eastAsia="Times New Roman" w:hAnsi="Tahoma" w:cs="Tahoma"/>
          <w:b/>
          <w:szCs w:val="28"/>
          <w:lang w:eastAsia="sl-SI"/>
        </w:rPr>
      </w:pPr>
    </w:p>
    <w:bookmarkEnd w:id="0"/>
    <w:p w14:paraId="1C28DD83" w14:textId="77777777" w:rsidR="001D4CEA" w:rsidRPr="00381720" w:rsidRDefault="001D4CEA" w:rsidP="00434B25">
      <w:pPr>
        <w:keepLines/>
        <w:widowControl w:val="0"/>
        <w:spacing w:after="0" w:line="240" w:lineRule="auto"/>
        <w:jc w:val="center"/>
        <w:outlineLvl w:val="0"/>
        <w:rPr>
          <w:rFonts w:ascii="Tahoma" w:eastAsia="Times New Roman" w:hAnsi="Tahoma" w:cs="Tahoma"/>
          <w:b/>
          <w:sz w:val="28"/>
          <w:szCs w:val="28"/>
          <w:lang w:eastAsia="sl-SI"/>
        </w:rPr>
      </w:pPr>
      <w:r w:rsidRPr="00381720">
        <w:rPr>
          <w:rFonts w:ascii="Tahoma" w:eastAsia="Times New Roman" w:hAnsi="Tahoma" w:cs="Tahoma"/>
          <w:b/>
          <w:sz w:val="28"/>
          <w:szCs w:val="28"/>
          <w:lang w:eastAsia="sl-SI"/>
        </w:rPr>
        <w:t>POVABILO K ODDAJI PONUDBE</w:t>
      </w:r>
    </w:p>
    <w:p w14:paraId="66C6B7D7" w14:textId="77777777" w:rsidR="001D4CEA" w:rsidRPr="00381720" w:rsidRDefault="001D4CEA" w:rsidP="00434B25">
      <w:pPr>
        <w:keepLines/>
        <w:widowControl w:val="0"/>
        <w:tabs>
          <w:tab w:val="left" w:pos="2895"/>
        </w:tabs>
        <w:spacing w:after="0" w:line="240" w:lineRule="auto"/>
        <w:rPr>
          <w:rFonts w:ascii="Tahoma" w:hAnsi="Tahoma" w:cs="Tahoma"/>
          <w:sz w:val="20"/>
          <w:szCs w:val="20"/>
          <w:lang w:eastAsia="sl-SI"/>
        </w:rPr>
      </w:pPr>
      <w:r w:rsidRPr="00381720">
        <w:rPr>
          <w:rFonts w:ascii="Tahoma" w:hAnsi="Tahoma" w:cs="Tahoma"/>
          <w:sz w:val="20"/>
          <w:szCs w:val="20"/>
          <w:lang w:eastAsia="sl-SI"/>
        </w:rPr>
        <w:tab/>
      </w:r>
    </w:p>
    <w:p w14:paraId="7087975B" w14:textId="77777777" w:rsidR="001D4CEA" w:rsidRPr="00381720" w:rsidRDefault="001D4CEA" w:rsidP="00434B25">
      <w:pPr>
        <w:keepLines/>
        <w:widowControl w:val="0"/>
        <w:spacing w:after="0" w:line="240" w:lineRule="auto"/>
        <w:rPr>
          <w:rFonts w:ascii="Tahoma" w:hAnsi="Tahoma" w:cs="Tahoma"/>
          <w:sz w:val="20"/>
          <w:szCs w:val="20"/>
          <w:lang w:eastAsia="sl-SI"/>
        </w:rPr>
      </w:pPr>
    </w:p>
    <w:p w14:paraId="1CC67F9D" w14:textId="77777777" w:rsidR="001D4CEA" w:rsidRPr="00381720" w:rsidRDefault="001D4CEA" w:rsidP="00434B25">
      <w:pPr>
        <w:keepLines/>
        <w:widowControl w:val="0"/>
        <w:spacing w:after="0" w:line="240" w:lineRule="auto"/>
        <w:rPr>
          <w:rFonts w:ascii="Tahoma" w:hAnsi="Tahoma" w:cs="Tahoma"/>
          <w:sz w:val="20"/>
          <w:szCs w:val="20"/>
          <w:lang w:eastAsia="sl-SI"/>
        </w:rPr>
      </w:pPr>
    </w:p>
    <w:p w14:paraId="061A5FC3" w14:textId="77777777" w:rsidR="001D4CEA" w:rsidRPr="00381720" w:rsidRDefault="001D4CEA" w:rsidP="00434B25">
      <w:pPr>
        <w:keepLines/>
        <w:widowControl w:val="0"/>
        <w:spacing w:after="0" w:line="240" w:lineRule="auto"/>
        <w:rPr>
          <w:rFonts w:ascii="Tahoma" w:hAnsi="Tahoma" w:cs="Tahoma"/>
          <w:sz w:val="20"/>
          <w:szCs w:val="20"/>
          <w:lang w:eastAsia="sl-SI"/>
        </w:rPr>
      </w:pPr>
    </w:p>
    <w:p w14:paraId="3CD87862" w14:textId="77777777" w:rsidR="009F7B7E" w:rsidRPr="00381720" w:rsidRDefault="009F7B7E"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JAVNI HOLDING Ljubljana, d.o.o., Verovškova ulica 70, 1000 Ljubljana, na podlagi pooblastila </w:t>
      </w:r>
      <w:r w:rsidRPr="00381720">
        <w:rPr>
          <w:rFonts w:ascii="Tahoma" w:eastAsia="Times New Roman" w:hAnsi="Tahoma" w:cs="Tahoma"/>
          <w:bCs/>
          <w:sz w:val="20"/>
          <w:szCs w:val="20"/>
          <w:lang w:eastAsia="sl-SI"/>
        </w:rPr>
        <w:t>JAVN</w:t>
      </w:r>
      <w:r w:rsidR="00716B1F">
        <w:rPr>
          <w:rFonts w:ascii="Tahoma" w:eastAsia="Times New Roman" w:hAnsi="Tahoma" w:cs="Tahoma"/>
          <w:bCs/>
          <w:sz w:val="20"/>
          <w:szCs w:val="20"/>
          <w:lang w:eastAsia="sl-SI"/>
        </w:rPr>
        <w:t>EGA</w:t>
      </w:r>
      <w:r w:rsidR="00512F36">
        <w:rPr>
          <w:rFonts w:ascii="Tahoma" w:eastAsia="Times New Roman" w:hAnsi="Tahoma" w:cs="Tahoma"/>
          <w:bCs/>
          <w:sz w:val="20"/>
          <w:szCs w:val="20"/>
          <w:lang w:eastAsia="sl-SI"/>
        </w:rPr>
        <w:t xml:space="preserve"> </w:t>
      </w:r>
      <w:r w:rsidRPr="00381720">
        <w:rPr>
          <w:rFonts w:ascii="Tahoma" w:eastAsia="Times New Roman" w:hAnsi="Tahoma" w:cs="Tahoma"/>
          <w:bCs/>
          <w:sz w:val="20"/>
          <w:szCs w:val="20"/>
          <w:lang w:eastAsia="sl-SI"/>
        </w:rPr>
        <w:t>PODJETJ</w:t>
      </w:r>
      <w:r w:rsidR="00716B1F">
        <w:rPr>
          <w:rFonts w:ascii="Tahoma" w:eastAsia="Times New Roman" w:hAnsi="Tahoma" w:cs="Tahoma"/>
          <w:bCs/>
          <w:sz w:val="20"/>
          <w:szCs w:val="20"/>
          <w:lang w:eastAsia="sl-SI"/>
        </w:rPr>
        <w:t>A</w:t>
      </w:r>
      <w:r w:rsidRPr="00381720">
        <w:rPr>
          <w:rFonts w:ascii="Tahoma" w:eastAsia="Times New Roman" w:hAnsi="Tahoma" w:cs="Tahoma"/>
          <w:bCs/>
          <w:sz w:val="20"/>
          <w:szCs w:val="20"/>
          <w:lang w:eastAsia="sl-SI"/>
        </w:rPr>
        <w:t xml:space="preserve"> VODOVOD KANALIZACIJA SNAGA d.o.o.,</w:t>
      </w:r>
      <w:r w:rsidRPr="00381720">
        <w:rPr>
          <w:rFonts w:ascii="Times New Roman" w:eastAsia="Times New Roman" w:hAnsi="Times New Roman"/>
          <w:sz w:val="20"/>
          <w:szCs w:val="20"/>
          <w:lang w:eastAsia="sl-SI"/>
        </w:rPr>
        <w:t xml:space="preserve"> </w:t>
      </w:r>
      <w:r w:rsidRPr="00381720">
        <w:rPr>
          <w:rFonts w:ascii="Tahoma" w:eastAsia="Times New Roman" w:hAnsi="Tahoma" w:cs="Tahoma"/>
          <w:bCs/>
          <w:sz w:val="20"/>
          <w:szCs w:val="20"/>
          <w:lang w:eastAsia="sl-SI"/>
        </w:rPr>
        <w:t>Vod</w:t>
      </w:r>
      <w:r w:rsidR="00CA2D89" w:rsidRPr="00381720">
        <w:rPr>
          <w:rFonts w:ascii="Tahoma" w:eastAsia="Times New Roman" w:hAnsi="Tahoma" w:cs="Tahoma"/>
          <w:bCs/>
          <w:sz w:val="20"/>
          <w:szCs w:val="20"/>
          <w:lang w:eastAsia="sl-SI"/>
        </w:rPr>
        <w:t>ovodna cesta 90, 1000 Ljubljana</w:t>
      </w:r>
    </w:p>
    <w:p w14:paraId="578F1873" w14:textId="77777777" w:rsidR="001D4CEA" w:rsidRPr="00381720" w:rsidRDefault="001D4CEA" w:rsidP="00434B25">
      <w:pPr>
        <w:keepLines/>
        <w:widowControl w:val="0"/>
        <w:spacing w:after="0" w:line="240" w:lineRule="auto"/>
        <w:jc w:val="both"/>
        <w:rPr>
          <w:rFonts w:ascii="Tahoma" w:hAnsi="Tahoma" w:cs="Tahoma"/>
          <w:sz w:val="20"/>
          <w:szCs w:val="20"/>
          <w:lang w:eastAsia="sl-SI"/>
        </w:rPr>
      </w:pPr>
    </w:p>
    <w:p w14:paraId="27A9CD3E" w14:textId="77777777" w:rsidR="001D4CEA" w:rsidRPr="00381720" w:rsidRDefault="001D4CEA" w:rsidP="00434B25">
      <w:pPr>
        <w:keepLines/>
        <w:widowControl w:val="0"/>
        <w:spacing w:after="0" w:line="240" w:lineRule="auto"/>
        <w:jc w:val="both"/>
        <w:rPr>
          <w:rFonts w:ascii="Tahoma" w:hAnsi="Tahoma" w:cs="Tahoma"/>
          <w:sz w:val="20"/>
          <w:szCs w:val="20"/>
          <w:lang w:eastAsia="sl-SI"/>
        </w:rPr>
      </w:pPr>
    </w:p>
    <w:p w14:paraId="383398B8" w14:textId="77777777" w:rsidR="001D4CEA" w:rsidRPr="00381720" w:rsidRDefault="001D4CEA" w:rsidP="00434B25">
      <w:pPr>
        <w:keepLines/>
        <w:widowControl w:val="0"/>
        <w:spacing w:after="0" w:line="240" w:lineRule="auto"/>
        <w:jc w:val="both"/>
        <w:rPr>
          <w:rFonts w:ascii="Tahoma" w:hAnsi="Tahoma" w:cs="Tahoma"/>
          <w:sz w:val="20"/>
          <w:szCs w:val="20"/>
          <w:lang w:eastAsia="sl-SI"/>
        </w:rPr>
      </w:pPr>
    </w:p>
    <w:p w14:paraId="2E76927A" w14:textId="77777777" w:rsidR="001D4CEA" w:rsidRPr="00381720" w:rsidRDefault="001D4CEA" w:rsidP="00434B25">
      <w:pPr>
        <w:keepLines/>
        <w:widowControl w:val="0"/>
        <w:spacing w:after="0" w:line="240" w:lineRule="auto"/>
        <w:jc w:val="both"/>
        <w:rPr>
          <w:rFonts w:ascii="Tahoma" w:hAnsi="Tahoma" w:cs="Tahoma"/>
          <w:b/>
          <w:sz w:val="20"/>
          <w:szCs w:val="20"/>
          <w:lang w:eastAsia="sl-SI"/>
        </w:rPr>
      </w:pPr>
      <w:r w:rsidRPr="00381720">
        <w:rPr>
          <w:rFonts w:ascii="Tahoma" w:hAnsi="Tahoma" w:cs="Tahoma"/>
          <w:b/>
          <w:sz w:val="20"/>
          <w:szCs w:val="20"/>
          <w:lang w:eastAsia="sl-SI"/>
        </w:rPr>
        <w:t xml:space="preserve"> vabi </w:t>
      </w:r>
    </w:p>
    <w:p w14:paraId="15DE1EAD" w14:textId="77777777" w:rsidR="001D4CEA" w:rsidRPr="00381720" w:rsidRDefault="001D4CEA" w:rsidP="00434B25">
      <w:pPr>
        <w:keepLines/>
        <w:widowControl w:val="0"/>
        <w:spacing w:after="0" w:line="240" w:lineRule="auto"/>
        <w:jc w:val="both"/>
        <w:rPr>
          <w:rFonts w:ascii="Tahoma" w:hAnsi="Tahoma" w:cs="Tahoma"/>
          <w:sz w:val="20"/>
          <w:szCs w:val="20"/>
          <w:lang w:eastAsia="sl-SI"/>
        </w:rPr>
      </w:pPr>
    </w:p>
    <w:p w14:paraId="054B89D9" w14:textId="77777777" w:rsidR="001D4CEA" w:rsidRPr="00381720" w:rsidRDefault="001D4CEA" w:rsidP="00434B25">
      <w:pPr>
        <w:keepLines/>
        <w:widowControl w:val="0"/>
        <w:spacing w:after="0" w:line="240" w:lineRule="auto"/>
        <w:jc w:val="both"/>
        <w:rPr>
          <w:rFonts w:ascii="Tahoma" w:hAnsi="Tahoma" w:cs="Tahoma"/>
          <w:sz w:val="20"/>
          <w:szCs w:val="20"/>
          <w:lang w:eastAsia="sl-SI"/>
        </w:rPr>
      </w:pPr>
    </w:p>
    <w:p w14:paraId="3DF409BF" w14:textId="77777777" w:rsidR="001D4CEA" w:rsidRPr="00381720" w:rsidRDefault="001D4CEA" w:rsidP="00434B25">
      <w:pPr>
        <w:keepLines/>
        <w:widowControl w:val="0"/>
        <w:spacing w:after="0" w:line="240" w:lineRule="auto"/>
        <w:jc w:val="both"/>
        <w:rPr>
          <w:rFonts w:ascii="Tahoma" w:hAnsi="Tahoma" w:cs="Tahoma"/>
          <w:sz w:val="20"/>
          <w:szCs w:val="20"/>
          <w:lang w:eastAsia="sl-SI"/>
        </w:rPr>
      </w:pPr>
    </w:p>
    <w:p w14:paraId="5626BBE7" w14:textId="77777777" w:rsidR="001D4CEA" w:rsidRPr="00381720" w:rsidRDefault="001D4CEA" w:rsidP="00434B25">
      <w:pPr>
        <w:keepLines/>
        <w:widowControl w:val="0"/>
        <w:spacing w:after="0" w:line="240" w:lineRule="auto"/>
        <w:jc w:val="both"/>
        <w:rPr>
          <w:rFonts w:ascii="Tahoma" w:hAnsi="Tahoma" w:cs="Tahoma"/>
          <w:sz w:val="20"/>
          <w:szCs w:val="20"/>
          <w:lang w:eastAsia="sl-SI"/>
        </w:rPr>
      </w:pPr>
      <w:r w:rsidRPr="00381720">
        <w:rPr>
          <w:rFonts w:ascii="Tahoma" w:hAnsi="Tahoma" w:cs="Tahoma"/>
          <w:sz w:val="20"/>
          <w:szCs w:val="20"/>
          <w:lang w:eastAsia="sl-SI"/>
        </w:rPr>
        <w:t>vse zainteresirane ponudnike, da predložijo svojo ponudbo po zahtevah razpisne dokumentacije za oddajo javnega naročila:</w:t>
      </w:r>
    </w:p>
    <w:p w14:paraId="27036CC1" w14:textId="77777777" w:rsidR="002042CC" w:rsidRPr="00381720" w:rsidRDefault="002042CC" w:rsidP="00434B25">
      <w:pPr>
        <w:keepLines/>
        <w:widowControl w:val="0"/>
        <w:spacing w:after="0" w:line="240" w:lineRule="auto"/>
        <w:rPr>
          <w:rFonts w:ascii="Tahoma" w:eastAsia="Times New Roman" w:hAnsi="Tahoma" w:cs="Tahoma"/>
          <w:sz w:val="20"/>
          <w:szCs w:val="20"/>
          <w:lang w:eastAsia="sl-SI"/>
        </w:rPr>
      </w:pPr>
    </w:p>
    <w:p w14:paraId="496FE7CD" w14:textId="77777777" w:rsidR="002042CC" w:rsidRPr="00381720" w:rsidRDefault="002042CC" w:rsidP="00434B25">
      <w:pPr>
        <w:keepLines/>
        <w:widowControl w:val="0"/>
        <w:spacing w:after="0" w:line="240" w:lineRule="auto"/>
        <w:rPr>
          <w:rFonts w:ascii="Tahoma" w:eastAsia="Times New Roman" w:hAnsi="Tahoma" w:cs="Tahoma"/>
          <w:sz w:val="20"/>
          <w:szCs w:val="20"/>
          <w:lang w:eastAsia="sl-SI"/>
        </w:rPr>
      </w:pPr>
    </w:p>
    <w:p w14:paraId="651C8C72" w14:textId="77777777" w:rsidR="002042CC" w:rsidRPr="00381720" w:rsidRDefault="002042CC" w:rsidP="00434B25">
      <w:pPr>
        <w:keepLines/>
        <w:widowControl w:val="0"/>
        <w:spacing w:after="0" w:line="240" w:lineRule="auto"/>
        <w:rPr>
          <w:rFonts w:ascii="Tahoma" w:eastAsia="Times New Roman" w:hAnsi="Tahoma" w:cs="Tahoma"/>
          <w:sz w:val="20"/>
          <w:szCs w:val="20"/>
          <w:lang w:eastAsia="sl-SI"/>
        </w:rPr>
      </w:pPr>
    </w:p>
    <w:p w14:paraId="1344DD9D" w14:textId="77777777" w:rsidR="002042CC" w:rsidRPr="00381720" w:rsidRDefault="00B005E2" w:rsidP="00434B25">
      <w:pPr>
        <w:keepLines/>
        <w:widowControl w:val="0"/>
        <w:spacing w:after="0" w:line="240" w:lineRule="auto"/>
        <w:jc w:val="center"/>
        <w:rPr>
          <w:rFonts w:ascii="Tahoma" w:eastAsia="Times New Roman" w:hAnsi="Tahoma" w:cs="Tahoma"/>
          <w:sz w:val="20"/>
          <w:szCs w:val="20"/>
          <w:lang w:eastAsia="sl-SI"/>
        </w:rPr>
      </w:pPr>
      <w:r>
        <w:rPr>
          <w:rFonts w:ascii="Tahoma" w:eastAsia="Times New Roman" w:hAnsi="Tahoma" w:cs="Tahoma"/>
          <w:b/>
          <w:color w:val="000000"/>
          <w:sz w:val="28"/>
          <w:szCs w:val="28"/>
          <w:lang w:eastAsia="sl-SI"/>
        </w:rPr>
        <w:t>TEKOČE SERVISIRANJE IN VZDRŽEVANJE ČRPALK NA RCERO LJUBLJANA</w:t>
      </w:r>
      <w:r w:rsidR="002042CC" w:rsidRPr="00381720" w:rsidDel="00A23E2C">
        <w:rPr>
          <w:rFonts w:ascii="Tahoma" w:eastAsia="Times New Roman" w:hAnsi="Tahoma" w:cs="Tahoma"/>
          <w:b/>
          <w:color w:val="000000"/>
          <w:sz w:val="28"/>
          <w:szCs w:val="28"/>
          <w:lang w:eastAsia="sl-SI"/>
        </w:rPr>
        <w:t xml:space="preserve"> </w:t>
      </w:r>
    </w:p>
    <w:p w14:paraId="53F68E99" w14:textId="77777777" w:rsidR="002042CC" w:rsidRPr="00381720" w:rsidRDefault="002042CC" w:rsidP="00434B25">
      <w:pPr>
        <w:keepLines/>
        <w:widowControl w:val="0"/>
        <w:spacing w:after="0" w:line="240" w:lineRule="auto"/>
        <w:jc w:val="center"/>
        <w:rPr>
          <w:rFonts w:ascii="Tahoma" w:eastAsia="Times New Roman" w:hAnsi="Tahoma" w:cs="Tahoma"/>
          <w:sz w:val="20"/>
          <w:szCs w:val="20"/>
          <w:lang w:eastAsia="sl-SI"/>
        </w:rPr>
      </w:pPr>
    </w:p>
    <w:p w14:paraId="34C9771F" w14:textId="77777777" w:rsidR="002042CC" w:rsidRPr="00381720" w:rsidRDefault="002042CC" w:rsidP="00434B25">
      <w:pPr>
        <w:keepLines/>
        <w:widowControl w:val="0"/>
        <w:spacing w:after="0" w:line="240" w:lineRule="auto"/>
        <w:jc w:val="both"/>
        <w:rPr>
          <w:rFonts w:ascii="Tahoma" w:eastAsia="Times New Roman" w:hAnsi="Tahoma" w:cs="Tahoma"/>
          <w:sz w:val="20"/>
          <w:szCs w:val="20"/>
          <w:lang w:eastAsia="sl-SI"/>
        </w:rPr>
      </w:pPr>
    </w:p>
    <w:p w14:paraId="2FEBBD8C" w14:textId="77777777" w:rsidR="002042CC" w:rsidRPr="00381720" w:rsidRDefault="002042CC" w:rsidP="00434B25">
      <w:pPr>
        <w:keepLines/>
        <w:widowControl w:val="0"/>
        <w:spacing w:after="0" w:line="240" w:lineRule="auto"/>
        <w:rPr>
          <w:rFonts w:ascii="Tahoma" w:eastAsia="Times New Roman" w:hAnsi="Tahoma" w:cs="Tahoma"/>
          <w:sz w:val="20"/>
          <w:szCs w:val="20"/>
          <w:lang w:eastAsia="sl-SI"/>
        </w:rPr>
      </w:pPr>
    </w:p>
    <w:p w14:paraId="01D3832C" w14:textId="77777777" w:rsidR="00F319E6" w:rsidRPr="00381720" w:rsidRDefault="00F319E6"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Dokumentacij</w:t>
      </w:r>
      <w:r w:rsidR="00E34C4A">
        <w:rPr>
          <w:rFonts w:ascii="Tahoma" w:eastAsia="Times New Roman" w:hAnsi="Tahoma" w:cs="Tahoma"/>
          <w:sz w:val="20"/>
          <w:szCs w:val="20"/>
          <w:lang w:eastAsia="sl-SI"/>
        </w:rPr>
        <w:t>a</w:t>
      </w:r>
      <w:r w:rsidRPr="00381720">
        <w:rPr>
          <w:rFonts w:ascii="Tahoma" w:eastAsia="Times New Roman" w:hAnsi="Tahoma" w:cs="Tahoma"/>
          <w:sz w:val="20"/>
          <w:szCs w:val="20"/>
          <w:lang w:eastAsia="sl-SI"/>
        </w:rPr>
        <w:t xml:space="preserve"> v zvezi z oddajo javnega naročila (v nadaljevanju tudi: razpisna dokumentacija) natančno določa predmet javnega naročila ter pogoje in merila za izbiro ponudnika s katerim bo sklenjen okvirni sporazum.</w:t>
      </w:r>
    </w:p>
    <w:p w14:paraId="2A5BE443" w14:textId="77777777" w:rsidR="005C142E" w:rsidRPr="00381720" w:rsidRDefault="005C142E" w:rsidP="00434B25">
      <w:pPr>
        <w:keepLines/>
        <w:widowControl w:val="0"/>
        <w:spacing w:after="0" w:line="240" w:lineRule="auto"/>
        <w:jc w:val="both"/>
        <w:rPr>
          <w:rFonts w:ascii="Tahoma" w:hAnsi="Tahoma" w:cs="Tahoma"/>
          <w:sz w:val="20"/>
          <w:szCs w:val="20"/>
          <w:lang w:eastAsia="sl-SI"/>
        </w:rPr>
      </w:pPr>
    </w:p>
    <w:p w14:paraId="22509771" w14:textId="77777777" w:rsidR="006536E6" w:rsidRPr="00381720" w:rsidRDefault="005C142E" w:rsidP="00434B25">
      <w:pPr>
        <w:keepLines/>
        <w:widowControl w:val="0"/>
        <w:spacing w:after="0" w:line="240" w:lineRule="auto"/>
        <w:jc w:val="both"/>
        <w:rPr>
          <w:rFonts w:ascii="Tahoma" w:hAnsi="Tahoma" w:cs="Tahoma"/>
          <w:sz w:val="20"/>
          <w:szCs w:val="20"/>
          <w:lang w:eastAsia="sl-SI"/>
        </w:rPr>
      </w:pPr>
      <w:r w:rsidRPr="00381720">
        <w:rPr>
          <w:rFonts w:ascii="Tahoma" w:hAnsi="Tahoma" w:cs="Tahoma"/>
          <w:sz w:val="20"/>
          <w:szCs w:val="20"/>
          <w:lang w:eastAsia="sl-SI"/>
        </w:rPr>
        <w:t>Sestavni del razpisne dokumentacije so tudi morebitne spremembe, dopolnitve in pojasnila razpisne dokumentacije ter odgovori na vprašanja ponudnikov.</w:t>
      </w:r>
      <w:r w:rsidR="006536E6" w:rsidRPr="00381720">
        <w:rPr>
          <w:rFonts w:ascii="Tahoma" w:hAnsi="Tahoma" w:cs="Tahoma"/>
          <w:sz w:val="20"/>
          <w:szCs w:val="20"/>
          <w:lang w:eastAsia="sl-SI"/>
        </w:rPr>
        <w:t xml:space="preserve"> </w:t>
      </w:r>
    </w:p>
    <w:p w14:paraId="08CE7DE8" w14:textId="77777777" w:rsidR="006536E6" w:rsidRPr="00381720" w:rsidRDefault="006536E6" w:rsidP="00434B25">
      <w:pPr>
        <w:keepLines/>
        <w:widowControl w:val="0"/>
        <w:spacing w:after="0" w:line="240" w:lineRule="auto"/>
        <w:jc w:val="both"/>
        <w:rPr>
          <w:rFonts w:ascii="Tahoma" w:hAnsi="Tahoma" w:cs="Tahoma"/>
          <w:sz w:val="20"/>
          <w:szCs w:val="20"/>
          <w:lang w:eastAsia="sl-SI"/>
        </w:rPr>
      </w:pPr>
    </w:p>
    <w:p w14:paraId="74C0D511" w14:textId="77777777" w:rsidR="006536E6" w:rsidRPr="00381720" w:rsidRDefault="006536E6" w:rsidP="00434B25">
      <w:pPr>
        <w:keepLines/>
        <w:widowControl w:val="0"/>
        <w:spacing w:after="0" w:line="240" w:lineRule="auto"/>
        <w:rPr>
          <w:rFonts w:ascii="Tahoma" w:hAnsi="Tahoma" w:cs="Tahoma"/>
          <w:sz w:val="20"/>
          <w:szCs w:val="20"/>
          <w:lang w:eastAsia="sl-SI"/>
        </w:rPr>
      </w:pPr>
    </w:p>
    <w:p w14:paraId="24BAD853" w14:textId="77777777" w:rsidR="006536E6" w:rsidRPr="00381720" w:rsidRDefault="006536E6" w:rsidP="00434B25">
      <w:pPr>
        <w:keepLines/>
        <w:widowControl w:val="0"/>
        <w:spacing w:after="0" w:line="240" w:lineRule="auto"/>
        <w:rPr>
          <w:rFonts w:ascii="Tahoma" w:hAnsi="Tahoma" w:cs="Tahoma"/>
          <w:sz w:val="20"/>
          <w:szCs w:val="20"/>
          <w:lang w:eastAsia="sl-SI"/>
        </w:rPr>
      </w:pPr>
      <w:r w:rsidRPr="00381720">
        <w:rPr>
          <w:rFonts w:ascii="Tahoma" w:hAnsi="Tahoma" w:cs="Tahoma"/>
          <w:sz w:val="20"/>
          <w:szCs w:val="20"/>
          <w:lang w:eastAsia="sl-SI"/>
        </w:rPr>
        <w:t>S spoštovanjem!</w:t>
      </w:r>
    </w:p>
    <w:p w14:paraId="2F09B867" w14:textId="77777777" w:rsidR="006536E6" w:rsidRPr="00381720" w:rsidRDefault="006536E6" w:rsidP="00434B25">
      <w:pPr>
        <w:keepLines/>
        <w:widowControl w:val="0"/>
        <w:autoSpaceDE w:val="0"/>
        <w:autoSpaceDN w:val="0"/>
        <w:adjustRightInd w:val="0"/>
        <w:spacing w:after="0" w:line="240" w:lineRule="auto"/>
        <w:rPr>
          <w:rFonts w:ascii="Tahoma" w:hAnsi="Tahoma" w:cs="Tahoma"/>
          <w:sz w:val="20"/>
          <w:szCs w:val="20"/>
          <w:lang w:eastAsia="sl-SI"/>
        </w:rPr>
      </w:pPr>
    </w:p>
    <w:p w14:paraId="22F40F80" w14:textId="77777777" w:rsidR="006536E6" w:rsidRDefault="006536E6" w:rsidP="00434B25">
      <w:pPr>
        <w:keepLines/>
        <w:widowControl w:val="0"/>
        <w:autoSpaceDE w:val="0"/>
        <w:autoSpaceDN w:val="0"/>
        <w:adjustRightInd w:val="0"/>
        <w:spacing w:after="0" w:line="240" w:lineRule="auto"/>
        <w:jc w:val="right"/>
        <w:rPr>
          <w:rFonts w:ascii="Tahoma" w:hAnsi="Tahoma" w:cs="Tahoma"/>
          <w:bCs/>
          <w:sz w:val="20"/>
          <w:szCs w:val="20"/>
          <w:lang w:eastAsia="sl-SI"/>
        </w:rPr>
      </w:pPr>
    </w:p>
    <w:p w14:paraId="0803714D" w14:textId="77777777" w:rsidR="00952401" w:rsidRPr="00381720" w:rsidRDefault="00952401" w:rsidP="00434B25">
      <w:pPr>
        <w:keepLines/>
        <w:widowControl w:val="0"/>
        <w:autoSpaceDE w:val="0"/>
        <w:autoSpaceDN w:val="0"/>
        <w:adjustRightInd w:val="0"/>
        <w:spacing w:after="0" w:line="240" w:lineRule="auto"/>
        <w:jc w:val="right"/>
        <w:rPr>
          <w:rFonts w:ascii="Tahoma" w:hAnsi="Tahoma" w:cs="Tahoma"/>
          <w:bCs/>
          <w:sz w:val="20"/>
          <w:szCs w:val="20"/>
          <w:lang w:eastAsia="sl-SI"/>
        </w:rPr>
      </w:pPr>
    </w:p>
    <w:p w14:paraId="071E5B9C" w14:textId="77777777" w:rsidR="006536E6" w:rsidRPr="00381720" w:rsidRDefault="006536E6" w:rsidP="00434B25">
      <w:pPr>
        <w:keepLines/>
        <w:widowControl w:val="0"/>
        <w:autoSpaceDE w:val="0"/>
        <w:autoSpaceDN w:val="0"/>
        <w:adjustRightInd w:val="0"/>
        <w:spacing w:after="0" w:line="240" w:lineRule="auto"/>
        <w:jc w:val="right"/>
        <w:rPr>
          <w:rFonts w:ascii="Tahoma" w:hAnsi="Tahoma" w:cs="Tahoma"/>
          <w:bCs/>
          <w:sz w:val="20"/>
          <w:szCs w:val="20"/>
          <w:lang w:eastAsia="sl-SI"/>
        </w:rPr>
      </w:pPr>
    </w:p>
    <w:p w14:paraId="32AD31D6" w14:textId="77777777" w:rsidR="006536E6" w:rsidRPr="00381720" w:rsidRDefault="006536E6" w:rsidP="00434B25">
      <w:pPr>
        <w:keepLines/>
        <w:widowControl w:val="0"/>
        <w:autoSpaceDE w:val="0"/>
        <w:autoSpaceDN w:val="0"/>
        <w:adjustRightInd w:val="0"/>
        <w:spacing w:after="0" w:line="240" w:lineRule="auto"/>
        <w:ind w:left="4956" w:firstLine="708"/>
        <w:rPr>
          <w:rFonts w:ascii="Tahoma" w:hAnsi="Tahoma" w:cs="Tahoma"/>
          <w:bCs/>
          <w:sz w:val="20"/>
          <w:szCs w:val="20"/>
          <w:lang w:eastAsia="sl-SI"/>
        </w:rPr>
      </w:pPr>
      <w:r w:rsidRPr="00381720">
        <w:rPr>
          <w:rFonts w:ascii="Tahoma" w:hAnsi="Tahoma" w:cs="Tahoma"/>
          <w:bCs/>
          <w:sz w:val="20"/>
          <w:szCs w:val="20"/>
          <w:lang w:eastAsia="sl-SI"/>
        </w:rPr>
        <w:t xml:space="preserve">  JAVNI HOLDING Ljubljana, d.o.o.</w:t>
      </w:r>
    </w:p>
    <w:p w14:paraId="395DA121" w14:textId="77777777" w:rsidR="006536E6" w:rsidRPr="00381720" w:rsidRDefault="006536E6" w:rsidP="00434B25">
      <w:pPr>
        <w:keepLines/>
        <w:widowControl w:val="0"/>
        <w:autoSpaceDE w:val="0"/>
        <w:autoSpaceDN w:val="0"/>
        <w:adjustRightInd w:val="0"/>
        <w:spacing w:after="0" w:line="240" w:lineRule="auto"/>
        <w:ind w:left="6372"/>
        <w:rPr>
          <w:rFonts w:ascii="Tahoma" w:hAnsi="Tahoma" w:cs="Tahoma"/>
          <w:bCs/>
          <w:sz w:val="20"/>
          <w:szCs w:val="20"/>
          <w:lang w:eastAsia="sl-SI"/>
        </w:rPr>
      </w:pPr>
      <w:r w:rsidRPr="00381720">
        <w:rPr>
          <w:rFonts w:ascii="Tahoma" w:hAnsi="Tahoma" w:cs="Tahoma"/>
          <w:bCs/>
          <w:sz w:val="20"/>
          <w:szCs w:val="20"/>
          <w:lang w:eastAsia="sl-SI"/>
        </w:rPr>
        <w:t xml:space="preserve">     </w:t>
      </w:r>
      <w:r w:rsidR="00855EF8">
        <w:rPr>
          <w:rFonts w:ascii="Tahoma" w:hAnsi="Tahoma" w:cs="Tahoma"/>
          <w:bCs/>
          <w:sz w:val="20"/>
          <w:szCs w:val="20"/>
          <w:lang w:eastAsia="sl-SI"/>
        </w:rPr>
        <w:t>Direktor</w:t>
      </w:r>
    </w:p>
    <w:p w14:paraId="57FB4647" w14:textId="77777777" w:rsidR="006536E6" w:rsidRPr="00381720" w:rsidRDefault="006536E6" w:rsidP="00C10A79">
      <w:pPr>
        <w:keepLines/>
        <w:widowControl w:val="0"/>
        <w:spacing w:after="0" w:line="240" w:lineRule="auto"/>
        <w:ind w:left="5664" w:firstLine="708"/>
        <w:rPr>
          <w:rFonts w:ascii="Tahoma" w:hAnsi="Tahoma" w:cs="Tahoma"/>
          <w:sz w:val="20"/>
          <w:szCs w:val="20"/>
          <w:lang w:eastAsia="sl-SI"/>
        </w:rPr>
      </w:pPr>
      <w:r w:rsidRPr="00381720">
        <w:rPr>
          <w:rFonts w:ascii="Tahoma" w:hAnsi="Tahoma" w:cs="Tahoma"/>
          <w:bCs/>
          <w:sz w:val="20"/>
          <w:szCs w:val="20"/>
          <w:lang w:eastAsia="sl-SI"/>
        </w:rPr>
        <w:t xml:space="preserve">l.r </w:t>
      </w:r>
      <w:r w:rsidR="00171F18">
        <w:rPr>
          <w:rFonts w:ascii="Tahoma" w:hAnsi="Tahoma" w:cs="Tahoma"/>
          <w:bCs/>
          <w:sz w:val="20"/>
          <w:szCs w:val="20"/>
          <w:lang w:eastAsia="sl-SI"/>
        </w:rPr>
        <w:t>Krištof Mlakar</w:t>
      </w:r>
    </w:p>
    <w:p w14:paraId="5DC40315" w14:textId="77777777" w:rsidR="002042CC" w:rsidRPr="00381720" w:rsidRDefault="002042CC" w:rsidP="00434B25">
      <w:pPr>
        <w:keepLines/>
        <w:widowControl w:val="0"/>
        <w:spacing w:after="0" w:line="240" w:lineRule="auto"/>
        <w:rPr>
          <w:rFonts w:ascii="Tahoma" w:eastAsia="Times New Roman" w:hAnsi="Tahoma" w:cs="Tahoma"/>
          <w:sz w:val="20"/>
          <w:szCs w:val="20"/>
          <w:lang w:eastAsia="sl-SI"/>
        </w:rPr>
      </w:pPr>
    </w:p>
    <w:p w14:paraId="43B72F0B" w14:textId="77777777" w:rsidR="002042CC" w:rsidRDefault="002042CC" w:rsidP="00434B25">
      <w:pPr>
        <w:keepLines/>
        <w:widowControl w:val="0"/>
        <w:spacing w:after="0" w:line="240" w:lineRule="auto"/>
        <w:rPr>
          <w:rFonts w:ascii="Tahoma" w:eastAsia="Times New Roman" w:hAnsi="Tahoma" w:cs="Tahoma"/>
          <w:sz w:val="20"/>
          <w:szCs w:val="20"/>
          <w:lang w:eastAsia="sl-SI"/>
        </w:rPr>
      </w:pPr>
    </w:p>
    <w:p w14:paraId="6594A0D8" w14:textId="77777777" w:rsidR="00C10A79" w:rsidRPr="00381720" w:rsidRDefault="00C10A79" w:rsidP="00434B25">
      <w:pPr>
        <w:keepLines/>
        <w:widowControl w:val="0"/>
        <w:spacing w:after="0" w:line="240" w:lineRule="auto"/>
        <w:rPr>
          <w:rFonts w:ascii="Tahoma" w:eastAsia="Times New Roman" w:hAnsi="Tahoma" w:cs="Tahoma"/>
          <w:sz w:val="20"/>
          <w:szCs w:val="20"/>
          <w:lang w:eastAsia="sl-SI"/>
        </w:rPr>
      </w:pPr>
    </w:p>
    <w:p w14:paraId="11EB753C" w14:textId="77777777" w:rsidR="002042CC" w:rsidRDefault="002042CC" w:rsidP="00434B25">
      <w:pPr>
        <w:keepLines/>
        <w:widowControl w:val="0"/>
        <w:spacing w:after="0" w:line="240" w:lineRule="auto"/>
        <w:rPr>
          <w:rFonts w:ascii="Tahoma" w:eastAsia="Times New Roman" w:hAnsi="Tahoma" w:cs="Tahoma"/>
          <w:sz w:val="20"/>
          <w:szCs w:val="20"/>
          <w:lang w:eastAsia="sl-SI"/>
        </w:rPr>
      </w:pPr>
    </w:p>
    <w:p w14:paraId="10FD2E74" w14:textId="77777777" w:rsidR="00855EF8" w:rsidRPr="00381720" w:rsidRDefault="00855EF8" w:rsidP="00434B25">
      <w:pPr>
        <w:keepLines/>
        <w:widowControl w:val="0"/>
        <w:spacing w:after="0" w:line="240" w:lineRule="auto"/>
        <w:rPr>
          <w:rFonts w:ascii="Tahoma" w:eastAsia="Times New Roman" w:hAnsi="Tahoma" w:cs="Tahoma"/>
          <w:sz w:val="20"/>
          <w:szCs w:val="20"/>
          <w:lang w:eastAsia="sl-SI"/>
        </w:rPr>
      </w:pPr>
    </w:p>
    <w:p w14:paraId="5BEBDFB2" w14:textId="77777777" w:rsidR="002042CC" w:rsidRPr="00381720" w:rsidRDefault="002042CC" w:rsidP="00434B25">
      <w:pPr>
        <w:keepLines/>
        <w:widowControl w:val="0"/>
        <w:numPr>
          <w:ilvl w:val="0"/>
          <w:numId w:val="1"/>
        </w:numPr>
        <w:spacing w:after="0" w:line="240" w:lineRule="auto"/>
        <w:ind w:left="357" w:hanging="357"/>
        <w:jc w:val="both"/>
        <w:rPr>
          <w:rFonts w:ascii="Tahoma" w:eastAsia="Times New Roman" w:hAnsi="Tahoma" w:cs="Tahoma"/>
          <w:b/>
          <w:sz w:val="24"/>
          <w:szCs w:val="20"/>
          <w:lang w:eastAsia="sl-SI"/>
        </w:rPr>
      </w:pPr>
      <w:r w:rsidRPr="00381720">
        <w:rPr>
          <w:rFonts w:ascii="Tahoma" w:eastAsia="Times New Roman" w:hAnsi="Tahoma" w:cs="Tahoma"/>
          <w:b/>
          <w:sz w:val="24"/>
          <w:szCs w:val="20"/>
          <w:lang w:eastAsia="sl-SI"/>
        </w:rPr>
        <w:lastRenderedPageBreak/>
        <w:t xml:space="preserve">SPLOŠNA DOLOČILA </w:t>
      </w:r>
    </w:p>
    <w:p w14:paraId="02F19B6A" w14:textId="77777777" w:rsidR="002042CC" w:rsidRPr="00381720" w:rsidRDefault="002042CC" w:rsidP="00434B25">
      <w:pPr>
        <w:keepLines/>
        <w:widowControl w:val="0"/>
        <w:spacing w:after="0" w:line="240" w:lineRule="auto"/>
        <w:jc w:val="both"/>
        <w:rPr>
          <w:rFonts w:ascii="Tahoma" w:eastAsia="Times New Roman" w:hAnsi="Tahoma" w:cs="Tahoma"/>
          <w:b/>
          <w:sz w:val="16"/>
          <w:szCs w:val="16"/>
          <w:lang w:eastAsia="sl-SI"/>
        </w:rPr>
      </w:pPr>
    </w:p>
    <w:p w14:paraId="09E3ECA1" w14:textId="77777777" w:rsidR="002042CC" w:rsidRPr="00381720" w:rsidRDefault="002042CC" w:rsidP="00434B25">
      <w:pPr>
        <w:keepLines/>
        <w:widowControl w:val="0"/>
        <w:numPr>
          <w:ilvl w:val="1"/>
          <w:numId w:val="1"/>
        </w:numPr>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 xml:space="preserve">Predmet javnega naročila </w:t>
      </w:r>
    </w:p>
    <w:p w14:paraId="07F99C09" w14:textId="77777777" w:rsidR="002042CC" w:rsidRPr="00381720" w:rsidRDefault="002042CC"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 xml:space="preserve"> </w:t>
      </w:r>
    </w:p>
    <w:p w14:paraId="0DE3AA94" w14:textId="77777777" w:rsidR="00B005E2" w:rsidRPr="00B005E2" w:rsidRDefault="00B005E2" w:rsidP="00B005E2">
      <w:pPr>
        <w:keepNext/>
        <w:jc w:val="both"/>
        <w:rPr>
          <w:rFonts w:ascii="Tahoma" w:hAnsi="Tahoma" w:cs="Tahoma"/>
          <w:sz w:val="20"/>
        </w:rPr>
      </w:pPr>
      <w:r w:rsidRPr="00B005E2">
        <w:rPr>
          <w:rFonts w:ascii="Tahoma" w:hAnsi="Tahoma" w:cs="Tahoma"/>
          <w:bCs/>
          <w:sz w:val="20"/>
        </w:rPr>
        <w:t xml:space="preserve">Predmet tega javnega naročila je </w:t>
      </w:r>
      <w:r w:rsidRPr="00B005E2">
        <w:rPr>
          <w:rFonts w:ascii="Tahoma" w:hAnsi="Tahoma" w:cs="Tahoma"/>
          <w:sz w:val="20"/>
        </w:rPr>
        <w:t>redno in izredno vzdrževanje in servisiranje črpalk na Čistilni napravi Barje (v nadaljevanju: ČN Barje) in na objektu za mehansko biološko obdelavo odpadkov (MBO) ter potopnih črpalk na Odlagališču nenevarnih odpadkov Barje</w:t>
      </w:r>
      <w:r w:rsidR="00E34C4A">
        <w:rPr>
          <w:rFonts w:ascii="Tahoma" w:hAnsi="Tahoma" w:cs="Tahoma"/>
          <w:sz w:val="20"/>
        </w:rPr>
        <w:t>;</w:t>
      </w:r>
      <w:r w:rsidRPr="00B005E2">
        <w:rPr>
          <w:rFonts w:ascii="Tahoma" w:hAnsi="Tahoma" w:cs="Tahoma"/>
          <w:sz w:val="20"/>
        </w:rPr>
        <w:t xml:space="preserve"> vse na naslovu Cesta dveh cesarjev 101, 1000 Ljubljana (v nadaljnjem besedilu: RCERO Ljubljana) (v nadaljevanju: vzdrževanje in servisiranje črpalk, mešal in potopnih črpalk ali tudi dela) ter dobava nadomestnih delov za črpalke, mešala in potopne črpalke (v nadaljevanju: dobava nadomestnih delov ali tudi blago) skladno z zahtevami iz te razpisne dokumentacije.</w:t>
      </w:r>
    </w:p>
    <w:p w14:paraId="7213A584" w14:textId="77777777" w:rsidR="00B005E2" w:rsidRPr="00B005E2" w:rsidRDefault="00B005E2" w:rsidP="00B005E2">
      <w:pPr>
        <w:keepNext/>
        <w:jc w:val="both"/>
        <w:rPr>
          <w:rFonts w:ascii="Tahoma" w:hAnsi="Tahoma" w:cs="Tahoma"/>
          <w:sz w:val="20"/>
        </w:rPr>
      </w:pPr>
      <w:r w:rsidRPr="00B005E2">
        <w:rPr>
          <w:rFonts w:ascii="Tahoma" w:hAnsi="Tahoma" w:cs="Tahoma"/>
          <w:sz w:val="20"/>
        </w:rPr>
        <w:t>Podrobneje je predmet javnega naročila opredeljen v poglavju 2. te razpisne dokumentacije.</w:t>
      </w:r>
    </w:p>
    <w:p w14:paraId="76C1A346" w14:textId="77777777" w:rsidR="00B005E2" w:rsidRPr="00B005E2" w:rsidRDefault="00B005E2" w:rsidP="00B005E2">
      <w:pPr>
        <w:keepNext/>
        <w:jc w:val="both"/>
        <w:rPr>
          <w:rFonts w:ascii="Tahoma" w:hAnsi="Tahoma" w:cs="Tahoma"/>
          <w:sz w:val="20"/>
        </w:rPr>
      </w:pPr>
      <w:r w:rsidRPr="00B005E2">
        <w:rPr>
          <w:rFonts w:ascii="Tahoma" w:hAnsi="Tahoma" w:cs="Tahoma"/>
          <w:sz w:val="20"/>
        </w:rPr>
        <w:t xml:space="preserve">Količine, navedene v posameznih postavkah ponudbenega predračuna (Priloga 2/1), so v času veljavnosti okvirnega sporazuma okvirne in za naročnika niso zavezujoče. Naročnik bo dela naročal skozi ves čas veljavnosti okvirnega sporazuma. </w:t>
      </w:r>
    </w:p>
    <w:p w14:paraId="7DA1AB0A" w14:textId="77777777" w:rsidR="00B005E2" w:rsidRPr="00B005E2" w:rsidRDefault="00B005E2" w:rsidP="00B005E2">
      <w:pPr>
        <w:keepNext/>
        <w:jc w:val="both"/>
        <w:rPr>
          <w:rFonts w:ascii="Tahoma" w:hAnsi="Tahoma" w:cs="Tahoma"/>
          <w:sz w:val="20"/>
        </w:rPr>
      </w:pPr>
      <w:r w:rsidRPr="00B005E2">
        <w:rPr>
          <w:rFonts w:ascii="Tahoma" w:hAnsi="Tahoma" w:cs="Tahoma"/>
          <w:sz w:val="20"/>
        </w:rPr>
        <w:t>Okvirni sporazum je sklenjen z dnem podpisa s strani obeh strank</w:t>
      </w:r>
      <w:r w:rsidR="00535FE3">
        <w:rPr>
          <w:rFonts w:ascii="Tahoma" w:hAnsi="Tahoma" w:cs="Tahoma"/>
          <w:sz w:val="20"/>
        </w:rPr>
        <w:t xml:space="preserve"> okvirnega sporazuma in velja štirindvajset (24)</w:t>
      </w:r>
      <w:r w:rsidRPr="00B005E2">
        <w:rPr>
          <w:rFonts w:ascii="Tahoma" w:hAnsi="Tahoma" w:cs="Tahoma"/>
          <w:sz w:val="20"/>
        </w:rPr>
        <w:t xml:space="preserve"> mesecev od sklenitve okvirnega sporazuma oziroma do izčrpanja ocenjene vrednosti, kar nastopi prej.</w:t>
      </w:r>
    </w:p>
    <w:p w14:paraId="3E2B8D27" w14:textId="77777777" w:rsidR="00B62D61" w:rsidRPr="00381720" w:rsidRDefault="00B62D61" w:rsidP="00434B25">
      <w:pPr>
        <w:keepLines/>
        <w:widowControl w:val="0"/>
        <w:spacing w:after="0" w:line="240" w:lineRule="auto"/>
        <w:rPr>
          <w:rFonts w:ascii="Tahoma" w:hAnsi="Tahoma" w:cs="Tahoma"/>
          <w:sz w:val="20"/>
          <w:szCs w:val="20"/>
        </w:rPr>
      </w:pPr>
    </w:p>
    <w:p w14:paraId="27D2E803" w14:textId="77777777" w:rsidR="002042CC" w:rsidRPr="00381720" w:rsidRDefault="002042CC" w:rsidP="00434B25">
      <w:pPr>
        <w:keepLines/>
        <w:widowControl w:val="0"/>
        <w:numPr>
          <w:ilvl w:val="1"/>
          <w:numId w:val="1"/>
        </w:numPr>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Podatki o naročniku</w:t>
      </w:r>
    </w:p>
    <w:p w14:paraId="611B8292" w14:textId="77777777" w:rsidR="002042CC" w:rsidRPr="00381720" w:rsidRDefault="002042CC" w:rsidP="00434B25">
      <w:pPr>
        <w:keepLines/>
        <w:widowControl w:val="0"/>
        <w:spacing w:after="0" w:line="240" w:lineRule="auto"/>
        <w:jc w:val="both"/>
        <w:rPr>
          <w:rFonts w:ascii="Tahoma" w:eastAsia="Times New Roman" w:hAnsi="Tahoma" w:cs="Tahoma"/>
          <w:sz w:val="20"/>
          <w:szCs w:val="20"/>
          <w:lang w:eastAsia="sl-SI"/>
        </w:rPr>
      </w:pPr>
    </w:p>
    <w:p w14:paraId="776CFFD1" w14:textId="77777777" w:rsidR="00E70F08" w:rsidRPr="00381720" w:rsidRDefault="00E70F08"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Naročnik</w:t>
      </w:r>
      <w:r w:rsidR="00234C62" w:rsidRPr="00381720">
        <w:rPr>
          <w:rFonts w:ascii="Tahoma" w:eastAsia="Times New Roman" w:hAnsi="Tahoma" w:cs="Tahoma"/>
          <w:sz w:val="20"/>
          <w:szCs w:val="20"/>
          <w:lang w:eastAsia="sl-SI"/>
        </w:rPr>
        <w:t xml:space="preserve"> javnega naročila </w:t>
      </w:r>
      <w:r w:rsidR="00CA2D89" w:rsidRPr="00381720">
        <w:rPr>
          <w:rFonts w:ascii="Tahoma" w:eastAsia="Times New Roman" w:hAnsi="Tahoma" w:cs="Tahoma"/>
          <w:sz w:val="20"/>
          <w:szCs w:val="20"/>
          <w:lang w:eastAsia="sl-SI"/>
        </w:rPr>
        <w:t>je</w:t>
      </w:r>
      <w:r w:rsidRPr="00381720">
        <w:rPr>
          <w:rFonts w:ascii="Tahoma" w:eastAsia="Times New Roman" w:hAnsi="Tahoma" w:cs="Tahoma"/>
          <w:sz w:val="20"/>
          <w:szCs w:val="20"/>
          <w:lang w:eastAsia="sl-SI"/>
        </w:rPr>
        <w:t xml:space="preserve"> </w:t>
      </w:r>
      <w:r w:rsidRPr="00381720">
        <w:rPr>
          <w:rFonts w:ascii="Tahoma" w:hAnsi="Tahoma" w:cs="Tahoma"/>
          <w:b/>
          <w:sz w:val="20"/>
          <w:szCs w:val="20"/>
        </w:rPr>
        <w:t xml:space="preserve">JAVNO PODJETJE VODOVOD KANALIZACIJA SNAGA d.o.o., </w:t>
      </w:r>
      <w:r w:rsidRPr="00381720">
        <w:rPr>
          <w:rFonts w:ascii="Tahoma" w:hAnsi="Tahoma" w:cs="Tahoma"/>
          <w:sz w:val="20"/>
          <w:szCs w:val="20"/>
        </w:rPr>
        <w:t>Vodovodna cesta 90, 1000 Ljubljana</w:t>
      </w:r>
      <w:r w:rsidRPr="00381720">
        <w:rPr>
          <w:rFonts w:ascii="Tahoma" w:hAnsi="Tahoma" w:cs="Tahoma"/>
          <w:b/>
          <w:sz w:val="20"/>
          <w:szCs w:val="20"/>
        </w:rPr>
        <w:t xml:space="preserve"> </w:t>
      </w:r>
      <w:r w:rsidRPr="00381720">
        <w:rPr>
          <w:rFonts w:ascii="Tahoma" w:hAnsi="Tahoma" w:cs="Tahoma"/>
          <w:sz w:val="20"/>
          <w:szCs w:val="20"/>
        </w:rPr>
        <w:t>(v nadaljevanju tudi: JP VO</w:t>
      </w:r>
      <w:r w:rsidR="00234C62" w:rsidRPr="00381720">
        <w:rPr>
          <w:rFonts w:ascii="Tahoma" w:hAnsi="Tahoma" w:cs="Tahoma"/>
          <w:sz w:val="20"/>
          <w:szCs w:val="20"/>
        </w:rPr>
        <w:t>K</w:t>
      </w:r>
      <w:r w:rsidR="00CA2D89" w:rsidRPr="00381720">
        <w:rPr>
          <w:rFonts w:ascii="Tahoma" w:hAnsi="Tahoma" w:cs="Tahoma"/>
          <w:sz w:val="20"/>
          <w:szCs w:val="20"/>
        </w:rPr>
        <w:t xml:space="preserve">A SNAGA d.o.o.), </w:t>
      </w:r>
      <w:r w:rsidRPr="00381720">
        <w:rPr>
          <w:rFonts w:ascii="Tahoma" w:hAnsi="Tahoma" w:cs="Tahoma"/>
          <w:sz w:val="20"/>
          <w:szCs w:val="20"/>
        </w:rPr>
        <w:t xml:space="preserve">ki </w:t>
      </w:r>
      <w:r w:rsidR="00CA2D89" w:rsidRPr="00381720">
        <w:rPr>
          <w:rFonts w:ascii="Tahoma" w:hAnsi="Tahoma" w:cs="Tahoma"/>
          <w:sz w:val="20"/>
          <w:szCs w:val="20"/>
        </w:rPr>
        <w:t>je</w:t>
      </w:r>
      <w:r w:rsidR="00234C62" w:rsidRPr="00381720">
        <w:rPr>
          <w:rFonts w:ascii="Tahoma" w:hAnsi="Tahoma" w:cs="Tahoma"/>
          <w:sz w:val="20"/>
          <w:szCs w:val="20"/>
        </w:rPr>
        <w:t xml:space="preserve"> na podlagi pooblastila prenesl</w:t>
      </w:r>
      <w:r w:rsidR="00BA4F90">
        <w:rPr>
          <w:rFonts w:ascii="Tahoma" w:hAnsi="Tahoma" w:cs="Tahoma"/>
          <w:sz w:val="20"/>
          <w:szCs w:val="20"/>
        </w:rPr>
        <w:t>o</w:t>
      </w:r>
      <w:r w:rsidRPr="00381720">
        <w:rPr>
          <w:rFonts w:ascii="Tahoma" w:hAnsi="Tahoma" w:cs="Tahoma"/>
          <w:sz w:val="20"/>
          <w:szCs w:val="20"/>
        </w:rPr>
        <w:t xml:space="preserve"> izvedbo in odločanje v postopku oddaje predmetnega javnega naročila na JAVNI HOLDING Ljubljana, d.o.o., Verovškova ulica 70, 1000 Ljubljana.</w:t>
      </w:r>
    </w:p>
    <w:p w14:paraId="2B9EDA88" w14:textId="77777777" w:rsidR="002042CC" w:rsidRPr="00381720" w:rsidRDefault="00B0732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 xml:space="preserve"> </w:t>
      </w:r>
    </w:p>
    <w:p w14:paraId="08325293" w14:textId="77777777" w:rsidR="002042CC" w:rsidRPr="00381720" w:rsidRDefault="002042CC" w:rsidP="00434B25">
      <w:pPr>
        <w:keepLines/>
        <w:widowControl w:val="0"/>
        <w:numPr>
          <w:ilvl w:val="1"/>
          <w:numId w:val="1"/>
        </w:numPr>
        <w:spacing w:after="0" w:line="240" w:lineRule="auto"/>
        <w:jc w:val="both"/>
        <w:rPr>
          <w:rFonts w:ascii="Tahoma" w:eastAsia="Times New Roman" w:hAnsi="Tahoma" w:cs="Tahoma"/>
          <w:b/>
          <w:sz w:val="20"/>
          <w:szCs w:val="20"/>
          <w:lang w:eastAsia="sl-SI"/>
        </w:rPr>
      </w:pPr>
      <w:bookmarkStart w:id="1" w:name="_Toc116720497"/>
      <w:bookmarkStart w:id="2" w:name="_Toc116720561"/>
      <w:bookmarkStart w:id="3" w:name="_Toc116783470"/>
      <w:bookmarkStart w:id="4" w:name="_Toc116792904"/>
      <w:bookmarkStart w:id="5" w:name="_Toc136417476"/>
      <w:r w:rsidRPr="00381720">
        <w:rPr>
          <w:rFonts w:ascii="Tahoma" w:eastAsia="Times New Roman" w:hAnsi="Tahoma" w:cs="Tahoma"/>
          <w:b/>
          <w:sz w:val="20"/>
          <w:szCs w:val="20"/>
          <w:lang w:eastAsia="sl-SI"/>
        </w:rPr>
        <w:t>Pravna podlaga</w:t>
      </w:r>
      <w:r w:rsidR="00B42557" w:rsidRPr="00381720">
        <w:rPr>
          <w:rFonts w:ascii="Tahoma" w:eastAsia="Times New Roman" w:hAnsi="Tahoma" w:cs="Tahoma"/>
          <w:b/>
          <w:sz w:val="20"/>
          <w:szCs w:val="20"/>
          <w:lang w:eastAsia="sl-SI"/>
        </w:rPr>
        <w:t>, opredelitev postopka in odločitev o oddaji javnega naročila</w:t>
      </w:r>
    </w:p>
    <w:p w14:paraId="0D96899A" w14:textId="77777777" w:rsidR="002042CC" w:rsidRPr="00381720" w:rsidRDefault="002042CC" w:rsidP="00434B25">
      <w:pPr>
        <w:keepLines/>
        <w:widowControl w:val="0"/>
        <w:spacing w:after="0" w:line="240" w:lineRule="auto"/>
        <w:jc w:val="both"/>
        <w:rPr>
          <w:rFonts w:ascii="Tahoma" w:eastAsia="Times New Roman" w:hAnsi="Tahoma" w:cs="Tahoma"/>
          <w:sz w:val="20"/>
          <w:szCs w:val="20"/>
          <w:lang w:eastAsia="sl-SI"/>
        </w:rPr>
      </w:pPr>
    </w:p>
    <w:p w14:paraId="63299543" w14:textId="77777777" w:rsidR="00F31DAB" w:rsidRPr="00381720" w:rsidRDefault="00F31DAB"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Javno naročilo se izvaja skladno </w:t>
      </w:r>
      <w:r w:rsidR="00B54024" w:rsidRPr="00381720">
        <w:rPr>
          <w:rFonts w:ascii="Tahoma" w:eastAsia="Times New Roman" w:hAnsi="Tahoma" w:cs="Tahoma"/>
          <w:sz w:val="20"/>
          <w:szCs w:val="20"/>
          <w:lang w:eastAsia="sl-SI"/>
        </w:rPr>
        <w:t>z</w:t>
      </w:r>
      <w:r w:rsidRPr="00381720">
        <w:rPr>
          <w:rFonts w:ascii="Tahoma" w:eastAsia="Times New Roman" w:hAnsi="Tahoma" w:cs="Tahoma"/>
          <w:sz w:val="20"/>
          <w:szCs w:val="20"/>
          <w:lang w:eastAsia="sl-SI"/>
        </w:rPr>
        <w:t xml:space="preserve"> določbami:</w:t>
      </w:r>
    </w:p>
    <w:p w14:paraId="4D500DA5" w14:textId="77777777" w:rsidR="00603E8E" w:rsidRPr="00381720" w:rsidRDefault="00603E8E" w:rsidP="00434B25">
      <w:pPr>
        <w:keepLines/>
        <w:widowControl w:val="0"/>
        <w:numPr>
          <w:ilvl w:val="0"/>
          <w:numId w:val="2"/>
        </w:numPr>
        <w:spacing w:after="0" w:line="240" w:lineRule="auto"/>
        <w:ind w:left="567"/>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Zakona o javnem naročanju (Ur. l. RS, št. 91/15 in nadaljnji; v nadaljevanju: ZJN-3),</w:t>
      </w:r>
    </w:p>
    <w:p w14:paraId="132858C6" w14:textId="77777777" w:rsidR="0005794B" w:rsidRPr="00381720" w:rsidRDefault="00603E8E" w:rsidP="0005794B">
      <w:pPr>
        <w:keepLines/>
        <w:widowControl w:val="0"/>
        <w:numPr>
          <w:ilvl w:val="0"/>
          <w:numId w:val="2"/>
        </w:numPr>
        <w:spacing w:after="0" w:line="240" w:lineRule="auto"/>
        <w:ind w:left="567"/>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Zakona o pravnem varstvu v postopkih javnega naročanja (Ur. l. RS, št. 43/11 in nadaljnji; v nadaljevanju: ZPVPJN),</w:t>
      </w:r>
    </w:p>
    <w:p w14:paraId="0DE251A4" w14:textId="77777777" w:rsidR="0005794B" w:rsidRPr="00381720" w:rsidRDefault="0005794B" w:rsidP="0005794B">
      <w:pPr>
        <w:keepLines/>
        <w:widowControl w:val="0"/>
        <w:numPr>
          <w:ilvl w:val="0"/>
          <w:numId w:val="2"/>
        </w:numPr>
        <w:spacing w:after="0" w:line="240" w:lineRule="auto"/>
        <w:ind w:left="567"/>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Zakona o integriteti in preprečevanju korupcije (Uradni list RS, št. 69/11; v nadaljevanju: ZIntPK - UPB2),</w:t>
      </w:r>
    </w:p>
    <w:p w14:paraId="3E62AC69" w14:textId="77777777" w:rsidR="00F31DAB" w:rsidRPr="00381720" w:rsidRDefault="00F31DAB" w:rsidP="00434B25">
      <w:pPr>
        <w:keepLines/>
        <w:widowControl w:val="0"/>
        <w:numPr>
          <w:ilvl w:val="0"/>
          <w:numId w:val="2"/>
        </w:numPr>
        <w:spacing w:after="0" w:line="240" w:lineRule="auto"/>
        <w:ind w:left="567"/>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ostalih predpisov, ki temeljijo na zgoraj navedenih zakonih ter </w:t>
      </w:r>
    </w:p>
    <w:p w14:paraId="6A7D1BF2" w14:textId="77777777" w:rsidR="00245BBB" w:rsidRPr="00381720" w:rsidRDefault="00F31DAB" w:rsidP="00434B25">
      <w:pPr>
        <w:keepLines/>
        <w:widowControl w:val="0"/>
        <w:numPr>
          <w:ilvl w:val="0"/>
          <w:numId w:val="2"/>
        </w:numPr>
        <w:spacing w:after="0" w:line="240" w:lineRule="auto"/>
        <w:ind w:left="567"/>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ostalih predpisov, ki se nanašajo na predmet naročila. </w:t>
      </w:r>
    </w:p>
    <w:p w14:paraId="5CA61104" w14:textId="77777777" w:rsidR="00603E8E" w:rsidRPr="00381720" w:rsidRDefault="00603E8E" w:rsidP="00434B25">
      <w:pPr>
        <w:keepLines/>
        <w:widowControl w:val="0"/>
        <w:spacing w:after="0" w:line="240" w:lineRule="auto"/>
        <w:jc w:val="both"/>
        <w:rPr>
          <w:rFonts w:ascii="Tahoma" w:eastAsia="Times New Roman" w:hAnsi="Tahoma" w:cs="Tahoma"/>
          <w:sz w:val="20"/>
          <w:szCs w:val="20"/>
          <w:lang w:eastAsia="sl-SI"/>
        </w:rPr>
      </w:pPr>
    </w:p>
    <w:p w14:paraId="69E7BB30" w14:textId="77777777" w:rsidR="001C1B16" w:rsidRPr="00381720" w:rsidRDefault="001C1B16"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Naročnik izvaja javno naročilo </w:t>
      </w:r>
      <w:r w:rsidRPr="00381720">
        <w:rPr>
          <w:rFonts w:ascii="Tahoma" w:eastAsia="Times New Roman" w:hAnsi="Tahoma" w:cs="Tahoma"/>
          <w:b/>
          <w:sz w:val="20"/>
          <w:szCs w:val="20"/>
          <w:u w:val="single"/>
          <w:lang w:eastAsia="sl-SI"/>
        </w:rPr>
        <w:t>po</w:t>
      </w:r>
      <w:r w:rsidRPr="00381720">
        <w:rPr>
          <w:rFonts w:ascii="Tahoma" w:eastAsia="Times New Roman" w:hAnsi="Tahoma" w:cs="Tahoma"/>
          <w:sz w:val="20"/>
          <w:szCs w:val="20"/>
          <w:u w:val="single"/>
          <w:lang w:eastAsia="sl-SI"/>
        </w:rPr>
        <w:t xml:space="preserve"> </w:t>
      </w:r>
      <w:r w:rsidRPr="00381720">
        <w:rPr>
          <w:rFonts w:ascii="Tahoma" w:eastAsia="Times New Roman" w:hAnsi="Tahoma" w:cs="Tahoma"/>
          <w:b/>
          <w:sz w:val="20"/>
          <w:szCs w:val="20"/>
          <w:u w:val="single"/>
          <w:lang w:eastAsia="sl-SI"/>
        </w:rPr>
        <w:t>odprtem postopku v skladu s 40. členom ZJN-3</w:t>
      </w:r>
      <w:r w:rsidR="00B42557" w:rsidRPr="00381720">
        <w:rPr>
          <w:rFonts w:ascii="Tahoma" w:eastAsia="Times New Roman" w:hAnsi="Tahoma" w:cs="Tahoma"/>
          <w:sz w:val="20"/>
          <w:szCs w:val="20"/>
          <w:lang w:eastAsia="sl-SI"/>
        </w:rPr>
        <w:t xml:space="preserve">. </w:t>
      </w:r>
      <w:r w:rsidRPr="00381720">
        <w:rPr>
          <w:rFonts w:ascii="Tahoma" w:eastAsia="Times New Roman" w:hAnsi="Tahoma" w:cs="Tahoma"/>
          <w:sz w:val="20"/>
          <w:szCs w:val="20"/>
          <w:lang w:eastAsia="sl-SI"/>
        </w:rPr>
        <w:t>Naročnik bo po pregledu in ocenjevanju ponudb izbral ponudnika z najugodnejšo ponudbo glede na postavljena merila.</w:t>
      </w:r>
    </w:p>
    <w:p w14:paraId="7A05207D" w14:textId="77777777" w:rsidR="001C1B16" w:rsidRPr="00381720" w:rsidRDefault="001C1B16" w:rsidP="00434B25">
      <w:pPr>
        <w:keepLines/>
        <w:widowControl w:val="0"/>
        <w:spacing w:after="0" w:line="240" w:lineRule="auto"/>
        <w:jc w:val="both"/>
        <w:rPr>
          <w:rFonts w:ascii="Tahoma" w:eastAsia="Times New Roman" w:hAnsi="Tahoma" w:cs="Tahoma"/>
          <w:sz w:val="20"/>
          <w:szCs w:val="20"/>
          <w:lang w:eastAsia="sl-SI"/>
        </w:rPr>
      </w:pPr>
    </w:p>
    <w:p w14:paraId="31BC4583" w14:textId="77777777" w:rsidR="001C1B16" w:rsidRPr="00381720" w:rsidRDefault="001C1B16"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Naročnik bo o vseh odločitvah v skladu s 90. členom ZJN-3 obvestil ponudnike na način, da bo podpisano odločitev iz tega člena objavil na Portalu javnih naročil. </w:t>
      </w:r>
    </w:p>
    <w:p w14:paraId="1EC36DDC" w14:textId="77777777"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p>
    <w:p w14:paraId="4A5A5E66" w14:textId="77777777"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bookmarkEnd w:id="1"/>
    <w:bookmarkEnd w:id="2"/>
    <w:bookmarkEnd w:id="3"/>
    <w:bookmarkEnd w:id="4"/>
    <w:bookmarkEnd w:id="5"/>
    <w:p w14:paraId="07E441DB" w14:textId="77777777" w:rsidR="00B42557" w:rsidRPr="00381720" w:rsidRDefault="00B42557" w:rsidP="00434B25">
      <w:pPr>
        <w:keepLines/>
        <w:widowControl w:val="0"/>
        <w:numPr>
          <w:ilvl w:val="1"/>
          <w:numId w:val="1"/>
        </w:numPr>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lastRenderedPageBreak/>
        <w:t xml:space="preserve">Rok in način oddaje ponudbe </w:t>
      </w:r>
    </w:p>
    <w:p w14:paraId="5ABF1705" w14:textId="77777777"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p>
    <w:p w14:paraId="6FE2F7F3" w14:textId="6A4978DD" w:rsidR="00B42557" w:rsidRPr="0095340F" w:rsidRDefault="00B42557" w:rsidP="00434B25">
      <w:pPr>
        <w:keepLines/>
        <w:widowControl w:val="0"/>
        <w:spacing w:after="0" w:line="240" w:lineRule="auto"/>
        <w:jc w:val="both"/>
        <w:rPr>
          <w:rFonts w:ascii="Tahoma" w:eastAsia="Times New Roman" w:hAnsi="Tahoma" w:cs="Tahoma"/>
          <w:sz w:val="20"/>
          <w:szCs w:val="20"/>
          <w:lang w:eastAsia="sl-SI"/>
        </w:rPr>
      </w:pPr>
      <w:r w:rsidRPr="00254398">
        <w:rPr>
          <w:rFonts w:ascii="Tahoma" w:eastAsia="Times New Roman" w:hAnsi="Tahoma" w:cs="Tahoma"/>
          <w:sz w:val="20"/>
          <w:szCs w:val="20"/>
          <w:lang w:eastAsia="sl-SI"/>
        </w:rPr>
        <w:t xml:space="preserve">Ponudnik nosi vse stroške priprave in predložitve ponudbe. </w:t>
      </w:r>
      <w:r w:rsidRPr="00254398">
        <w:rPr>
          <w:rFonts w:ascii="Tahoma" w:eastAsia="Times New Roman" w:hAnsi="Tahoma" w:cs="Tahoma"/>
          <w:b/>
          <w:sz w:val="20"/>
          <w:szCs w:val="20"/>
          <w:u w:val="single"/>
          <w:lang w:eastAsia="sl-SI"/>
        </w:rPr>
        <w:t xml:space="preserve">Rok za oddajo </w:t>
      </w:r>
      <w:r w:rsidRPr="00722F5F">
        <w:rPr>
          <w:rFonts w:ascii="Tahoma" w:eastAsia="Times New Roman" w:hAnsi="Tahoma" w:cs="Tahoma"/>
          <w:b/>
          <w:sz w:val="20"/>
          <w:szCs w:val="20"/>
          <w:u w:val="single"/>
          <w:lang w:eastAsia="sl-SI"/>
        </w:rPr>
        <w:t>ponudbe je</w:t>
      </w:r>
      <w:r w:rsidR="00432BB5" w:rsidRPr="00722F5F">
        <w:rPr>
          <w:rFonts w:ascii="Tahoma" w:eastAsia="Times New Roman" w:hAnsi="Tahoma" w:cs="Tahoma"/>
          <w:b/>
          <w:sz w:val="20"/>
          <w:szCs w:val="20"/>
          <w:u w:val="single"/>
          <w:lang w:eastAsia="sl-SI"/>
        </w:rPr>
        <w:t xml:space="preserve"> </w:t>
      </w:r>
      <w:r w:rsidR="00722F5F" w:rsidRPr="00722F5F">
        <w:rPr>
          <w:rFonts w:ascii="Tahoma" w:eastAsia="Times New Roman" w:hAnsi="Tahoma" w:cs="Tahoma"/>
          <w:b/>
          <w:sz w:val="20"/>
          <w:szCs w:val="20"/>
          <w:u w:val="single"/>
          <w:lang w:eastAsia="sl-SI"/>
        </w:rPr>
        <w:t>21</w:t>
      </w:r>
      <w:r w:rsidR="00432BB5" w:rsidRPr="00722F5F">
        <w:rPr>
          <w:rFonts w:ascii="Tahoma" w:eastAsia="Times New Roman" w:hAnsi="Tahoma" w:cs="Tahoma"/>
          <w:b/>
          <w:sz w:val="20"/>
          <w:szCs w:val="20"/>
          <w:u w:val="single"/>
          <w:lang w:eastAsia="sl-SI"/>
        </w:rPr>
        <w:t>.3.</w:t>
      </w:r>
      <w:r w:rsidR="00171F18" w:rsidRPr="00722F5F">
        <w:rPr>
          <w:rFonts w:ascii="Tahoma" w:eastAsia="Times New Roman" w:hAnsi="Tahoma" w:cs="Tahoma"/>
          <w:b/>
          <w:sz w:val="20"/>
          <w:szCs w:val="20"/>
          <w:u w:val="single"/>
          <w:lang w:eastAsia="sl-SI"/>
        </w:rPr>
        <w:t>2023 do</w:t>
      </w:r>
      <w:r w:rsidR="00171F18">
        <w:rPr>
          <w:rFonts w:ascii="Tahoma" w:eastAsia="Times New Roman" w:hAnsi="Tahoma" w:cs="Tahoma"/>
          <w:b/>
          <w:sz w:val="20"/>
          <w:szCs w:val="20"/>
          <w:u w:val="single"/>
          <w:lang w:eastAsia="sl-SI"/>
        </w:rPr>
        <w:t xml:space="preserve"> 11</w:t>
      </w:r>
      <w:r w:rsidRPr="0095340F">
        <w:rPr>
          <w:rFonts w:ascii="Tahoma" w:eastAsia="Times New Roman" w:hAnsi="Tahoma" w:cs="Tahoma"/>
          <w:b/>
          <w:sz w:val="20"/>
          <w:szCs w:val="20"/>
          <w:u w:val="single"/>
          <w:lang w:eastAsia="sl-SI"/>
        </w:rPr>
        <w:t>:00 ure</w:t>
      </w:r>
      <w:r w:rsidRPr="0095340F">
        <w:rPr>
          <w:rFonts w:ascii="Tahoma" w:eastAsia="Times New Roman" w:hAnsi="Tahoma" w:cs="Tahoma"/>
          <w:sz w:val="20"/>
          <w:szCs w:val="20"/>
          <w:lang w:eastAsia="sl-SI"/>
        </w:rPr>
        <w:t>.</w:t>
      </w:r>
    </w:p>
    <w:p w14:paraId="714F1D03" w14:textId="77777777" w:rsidR="00B42557" w:rsidRPr="0095340F" w:rsidRDefault="00B42557" w:rsidP="00434B25">
      <w:pPr>
        <w:keepLines/>
        <w:widowControl w:val="0"/>
        <w:spacing w:after="0" w:line="240" w:lineRule="auto"/>
        <w:jc w:val="both"/>
        <w:rPr>
          <w:rFonts w:ascii="Tahoma" w:eastAsia="Times New Roman" w:hAnsi="Tahoma" w:cs="Tahoma"/>
          <w:sz w:val="20"/>
          <w:szCs w:val="20"/>
          <w:lang w:eastAsia="sl-SI"/>
        </w:rPr>
      </w:pPr>
      <w:r w:rsidRPr="0095340F">
        <w:rPr>
          <w:rFonts w:ascii="Tahoma" w:eastAsia="Times New Roman" w:hAnsi="Tahoma" w:cs="Tahoma"/>
          <w:sz w:val="20"/>
          <w:szCs w:val="20"/>
          <w:lang w:eastAsia="sl-SI"/>
        </w:rPr>
        <w:tab/>
      </w:r>
    </w:p>
    <w:p w14:paraId="0318E020" w14:textId="77777777" w:rsidR="00B42557" w:rsidRPr="0095340F" w:rsidRDefault="00B42557" w:rsidP="00434B25">
      <w:pPr>
        <w:keepLines/>
        <w:widowControl w:val="0"/>
        <w:spacing w:after="0" w:line="240" w:lineRule="auto"/>
        <w:jc w:val="both"/>
        <w:rPr>
          <w:rFonts w:ascii="Tahoma" w:eastAsia="Times New Roman" w:hAnsi="Tahoma" w:cs="Tahoma"/>
          <w:sz w:val="20"/>
          <w:szCs w:val="20"/>
          <w:lang w:eastAsia="sl-SI"/>
        </w:rPr>
      </w:pPr>
      <w:r w:rsidRPr="0095340F">
        <w:rPr>
          <w:rFonts w:ascii="Tahoma" w:eastAsia="Times New Roman" w:hAnsi="Tahoma" w:cs="Tahoma"/>
          <w:sz w:val="20"/>
          <w:szCs w:val="20"/>
          <w:lang w:eastAsia="sl-SI"/>
        </w:rPr>
        <w:t xml:space="preserve">Ponudnik </w:t>
      </w:r>
      <w:r w:rsidRPr="0095340F">
        <w:rPr>
          <w:rFonts w:ascii="Tahoma" w:eastAsia="Times New Roman" w:hAnsi="Tahoma" w:cs="Tahoma"/>
          <w:b/>
          <w:sz w:val="20"/>
          <w:szCs w:val="20"/>
          <w:u w:val="single"/>
          <w:lang w:eastAsia="sl-SI"/>
        </w:rPr>
        <w:t>mora</w:t>
      </w:r>
      <w:r w:rsidRPr="0095340F">
        <w:rPr>
          <w:rFonts w:ascii="Tahoma" w:eastAsia="Times New Roman" w:hAnsi="Tahoma" w:cs="Tahoma"/>
          <w:sz w:val="20"/>
          <w:szCs w:val="20"/>
          <w:lang w:eastAsia="sl-SI"/>
        </w:rPr>
        <w:t xml:space="preserve"> ponudbo </w:t>
      </w:r>
      <w:r w:rsidRPr="0095340F">
        <w:rPr>
          <w:rFonts w:ascii="Tahoma" w:eastAsia="Times New Roman" w:hAnsi="Tahoma" w:cs="Tahoma"/>
          <w:b/>
          <w:sz w:val="20"/>
          <w:szCs w:val="20"/>
          <w:lang w:eastAsia="sl-SI"/>
        </w:rPr>
        <w:t>predložiti v informacijski sistem e-JN</w:t>
      </w:r>
      <w:r w:rsidRPr="0095340F">
        <w:rPr>
          <w:rFonts w:ascii="Tahoma" w:eastAsia="Times New Roman" w:hAnsi="Tahoma" w:cs="Tahoma"/>
          <w:sz w:val="20"/>
          <w:szCs w:val="20"/>
          <w:lang w:eastAsia="sl-SI"/>
        </w:rPr>
        <w:t xml:space="preserve"> (elektronska oddaja ponudbe) na </w:t>
      </w:r>
      <w:bookmarkStart w:id="6" w:name="_GoBack"/>
      <w:bookmarkEnd w:id="6"/>
      <w:r w:rsidRPr="0095340F">
        <w:rPr>
          <w:rFonts w:ascii="Tahoma" w:eastAsia="Times New Roman" w:hAnsi="Tahoma" w:cs="Tahoma"/>
          <w:sz w:val="20"/>
          <w:szCs w:val="20"/>
          <w:lang w:eastAsia="sl-SI"/>
        </w:rPr>
        <w:t xml:space="preserve">spletnem naslovu </w:t>
      </w:r>
      <w:hyperlink r:id="rId12" w:history="1">
        <w:r w:rsidRPr="0095340F">
          <w:rPr>
            <w:rFonts w:ascii="Tahoma" w:eastAsia="Times New Roman" w:hAnsi="Tahoma" w:cs="Tahoma"/>
            <w:color w:val="0000FF"/>
            <w:sz w:val="20"/>
            <w:szCs w:val="20"/>
            <w:u w:val="single"/>
            <w:lang w:eastAsia="sl-SI"/>
          </w:rPr>
          <w:t>https://ejn.gov.si/eJN2</w:t>
        </w:r>
      </w:hyperlink>
      <w:r w:rsidRPr="0095340F">
        <w:rPr>
          <w:rFonts w:ascii="Tahoma" w:eastAsia="Times New Roman" w:hAnsi="Tahoma" w:cs="Tahoma"/>
          <w:sz w:val="20"/>
          <w:szCs w:val="20"/>
          <w:lang w:eastAsia="sl-SI"/>
        </w:rPr>
        <w:t xml:space="preserve">, v skladu </w:t>
      </w:r>
      <w:r w:rsidRPr="0095340F">
        <w:rPr>
          <w:rFonts w:ascii="Tahoma" w:eastAsia="Times New Roman" w:hAnsi="Tahoma" w:cs="Tahoma"/>
          <w:sz w:val="20"/>
          <w:szCs w:val="20"/>
          <w:u w:val="single"/>
          <w:lang w:eastAsia="sl-SI"/>
        </w:rPr>
        <w:t xml:space="preserve">s </w:t>
      </w:r>
      <w:r w:rsidRPr="0095340F">
        <w:rPr>
          <w:rFonts w:ascii="Tahoma" w:eastAsia="Times New Roman" w:hAnsi="Tahoma" w:cs="Tahoma"/>
          <w:b/>
          <w:sz w:val="20"/>
          <w:szCs w:val="20"/>
          <w:u w:val="single"/>
          <w:lang w:eastAsia="sl-SI"/>
        </w:rPr>
        <w:t>poglavjem 6</w:t>
      </w:r>
      <w:r w:rsidRPr="0095340F">
        <w:rPr>
          <w:rFonts w:ascii="Tahoma" w:eastAsia="Times New Roman" w:hAnsi="Tahoma" w:cs="Tahoma"/>
          <w:sz w:val="20"/>
          <w:szCs w:val="20"/>
          <w:u w:val="single"/>
          <w:lang w:eastAsia="sl-SI"/>
        </w:rPr>
        <w:t xml:space="preserve"> </w:t>
      </w:r>
      <w:r w:rsidRPr="0095340F">
        <w:rPr>
          <w:rFonts w:ascii="Tahoma" w:eastAsia="Times New Roman" w:hAnsi="Tahoma" w:cs="Tahoma"/>
          <w:b/>
          <w:sz w:val="20"/>
          <w:szCs w:val="20"/>
          <w:u w:val="single"/>
          <w:lang w:eastAsia="sl-SI"/>
        </w:rPr>
        <w:t>razpisne dokumentacije</w:t>
      </w:r>
      <w:r w:rsidRPr="0095340F">
        <w:rPr>
          <w:rFonts w:ascii="Tahoma" w:eastAsia="Times New Roman" w:hAnsi="Tahoma" w:cs="Tahoma"/>
          <w:sz w:val="20"/>
          <w:szCs w:val="20"/>
          <w:lang w:eastAsia="sl-SI"/>
        </w:rPr>
        <w:t>.</w:t>
      </w:r>
    </w:p>
    <w:p w14:paraId="6C5ACB9E" w14:textId="77777777" w:rsidR="00430922" w:rsidRPr="0095340F" w:rsidRDefault="00430922" w:rsidP="00434B25">
      <w:pPr>
        <w:keepLines/>
        <w:widowControl w:val="0"/>
        <w:spacing w:after="0" w:line="240" w:lineRule="auto"/>
        <w:jc w:val="both"/>
        <w:rPr>
          <w:rFonts w:ascii="Tahoma" w:eastAsia="Times New Roman" w:hAnsi="Tahoma" w:cs="Tahoma"/>
          <w:sz w:val="20"/>
          <w:szCs w:val="20"/>
          <w:lang w:eastAsia="sl-SI"/>
        </w:rPr>
      </w:pPr>
    </w:p>
    <w:p w14:paraId="72425BBE" w14:textId="77777777" w:rsidR="00B42557" w:rsidRPr="0095340F" w:rsidRDefault="00B42557" w:rsidP="00434B25">
      <w:pPr>
        <w:keepLines/>
        <w:widowControl w:val="0"/>
        <w:numPr>
          <w:ilvl w:val="1"/>
          <w:numId w:val="1"/>
        </w:numPr>
        <w:spacing w:after="0" w:line="240" w:lineRule="auto"/>
        <w:jc w:val="both"/>
        <w:rPr>
          <w:rFonts w:ascii="Tahoma" w:eastAsia="Times New Roman" w:hAnsi="Tahoma" w:cs="Tahoma"/>
          <w:b/>
          <w:sz w:val="20"/>
          <w:szCs w:val="20"/>
          <w:lang w:eastAsia="sl-SI"/>
        </w:rPr>
      </w:pPr>
      <w:r w:rsidRPr="0095340F">
        <w:rPr>
          <w:rFonts w:ascii="Tahoma" w:eastAsia="Times New Roman" w:hAnsi="Tahoma" w:cs="Tahoma"/>
          <w:b/>
          <w:sz w:val="20"/>
          <w:szCs w:val="20"/>
          <w:lang w:eastAsia="sl-SI"/>
        </w:rPr>
        <w:t>Vprašanja oziroma dodatna pojasnila ponudnikom</w:t>
      </w:r>
    </w:p>
    <w:p w14:paraId="76C675CA" w14:textId="77777777" w:rsidR="00B42557" w:rsidRPr="0095340F" w:rsidRDefault="00B42557" w:rsidP="00434B25">
      <w:pPr>
        <w:keepLines/>
        <w:widowControl w:val="0"/>
        <w:spacing w:after="0" w:line="240" w:lineRule="auto"/>
        <w:jc w:val="both"/>
        <w:rPr>
          <w:rFonts w:ascii="Tahoma" w:eastAsia="Times New Roman" w:hAnsi="Tahoma" w:cs="Tahoma"/>
          <w:sz w:val="18"/>
          <w:szCs w:val="20"/>
          <w:lang w:eastAsia="sl-SI"/>
        </w:rPr>
      </w:pPr>
    </w:p>
    <w:p w14:paraId="36A1CAA2" w14:textId="77777777" w:rsidR="00B42557" w:rsidRPr="0095340F" w:rsidRDefault="00B42557" w:rsidP="00434B25">
      <w:pPr>
        <w:keepLines/>
        <w:widowControl w:val="0"/>
        <w:spacing w:after="0" w:line="240" w:lineRule="auto"/>
        <w:jc w:val="both"/>
        <w:rPr>
          <w:rFonts w:ascii="Tahoma" w:eastAsia="Times New Roman" w:hAnsi="Tahoma" w:cs="Tahoma"/>
          <w:sz w:val="20"/>
          <w:szCs w:val="20"/>
          <w:lang w:eastAsia="sl-SI"/>
        </w:rPr>
      </w:pPr>
      <w:r w:rsidRPr="0095340F">
        <w:rPr>
          <w:rFonts w:ascii="Tahoma" w:eastAsia="Times New Roman" w:hAnsi="Tahoma" w:cs="Tahoma"/>
          <w:sz w:val="20"/>
          <w:szCs w:val="20"/>
          <w:lang w:eastAsia="sl-SI"/>
        </w:rPr>
        <w:t>Vprašanja oziroma dodatna pojasnila o javnem naročilu oziroma razpisni dokumentaciji, lahko ponudniki zahtevajo preko Portala javnih naročil,</w:t>
      </w:r>
      <w:r w:rsidRPr="0095340F">
        <w:rPr>
          <w:rFonts w:ascii="Tahoma" w:eastAsia="Times New Roman" w:hAnsi="Tahoma" w:cs="Tahoma"/>
          <w:color w:val="FF0000"/>
          <w:sz w:val="20"/>
          <w:szCs w:val="20"/>
          <w:lang w:eastAsia="sl-SI"/>
        </w:rPr>
        <w:t xml:space="preserve"> </w:t>
      </w:r>
      <w:r w:rsidRPr="0095340F">
        <w:rPr>
          <w:rFonts w:ascii="Tahoma" w:eastAsia="Times New Roman" w:hAnsi="Tahoma" w:cs="Tahoma"/>
          <w:b/>
          <w:sz w:val="20"/>
          <w:szCs w:val="20"/>
          <w:u w:val="single"/>
          <w:lang w:eastAsia="sl-SI"/>
        </w:rPr>
        <w:t xml:space="preserve">vendar najkasneje do </w:t>
      </w:r>
      <w:r w:rsidR="00C87A10" w:rsidRPr="0095340F">
        <w:rPr>
          <w:rFonts w:ascii="Tahoma" w:eastAsia="Times New Roman" w:hAnsi="Tahoma" w:cs="Tahoma"/>
          <w:b/>
          <w:sz w:val="20"/>
          <w:szCs w:val="20"/>
          <w:u w:val="single"/>
          <w:lang w:eastAsia="sl-SI"/>
        </w:rPr>
        <w:t>devet</w:t>
      </w:r>
      <w:r w:rsidR="00FC5804" w:rsidRPr="0095340F">
        <w:rPr>
          <w:rFonts w:ascii="Tahoma" w:eastAsia="Times New Roman" w:hAnsi="Tahoma" w:cs="Tahoma"/>
          <w:b/>
          <w:sz w:val="20"/>
          <w:szCs w:val="20"/>
          <w:u w:val="single"/>
          <w:lang w:eastAsia="sl-SI"/>
        </w:rPr>
        <w:t xml:space="preserve"> (</w:t>
      </w:r>
      <w:r w:rsidR="00C87A10" w:rsidRPr="0095340F">
        <w:rPr>
          <w:rFonts w:ascii="Tahoma" w:eastAsia="Times New Roman" w:hAnsi="Tahoma" w:cs="Tahoma"/>
          <w:b/>
          <w:sz w:val="20"/>
          <w:szCs w:val="20"/>
          <w:u w:val="single"/>
          <w:lang w:eastAsia="sl-SI"/>
        </w:rPr>
        <w:t>9</w:t>
      </w:r>
      <w:r w:rsidRPr="0095340F">
        <w:rPr>
          <w:rFonts w:ascii="Tahoma" w:eastAsia="Times New Roman" w:hAnsi="Tahoma" w:cs="Tahoma"/>
          <w:b/>
          <w:sz w:val="20"/>
          <w:szCs w:val="20"/>
          <w:u w:val="single"/>
          <w:lang w:eastAsia="sl-SI"/>
        </w:rPr>
        <w:t>) koledarskih dni pred potekom roka za predložitev ponudb</w:t>
      </w:r>
      <w:r w:rsidRPr="0095340F">
        <w:rPr>
          <w:rFonts w:ascii="Tahoma" w:eastAsia="Times New Roman" w:hAnsi="Tahoma" w:cs="Tahoma"/>
          <w:sz w:val="20"/>
          <w:szCs w:val="20"/>
          <w:lang w:eastAsia="sl-SI"/>
        </w:rPr>
        <w:t>.</w:t>
      </w:r>
      <w:r w:rsidRPr="0095340F">
        <w:rPr>
          <w:rFonts w:ascii="Tahoma" w:eastAsia="Times New Roman" w:hAnsi="Tahoma" w:cs="Tahoma"/>
          <w:color w:val="FF0000"/>
          <w:sz w:val="20"/>
          <w:szCs w:val="20"/>
          <w:lang w:eastAsia="sl-SI"/>
        </w:rPr>
        <w:t xml:space="preserve">    </w:t>
      </w:r>
    </w:p>
    <w:p w14:paraId="77E77341" w14:textId="77777777" w:rsidR="00B42557" w:rsidRPr="0095340F" w:rsidRDefault="00B42557" w:rsidP="00434B25">
      <w:pPr>
        <w:keepLines/>
        <w:widowControl w:val="0"/>
        <w:spacing w:after="0" w:line="240" w:lineRule="auto"/>
        <w:jc w:val="both"/>
        <w:rPr>
          <w:rFonts w:ascii="Tahoma" w:eastAsia="Times New Roman" w:hAnsi="Tahoma" w:cs="Tahoma"/>
          <w:sz w:val="18"/>
          <w:szCs w:val="20"/>
          <w:lang w:eastAsia="sl-SI"/>
        </w:rPr>
      </w:pPr>
    </w:p>
    <w:p w14:paraId="053D6C9E" w14:textId="77777777" w:rsidR="00B42557" w:rsidRPr="0095340F" w:rsidRDefault="00B42557" w:rsidP="00434B25">
      <w:pPr>
        <w:keepLines/>
        <w:widowControl w:val="0"/>
        <w:spacing w:after="0" w:line="240" w:lineRule="auto"/>
        <w:jc w:val="both"/>
        <w:rPr>
          <w:rFonts w:ascii="Tahoma" w:eastAsia="Times New Roman" w:hAnsi="Tahoma" w:cs="Tahoma"/>
          <w:sz w:val="20"/>
          <w:szCs w:val="20"/>
          <w:lang w:eastAsia="sl-SI"/>
        </w:rPr>
      </w:pPr>
      <w:r w:rsidRPr="0095340F">
        <w:rPr>
          <w:rFonts w:ascii="Tahoma" w:eastAsia="Times New Roman" w:hAnsi="Tahoma" w:cs="Tahoma"/>
          <w:sz w:val="20"/>
          <w:szCs w:val="20"/>
          <w:lang w:eastAsia="sl-SI"/>
        </w:rPr>
        <w:t xml:space="preserve">Odgovori oziroma pojasnila bodo objavljeni na Portalu javnih naročil, </w:t>
      </w:r>
      <w:r w:rsidRPr="0095340F">
        <w:rPr>
          <w:rFonts w:ascii="Tahoma" w:eastAsia="Times New Roman" w:hAnsi="Tahoma" w:cs="Tahoma"/>
          <w:b/>
          <w:sz w:val="20"/>
          <w:szCs w:val="20"/>
          <w:u w:val="single"/>
          <w:lang w:eastAsia="sl-SI"/>
        </w:rPr>
        <w:t xml:space="preserve">najkasneje </w:t>
      </w:r>
      <w:r w:rsidR="00C87A10" w:rsidRPr="0095340F">
        <w:rPr>
          <w:rFonts w:ascii="Tahoma" w:eastAsia="Times New Roman" w:hAnsi="Tahoma" w:cs="Tahoma"/>
          <w:b/>
          <w:sz w:val="20"/>
          <w:szCs w:val="20"/>
          <w:u w:val="single"/>
          <w:lang w:eastAsia="sl-SI"/>
        </w:rPr>
        <w:t>sedem (7</w:t>
      </w:r>
      <w:r w:rsidRPr="0095340F">
        <w:rPr>
          <w:rFonts w:ascii="Tahoma" w:eastAsia="Times New Roman" w:hAnsi="Tahoma" w:cs="Tahoma"/>
          <w:b/>
          <w:sz w:val="20"/>
          <w:szCs w:val="20"/>
          <w:u w:val="single"/>
          <w:lang w:eastAsia="sl-SI"/>
        </w:rPr>
        <w:t>) koledarskih dni pred rokom za oddajo ponudbe</w:t>
      </w:r>
      <w:r w:rsidRPr="0095340F">
        <w:rPr>
          <w:rFonts w:ascii="Tahoma" w:eastAsia="Times New Roman" w:hAnsi="Tahoma" w:cs="Tahoma"/>
          <w:sz w:val="20"/>
          <w:szCs w:val="20"/>
          <w:lang w:eastAsia="sl-SI"/>
        </w:rPr>
        <w:t>, pod pogojem, da bo zahteva posredovana pravočasno.</w:t>
      </w:r>
      <w:r w:rsidRPr="0095340F">
        <w:rPr>
          <w:rFonts w:ascii="Times New Roman" w:eastAsia="Times New Roman" w:hAnsi="Times New Roman"/>
          <w:sz w:val="20"/>
          <w:szCs w:val="20"/>
          <w:lang w:eastAsia="sl-SI"/>
        </w:rPr>
        <w:t xml:space="preserve"> </w:t>
      </w:r>
      <w:r w:rsidRPr="0095340F">
        <w:rPr>
          <w:rFonts w:ascii="Tahoma" w:eastAsia="Times New Roman" w:hAnsi="Tahoma" w:cs="Tahoma"/>
          <w:sz w:val="20"/>
          <w:szCs w:val="20"/>
          <w:lang w:eastAsia="sl-SI"/>
        </w:rPr>
        <w:t xml:space="preserve">Na drugače posredovane zahteve za dodatna pojasnila ali vprašanja naročnik ni dolžan odgovoriti. </w:t>
      </w:r>
    </w:p>
    <w:p w14:paraId="207CA15F" w14:textId="77777777" w:rsidR="00B42557" w:rsidRPr="0095340F" w:rsidRDefault="00B42557" w:rsidP="00434B25">
      <w:pPr>
        <w:keepLines/>
        <w:widowControl w:val="0"/>
        <w:spacing w:after="0" w:line="240" w:lineRule="auto"/>
        <w:jc w:val="both"/>
        <w:rPr>
          <w:rFonts w:ascii="Tahoma" w:eastAsia="Times New Roman" w:hAnsi="Tahoma" w:cs="Tahoma"/>
          <w:sz w:val="18"/>
          <w:szCs w:val="20"/>
          <w:lang w:eastAsia="sl-SI"/>
        </w:rPr>
      </w:pPr>
    </w:p>
    <w:p w14:paraId="68478749" w14:textId="77777777" w:rsidR="00B42557" w:rsidRPr="0095340F" w:rsidRDefault="00B42557" w:rsidP="00434B25">
      <w:pPr>
        <w:keepLines/>
        <w:widowControl w:val="0"/>
        <w:numPr>
          <w:ilvl w:val="1"/>
          <w:numId w:val="1"/>
        </w:numPr>
        <w:spacing w:after="0" w:line="240" w:lineRule="auto"/>
        <w:jc w:val="both"/>
        <w:rPr>
          <w:rFonts w:ascii="Tahoma" w:eastAsia="Times New Roman" w:hAnsi="Tahoma" w:cs="Tahoma"/>
          <w:b/>
          <w:sz w:val="20"/>
          <w:szCs w:val="20"/>
          <w:lang w:eastAsia="sl-SI"/>
        </w:rPr>
      </w:pPr>
      <w:bookmarkStart w:id="7" w:name="_Toc116720500"/>
      <w:bookmarkStart w:id="8" w:name="_Toc116720564"/>
      <w:bookmarkStart w:id="9" w:name="_Toc116783473"/>
      <w:bookmarkStart w:id="10" w:name="_Toc116792907"/>
      <w:bookmarkStart w:id="11" w:name="_Toc136417479"/>
      <w:r w:rsidRPr="0095340F">
        <w:rPr>
          <w:rFonts w:ascii="Tahoma" w:eastAsia="Times New Roman" w:hAnsi="Tahoma" w:cs="Tahoma"/>
          <w:b/>
          <w:sz w:val="20"/>
          <w:szCs w:val="20"/>
          <w:lang w:eastAsia="sl-SI"/>
        </w:rPr>
        <w:t>Odpiranje ponudb</w:t>
      </w:r>
      <w:bookmarkEnd w:id="7"/>
      <w:bookmarkEnd w:id="8"/>
      <w:bookmarkEnd w:id="9"/>
      <w:bookmarkEnd w:id="10"/>
      <w:bookmarkEnd w:id="11"/>
    </w:p>
    <w:p w14:paraId="1B1DEA31" w14:textId="77777777" w:rsidR="00B42557" w:rsidRPr="0095340F" w:rsidRDefault="00B42557" w:rsidP="00434B25">
      <w:pPr>
        <w:keepLines/>
        <w:widowControl w:val="0"/>
        <w:spacing w:after="0" w:line="240" w:lineRule="auto"/>
        <w:jc w:val="both"/>
        <w:rPr>
          <w:rFonts w:ascii="Tahoma" w:eastAsia="Times New Roman" w:hAnsi="Tahoma" w:cs="Tahoma"/>
          <w:b/>
          <w:sz w:val="20"/>
          <w:szCs w:val="20"/>
          <w:lang w:eastAsia="sl-SI"/>
        </w:rPr>
      </w:pPr>
    </w:p>
    <w:p w14:paraId="65AE1824" w14:textId="21F40A1C"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r w:rsidRPr="0095340F">
        <w:rPr>
          <w:rFonts w:ascii="Tahoma" w:eastAsia="Times New Roman" w:hAnsi="Tahoma" w:cs="Tahoma"/>
          <w:sz w:val="20"/>
          <w:szCs w:val="20"/>
          <w:lang w:eastAsia="sl-SI"/>
        </w:rPr>
        <w:t xml:space="preserve">Odpiranje ponudb bo potekalo avtomatično v informacijskem sistemu e-JN </w:t>
      </w:r>
      <w:r w:rsidRPr="0095340F">
        <w:rPr>
          <w:rFonts w:ascii="Tahoma" w:eastAsia="Times New Roman" w:hAnsi="Tahoma" w:cs="Tahoma"/>
          <w:b/>
          <w:sz w:val="20"/>
          <w:szCs w:val="20"/>
          <w:lang w:eastAsia="sl-SI"/>
        </w:rPr>
        <w:t xml:space="preserve">dne </w:t>
      </w:r>
      <w:r w:rsidR="00722F5F">
        <w:rPr>
          <w:rFonts w:ascii="Tahoma" w:eastAsia="Times New Roman" w:hAnsi="Tahoma" w:cs="Tahoma"/>
          <w:b/>
          <w:sz w:val="20"/>
          <w:szCs w:val="20"/>
          <w:lang w:eastAsia="sl-SI"/>
        </w:rPr>
        <w:t>21</w:t>
      </w:r>
      <w:r w:rsidR="00432BB5">
        <w:rPr>
          <w:rFonts w:ascii="Tahoma" w:eastAsia="Times New Roman" w:hAnsi="Tahoma" w:cs="Tahoma"/>
          <w:b/>
          <w:sz w:val="20"/>
          <w:szCs w:val="20"/>
          <w:lang w:eastAsia="sl-SI"/>
        </w:rPr>
        <w:t>.3.</w:t>
      </w:r>
      <w:r w:rsidR="00171F18">
        <w:rPr>
          <w:rFonts w:ascii="Tahoma" w:eastAsia="Times New Roman" w:hAnsi="Tahoma" w:cs="Tahoma"/>
          <w:b/>
          <w:sz w:val="20"/>
          <w:szCs w:val="20"/>
          <w:lang w:eastAsia="sl-SI"/>
        </w:rPr>
        <w:t>2023</w:t>
      </w:r>
      <w:r w:rsidRPr="0095340F">
        <w:rPr>
          <w:rFonts w:ascii="Tahoma" w:eastAsia="Times New Roman" w:hAnsi="Tahoma" w:cs="Tahoma"/>
          <w:b/>
          <w:sz w:val="20"/>
          <w:szCs w:val="20"/>
          <w:lang w:eastAsia="sl-SI"/>
        </w:rPr>
        <w:t xml:space="preserve"> </w:t>
      </w:r>
      <w:r w:rsidRPr="0095340F">
        <w:rPr>
          <w:rFonts w:ascii="Tahoma" w:eastAsia="Times New Roman" w:hAnsi="Tahoma" w:cs="Tahoma"/>
          <w:sz w:val="20"/>
          <w:szCs w:val="20"/>
          <w:lang w:eastAsia="sl-SI"/>
        </w:rPr>
        <w:t>in se</w:t>
      </w:r>
      <w:r w:rsidRPr="00381720">
        <w:rPr>
          <w:rFonts w:ascii="Tahoma" w:eastAsia="Times New Roman" w:hAnsi="Tahoma" w:cs="Tahoma"/>
          <w:sz w:val="20"/>
          <w:szCs w:val="20"/>
          <w:lang w:eastAsia="sl-SI"/>
        </w:rPr>
        <w:t xml:space="preserve"> bo začelo </w:t>
      </w:r>
      <w:r w:rsidR="00171F18">
        <w:rPr>
          <w:rFonts w:ascii="Tahoma" w:eastAsia="Times New Roman" w:hAnsi="Tahoma" w:cs="Tahoma"/>
          <w:b/>
          <w:sz w:val="20"/>
          <w:szCs w:val="20"/>
          <w:lang w:eastAsia="sl-SI"/>
        </w:rPr>
        <w:t>ob 13</w:t>
      </w:r>
      <w:r w:rsidR="00E33A1B" w:rsidRPr="00381720">
        <w:rPr>
          <w:rFonts w:ascii="Tahoma" w:eastAsia="Times New Roman" w:hAnsi="Tahoma" w:cs="Tahoma"/>
          <w:b/>
          <w:sz w:val="20"/>
          <w:szCs w:val="20"/>
          <w:lang w:eastAsia="sl-SI"/>
        </w:rPr>
        <w:t>:0</w:t>
      </w:r>
      <w:r w:rsidR="00171F18">
        <w:rPr>
          <w:rFonts w:ascii="Tahoma" w:eastAsia="Times New Roman" w:hAnsi="Tahoma" w:cs="Tahoma"/>
          <w:b/>
          <w:sz w:val="20"/>
          <w:szCs w:val="20"/>
          <w:lang w:eastAsia="sl-SI"/>
        </w:rPr>
        <w:t>0</w:t>
      </w:r>
      <w:r w:rsidRPr="00381720">
        <w:rPr>
          <w:rFonts w:ascii="Tahoma" w:eastAsia="Times New Roman" w:hAnsi="Tahoma" w:cs="Tahoma"/>
          <w:b/>
          <w:sz w:val="20"/>
          <w:szCs w:val="20"/>
          <w:lang w:eastAsia="sl-SI"/>
        </w:rPr>
        <w:t xml:space="preserve"> uri</w:t>
      </w:r>
      <w:r w:rsidRPr="00381720">
        <w:rPr>
          <w:rFonts w:ascii="Tahoma" w:eastAsia="Times New Roman" w:hAnsi="Tahoma" w:cs="Tahoma"/>
          <w:sz w:val="20"/>
          <w:szCs w:val="20"/>
          <w:lang w:eastAsia="sl-SI"/>
        </w:rPr>
        <w:t xml:space="preserve"> na spletnem naslovu </w:t>
      </w:r>
      <w:hyperlink r:id="rId13" w:history="1">
        <w:r w:rsidRPr="00381720">
          <w:rPr>
            <w:rFonts w:ascii="Tahoma" w:eastAsia="Times New Roman" w:hAnsi="Tahoma" w:cs="Tahoma"/>
            <w:color w:val="0000FF"/>
            <w:sz w:val="20"/>
            <w:szCs w:val="20"/>
            <w:u w:val="single"/>
            <w:lang w:eastAsia="sl-SI"/>
          </w:rPr>
          <w:t>https://ejn.gov.si/eJN2</w:t>
        </w:r>
      </w:hyperlink>
      <w:r w:rsidRPr="00381720">
        <w:rPr>
          <w:rFonts w:ascii="Tahoma" w:eastAsia="Times New Roman" w:hAnsi="Tahoma" w:cs="Tahoma"/>
          <w:sz w:val="20"/>
          <w:szCs w:val="20"/>
          <w:lang w:eastAsia="sl-SI"/>
        </w:rPr>
        <w:t xml:space="preserve">. </w:t>
      </w:r>
    </w:p>
    <w:p w14:paraId="62E0FBB6" w14:textId="77777777" w:rsidR="00B42557" w:rsidRPr="00381720" w:rsidRDefault="00B42557" w:rsidP="00434B25">
      <w:pPr>
        <w:keepLines/>
        <w:widowControl w:val="0"/>
        <w:spacing w:after="0" w:line="240" w:lineRule="auto"/>
        <w:jc w:val="both"/>
        <w:rPr>
          <w:rFonts w:ascii="Tahoma" w:eastAsia="Times New Roman" w:hAnsi="Tahoma" w:cs="Tahoma"/>
          <w:sz w:val="18"/>
          <w:szCs w:val="20"/>
          <w:lang w:eastAsia="sl-SI"/>
        </w:rPr>
      </w:pPr>
    </w:p>
    <w:p w14:paraId="6C255EC4" w14:textId="77777777"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Na javnem odpiranju ponudb bo razkrit dokument, ki ga bo ponudnik pripel v razdelek »Predračun« v sistemu e-JN.</w:t>
      </w:r>
      <w:r w:rsidR="00CF10E3" w:rsidRPr="00381720">
        <w:rPr>
          <w:rFonts w:ascii="Tahoma" w:eastAsia="Times New Roman" w:hAnsi="Tahoma" w:cs="Tahoma"/>
          <w:sz w:val="20"/>
          <w:szCs w:val="20"/>
          <w:lang w:eastAsia="sl-SI"/>
        </w:rPr>
        <w:t xml:space="preserve"> </w:t>
      </w:r>
    </w:p>
    <w:p w14:paraId="70B16363" w14:textId="77777777" w:rsidR="00B42557" w:rsidRPr="00381720" w:rsidRDefault="00B42557" w:rsidP="00434B25">
      <w:pPr>
        <w:keepLines/>
        <w:widowControl w:val="0"/>
        <w:spacing w:after="0" w:line="240" w:lineRule="auto"/>
        <w:jc w:val="both"/>
        <w:rPr>
          <w:rFonts w:ascii="Tahoma" w:eastAsia="Times New Roman" w:hAnsi="Tahoma" w:cs="Tahoma"/>
          <w:sz w:val="16"/>
          <w:szCs w:val="20"/>
          <w:lang w:eastAsia="sl-SI"/>
        </w:rPr>
      </w:pPr>
    </w:p>
    <w:p w14:paraId="603EB33E" w14:textId="77777777"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Ponudniki, ki so oddali ponudbe, imajo te podatke v informacijskem sistemu e-JN na razpolago v razdelku »Zapisnik o odpiranju ponudb«.  </w:t>
      </w:r>
    </w:p>
    <w:p w14:paraId="606F291D" w14:textId="77777777"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p>
    <w:p w14:paraId="23892457" w14:textId="77777777" w:rsidR="00B42557" w:rsidRPr="00381720" w:rsidRDefault="00B42557" w:rsidP="00434B25">
      <w:pPr>
        <w:keepLines/>
        <w:widowControl w:val="0"/>
        <w:numPr>
          <w:ilvl w:val="1"/>
          <w:numId w:val="1"/>
        </w:numPr>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Veljavnost ponudbe</w:t>
      </w:r>
    </w:p>
    <w:p w14:paraId="5F43D92C" w14:textId="77777777"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p>
    <w:p w14:paraId="48EF5655" w14:textId="77777777"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Ponudba mora biti veljavna še najmanj 4 (štiri) mesece od datuma določenega za oddajo ponudb.  </w:t>
      </w:r>
    </w:p>
    <w:p w14:paraId="20CFE38E" w14:textId="77777777"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p>
    <w:p w14:paraId="62598EE8" w14:textId="77777777" w:rsidR="00B42557" w:rsidRPr="00381720" w:rsidRDefault="00B42557" w:rsidP="00434B25">
      <w:pPr>
        <w:keepLines/>
        <w:widowControl w:val="0"/>
        <w:numPr>
          <w:ilvl w:val="1"/>
          <w:numId w:val="1"/>
        </w:numPr>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Jezik in denarna enota</w:t>
      </w:r>
    </w:p>
    <w:p w14:paraId="20CC4FB2" w14:textId="77777777" w:rsidR="002E0A7A" w:rsidRPr="00381720" w:rsidRDefault="002E0A7A" w:rsidP="00434B25">
      <w:pPr>
        <w:keepLines/>
        <w:widowControl w:val="0"/>
        <w:spacing w:after="0" w:line="240" w:lineRule="auto"/>
        <w:jc w:val="both"/>
        <w:rPr>
          <w:rFonts w:ascii="Tahoma" w:eastAsia="Times New Roman" w:hAnsi="Tahoma" w:cs="Tahoma"/>
          <w:sz w:val="20"/>
          <w:szCs w:val="20"/>
          <w:lang w:eastAsia="sl-SI"/>
        </w:rPr>
      </w:pPr>
    </w:p>
    <w:p w14:paraId="591A2B57" w14:textId="77777777" w:rsidR="00C129D5" w:rsidRPr="00381720" w:rsidRDefault="00B4255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381720">
        <w:rPr>
          <w:rFonts w:ascii="Tahoma" w:eastAsia="Times New Roman" w:hAnsi="Tahoma" w:cs="Tahoma"/>
          <w:color w:val="000000"/>
          <w:sz w:val="20"/>
          <w:szCs w:val="20"/>
          <w:lang w:eastAsia="sl-SI"/>
        </w:rPr>
        <w:t>stroške (tj. stroške ponudnika) predložijo uradne prevode dokumentov/dokazil s strani sodnega tolmača za slovenski jezik, ki so predloženi v tujem jeziku.</w:t>
      </w:r>
      <w:r w:rsidRPr="00381720">
        <w:rPr>
          <w:rFonts w:ascii="Tahoma" w:eastAsia="Times New Roman" w:hAnsi="Tahoma" w:cs="Tahoma"/>
          <w:sz w:val="20"/>
          <w:szCs w:val="20"/>
          <w:lang w:eastAsia="sl-SI"/>
        </w:rPr>
        <w:t xml:space="preserve"> </w:t>
      </w:r>
    </w:p>
    <w:p w14:paraId="5BFD93FA" w14:textId="77777777" w:rsidR="00C129D5" w:rsidRPr="00381720" w:rsidRDefault="00C129D5" w:rsidP="00434B25">
      <w:pPr>
        <w:keepLines/>
        <w:widowControl w:val="0"/>
        <w:spacing w:after="0" w:line="240" w:lineRule="auto"/>
        <w:jc w:val="both"/>
        <w:rPr>
          <w:rFonts w:ascii="Tahoma" w:eastAsia="Times New Roman" w:hAnsi="Tahoma" w:cs="Tahoma"/>
          <w:sz w:val="20"/>
          <w:szCs w:val="20"/>
          <w:lang w:eastAsia="sl-SI"/>
        </w:rPr>
      </w:pPr>
    </w:p>
    <w:p w14:paraId="2A22C2D3" w14:textId="77777777"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Finančni podatki morajo biti podani v evrih, na do štiri (4) decimalni mesti natančno.</w:t>
      </w:r>
    </w:p>
    <w:p w14:paraId="1298ECCD" w14:textId="77777777" w:rsidR="009A5583" w:rsidRDefault="009A5583" w:rsidP="00434B25">
      <w:pPr>
        <w:keepLines/>
        <w:widowControl w:val="0"/>
        <w:spacing w:after="0" w:line="240" w:lineRule="auto"/>
        <w:jc w:val="both"/>
        <w:rPr>
          <w:rFonts w:ascii="Tahoma" w:eastAsia="Times New Roman" w:hAnsi="Tahoma" w:cs="Tahoma"/>
          <w:sz w:val="20"/>
          <w:szCs w:val="20"/>
          <w:lang w:eastAsia="sl-SI"/>
        </w:rPr>
      </w:pPr>
    </w:p>
    <w:p w14:paraId="0FC12747" w14:textId="77777777" w:rsidR="00B42557" w:rsidRPr="00381720" w:rsidRDefault="00B42557" w:rsidP="00434B25">
      <w:pPr>
        <w:keepLines/>
        <w:widowControl w:val="0"/>
        <w:numPr>
          <w:ilvl w:val="1"/>
          <w:numId w:val="1"/>
        </w:numPr>
        <w:spacing w:after="0" w:line="240" w:lineRule="auto"/>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Celovitost ponudbe, dopustnost ponudbe, pregled in ocenjevanje ponudb</w:t>
      </w:r>
    </w:p>
    <w:p w14:paraId="000C881E" w14:textId="77777777" w:rsidR="00B42557" w:rsidRPr="00381720" w:rsidRDefault="00B42557" w:rsidP="00434B25">
      <w:pPr>
        <w:keepLines/>
        <w:widowControl w:val="0"/>
        <w:spacing w:after="0" w:line="240" w:lineRule="auto"/>
        <w:rPr>
          <w:rFonts w:ascii="Tahoma" w:eastAsia="Times New Roman" w:hAnsi="Tahoma" w:cs="Tahoma"/>
          <w:sz w:val="20"/>
          <w:szCs w:val="20"/>
          <w:lang w:eastAsia="sl-SI"/>
        </w:rPr>
      </w:pPr>
    </w:p>
    <w:p w14:paraId="7BCE98A6" w14:textId="77777777" w:rsidR="00AC3DF5" w:rsidRPr="00381720" w:rsidRDefault="00AC3DF5"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u w:val="single"/>
          <w:lang w:eastAsia="sl-SI"/>
        </w:rPr>
        <w:t>Ponudnik mora ponuditi vse razpisane oz. zahtevane storitve</w:t>
      </w:r>
      <w:r w:rsidRPr="00381720">
        <w:rPr>
          <w:rFonts w:ascii="Tahoma" w:eastAsia="Times New Roman" w:hAnsi="Tahoma" w:cs="Tahoma"/>
          <w:sz w:val="20"/>
          <w:szCs w:val="20"/>
          <w:lang w:eastAsia="sl-SI"/>
        </w:rPr>
        <w:t xml:space="preserve"> skladno z zahtevami in pogoji razpisne dokumentacije. Ponudnik </w:t>
      </w:r>
      <w:r w:rsidRPr="00381720">
        <w:rPr>
          <w:rFonts w:ascii="Tahoma" w:eastAsia="Times New Roman" w:hAnsi="Tahoma" w:cs="Tahoma"/>
          <w:sz w:val="20"/>
          <w:szCs w:val="20"/>
          <w:u w:val="single"/>
          <w:lang w:eastAsia="sl-SI"/>
        </w:rPr>
        <w:t>mora oddati ponudbo za celoten predmet javnega naročila</w:t>
      </w:r>
      <w:r w:rsidRPr="00381720">
        <w:rPr>
          <w:rFonts w:ascii="Tahoma" w:eastAsia="Times New Roman" w:hAnsi="Tahoma" w:cs="Tahoma"/>
          <w:sz w:val="20"/>
          <w:szCs w:val="20"/>
          <w:lang w:eastAsia="sl-SI"/>
        </w:rPr>
        <w:t xml:space="preserve">, pri čemer mora biti ponudba podana v skladu s tehnično specifikacijo in opisom predmeta javnega naročila ter z vsemi ostalimi zahtevami in pogoji naročnika, navedenimi v razpisni dokumentaciji. </w:t>
      </w:r>
    </w:p>
    <w:p w14:paraId="3FC30986" w14:textId="77777777" w:rsidR="00AC3DF5" w:rsidRPr="00381720" w:rsidRDefault="00AC3DF5" w:rsidP="00434B25">
      <w:pPr>
        <w:keepLines/>
        <w:widowControl w:val="0"/>
        <w:spacing w:after="0" w:line="240" w:lineRule="auto"/>
        <w:jc w:val="both"/>
        <w:rPr>
          <w:rFonts w:ascii="Tahoma" w:eastAsia="Times New Roman" w:hAnsi="Tahoma" w:cs="Tahoma"/>
          <w:sz w:val="20"/>
          <w:szCs w:val="20"/>
          <w:lang w:eastAsia="sl-SI"/>
        </w:rPr>
      </w:pPr>
    </w:p>
    <w:p w14:paraId="38512C7A" w14:textId="77777777" w:rsidR="00AC3DF5" w:rsidRPr="00381720" w:rsidRDefault="00AC3DF5"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V primeru, da ponudba ne bo v skladu z vsemi zahtevami in pogoji razpisne dokumentacije ter v skladu z ZJN-3, bo naročnik tako ponudbo izključil iz sodelovanja v postopku oddaje javnega naročila.</w:t>
      </w:r>
    </w:p>
    <w:p w14:paraId="1D241326" w14:textId="77777777" w:rsidR="00AC3DF5" w:rsidRPr="00381720" w:rsidRDefault="00AC3DF5" w:rsidP="00434B25">
      <w:pPr>
        <w:keepLines/>
        <w:widowControl w:val="0"/>
        <w:spacing w:after="0" w:line="240" w:lineRule="auto"/>
        <w:jc w:val="both"/>
        <w:rPr>
          <w:rFonts w:ascii="Tahoma" w:eastAsia="Times New Roman" w:hAnsi="Tahoma" w:cs="Tahoma"/>
          <w:sz w:val="20"/>
          <w:szCs w:val="20"/>
          <w:lang w:eastAsia="sl-SI"/>
        </w:rPr>
      </w:pPr>
    </w:p>
    <w:p w14:paraId="0BFF4F95" w14:textId="77777777" w:rsidR="00AC3DF5" w:rsidRPr="00381720" w:rsidRDefault="00AC3DF5" w:rsidP="00434B25">
      <w:pPr>
        <w:keepLines/>
        <w:widowControl w:val="0"/>
        <w:spacing w:after="0" w:line="240" w:lineRule="auto"/>
        <w:jc w:val="both"/>
        <w:rPr>
          <w:rFonts w:ascii="Tahoma" w:eastAsia="Times New Roman" w:hAnsi="Tahoma" w:cs="Tahoma"/>
          <w:sz w:val="18"/>
          <w:szCs w:val="20"/>
          <w:lang w:eastAsia="sl-SI"/>
        </w:rPr>
      </w:pPr>
      <w:r w:rsidRPr="00381720">
        <w:rPr>
          <w:rFonts w:ascii="Tahoma" w:eastAsia="Times New Roman" w:hAnsi="Tahoma" w:cs="Tahoma"/>
          <w:sz w:val="20"/>
          <w:szCs w:val="20"/>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381720">
        <w:rPr>
          <w:rFonts w:ascii="Tahoma" w:eastAsia="Times New Roman" w:hAnsi="Tahoma" w:cs="Tahoma"/>
          <w:sz w:val="18"/>
          <w:szCs w:val="20"/>
          <w:lang w:eastAsia="sl-SI"/>
        </w:rPr>
        <w:t xml:space="preserve">. </w:t>
      </w:r>
    </w:p>
    <w:p w14:paraId="5C9CB223" w14:textId="77777777" w:rsidR="00AC3DF5" w:rsidRPr="00381720" w:rsidRDefault="00AC3DF5" w:rsidP="00434B25">
      <w:pPr>
        <w:keepLines/>
        <w:widowControl w:val="0"/>
        <w:spacing w:after="0" w:line="240" w:lineRule="auto"/>
        <w:ind w:right="56"/>
        <w:jc w:val="both"/>
        <w:rPr>
          <w:rFonts w:ascii="Tahoma" w:eastAsia="Times New Roman" w:hAnsi="Tahoma" w:cs="Tahoma"/>
          <w:sz w:val="20"/>
          <w:szCs w:val="20"/>
          <w:lang w:eastAsia="sl-SI"/>
        </w:rPr>
      </w:pPr>
    </w:p>
    <w:p w14:paraId="026ACC99" w14:textId="77777777" w:rsidR="00AC3DF5" w:rsidRPr="00381720" w:rsidRDefault="00AC3DF5" w:rsidP="00434B25">
      <w:pPr>
        <w:keepLines/>
        <w:widowControl w:val="0"/>
        <w:spacing w:after="0" w:line="240" w:lineRule="auto"/>
        <w:ind w:right="56"/>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Naročnik lahko od ponudnikov zahteva razčlembo (analizo) ponudbenih cen. Zahtevek za dodatna pojasnila kot tudi odgovor morata biti posredovana v enaki obliki kot dodatna pojasnila.</w:t>
      </w:r>
    </w:p>
    <w:p w14:paraId="5637C1ED" w14:textId="77777777" w:rsidR="00AC3DF5" w:rsidRPr="00381720" w:rsidRDefault="00AC3DF5" w:rsidP="00434B25">
      <w:pPr>
        <w:keepLines/>
        <w:widowControl w:val="0"/>
        <w:spacing w:after="0" w:line="240" w:lineRule="auto"/>
        <w:ind w:right="56"/>
        <w:jc w:val="both"/>
        <w:rPr>
          <w:rFonts w:ascii="Tahoma" w:eastAsia="Times New Roman" w:hAnsi="Tahoma" w:cs="Tahoma"/>
          <w:sz w:val="20"/>
          <w:szCs w:val="20"/>
          <w:lang w:eastAsia="sl-SI"/>
        </w:rPr>
      </w:pPr>
    </w:p>
    <w:p w14:paraId="341791B8" w14:textId="77777777" w:rsidR="00AC3DF5" w:rsidRPr="00381720" w:rsidRDefault="00AC3DF5" w:rsidP="00434B25">
      <w:pPr>
        <w:keepLines/>
        <w:widowControl w:val="0"/>
        <w:spacing w:after="0" w:line="240" w:lineRule="auto"/>
        <w:ind w:right="56"/>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Naročnik lahko pri preverjanju izpolnjevanja zahtev iz razpisne dokumentacije od gospodarskega subjekta zahteva dodatna pooblastila za pridobitev podatkov iz uradnih evidenc, ki bi jih potreboval pri preverjanju podatkov iz uradnih evidenc.</w:t>
      </w:r>
    </w:p>
    <w:p w14:paraId="073E0A8D" w14:textId="77777777" w:rsidR="007063B3" w:rsidRPr="00381720" w:rsidRDefault="007063B3" w:rsidP="00434B25">
      <w:pPr>
        <w:keepLines/>
        <w:widowControl w:val="0"/>
        <w:spacing w:after="0" w:line="240" w:lineRule="auto"/>
        <w:ind w:right="56"/>
        <w:jc w:val="both"/>
        <w:rPr>
          <w:rFonts w:ascii="Tahoma" w:eastAsia="Times New Roman" w:hAnsi="Tahoma" w:cs="Tahoma"/>
          <w:sz w:val="20"/>
          <w:szCs w:val="20"/>
          <w:lang w:eastAsia="sl-SI"/>
        </w:rPr>
      </w:pPr>
    </w:p>
    <w:p w14:paraId="72277A5E" w14:textId="77777777" w:rsidR="00B42557" w:rsidRPr="00381720" w:rsidRDefault="00B42557" w:rsidP="00434B25">
      <w:pPr>
        <w:keepLines/>
        <w:widowControl w:val="0"/>
        <w:numPr>
          <w:ilvl w:val="1"/>
          <w:numId w:val="1"/>
        </w:numPr>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 xml:space="preserve">Ponudbena cena </w:t>
      </w:r>
    </w:p>
    <w:p w14:paraId="6F8E5C5C" w14:textId="77777777" w:rsidR="002E0A7A" w:rsidRPr="00381720" w:rsidRDefault="002E0A7A" w:rsidP="00434B25">
      <w:pPr>
        <w:keepLines/>
        <w:widowControl w:val="0"/>
        <w:tabs>
          <w:tab w:val="left" w:pos="1702"/>
        </w:tabs>
        <w:spacing w:after="0" w:line="240" w:lineRule="auto"/>
        <w:jc w:val="both"/>
        <w:rPr>
          <w:rFonts w:ascii="Tahoma" w:hAnsi="Tahoma" w:cs="Tahoma"/>
          <w:snapToGrid w:val="0"/>
          <w:sz w:val="20"/>
          <w:szCs w:val="20"/>
          <w:lang w:eastAsia="sl-SI"/>
        </w:rPr>
      </w:pPr>
      <w:bookmarkStart w:id="12" w:name="_Toc116720524"/>
      <w:bookmarkStart w:id="13" w:name="_Toc116720588"/>
      <w:bookmarkStart w:id="14" w:name="_Toc116783499"/>
      <w:bookmarkStart w:id="15" w:name="_Toc116792933"/>
      <w:bookmarkStart w:id="16" w:name="_Toc136417505"/>
    </w:p>
    <w:p w14:paraId="437A2B22" w14:textId="77777777" w:rsidR="00CC4DD9" w:rsidRPr="00CC4DD9" w:rsidRDefault="00CC4DD9" w:rsidP="00CC4DD9">
      <w:pPr>
        <w:keepLines/>
        <w:widowControl w:val="0"/>
        <w:spacing w:after="0" w:line="240" w:lineRule="auto"/>
        <w:jc w:val="both"/>
        <w:rPr>
          <w:rFonts w:ascii="Tahoma" w:eastAsia="Times New Roman" w:hAnsi="Tahoma" w:cs="Tahoma"/>
          <w:sz w:val="20"/>
          <w:szCs w:val="20"/>
          <w:lang w:eastAsia="sl-SI"/>
        </w:rPr>
      </w:pPr>
      <w:r w:rsidRPr="00CC4DD9">
        <w:rPr>
          <w:rFonts w:ascii="Tahoma" w:eastAsia="Times New Roman" w:hAnsi="Tahoma" w:cs="Tahoma"/>
          <w:sz w:val="20"/>
          <w:szCs w:val="20"/>
          <w:lang w:eastAsia="sl-SI"/>
        </w:rPr>
        <w:t>Ponudbena cena mora biti izražena v evrih, zaokrožena na dve (2) decimalni mesti (Priloga 2, Priloga 2/</w:t>
      </w:r>
      <w:r w:rsidR="007D5280">
        <w:rPr>
          <w:rFonts w:ascii="Tahoma" w:eastAsia="Times New Roman" w:hAnsi="Tahoma" w:cs="Tahoma"/>
          <w:sz w:val="20"/>
          <w:szCs w:val="20"/>
          <w:lang w:eastAsia="sl-SI"/>
        </w:rPr>
        <w:t>1</w:t>
      </w:r>
      <w:r w:rsidRPr="00CC4DD9">
        <w:rPr>
          <w:rFonts w:ascii="Tahoma" w:eastAsia="Times New Roman" w:hAnsi="Tahoma" w:cs="Tahoma"/>
          <w:sz w:val="20"/>
          <w:szCs w:val="20"/>
          <w:lang w:eastAsia="sl-SI"/>
        </w:rPr>
        <w:t>, Priloga 2/</w:t>
      </w:r>
      <w:r w:rsidR="007D5280">
        <w:rPr>
          <w:rFonts w:ascii="Tahoma" w:eastAsia="Times New Roman" w:hAnsi="Tahoma" w:cs="Tahoma"/>
          <w:sz w:val="20"/>
          <w:szCs w:val="20"/>
          <w:lang w:eastAsia="sl-SI"/>
        </w:rPr>
        <w:t>2</w:t>
      </w:r>
      <w:r w:rsidRPr="00CC4DD9">
        <w:rPr>
          <w:rFonts w:ascii="Tahoma" w:eastAsia="Times New Roman" w:hAnsi="Tahoma" w:cs="Tahoma"/>
          <w:sz w:val="20"/>
          <w:szCs w:val="20"/>
          <w:lang w:eastAsia="sl-SI"/>
        </w:rPr>
        <w:t xml:space="preserve">). </w:t>
      </w:r>
    </w:p>
    <w:p w14:paraId="40D59EFA" w14:textId="77777777" w:rsidR="00CC4DD9" w:rsidRPr="00CC4DD9" w:rsidRDefault="00CC4DD9" w:rsidP="00CC4DD9">
      <w:pPr>
        <w:keepLines/>
        <w:widowControl w:val="0"/>
        <w:spacing w:after="0" w:line="240" w:lineRule="auto"/>
        <w:jc w:val="both"/>
        <w:rPr>
          <w:rFonts w:ascii="Tahoma" w:eastAsia="Times New Roman" w:hAnsi="Tahoma" w:cs="Tahoma"/>
          <w:sz w:val="20"/>
          <w:szCs w:val="20"/>
          <w:lang w:eastAsia="sl-SI"/>
        </w:rPr>
      </w:pPr>
    </w:p>
    <w:p w14:paraId="5E40BEAD" w14:textId="77777777" w:rsidR="00CC4DD9" w:rsidRDefault="00CC4DD9" w:rsidP="00CC4DD9">
      <w:pPr>
        <w:keepLines/>
        <w:widowControl w:val="0"/>
        <w:spacing w:after="0" w:line="240" w:lineRule="auto"/>
        <w:jc w:val="both"/>
        <w:rPr>
          <w:rFonts w:ascii="Tahoma" w:eastAsia="Times New Roman" w:hAnsi="Tahoma" w:cs="Tahoma"/>
          <w:sz w:val="20"/>
          <w:szCs w:val="20"/>
          <w:lang w:eastAsia="sl-SI"/>
        </w:rPr>
      </w:pPr>
      <w:r w:rsidRPr="00CC4DD9">
        <w:rPr>
          <w:rFonts w:ascii="Tahoma" w:eastAsia="Times New Roman" w:hAnsi="Tahoma" w:cs="Tahoma"/>
          <w:sz w:val="20"/>
          <w:szCs w:val="20"/>
          <w:lang w:eastAsia="sl-SI"/>
        </w:rPr>
        <w:t>V ponudbeni ceni ponudnika morajo biti zajeti vsi materialni in nematerialni stroški, ki so potrebni za kvalitetno izvedbo obveznosti izvajalca, upoštevajoč opis predmeta javnega naročila in vse zahteve naročnika, navedene v razpisni dokumentaciji, kot tudi stroški pripravljalnih del, izvedbe, transportov, dostave in dobave stroški fizičnega zavarovanja delovišča, stroški za varnost pri delu, stroški zavarovanja pripomočkov, strojev, mehanizacije in delovne sile ter vsi ostali stroški.</w:t>
      </w:r>
    </w:p>
    <w:p w14:paraId="74DFD53A" w14:textId="77777777" w:rsidR="0090469D" w:rsidRDefault="0090469D" w:rsidP="00CC4DD9">
      <w:pPr>
        <w:keepLines/>
        <w:widowControl w:val="0"/>
        <w:spacing w:after="0" w:line="240" w:lineRule="auto"/>
        <w:jc w:val="both"/>
        <w:rPr>
          <w:rFonts w:ascii="Tahoma" w:eastAsia="Times New Roman" w:hAnsi="Tahoma" w:cs="Tahoma"/>
          <w:sz w:val="20"/>
          <w:szCs w:val="20"/>
          <w:lang w:eastAsia="sl-SI"/>
        </w:rPr>
      </w:pPr>
    </w:p>
    <w:p w14:paraId="4A03FEDE" w14:textId="77777777" w:rsidR="0090469D" w:rsidRPr="0090469D" w:rsidRDefault="0090469D" w:rsidP="0090469D">
      <w:pPr>
        <w:keepLines/>
        <w:widowControl w:val="0"/>
        <w:spacing w:after="0" w:line="240" w:lineRule="auto"/>
        <w:jc w:val="both"/>
        <w:rPr>
          <w:rFonts w:ascii="Tahoma" w:eastAsia="Times New Roman" w:hAnsi="Tahoma" w:cs="Tahoma"/>
          <w:sz w:val="20"/>
          <w:szCs w:val="20"/>
          <w:lang w:eastAsia="sl-SI"/>
        </w:rPr>
      </w:pPr>
      <w:r w:rsidRPr="0090469D">
        <w:rPr>
          <w:rFonts w:ascii="Tahoma" w:eastAsia="Times New Roman" w:hAnsi="Tahoma" w:cs="Tahoma"/>
          <w:sz w:val="20"/>
          <w:szCs w:val="20"/>
          <w:lang w:eastAsia="sl-SI"/>
        </w:rPr>
        <w:t>Se pravi cena v ponudbi mora zajemati vse stroške, ki jih bo ponudnik imel z realizacijo naročila oz. ki bodo potrebni za kvalitetno izvedbo predmeta javnega naročila. Končna cena mora vsebovati vse stroške in popuste. Naročnik ponudniku ne bo dovoljeval drugih ali dodatnih zaračunavanj.</w:t>
      </w:r>
    </w:p>
    <w:p w14:paraId="16555A9A" w14:textId="77777777" w:rsidR="00CC4DD9" w:rsidRPr="00CC4DD9" w:rsidRDefault="00CC4DD9" w:rsidP="00CC4DD9">
      <w:pPr>
        <w:keepLines/>
        <w:widowControl w:val="0"/>
        <w:spacing w:after="0" w:line="240" w:lineRule="auto"/>
        <w:jc w:val="both"/>
        <w:rPr>
          <w:rFonts w:ascii="Tahoma" w:eastAsia="Times New Roman" w:hAnsi="Tahoma" w:cs="Tahoma"/>
          <w:sz w:val="20"/>
          <w:szCs w:val="20"/>
          <w:lang w:eastAsia="sl-SI"/>
        </w:rPr>
      </w:pPr>
    </w:p>
    <w:p w14:paraId="63817227" w14:textId="77777777" w:rsidR="00CC4DD9" w:rsidRPr="00CC4DD9" w:rsidRDefault="00CC4DD9" w:rsidP="00CC4DD9">
      <w:pPr>
        <w:keepLines/>
        <w:widowControl w:val="0"/>
        <w:spacing w:after="0" w:line="240" w:lineRule="auto"/>
        <w:jc w:val="both"/>
        <w:rPr>
          <w:rFonts w:ascii="Tahoma" w:eastAsia="Times New Roman" w:hAnsi="Tahoma" w:cs="Tahoma"/>
          <w:b/>
          <w:sz w:val="20"/>
          <w:szCs w:val="20"/>
          <w:lang w:eastAsia="sl-SI"/>
        </w:rPr>
      </w:pPr>
      <w:r w:rsidRPr="00CC4DD9">
        <w:rPr>
          <w:rFonts w:ascii="Tahoma" w:eastAsia="Times New Roman" w:hAnsi="Tahoma" w:cs="Tahoma"/>
          <w:b/>
          <w:sz w:val="20"/>
          <w:szCs w:val="20"/>
          <w:lang w:eastAsia="sl-SI"/>
        </w:rPr>
        <w:t>Cen</w:t>
      </w:r>
      <w:r w:rsidR="00212178">
        <w:rPr>
          <w:rFonts w:ascii="Tahoma" w:eastAsia="Times New Roman" w:hAnsi="Tahoma" w:cs="Tahoma"/>
          <w:b/>
          <w:sz w:val="20"/>
          <w:szCs w:val="20"/>
          <w:lang w:eastAsia="sl-SI"/>
        </w:rPr>
        <w:t>a</w:t>
      </w:r>
      <w:r w:rsidRPr="00CC4DD9">
        <w:rPr>
          <w:rFonts w:ascii="Tahoma" w:eastAsia="Times New Roman" w:hAnsi="Tahoma" w:cs="Tahoma"/>
          <w:b/>
          <w:sz w:val="20"/>
          <w:szCs w:val="20"/>
          <w:lang w:eastAsia="sl-SI"/>
        </w:rPr>
        <w:t xml:space="preserve"> na enoto mere, navedena v posamezni postavki ponudbenega predračuna in seznamu nadomestnih delov, mora biti v času veljavnosti okvirnega sporazuma fiksna in se ne spreminja pod nobenim pogojem, razen v primeru znižanja cen.</w:t>
      </w:r>
    </w:p>
    <w:p w14:paraId="78052273" w14:textId="77777777" w:rsidR="00CC4DD9" w:rsidRPr="00CC4DD9" w:rsidRDefault="00CC4DD9" w:rsidP="00CC4DD9">
      <w:pPr>
        <w:keepLines/>
        <w:widowControl w:val="0"/>
        <w:spacing w:after="0" w:line="240" w:lineRule="auto"/>
        <w:jc w:val="both"/>
        <w:rPr>
          <w:rFonts w:ascii="Tahoma" w:eastAsia="Times New Roman" w:hAnsi="Tahoma" w:cs="Tahoma"/>
          <w:b/>
          <w:sz w:val="20"/>
          <w:szCs w:val="20"/>
          <w:lang w:eastAsia="sl-SI"/>
        </w:rPr>
      </w:pPr>
    </w:p>
    <w:p w14:paraId="78077F46" w14:textId="77777777" w:rsidR="00CC4DD9" w:rsidRPr="00CC4DD9" w:rsidRDefault="00CC4DD9" w:rsidP="00CC4DD9">
      <w:pPr>
        <w:keepLines/>
        <w:widowControl w:val="0"/>
        <w:spacing w:after="0" w:line="240" w:lineRule="auto"/>
        <w:jc w:val="both"/>
        <w:rPr>
          <w:rFonts w:ascii="Tahoma" w:eastAsia="Times New Roman" w:hAnsi="Tahoma" w:cs="Tahoma"/>
          <w:sz w:val="20"/>
          <w:szCs w:val="20"/>
          <w:lang w:eastAsia="sl-SI"/>
        </w:rPr>
      </w:pPr>
      <w:r w:rsidRPr="00CC4DD9">
        <w:rPr>
          <w:rFonts w:ascii="Tahoma" w:eastAsia="Times New Roman" w:hAnsi="Tahoma" w:cs="Tahoma"/>
          <w:sz w:val="20"/>
          <w:szCs w:val="20"/>
          <w:lang w:eastAsia="sl-SI"/>
        </w:rPr>
        <w:t>Količine za vzdrževanje in servisiranje črpalk, mešal in potopnih črpalk ter dobave nadomestnih delov, navedene v ponudbenem predračunu, so okvirne količi</w:t>
      </w:r>
      <w:r w:rsidR="00535FE3">
        <w:rPr>
          <w:rFonts w:ascii="Tahoma" w:eastAsia="Times New Roman" w:hAnsi="Tahoma" w:cs="Tahoma"/>
          <w:sz w:val="20"/>
          <w:szCs w:val="20"/>
          <w:lang w:eastAsia="sl-SI"/>
        </w:rPr>
        <w:t>ne za obdobje štiriindvajset (24</w:t>
      </w:r>
      <w:r w:rsidRPr="00CC4DD9">
        <w:rPr>
          <w:rFonts w:ascii="Tahoma" w:eastAsia="Times New Roman" w:hAnsi="Tahoma" w:cs="Tahoma"/>
          <w:sz w:val="20"/>
          <w:szCs w:val="20"/>
          <w:lang w:eastAsia="sl-SI"/>
        </w:rPr>
        <w:t>) mesecev.</w:t>
      </w:r>
    </w:p>
    <w:p w14:paraId="52AA970A" w14:textId="77777777" w:rsidR="00CC4DD9" w:rsidRPr="00CC4DD9" w:rsidRDefault="00CC4DD9" w:rsidP="00CC4DD9">
      <w:pPr>
        <w:keepLines/>
        <w:widowControl w:val="0"/>
        <w:spacing w:after="0" w:line="240" w:lineRule="auto"/>
        <w:jc w:val="both"/>
        <w:rPr>
          <w:rFonts w:ascii="Tahoma" w:eastAsia="Times New Roman" w:hAnsi="Tahoma" w:cs="Tahoma"/>
          <w:sz w:val="20"/>
          <w:szCs w:val="20"/>
          <w:lang w:eastAsia="sl-SI"/>
        </w:rPr>
      </w:pPr>
    </w:p>
    <w:p w14:paraId="75714926" w14:textId="77777777" w:rsidR="00CC4DD9" w:rsidRPr="00CC4DD9" w:rsidRDefault="00CC4DD9" w:rsidP="00CC4DD9">
      <w:pPr>
        <w:keepLines/>
        <w:widowControl w:val="0"/>
        <w:spacing w:after="0" w:line="240" w:lineRule="auto"/>
        <w:jc w:val="both"/>
        <w:rPr>
          <w:rFonts w:ascii="Tahoma" w:eastAsia="Times New Roman" w:hAnsi="Tahoma" w:cs="Tahoma"/>
          <w:sz w:val="20"/>
          <w:szCs w:val="20"/>
          <w:lang w:eastAsia="sl-SI"/>
        </w:rPr>
      </w:pPr>
      <w:r w:rsidRPr="00CC4DD9">
        <w:rPr>
          <w:rFonts w:ascii="Tahoma" w:eastAsia="Times New Roman" w:hAnsi="Tahoma" w:cs="Tahoma"/>
          <w:sz w:val="20"/>
          <w:szCs w:val="20"/>
          <w:lang w:eastAsia="sl-SI"/>
        </w:rPr>
        <w:t xml:space="preserve">Ponudnik v Prilogo »POVZETEK PREDRAČUNA« vpiše skupno ponudbeno ceno za vzdrževanje in servisiranje črpalk, mešal in potopnih črpalk in skupno ponudbeno ceno za dobavo nadomestnih delov. Pri postavki »delovna ura serviserja« mora ponudnik navesti enotno ceno za delovno uro serviserja. Pri postavki »prihod serviserja na RCERO Ljubljana« mora ponudnik navesti ceno za enkraten prihod na lokacijo RCERO Ljubljana, pri tem pa mora biti upoštevana kilometrina in strošek časa serviserja. </w:t>
      </w:r>
    </w:p>
    <w:p w14:paraId="161033F0" w14:textId="77777777" w:rsidR="00CC4DD9" w:rsidRPr="00CC4DD9" w:rsidRDefault="00CC4DD9" w:rsidP="00CC4DD9">
      <w:pPr>
        <w:keepLines/>
        <w:widowControl w:val="0"/>
        <w:spacing w:after="0" w:line="240" w:lineRule="auto"/>
        <w:jc w:val="both"/>
        <w:rPr>
          <w:rFonts w:ascii="Tahoma" w:eastAsia="Times New Roman" w:hAnsi="Tahoma" w:cs="Tahoma"/>
          <w:sz w:val="20"/>
          <w:szCs w:val="20"/>
          <w:lang w:eastAsia="sl-SI"/>
        </w:rPr>
      </w:pPr>
    </w:p>
    <w:p w14:paraId="06A53EDB" w14:textId="77777777" w:rsidR="00CC4DD9" w:rsidRPr="00CC4DD9" w:rsidRDefault="00CC4DD9" w:rsidP="00CC4DD9">
      <w:pPr>
        <w:keepLines/>
        <w:widowControl w:val="0"/>
        <w:spacing w:after="0" w:line="240" w:lineRule="auto"/>
        <w:jc w:val="both"/>
        <w:rPr>
          <w:rFonts w:ascii="Tahoma" w:eastAsia="Times New Roman" w:hAnsi="Tahoma" w:cs="Tahoma"/>
          <w:sz w:val="20"/>
          <w:szCs w:val="20"/>
          <w:lang w:eastAsia="sl-SI"/>
        </w:rPr>
      </w:pPr>
      <w:r w:rsidRPr="00CC4DD9">
        <w:rPr>
          <w:rFonts w:ascii="Tahoma" w:eastAsia="Times New Roman" w:hAnsi="Tahoma" w:cs="Tahoma"/>
          <w:sz w:val="20"/>
          <w:szCs w:val="20"/>
          <w:lang w:eastAsia="sl-SI"/>
        </w:rPr>
        <w:t xml:space="preserve">Ponudnik mora izpolniti tudi </w:t>
      </w:r>
    </w:p>
    <w:p w14:paraId="0C6901AC" w14:textId="77777777" w:rsidR="00CC4DD9" w:rsidRPr="00CC4DD9" w:rsidRDefault="00CC4DD9" w:rsidP="008A0DE1">
      <w:pPr>
        <w:keepLines/>
        <w:widowControl w:val="0"/>
        <w:numPr>
          <w:ilvl w:val="0"/>
          <w:numId w:val="46"/>
        </w:numPr>
        <w:spacing w:after="0" w:line="240" w:lineRule="auto"/>
        <w:jc w:val="both"/>
        <w:rPr>
          <w:rFonts w:ascii="Tahoma" w:eastAsia="Times New Roman" w:hAnsi="Tahoma" w:cs="Tahoma"/>
          <w:sz w:val="20"/>
          <w:szCs w:val="20"/>
          <w:lang w:eastAsia="sl-SI"/>
        </w:rPr>
      </w:pPr>
      <w:r w:rsidRPr="00CC4DD9">
        <w:rPr>
          <w:rFonts w:ascii="Tahoma" w:eastAsia="Times New Roman" w:hAnsi="Tahoma" w:cs="Tahoma"/>
          <w:sz w:val="20"/>
          <w:szCs w:val="20"/>
          <w:lang w:eastAsia="sl-SI"/>
        </w:rPr>
        <w:t>Prilogo 2 PONUDBA,</w:t>
      </w:r>
    </w:p>
    <w:p w14:paraId="3371DA1C" w14:textId="77777777" w:rsidR="00CC4DD9" w:rsidRPr="00CC4DD9" w:rsidRDefault="00CC4DD9" w:rsidP="008A0DE1">
      <w:pPr>
        <w:keepLines/>
        <w:widowControl w:val="0"/>
        <w:numPr>
          <w:ilvl w:val="0"/>
          <w:numId w:val="46"/>
        </w:numPr>
        <w:spacing w:after="0" w:line="240" w:lineRule="auto"/>
        <w:jc w:val="both"/>
        <w:rPr>
          <w:rFonts w:ascii="Tahoma" w:eastAsia="Times New Roman" w:hAnsi="Tahoma" w:cs="Tahoma"/>
          <w:sz w:val="20"/>
          <w:szCs w:val="20"/>
          <w:lang w:eastAsia="sl-SI"/>
        </w:rPr>
      </w:pPr>
      <w:r w:rsidRPr="00CC4DD9">
        <w:rPr>
          <w:rFonts w:ascii="Tahoma" w:eastAsia="Times New Roman" w:hAnsi="Tahoma" w:cs="Tahoma"/>
          <w:sz w:val="20"/>
          <w:szCs w:val="20"/>
          <w:lang w:eastAsia="sl-SI"/>
        </w:rPr>
        <w:t>Prilogo 2/</w:t>
      </w:r>
      <w:r w:rsidR="007A1748">
        <w:rPr>
          <w:rFonts w:ascii="Tahoma" w:eastAsia="Times New Roman" w:hAnsi="Tahoma" w:cs="Tahoma"/>
          <w:sz w:val="20"/>
          <w:szCs w:val="20"/>
          <w:lang w:eastAsia="sl-SI"/>
        </w:rPr>
        <w:t>1</w:t>
      </w:r>
      <w:r w:rsidRPr="00CC4DD9">
        <w:rPr>
          <w:rFonts w:ascii="Tahoma" w:eastAsia="Times New Roman" w:hAnsi="Tahoma" w:cs="Tahoma"/>
          <w:sz w:val="20"/>
          <w:szCs w:val="20"/>
          <w:lang w:eastAsia="sl-SI"/>
        </w:rPr>
        <w:t xml:space="preserve"> PONUDBENI PREDRAČUN in </w:t>
      </w:r>
    </w:p>
    <w:p w14:paraId="31C9279C" w14:textId="77777777" w:rsidR="00CC4DD9" w:rsidRPr="00CC4DD9" w:rsidRDefault="00CC4DD9" w:rsidP="008A0DE1">
      <w:pPr>
        <w:keepLines/>
        <w:widowControl w:val="0"/>
        <w:numPr>
          <w:ilvl w:val="0"/>
          <w:numId w:val="46"/>
        </w:numPr>
        <w:spacing w:after="0" w:line="240" w:lineRule="auto"/>
        <w:jc w:val="both"/>
        <w:rPr>
          <w:rFonts w:ascii="Tahoma" w:eastAsia="Times New Roman" w:hAnsi="Tahoma" w:cs="Tahoma"/>
          <w:sz w:val="20"/>
          <w:szCs w:val="20"/>
          <w:lang w:eastAsia="sl-SI"/>
        </w:rPr>
      </w:pPr>
      <w:r w:rsidRPr="00CC4DD9">
        <w:rPr>
          <w:rFonts w:ascii="Tahoma" w:eastAsia="Times New Roman" w:hAnsi="Tahoma" w:cs="Tahoma"/>
          <w:sz w:val="20"/>
          <w:szCs w:val="20"/>
          <w:lang w:eastAsia="sl-SI"/>
        </w:rPr>
        <w:t>Prilogo 2/</w:t>
      </w:r>
      <w:r w:rsidR="007A1748">
        <w:rPr>
          <w:rFonts w:ascii="Tahoma" w:eastAsia="Times New Roman" w:hAnsi="Tahoma" w:cs="Tahoma"/>
          <w:sz w:val="20"/>
          <w:szCs w:val="20"/>
          <w:lang w:eastAsia="sl-SI"/>
        </w:rPr>
        <w:t>2</w:t>
      </w:r>
      <w:r w:rsidRPr="00CC4DD9">
        <w:rPr>
          <w:rFonts w:ascii="Tahoma" w:eastAsia="Times New Roman" w:hAnsi="Tahoma" w:cs="Tahoma"/>
          <w:sz w:val="20"/>
          <w:szCs w:val="20"/>
          <w:lang w:eastAsia="sl-SI"/>
        </w:rPr>
        <w:t xml:space="preserve"> SEZNAM NADOMESTNIH DELOV.</w:t>
      </w:r>
    </w:p>
    <w:p w14:paraId="0D01516F" w14:textId="77777777" w:rsidR="00CC4DD9" w:rsidRPr="00CC4DD9" w:rsidRDefault="00CC4DD9" w:rsidP="00CC4DD9">
      <w:pPr>
        <w:keepLines/>
        <w:widowControl w:val="0"/>
        <w:spacing w:after="0" w:line="240" w:lineRule="auto"/>
        <w:jc w:val="both"/>
        <w:rPr>
          <w:rFonts w:ascii="Tahoma" w:eastAsia="Times New Roman" w:hAnsi="Tahoma" w:cs="Tahoma"/>
          <w:sz w:val="20"/>
          <w:szCs w:val="20"/>
          <w:lang w:eastAsia="sl-SI"/>
        </w:rPr>
      </w:pPr>
    </w:p>
    <w:p w14:paraId="069DC6ED" w14:textId="77777777" w:rsidR="00CC4DD9" w:rsidRPr="00CC4DD9" w:rsidRDefault="00CC4DD9" w:rsidP="00CC4DD9">
      <w:pPr>
        <w:keepLines/>
        <w:widowControl w:val="0"/>
        <w:spacing w:after="0" w:line="240" w:lineRule="auto"/>
        <w:jc w:val="both"/>
        <w:rPr>
          <w:rFonts w:ascii="Tahoma" w:eastAsia="Times New Roman" w:hAnsi="Tahoma" w:cs="Tahoma"/>
          <w:b/>
          <w:sz w:val="20"/>
          <w:szCs w:val="20"/>
          <w:lang w:eastAsia="sl-SI"/>
        </w:rPr>
      </w:pPr>
      <w:r w:rsidRPr="00CC4DD9">
        <w:rPr>
          <w:rFonts w:ascii="Tahoma" w:eastAsia="Times New Roman" w:hAnsi="Tahoma" w:cs="Tahoma"/>
          <w:b/>
          <w:sz w:val="20"/>
          <w:szCs w:val="20"/>
          <w:lang w:eastAsia="sl-SI"/>
        </w:rPr>
        <w:lastRenderedPageBreak/>
        <w:t>V primeru razhajanj med podatki v Povzetku predračuna - naloženim v razdelek »Predračun«, in Ponudbo oziroma Ponudbenim predračunom - naloženim v razdelek »</w:t>
      </w:r>
      <w:r w:rsidR="00A94ED1">
        <w:rPr>
          <w:rFonts w:ascii="Tahoma" w:eastAsia="Times New Roman" w:hAnsi="Tahoma" w:cs="Tahoma"/>
          <w:b/>
          <w:sz w:val="20"/>
          <w:szCs w:val="20"/>
          <w:lang w:eastAsia="sl-SI"/>
        </w:rPr>
        <w:t>Ostale</w:t>
      </w:r>
      <w:r w:rsidRPr="00CC4DD9">
        <w:rPr>
          <w:rFonts w:ascii="Tahoma" w:eastAsia="Times New Roman" w:hAnsi="Tahoma" w:cs="Tahoma"/>
          <w:b/>
          <w:sz w:val="20"/>
          <w:szCs w:val="20"/>
          <w:lang w:eastAsia="sl-SI"/>
        </w:rPr>
        <w:t xml:space="preserve"> priloge«, kot veljavni štejejo podatki v Ponudbi oziroma Ponudbenem predračunu, naloženim v razdelku »</w:t>
      </w:r>
      <w:r w:rsidR="00A94ED1">
        <w:rPr>
          <w:rFonts w:ascii="Tahoma" w:eastAsia="Times New Roman" w:hAnsi="Tahoma" w:cs="Tahoma"/>
          <w:b/>
          <w:sz w:val="20"/>
          <w:szCs w:val="20"/>
          <w:lang w:eastAsia="sl-SI"/>
        </w:rPr>
        <w:t>Ostale</w:t>
      </w:r>
      <w:r w:rsidRPr="00CC4DD9">
        <w:rPr>
          <w:rFonts w:ascii="Tahoma" w:eastAsia="Times New Roman" w:hAnsi="Tahoma" w:cs="Tahoma"/>
          <w:b/>
          <w:sz w:val="20"/>
          <w:szCs w:val="20"/>
          <w:lang w:eastAsia="sl-SI"/>
        </w:rPr>
        <w:t xml:space="preserve"> priloge«. </w:t>
      </w:r>
    </w:p>
    <w:p w14:paraId="6DE51D07" w14:textId="77777777" w:rsidR="00CC4DD9" w:rsidRPr="00CC4DD9" w:rsidRDefault="00CC4DD9" w:rsidP="00CC4DD9">
      <w:pPr>
        <w:keepLines/>
        <w:widowControl w:val="0"/>
        <w:spacing w:after="0" w:line="240" w:lineRule="auto"/>
        <w:jc w:val="both"/>
        <w:rPr>
          <w:rFonts w:ascii="Tahoma" w:eastAsia="Times New Roman" w:hAnsi="Tahoma" w:cs="Tahoma"/>
          <w:sz w:val="20"/>
          <w:szCs w:val="20"/>
          <w:lang w:eastAsia="sl-SI"/>
        </w:rPr>
      </w:pPr>
    </w:p>
    <w:p w14:paraId="099798D2" w14:textId="5669F77B" w:rsidR="00CC4DD9" w:rsidRPr="00CC4DD9" w:rsidRDefault="00CC4DD9" w:rsidP="00CC4DD9">
      <w:pPr>
        <w:keepLines/>
        <w:widowControl w:val="0"/>
        <w:spacing w:after="0" w:line="240" w:lineRule="auto"/>
        <w:jc w:val="both"/>
        <w:rPr>
          <w:rFonts w:ascii="Tahoma" w:eastAsia="Times New Roman" w:hAnsi="Tahoma" w:cs="Tahoma"/>
          <w:sz w:val="20"/>
          <w:szCs w:val="20"/>
          <w:lang w:eastAsia="sl-SI"/>
        </w:rPr>
      </w:pPr>
      <w:r w:rsidRPr="00CC4DD9">
        <w:rPr>
          <w:rFonts w:ascii="Tahoma" w:eastAsia="Times New Roman" w:hAnsi="Tahoma" w:cs="Tahoma"/>
          <w:sz w:val="20"/>
          <w:szCs w:val="20"/>
          <w:lang w:eastAsia="sl-SI"/>
        </w:rPr>
        <w:t>Ponudnik v Prilogi 2/</w:t>
      </w:r>
      <w:r w:rsidR="007A1748">
        <w:rPr>
          <w:rFonts w:ascii="Tahoma" w:eastAsia="Times New Roman" w:hAnsi="Tahoma" w:cs="Tahoma"/>
          <w:sz w:val="20"/>
          <w:szCs w:val="20"/>
          <w:lang w:eastAsia="sl-SI"/>
        </w:rPr>
        <w:t>1</w:t>
      </w:r>
      <w:r w:rsidR="00FB4286">
        <w:rPr>
          <w:rFonts w:ascii="Tahoma" w:eastAsia="Times New Roman" w:hAnsi="Tahoma" w:cs="Tahoma"/>
          <w:sz w:val="20"/>
          <w:szCs w:val="20"/>
          <w:lang w:eastAsia="sl-SI"/>
        </w:rPr>
        <w:t xml:space="preserve"> izpolni ponudbeni predr</w:t>
      </w:r>
      <w:r w:rsidRPr="00CC4DD9">
        <w:rPr>
          <w:rFonts w:ascii="Tahoma" w:eastAsia="Times New Roman" w:hAnsi="Tahoma" w:cs="Tahoma"/>
          <w:sz w:val="20"/>
          <w:szCs w:val="20"/>
          <w:lang w:eastAsia="sl-SI"/>
        </w:rPr>
        <w:t xml:space="preserve">čun in ga priloži ponudbi. Ponudnik mora v ponudbeni predračun vpisati ceno na enoto mere v EUR brez DDV za posamezno postavko in ponudbeno ceno za okvirno količino posamezne postavke. </w:t>
      </w:r>
    </w:p>
    <w:p w14:paraId="17CE6CC2" w14:textId="77777777" w:rsidR="00CC4DD9" w:rsidRPr="00CC4DD9" w:rsidRDefault="00CC4DD9" w:rsidP="00CC4DD9">
      <w:pPr>
        <w:keepLines/>
        <w:widowControl w:val="0"/>
        <w:spacing w:after="0" w:line="240" w:lineRule="auto"/>
        <w:jc w:val="both"/>
        <w:rPr>
          <w:rFonts w:ascii="Tahoma" w:eastAsia="Times New Roman" w:hAnsi="Tahoma" w:cs="Tahoma"/>
          <w:sz w:val="20"/>
          <w:szCs w:val="20"/>
          <w:lang w:eastAsia="sl-SI"/>
        </w:rPr>
      </w:pPr>
    </w:p>
    <w:p w14:paraId="652F185B" w14:textId="77777777" w:rsidR="00CC4DD9" w:rsidRPr="00CC4DD9" w:rsidRDefault="00CC4DD9" w:rsidP="00CC4DD9">
      <w:pPr>
        <w:keepLines/>
        <w:widowControl w:val="0"/>
        <w:spacing w:after="0" w:line="240" w:lineRule="auto"/>
        <w:jc w:val="both"/>
        <w:rPr>
          <w:rFonts w:ascii="Tahoma" w:eastAsia="Times New Roman" w:hAnsi="Tahoma" w:cs="Tahoma"/>
          <w:sz w:val="20"/>
          <w:szCs w:val="20"/>
          <w:lang w:eastAsia="sl-SI"/>
        </w:rPr>
      </w:pPr>
      <w:r w:rsidRPr="00CC4DD9">
        <w:rPr>
          <w:rFonts w:ascii="Tahoma" w:eastAsia="Times New Roman" w:hAnsi="Tahoma" w:cs="Tahoma"/>
          <w:sz w:val="20"/>
          <w:szCs w:val="20"/>
          <w:lang w:eastAsia="sl-SI"/>
        </w:rPr>
        <w:t>Ponudnik v Prilogi 2/</w:t>
      </w:r>
      <w:r w:rsidR="007A1748">
        <w:rPr>
          <w:rFonts w:ascii="Tahoma" w:eastAsia="Times New Roman" w:hAnsi="Tahoma" w:cs="Tahoma"/>
          <w:sz w:val="20"/>
          <w:szCs w:val="20"/>
          <w:lang w:eastAsia="sl-SI"/>
        </w:rPr>
        <w:t>2</w:t>
      </w:r>
      <w:r w:rsidRPr="00CC4DD9">
        <w:rPr>
          <w:rFonts w:ascii="Tahoma" w:eastAsia="Times New Roman" w:hAnsi="Tahoma" w:cs="Tahoma"/>
          <w:sz w:val="20"/>
          <w:szCs w:val="20"/>
          <w:lang w:eastAsia="sl-SI"/>
        </w:rPr>
        <w:t xml:space="preserve"> izpolni seznam nadomestnih delov in ga priloži ponudbi. Ponudnik mora v seznam nadomestnih delov vpisati samo ceno na enoto mere v EUR brez DDV za posamezno postavko.</w:t>
      </w:r>
    </w:p>
    <w:p w14:paraId="5AC638A5" w14:textId="77777777" w:rsidR="00CC4DD9" w:rsidRPr="00CC4DD9" w:rsidRDefault="00CC4DD9" w:rsidP="00CC4DD9">
      <w:pPr>
        <w:keepLines/>
        <w:widowControl w:val="0"/>
        <w:spacing w:after="0" w:line="240" w:lineRule="auto"/>
        <w:jc w:val="both"/>
        <w:rPr>
          <w:rFonts w:ascii="Tahoma" w:eastAsia="Times New Roman" w:hAnsi="Tahoma" w:cs="Tahoma"/>
          <w:sz w:val="20"/>
          <w:szCs w:val="20"/>
          <w:lang w:eastAsia="sl-SI"/>
        </w:rPr>
      </w:pPr>
    </w:p>
    <w:p w14:paraId="0177E6C4" w14:textId="77777777" w:rsidR="00CC4DD9" w:rsidRDefault="00CC4DD9" w:rsidP="00CC4DD9">
      <w:pPr>
        <w:keepLines/>
        <w:widowControl w:val="0"/>
        <w:spacing w:after="0" w:line="240" w:lineRule="auto"/>
        <w:jc w:val="both"/>
        <w:rPr>
          <w:rFonts w:ascii="Tahoma" w:eastAsia="Times New Roman" w:hAnsi="Tahoma" w:cs="Tahoma"/>
          <w:sz w:val="20"/>
          <w:szCs w:val="20"/>
          <w:lang w:eastAsia="sl-SI"/>
        </w:rPr>
      </w:pPr>
      <w:r w:rsidRPr="00CC4DD9">
        <w:rPr>
          <w:rFonts w:ascii="Tahoma" w:eastAsia="Times New Roman" w:hAnsi="Tahoma" w:cs="Tahoma"/>
          <w:sz w:val="20"/>
          <w:szCs w:val="20"/>
          <w:lang w:eastAsia="sl-SI"/>
        </w:rPr>
        <w:t>Ponudnik mora v priloženi ponudbi (Priloga 2), ponudbenem predračunu (Priloga 2/</w:t>
      </w:r>
      <w:r w:rsidR="007A1748">
        <w:rPr>
          <w:rFonts w:ascii="Tahoma" w:eastAsia="Times New Roman" w:hAnsi="Tahoma" w:cs="Tahoma"/>
          <w:sz w:val="20"/>
          <w:szCs w:val="20"/>
          <w:lang w:eastAsia="sl-SI"/>
        </w:rPr>
        <w:t>1</w:t>
      </w:r>
      <w:r w:rsidRPr="00CC4DD9">
        <w:rPr>
          <w:rFonts w:ascii="Tahoma" w:eastAsia="Times New Roman" w:hAnsi="Tahoma" w:cs="Tahoma"/>
          <w:sz w:val="20"/>
          <w:szCs w:val="20"/>
          <w:lang w:eastAsia="sl-SI"/>
        </w:rPr>
        <w:t>) in seznamu nadomestnih delov (Priloga 2/</w:t>
      </w:r>
      <w:r w:rsidR="007A1748">
        <w:rPr>
          <w:rFonts w:ascii="Tahoma" w:eastAsia="Times New Roman" w:hAnsi="Tahoma" w:cs="Tahoma"/>
          <w:sz w:val="20"/>
          <w:szCs w:val="20"/>
          <w:lang w:eastAsia="sl-SI"/>
        </w:rPr>
        <w:t>2</w:t>
      </w:r>
      <w:r w:rsidRPr="00CC4DD9">
        <w:rPr>
          <w:rFonts w:ascii="Tahoma" w:eastAsia="Times New Roman" w:hAnsi="Tahoma" w:cs="Tahoma"/>
          <w:sz w:val="20"/>
          <w:szCs w:val="20"/>
          <w:lang w:eastAsia="sl-SI"/>
        </w:rPr>
        <w:t xml:space="preserve">) izpolniti vse postavke. V primeru, da ponudnik v obrazec ponudbe, ponudbenega predračuna ali seznam nadomestnih delov za katero od postavk ne vnese cene na enoto mere ali vnese vrednost »0« (nič), bo naročnik štel, da je vrednost navedene postavke upoštevana v skupni ponudbeni ceni v EUR brez DDV oziroma da navedeno postavko ponuja brezplačno. </w:t>
      </w:r>
    </w:p>
    <w:p w14:paraId="6FDC91FE" w14:textId="77777777" w:rsidR="0090469D" w:rsidRDefault="0090469D" w:rsidP="00CC4DD9">
      <w:pPr>
        <w:keepLines/>
        <w:widowControl w:val="0"/>
        <w:spacing w:after="0" w:line="240" w:lineRule="auto"/>
        <w:jc w:val="both"/>
        <w:rPr>
          <w:rFonts w:ascii="Tahoma" w:eastAsia="Times New Roman" w:hAnsi="Tahoma" w:cs="Tahoma"/>
          <w:sz w:val="20"/>
          <w:szCs w:val="20"/>
          <w:lang w:eastAsia="sl-SI"/>
        </w:rPr>
      </w:pPr>
    </w:p>
    <w:p w14:paraId="7BD99E3A" w14:textId="77777777" w:rsidR="0090469D" w:rsidRPr="0090469D" w:rsidRDefault="0090469D" w:rsidP="0090469D">
      <w:pPr>
        <w:keepLines/>
        <w:widowControl w:val="0"/>
        <w:spacing w:after="0" w:line="240" w:lineRule="auto"/>
        <w:jc w:val="both"/>
        <w:rPr>
          <w:rFonts w:ascii="Tahoma" w:eastAsia="Times New Roman" w:hAnsi="Tahoma" w:cs="Tahoma"/>
          <w:snapToGrid w:val="0"/>
          <w:sz w:val="20"/>
          <w:szCs w:val="20"/>
          <w:lang w:eastAsia="sl-SI"/>
        </w:rPr>
      </w:pPr>
      <w:r w:rsidRPr="0090469D">
        <w:rPr>
          <w:rFonts w:ascii="Tahoma" w:eastAsia="Times New Roman" w:hAnsi="Tahoma" w:cs="Tahoma"/>
          <w:snapToGrid w:val="0"/>
          <w:sz w:val="20"/>
          <w:szCs w:val="20"/>
          <w:lang w:eastAsia="sl-SI"/>
        </w:rPr>
        <w:t>Ponudbeni predračun je priloga razpisne dokumentacije in je na voljo v elektronski obliki. Ponudbeni predračun ponudnik izpolni tako, da v posamezno postavko ponudbenega predračuna vnese ceno na enoto brez DDV. Ponudbena cena brez DDV je zaokrožena na dve decimalni mesti.</w:t>
      </w:r>
    </w:p>
    <w:p w14:paraId="66982475" w14:textId="77777777" w:rsidR="0090469D" w:rsidRPr="0090469D" w:rsidRDefault="0090469D" w:rsidP="0090469D">
      <w:pPr>
        <w:keepLines/>
        <w:widowControl w:val="0"/>
        <w:spacing w:after="0" w:line="240" w:lineRule="auto"/>
        <w:jc w:val="both"/>
        <w:rPr>
          <w:rFonts w:ascii="Tahoma" w:eastAsia="Times New Roman" w:hAnsi="Tahoma" w:cs="Tahoma"/>
          <w:snapToGrid w:val="0"/>
          <w:sz w:val="20"/>
          <w:szCs w:val="20"/>
          <w:lang w:eastAsia="sl-SI"/>
        </w:rPr>
      </w:pPr>
    </w:p>
    <w:p w14:paraId="75BB936A" w14:textId="77777777" w:rsidR="0090469D" w:rsidRPr="0090469D" w:rsidRDefault="0090469D" w:rsidP="0090469D">
      <w:pPr>
        <w:keepLines/>
        <w:widowControl w:val="0"/>
        <w:spacing w:after="0" w:line="240" w:lineRule="auto"/>
        <w:jc w:val="both"/>
        <w:rPr>
          <w:rFonts w:ascii="Tahoma" w:eastAsia="Times New Roman" w:hAnsi="Tahoma" w:cs="Tahoma"/>
          <w:snapToGrid w:val="0"/>
          <w:sz w:val="20"/>
          <w:szCs w:val="20"/>
          <w:lang w:eastAsia="sl-SI"/>
        </w:rPr>
      </w:pPr>
      <w:r w:rsidRPr="0090469D">
        <w:rPr>
          <w:rFonts w:ascii="Tahoma" w:eastAsia="Times New Roman" w:hAnsi="Tahoma" w:cs="Tahoma"/>
          <w:snapToGrid w:val="0"/>
          <w:sz w:val="20"/>
          <w:szCs w:val="20"/>
          <w:lang w:eastAsia="sl-SI"/>
        </w:rPr>
        <w:t>Okvirna količina predmeta naročila, navedena v posamezni postavki ponudbenega predračuna, je količina, ki jo bo naročnik predvidoma potreboval v obdobju veljavnosti okvirnega sporazuma,</w:t>
      </w:r>
      <w:r w:rsidR="00212178">
        <w:rPr>
          <w:rFonts w:ascii="Tahoma" w:eastAsia="Times New Roman" w:hAnsi="Tahoma" w:cs="Tahoma"/>
          <w:snapToGrid w:val="0"/>
          <w:sz w:val="20"/>
          <w:szCs w:val="20"/>
          <w:lang w:eastAsia="sl-SI"/>
        </w:rPr>
        <w:t xml:space="preserve"> in </w:t>
      </w:r>
      <w:r w:rsidRPr="0090469D">
        <w:rPr>
          <w:rFonts w:ascii="Tahoma" w:eastAsia="Times New Roman" w:hAnsi="Tahoma" w:cs="Tahoma"/>
          <w:snapToGrid w:val="0"/>
          <w:sz w:val="20"/>
          <w:szCs w:val="20"/>
          <w:lang w:eastAsia="sl-SI"/>
        </w:rPr>
        <w:t>je informativne narave (količina bo lahko večja ali manjša)</w:t>
      </w:r>
      <w:r w:rsidR="00212178">
        <w:rPr>
          <w:rFonts w:ascii="Tahoma" w:eastAsia="Times New Roman" w:hAnsi="Tahoma" w:cs="Tahoma"/>
          <w:snapToGrid w:val="0"/>
          <w:sz w:val="20"/>
          <w:szCs w:val="20"/>
          <w:lang w:eastAsia="sl-SI"/>
        </w:rPr>
        <w:t>.</w:t>
      </w:r>
      <w:r w:rsidRPr="0090469D">
        <w:rPr>
          <w:rFonts w:ascii="Tahoma" w:eastAsia="Times New Roman" w:hAnsi="Tahoma" w:cs="Tahoma"/>
          <w:snapToGrid w:val="0"/>
          <w:sz w:val="20"/>
          <w:szCs w:val="20"/>
          <w:lang w:eastAsia="sl-SI"/>
        </w:rPr>
        <w:t xml:space="preserve"> </w:t>
      </w:r>
      <w:r w:rsidR="00212178">
        <w:rPr>
          <w:rFonts w:ascii="Tahoma" w:eastAsia="Times New Roman" w:hAnsi="Tahoma" w:cs="Tahoma"/>
          <w:snapToGrid w:val="0"/>
          <w:sz w:val="20"/>
          <w:szCs w:val="20"/>
          <w:lang w:eastAsia="sl-SI"/>
        </w:rPr>
        <w:t xml:space="preserve">Dejanska količina predmeta naročila bo </w:t>
      </w:r>
      <w:r w:rsidRPr="0090469D">
        <w:rPr>
          <w:rFonts w:ascii="Tahoma" w:eastAsia="Times New Roman" w:hAnsi="Tahoma" w:cs="Tahoma"/>
          <w:snapToGrid w:val="0"/>
          <w:sz w:val="20"/>
          <w:szCs w:val="20"/>
          <w:lang w:eastAsia="sl-SI"/>
        </w:rPr>
        <w:t xml:space="preserve"> odvisn</w:t>
      </w:r>
      <w:r w:rsidR="00212178">
        <w:rPr>
          <w:rFonts w:ascii="Tahoma" w:eastAsia="Times New Roman" w:hAnsi="Tahoma" w:cs="Tahoma"/>
          <w:snapToGrid w:val="0"/>
          <w:sz w:val="20"/>
          <w:szCs w:val="20"/>
          <w:lang w:eastAsia="sl-SI"/>
        </w:rPr>
        <w:t>a</w:t>
      </w:r>
      <w:r w:rsidRPr="0090469D">
        <w:rPr>
          <w:rFonts w:ascii="Tahoma" w:eastAsia="Times New Roman" w:hAnsi="Tahoma" w:cs="Tahoma"/>
          <w:snapToGrid w:val="0"/>
          <w:sz w:val="20"/>
          <w:szCs w:val="20"/>
          <w:lang w:eastAsia="sl-SI"/>
        </w:rPr>
        <w:t xml:space="preserve"> od dejanskih potreb naročnika</w:t>
      </w:r>
      <w:r w:rsidR="00212178">
        <w:rPr>
          <w:rFonts w:ascii="Tahoma" w:eastAsia="Times New Roman" w:hAnsi="Tahoma" w:cs="Tahoma"/>
          <w:snapToGrid w:val="0"/>
          <w:sz w:val="20"/>
          <w:szCs w:val="20"/>
          <w:lang w:eastAsia="sl-SI"/>
        </w:rPr>
        <w:t xml:space="preserve">. </w:t>
      </w:r>
    </w:p>
    <w:p w14:paraId="38132D77" w14:textId="77777777" w:rsidR="00CC4DD9" w:rsidRPr="00CC4DD9" w:rsidRDefault="00CC4DD9" w:rsidP="00CC4DD9">
      <w:pPr>
        <w:keepLines/>
        <w:widowControl w:val="0"/>
        <w:spacing w:after="0" w:line="240" w:lineRule="auto"/>
        <w:jc w:val="both"/>
        <w:rPr>
          <w:rFonts w:ascii="Tahoma" w:eastAsia="Times New Roman" w:hAnsi="Tahoma" w:cs="Tahoma"/>
          <w:sz w:val="20"/>
          <w:szCs w:val="20"/>
          <w:lang w:eastAsia="sl-SI"/>
        </w:rPr>
      </w:pPr>
    </w:p>
    <w:p w14:paraId="52C3EDB2" w14:textId="77777777" w:rsidR="00CC4DD9" w:rsidRPr="00CC4DD9" w:rsidRDefault="00CC4DD9" w:rsidP="00CC4DD9">
      <w:pPr>
        <w:keepLines/>
        <w:widowControl w:val="0"/>
        <w:spacing w:after="0" w:line="240" w:lineRule="auto"/>
        <w:jc w:val="both"/>
        <w:rPr>
          <w:rFonts w:ascii="Tahoma" w:eastAsia="Times New Roman" w:hAnsi="Tahoma" w:cs="Tahoma"/>
          <w:b/>
          <w:sz w:val="20"/>
          <w:szCs w:val="20"/>
          <w:lang w:eastAsia="sl-SI"/>
        </w:rPr>
      </w:pPr>
      <w:r w:rsidRPr="00CC4DD9">
        <w:rPr>
          <w:rFonts w:ascii="Tahoma" w:eastAsia="Times New Roman" w:hAnsi="Tahoma" w:cs="Tahoma"/>
          <w:b/>
          <w:sz w:val="20"/>
          <w:szCs w:val="20"/>
          <w:lang w:eastAsia="sl-SI"/>
        </w:rPr>
        <w:t>Ponudniki priloge »Povzetek predračuna«, celotnega ponudbenega predračuna in seznama nadomestnih delov ne smejo kakorkoli spreminjati, dodajati vrstice, stolpce ali celice ter v excel formatu spreminjati formule, ki jih je nastavil naročnik ali kakorkoli drugače dopolnjevati.</w:t>
      </w:r>
    </w:p>
    <w:p w14:paraId="418299BC" w14:textId="77777777" w:rsidR="00CC4DD9" w:rsidRPr="00CC4DD9" w:rsidRDefault="00CC4DD9" w:rsidP="00CC4DD9">
      <w:pPr>
        <w:keepLines/>
        <w:widowControl w:val="0"/>
        <w:spacing w:after="0" w:line="240" w:lineRule="auto"/>
        <w:jc w:val="both"/>
        <w:rPr>
          <w:rFonts w:ascii="Tahoma" w:eastAsia="Times New Roman" w:hAnsi="Tahoma" w:cs="Tahoma"/>
          <w:sz w:val="20"/>
          <w:szCs w:val="20"/>
          <w:lang w:eastAsia="sl-SI"/>
        </w:rPr>
      </w:pPr>
    </w:p>
    <w:p w14:paraId="4A50937E" w14:textId="77777777" w:rsidR="00B005E2" w:rsidRPr="00B005E2" w:rsidRDefault="00B005E2" w:rsidP="00B005E2">
      <w:pPr>
        <w:keepLines/>
        <w:widowControl w:val="0"/>
        <w:numPr>
          <w:ilvl w:val="1"/>
          <w:numId w:val="1"/>
        </w:numPr>
        <w:spacing w:after="0" w:line="240" w:lineRule="auto"/>
        <w:jc w:val="both"/>
        <w:rPr>
          <w:rFonts w:ascii="Tahoma" w:hAnsi="Tahoma" w:cs="Tahoma"/>
          <w:b/>
          <w:sz w:val="20"/>
          <w:szCs w:val="20"/>
        </w:rPr>
      </w:pPr>
      <w:r w:rsidRPr="00B005E2">
        <w:rPr>
          <w:rFonts w:ascii="Tahoma" w:hAnsi="Tahoma" w:cs="Tahoma"/>
          <w:b/>
          <w:sz w:val="20"/>
          <w:szCs w:val="20"/>
        </w:rPr>
        <w:t>Ogled</w:t>
      </w:r>
    </w:p>
    <w:p w14:paraId="10372C95" w14:textId="77777777" w:rsidR="00B005E2" w:rsidRPr="00B005E2" w:rsidRDefault="00B005E2" w:rsidP="00B005E2">
      <w:pPr>
        <w:keepLines/>
        <w:widowControl w:val="0"/>
        <w:spacing w:after="0" w:line="240" w:lineRule="auto"/>
        <w:jc w:val="both"/>
        <w:rPr>
          <w:rFonts w:ascii="Tahoma" w:hAnsi="Tahoma" w:cs="Tahoma"/>
          <w:b/>
          <w:sz w:val="20"/>
          <w:szCs w:val="20"/>
        </w:rPr>
      </w:pPr>
    </w:p>
    <w:p w14:paraId="2FB60182" w14:textId="77777777" w:rsidR="00B005E2" w:rsidRPr="00B005E2" w:rsidRDefault="00B005E2" w:rsidP="00B005E2">
      <w:pPr>
        <w:keepLines/>
        <w:widowControl w:val="0"/>
        <w:spacing w:after="0" w:line="240" w:lineRule="auto"/>
        <w:jc w:val="both"/>
        <w:rPr>
          <w:rFonts w:ascii="Tahoma" w:hAnsi="Tahoma" w:cs="Tahoma"/>
          <w:sz w:val="20"/>
          <w:szCs w:val="20"/>
        </w:rPr>
      </w:pPr>
      <w:r w:rsidRPr="00B005E2">
        <w:rPr>
          <w:rFonts w:ascii="Tahoma" w:hAnsi="Tahoma" w:cs="Tahoma"/>
          <w:sz w:val="20"/>
          <w:szCs w:val="20"/>
        </w:rPr>
        <w:t>Neodvisno od podatkov, ki so vsebovani v razpisni dokumentaciji, si mora gospodarski subjekt pred oddajo ponudbe pridobi morebitne ostale podatke, ki se nanašajo na izvedbo storitev po tej razpisni dokumentaciji in ki lahko vplivajo na ponudnikovo ceno ali ponudnikove obveznosti in izvedbene zmogljivosti ter se seznani</w:t>
      </w:r>
      <w:r w:rsidR="00C802D7">
        <w:rPr>
          <w:rFonts w:ascii="Tahoma" w:hAnsi="Tahoma" w:cs="Tahoma"/>
          <w:sz w:val="20"/>
          <w:szCs w:val="20"/>
        </w:rPr>
        <w:t>ti</w:t>
      </w:r>
      <w:r w:rsidRPr="00B005E2">
        <w:rPr>
          <w:rFonts w:ascii="Tahoma" w:hAnsi="Tahoma" w:cs="Tahoma"/>
          <w:sz w:val="20"/>
          <w:szCs w:val="20"/>
        </w:rPr>
        <w:t xml:space="preserve"> z </w:t>
      </w:r>
      <w:r w:rsidRPr="00B005E2">
        <w:rPr>
          <w:rFonts w:ascii="Tahoma" w:hAnsi="Tahoma" w:cs="Tahoma"/>
          <w:bCs/>
          <w:sz w:val="20"/>
          <w:szCs w:val="20"/>
        </w:rPr>
        <w:t xml:space="preserve">razmerami in proizvodnimi objekti na lokacijah naročnika Odlagališča Barje in MBO RCERO, Cesta dveh cesarjev 101 </w:t>
      </w:r>
      <w:r w:rsidRPr="00B005E2">
        <w:rPr>
          <w:rFonts w:ascii="Tahoma" w:hAnsi="Tahoma" w:cs="Tahoma"/>
          <w:sz w:val="20"/>
          <w:szCs w:val="20"/>
        </w:rPr>
        <w:t xml:space="preserve">v Ljubljani. </w:t>
      </w:r>
    </w:p>
    <w:p w14:paraId="7464A699" w14:textId="77777777" w:rsidR="00B005E2" w:rsidRPr="00B005E2" w:rsidRDefault="00B005E2" w:rsidP="00B005E2">
      <w:pPr>
        <w:keepLines/>
        <w:widowControl w:val="0"/>
        <w:spacing w:after="0" w:line="240" w:lineRule="auto"/>
        <w:jc w:val="both"/>
        <w:rPr>
          <w:rFonts w:ascii="Tahoma" w:hAnsi="Tahoma" w:cs="Tahoma"/>
          <w:iCs/>
          <w:sz w:val="20"/>
          <w:szCs w:val="20"/>
        </w:rPr>
      </w:pPr>
    </w:p>
    <w:p w14:paraId="54583BA2" w14:textId="67C0C73C" w:rsidR="00B005E2" w:rsidRPr="00B005E2" w:rsidRDefault="00B005E2" w:rsidP="00B005E2">
      <w:pPr>
        <w:keepLines/>
        <w:widowControl w:val="0"/>
        <w:spacing w:after="0" w:line="240" w:lineRule="auto"/>
        <w:jc w:val="both"/>
        <w:rPr>
          <w:rFonts w:ascii="Tahoma" w:hAnsi="Tahoma" w:cs="Tahoma"/>
          <w:sz w:val="20"/>
          <w:szCs w:val="20"/>
        </w:rPr>
      </w:pPr>
      <w:r w:rsidRPr="00B005E2">
        <w:rPr>
          <w:rFonts w:ascii="Tahoma" w:hAnsi="Tahoma" w:cs="Tahoma"/>
          <w:sz w:val="20"/>
          <w:szCs w:val="20"/>
        </w:rPr>
        <w:t xml:space="preserve">V ta namen si lahko zainteresirani ponudniki do roka za oddajo </w:t>
      </w:r>
      <w:r w:rsidR="00D70BC4">
        <w:rPr>
          <w:rFonts w:ascii="Tahoma" w:hAnsi="Tahoma" w:cs="Tahoma"/>
          <w:sz w:val="20"/>
          <w:szCs w:val="20"/>
        </w:rPr>
        <w:t>za vprašanja</w:t>
      </w:r>
      <w:r w:rsidRPr="00B005E2">
        <w:rPr>
          <w:rFonts w:ascii="Tahoma" w:hAnsi="Tahoma" w:cs="Tahoma"/>
          <w:sz w:val="20"/>
          <w:szCs w:val="20"/>
        </w:rPr>
        <w:t xml:space="preserve"> in </w:t>
      </w:r>
      <w:r w:rsidR="00D70BC4">
        <w:rPr>
          <w:rFonts w:ascii="Tahoma" w:hAnsi="Tahoma" w:cs="Tahoma"/>
          <w:sz w:val="20"/>
          <w:szCs w:val="20"/>
        </w:rPr>
        <w:t xml:space="preserve">na podlagi predhodnega dogovora, </w:t>
      </w:r>
      <w:r w:rsidR="00C802D7">
        <w:rPr>
          <w:rFonts w:ascii="Tahoma" w:hAnsi="Tahoma" w:cs="Tahoma"/>
          <w:sz w:val="20"/>
          <w:szCs w:val="20"/>
        </w:rPr>
        <w:t>s</w:t>
      </w:r>
      <w:r w:rsidRPr="00B005E2">
        <w:rPr>
          <w:rFonts w:ascii="Tahoma" w:hAnsi="Tahoma" w:cs="Tahoma"/>
          <w:sz w:val="20"/>
          <w:szCs w:val="20"/>
        </w:rPr>
        <w:t xml:space="preserve"> kontaktno oseb</w:t>
      </w:r>
      <w:r w:rsidR="00C802D7">
        <w:rPr>
          <w:rFonts w:ascii="Tahoma" w:hAnsi="Tahoma" w:cs="Tahoma"/>
          <w:sz w:val="20"/>
          <w:szCs w:val="20"/>
        </w:rPr>
        <w:t>o</w:t>
      </w:r>
      <w:r w:rsidRPr="00B005E2">
        <w:rPr>
          <w:rFonts w:ascii="Tahoma" w:hAnsi="Tahoma" w:cs="Tahoma"/>
          <w:sz w:val="20"/>
          <w:szCs w:val="20"/>
        </w:rPr>
        <w:t xml:space="preserve"> naročnika ogledajo lokacijo izvedbe del.</w:t>
      </w:r>
    </w:p>
    <w:p w14:paraId="57F4A006" w14:textId="77777777" w:rsidR="00B005E2" w:rsidRPr="00B005E2" w:rsidRDefault="00B005E2" w:rsidP="00B005E2">
      <w:pPr>
        <w:keepLines/>
        <w:widowControl w:val="0"/>
        <w:spacing w:after="0" w:line="240" w:lineRule="auto"/>
        <w:jc w:val="both"/>
        <w:rPr>
          <w:rFonts w:ascii="Tahoma" w:hAnsi="Tahoma" w:cs="Tahoma"/>
          <w:sz w:val="20"/>
          <w:szCs w:val="20"/>
        </w:rPr>
      </w:pPr>
    </w:p>
    <w:p w14:paraId="5EABEEC7" w14:textId="77777777" w:rsidR="00B005E2" w:rsidRPr="00B005E2" w:rsidRDefault="00B005E2" w:rsidP="00B005E2">
      <w:pPr>
        <w:keepLines/>
        <w:widowControl w:val="0"/>
        <w:spacing w:after="0" w:line="240" w:lineRule="auto"/>
        <w:jc w:val="both"/>
        <w:rPr>
          <w:rFonts w:ascii="Tahoma" w:hAnsi="Tahoma" w:cs="Tahoma"/>
          <w:b/>
          <w:sz w:val="20"/>
          <w:szCs w:val="20"/>
        </w:rPr>
      </w:pPr>
      <w:r w:rsidRPr="00B005E2">
        <w:rPr>
          <w:rFonts w:ascii="Tahoma" w:hAnsi="Tahoma" w:cs="Tahoma"/>
          <w:b/>
          <w:sz w:val="20"/>
          <w:szCs w:val="20"/>
        </w:rPr>
        <w:t xml:space="preserve">Gospodarski subjekt ne bo upravičen do nobenega povečanja cene, ki bi ga utemeljeval s tem, da ni bil polno obveščen o pogojih, ki se nanašajo na predmetne obveznosti. </w:t>
      </w:r>
    </w:p>
    <w:p w14:paraId="04F43804" w14:textId="77777777" w:rsidR="00B005E2" w:rsidRPr="00B005E2" w:rsidRDefault="00B005E2" w:rsidP="00B005E2">
      <w:pPr>
        <w:keepLines/>
        <w:widowControl w:val="0"/>
        <w:spacing w:after="0" w:line="240" w:lineRule="auto"/>
        <w:jc w:val="both"/>
        <w:rPr>
          <w:rFonts w:ascii="Tahoma" w:hAnsi="Tahoma" w:cs="Tahoma"/>
          <w:sz w:val="20"/>
          <w:szCs w:val="20"/>
        </w:rPr>
      </w:pPr>
    </w:p>
    <w:p w14:paraId="28159E43" w14:textId="77777777" w:rsidR="00BC5BAD" w:rsidRPr="00221500" w:rsidRDefault="00B005E2" w:rsidP="00B005E2">
      <w:pPr>
        <w:keepLines/>
        <w:widowControl w:val="0"/>
        <w:spacing w:after="0" w:line="240" w:lineRule="auto"/>
        <w:jc w:val="both"/>
        <w:rPr>
          <w:rFonts w:ascii="Tahoma" w:hAnsi="Tahoma" w:cs="Tahoma"/>
          <w:bCs/>
          <w:sz w:val="20"/>
          <w:szCs w:val="20"/>
        </w:rPr>
      </w:pPr>
      <w:r w:rsidRPr="00221500">
        <w:rPr>
          <w:rFonts w:ascii="Tahoma" w:hAnsi="Tahoma" w:cs="Tahoma"/>
          <w:bCs/>
          <w:sz w:val="20"/>
          <w:szCs w:val="20"/>
        </w:rPr>
        <w:t>Kontaktn</w:t>
      </w:r>
      <w:r w:rsidR="00BC5BAD" w:rsidRPr="00221500">
        <w:rPr>
          <w:rFonts w:ascii="Tahoma" w:hAnsi="Tahoma" w:cs="Tahoma"/>
          <w:bCs/>
          <w:sz w:val="20"/>
          <w:szCs w:val="20"/>
        </w:rPr>
        <w:t>e</w:t>
      </w:r>
      <w:r w:rsidRPr="00221500">
        <w:rPr>
          <w:rFonts w:ascii="Tahoma" w:hAnsi="Tahoma" w:cs="Tahoma"/>
          <w:bCs/>
          <w:sz w:val="20"/>
          <w:szCs w:val="20"/>
        </w:rPr>
        <w:t xml:space="preserve"> oseb</w:t>
      </w:r>
      <w:r w:rsidR="00BC5BAD" w:rsidRPr="00221500">
        <w:rPr>
          <w:rFonts w:ascii="Tahoma" w:hAnsi="Tahoma" w:cs="Tahoma"/>
          <w:bCs/>
          <w:sz w:val="20"/>
          <w:szCs w:val="20"/>
        </w:rPr>
        <w:t>e</w:t>
      </w:r>
      <w:r w:rsidRPr="00221500">
        <w:rPr>
          <w:rFonts w:ascii="Tahoma" w:hAnsi="Tahoma" w:cs="Tahoma"/>
          <w:bCs/>
          <w:sz w:val="20"/>
          <w:szCs w:val="20"/>
        </w:rPr>
        <w:t xml:space="preserve"> za izvedbo ogleda </w:t>
      </w:r>
      <w:r w:rsidR="00BC5BAD" w:rsidRPr="00221500">
        <w:rPr>
          <w:rFonts w:ascii="Tahoma" w:hAnsi="Tahoma" w:cs="Tahoma"/>
          <w:bCs/>
          <w:sz w:val="20"/>
          <w:szCs w:val="20"/>
        </w:rPr>
        <w:t>so:</w:t>
      </w:r>
    </w:p>
    <w:p w14:paraId="60653BA4" w14:textId="77777777" w:rsidR="00BC5BAD" w:rsidRPr="00221500" w:rsidRDefault="00BC5BAD" w:rsidP="008A0DE1">
      <w:pPr>
        <w:pStyle w:val="Odstavekseznama"/>
        <w:keepLines/>
        <w:widowControl w:val="0"/>
        <w:numPr>
          <w:ilvl w:val="0"/>
          <w:numId w:val="47"/>
        </w:numPr>
        <w:jc w:val="both"/>
        <w:rPr>
          <w:rFonts w:ascii="Tahoma" w:hAnsi="Tahoma" w:cs="Tahoma"/>
        </w:rPr>
      </w:pPr>
      <w:r w:rsidRPr="00221500">
        <w:rPr>
          <w:rFonts w:ascii="Tahoma" w:hAnsi="Tahoma" w:cs="Tahoma"/>
          <w:bCs/>
        </w:rPr>
        <w:t>za Odlagališče Barje:</w:t>
      </w:r>
      <w:r w:rsidR="00B005E2" w:rsidRPr="00221500">
        <w:rPr>
          <w:rFonts w:ascii="Tahoma" w:hAnsi="Tahoma" w:cs="Tahoma"/>
          <w:bCs/>
        </w:rPr>
        <w:t xml:space="preserve"> g. Dragan TRIVUNČEVIĆ, telefon: 00386 1 </w:t>
      </w:r>
      <w:r w:rsidR="00171F18" w:rsidRPr="00171F18">
        <w:rPr>
          <w:rFonts w:ascii="Tahoma" w:hAnsi="Tahoma" w:cs="Tahoma"/>
          <w:bCs/>
        </w:rPr>
        <w:t>5808 068</w:t>
      </w:r>
      <w:r w:rsidR="00B005E2" w:rsidRPr="00221500">
        <w:rPr>
          <w:rFonts w:ascii="Tahoma" w:hAnsi="Tahoma" w:cs="Tahoma"/>
          <w:bCs/>
        </w:rPr>
        <w:t xml:space="preserve">, e-mail: </w:t>
      </w:r>
      <w:hyperlink r:id="rId14" w:history="1">
        <w:r w:rsidRPr="00221500">
          <w:rPr>
            <w:rStyle w:val="Hiperpovezava"/>
            <w:rFonts w:ascii="Tahoma" w:hAnsi="Tahoma" w:cs="Tahoma"/>
            <w:bCs/>
          </w:rPr>
          <w:t>dragan.trivuncevic@vokasnaga.si</w:t>
        </w:r>
      </w:hyperlink>
      <w:r w:rsidRPr="00221500">
        <w:rPr>
          <w:rFonts w:ascii="Tahoma" w:hAnsi="Tahoma" w:cs="Tahoma"/>
          <w:bCs/>
        </w:rPr>
        <w:t xml:space="preserve">, </w:t>
      </w:r>
    </w:p>
    <w:p w14:paraId="26ADF179" w14:textId="77777777" w:rsidR="00BC5BAD" w:rsidRPr="00B9741D" w:rsidRDefault="00BC5BAD" w:rsidP="008A0DE1">
      <w:pPr>
        <w:pStyle w:val="Odstavekseznama"/>
        <w:numPr>
          <w:ilvl w:val="0"/>
          <w:numId w:val="47"/>
        </w:numPr>
        <w:jc w:val="both"/>
        <w:rPr>
          <w:rFonts w:ascii="Arial" w:hAnsi="Arial" w:cs="Arial"/>
          <w:color w:val="6D929B"/>
          <w:sz w:val="17"/>
          <w:szCs w:val="17"/>
        </w:rPr>
      </w:pPr>
      <w:r w:rsidRPr="00B9741D">
        <w:rPr>
          <w:rFonts w:ascii="Tahoma" w:hAnsi="Tahoma" w:cs="Tahoma"/>
          <w:bCs/>
        </w:rPr>
        <w:lastRenderedPageBreak/>
        <w:t xml:space="preserve">za MBO RCERO: g. Tomaž Kovačič, telefon; 00386 1 </w:t>
      </w:r>
      <w:r w:rsidR="00171F18" w:rsidRPr="00B9741D">
        <w:rPr>
          <w:rFonts w:ascii="Tahoma" w:hAnsi="Tahoma" w:cs="Tahoma"/>
          <w:bCs/>
        </w:rPr>
        <w:t> 5808 067</w:t>
      </w:r>
      <w:r w:rsidRPr="00B9741D">
        <w:rPr>
          <w:rFonts w:ascii="Tahoma" w:hAnsi="Tahoma" w:cs="Tahoma"/>
          <w:bCs/>
        </w:rPr>
        <w:t xml:space="preserve">, e-mail: </w:t>
      </w:r>
      <w:hyperlink r:id="rId15" w:history="1">
        <w:r w:rsidRPr="00B9741D">
          <w:rPr>
            <w:rStyle w:val="Hiperpovezava"/>
            <w:rFonts w:ascii="Tahoma" w:hAnsi="Tahoma" w:cs="Tahoma"/>
            <w:bCs/>
          </w:rPr>
          <w:t>tomaz.kovacic@vokasnaga.si</w:t>
        </w:r>
      </w:hyperlink>
      <w:r w:rsidRPr="00B9741D">
        <w:rPr>
          <w:rFonts w:ascii="Tahoma" w:hAnsi="Tahoma" w:cs="Tahoma"/>
          <w:bCs/>
        </w:rPr>
        <w:t xml:space="preserve">, </w:t>
      </w:r>
    </w:p>
    <w:p w14:paraId="7A158233" w14:textId="77777777" w:rsidR="00BC5BAD" w:rsidRPr="002201E5" w:rsidRDefault="00BC5BAD" w:rsidP="008A0DE1">
      <w:pPr>
        <w:pStyle w:val="Odstavekseznama"/>
        <w:keepLines/>
        <w:widowControl w:val="0"/>
        <w:numPr>
          <w:ilvl w:val="0"/>
          <w:numId w:val="47"/>
        </w:numPr>
        <w:jc w:val="both"/>
        <w:rPr>
          <w:rFonts w:ascii="Tahoma" w:hAnsi="Tahoma" w:cs="Tahoma"/>
        </w:rPr>
      </w:pPr>
      <w:r w:rsidRPr="00221500">
        <w:rPr>
          <w:rFonts w:ascii="Tahoma" w:hAnsi="Tahoma" w:cs="Tahoma"/>
          <w:bCs/>
        </w:rPr>
        <w:t xml:space="preserve">za ČČN Barje: ga. Polona Primožič, telefon: </w:t>
      </w:r>
      <w:r w:rsidRPr="002201E5">
        <w:rPr>
          <w:rFonts w:ascii="Tahoma" w:hAnsi="Tahoma" w:cs="Tahoma"/>
          <w:bCs/>
        </w:rPr>
        <w:t xml:space="preserve">00386 </w:t>
      </w:r>
      <w:r w:rsidRPr="002201E5">
        <w:rPr>
          <w:rFonts w:ascii="Tahoma" w:eastAsia="Calibri" w:hAnsi="Tahoma" w:cs="Tahoma"/>
          <w:bCs/>
          <w:lang w:eastAsia="en-US"/>
        </w:rPr>
        <w:t xml:space="preserve">1 </w:t>
      </w:r>
      <w:r w:rsidR="00171F18" w:rsidRPr="002201E5">
        <w:rPr>
          <w:rFonts w:ascii="Tahoma" w:eastAsia="Calibri" w:hAnsi="Tahoma" w:cs="Tahoma"/>
          <w:bCs/>
          <w:lang w:eastAsia="en-US"/>
        </w:rPr>
        <w:t>5808 022</w:t>
      </w:r>
      <w:r w:rsidRPr="002201E5">
        <w:rPr>
          <w:rFonts w:ascii="Tahoma" w:eastAsia="Calibri" w:hAnsi="Tahoma" w:cs="Tahoma"/>
          <w:bCs/>
          <w:lang w:eastAsia="en-US"/>
        </w:rPr>
        <w:t>,</w:t>
      </w:r>
      <w:r w:rsidRPr="002201E5">
        <w:rPr>
          <w:rFonts w:ascii="Tahoma" w:hAnsi="Tahoma" w:cs="Tahoma"/>
          <w:bCs/>
        </w:rPr>
        <w:t xml:space="preserve"> e-mail: </w:t>
      </w:r>
      <w:hyperlink r:id="rId16" w:history="1">
        <w:r w:rsidRPr="002201E5">
          <w:rPr>
            <w:rStyle w:val="Hiperpovezava"/>
            <w:rFonts w:ascii="Tahoma" w:hAnsi="Tahoma" w:cs="Tahoma"/>
            <w:bCs/>
          </w:rPr>
          <w:t>polona.primozic@vokasnaga.si</w:t>
        </w:r>
      </w:hyperlink>
      <w:r w:rsidRPr="002201E5">
        <w:rPr>
          <w:rFonts w:ascii="Tahoma" w:hAnsi="Tahoma" w:cs="Tahoma"/>
          <w:bCs/>
        </w:rPr>
        <w:t>.</w:t>
      </w:r>
    </w:p>
    <w:p w14:paraId="2630D72A" w14:textId="77777777" w:rsidR="00B005E2" w:rsidRPr="00B005E2" w:rsidRDefault="00B005E2" w:rsidP="00B005E2">
      <w:pPr>
        <w:keepLines/>
        <w:widowControl w:val="0"/>
        <w:spacing w:after="0" w:line="240" w:lineRule="auto"/>
        <w:jc w:val="both"/>
        <w:rPr>
          <w:rFonts w:ascii="Tahoma" w:hAnsi="Tahoma" w:cs="Tahoma"/>
          <w:sz w:val="20"/>
          <w:szCs w:val="20"/>
        </w:rPr>
      </w:pPr>
    </w:p>
    <w:p w14:paraId="3ABB2AD1" w14:textId="77777777" w:rsidR="00B005E2" w:rsidRPr="00952401" w:rsidRDefault="00B005E2" w:rsidP="00434B25">
      <w:pPr>
        <w:keepLines/>
        <w:widowControl w:val="0"/>
        <w:spacing w:after="0" w:line="240" w:lineRule="auto"/>
        <w:jc w:val="both"/>
        <w:rPr>
          <w:rFonts w:ascii="Tahoma" w:hAnsi="Tahoma" w:cs="Tahoma"/>
          <w:sz w:val="20"/>
          <w:szCs w:val="20"/>
        </w:rPr>
      </w:pPr>
    </w:p>
    <w:p w14:paraId="3966757C" w14:textId="77777777" w:rsidR="00B42557" w:rsidRPr="00381720" w:rsidRDefault="00B42557" w:rsidP="00434B25">
      <w:pPr>
        <w:keepLines/>
        <w:widowControl w:val="0"/>
        <w:numPr>
          <w:ilvl w:val="1"/>
          <w:numId w:val="1"/>
        </w:numPr>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Način obračunavanja in plačilni pogoji</w:t>
      </w:r>
    </w:p>
    <w:p w14:paraId="2AB5DC8E" w14:textId="77777777" w:rsidR="00B42557" w:rsidRPr="00381720" w:rsidRDefault="00B42557" w:rsidP="00434B25">
      <w:pPr>
        <w:keepLines/>
        <w:widowControl w:val="0"/>
        <w:spacing w:after="0" w:line="240" w:lineRule="auto"/>
        <w:jc w:val="both"/>
        <w:rPr>
          <w:rFonts w:ascii="Tahoma" w:eastAsia="Times New Roman" w:hAnsi="Tahoma" w:cs="Tahoma"/>
          <w:kern w:val="16"/>
          <w:sz w:val="20"/>
          <w:szCs w:val="20"/>
          <w:lang w:eastAsia="sl-SI"/>
        </w:rPr>
      </w:pPr>
    </w:p>
    <w:p w14:paraId="1DDB0A81" w14:textId="77777777" w:rsidR="00B42557" w:rsidRDefault="00B42557" w:rsidP="00434B25">
      <w:pPr>
        <w:keepLines/>
        <w:widowControl w:val="0"/>
        <w:spacing w:after="0" w:line="240" w:lineRule="auto"/>
        <w:jc w:val="both"/>
        <w:rPr>
          <w:rFonts w:ascii="Tahoma" w:eastAsia="Times New Roman" w:hAnsi="Tahoma" w:cs="Tahoma"/>
          <w:kern w:val="16"/>
          <w:sz w:val="20"/>
          <w:szCs w:val="20"/>
          <w:lang w:eastAsia="sl-SI"/>
        </w:rPr>
      </w:pPr>
      <w:r w:rsidRPr="00381720">
        <w:rPr>
          <w:rFonts w:ascii="Tahoma" w:eastAsia="Times New Roman" w:hAnsi="Tahoma" w:cs="Tahoma"/>
          <w:kern w:val="16"/>
          <w:sz w:val="20"/>
          <w:szCs w:val="20"/>
          <w:lang w:eastAsia="sl-SI"/>
        </w:rPr>
        <w:t xml:space="preserve">Način obračunavanja in plačilni pogoji so razvidni iz priloženega vzorca okvirnega </w:t>
      </w:r>
      <w:r w:rsidRPr="00A94ED1">
        <w:rPr>
          <w:rFonts w:ascii="Tahoma" w:eastAsia="Times New Roman" w:hAnsi="Tahoma" w:cs="Tahoma"/>
          <w:kern w:val="16"/>
          <w:sz w:val="20"/>
          <w:szCs w:val="20"/>
          <w:lang w:eastAsia="sl-SI"/>
        </w:rPr>
        <w:t>sporazuma</w:t>
      </w:r>
      <w:r w:rsidR="004844DC" w:rsidRPr="00A94ED1">
        <w:rPr>
          <w:rFonts w:ascii="Tahoma" w:eastAsia="Times New Roman" w:hAnsi="Tahoma" w:cs="Tahoma"/>
          <w:kern w:val="16"/>
          <w:sz w:val="20"/>
          <w:szCs w:val="20"/>
          <w:lang w:eastAsia="sl-SI"/>
        </w:rPr>
        <w:t xml:space="preserve"> (</w:t>
      </w:r>
      <w:r w:rsidR="00A94ED1" w:rsidRPr="00A94ED1">
        <w:rPr>
          <w:rFonts w:ascii="Tahoma" w:eastAsia="Times New Roman" w:hAnsi="Tahoma" w:cs="Tahoma"/>
          <w:kern w:val="16"/>
          <w:sz w:val="20"/>
          <w:szCs w:val="20"/>
          <w:lang w:eastAsia="sl-SI"/>
        </w:rPr>
        <w:t>priloga 10</w:t>
      </w:r>
      <w:r w:rsidR="004844DC" w:rsidRPr="00A94ED1">
        <w:rPr>
          <w:rFonts w:ascii="Tahoma" w:eastAsia="Times New Roman" w:hAnsi="Tahoma" w:cs="Tahoma"/>
          <w:kern w:val="16"/>
          <w:sz w:val="20"/>
          <w:szCs w:val="20"/>
          <w:lang w:eastAsia="sl-SI"/>
        </w:rPr>
        <w:t>)</w:t>
      </w:r>
      <w:r w:rsidRPr="00A94ED1">
        <w:rPr>
          <w:rFonts w:ascii="Tahoma" w:eastAsia="Times New Roman" w:hAnsi="Tahoma" w:cs="Tahoma"/>
          <w:kern w:val="16"/>
          <w:sz w:val="20"/>
          <w:szCs w:val="20"/>
          <w:lang w:eastAsia="sl-SI"/>
        </w:rPr>
        <w:t>.</w:t>
      </w:r>
    </w:p>
    <w:p w14:paraId="772EC54F" w14:textId="77777777" w:rsidR="00D45EFE" w:rsidRDefault="00D45EFE" w:rsidP="00434B25">
      <w:pPr>
        <w:keepLines/>
        <w:widowControl w:val="0"/>
        <w:spacing w:after="0" w:line="240" w:lineRule="auto"/>
        <w:jc w:val="both"/>
        <w:rPr>
          <w:rFonts w:ascii="Tahoma" w:eastAsia="Times New Roman" w:hAnsi="Tahoma" w:cs="Tahoma"/>
          <w:kern w:val="16"/>
          <w:sz w:val="20"/>
          <w:szCs w:val="20"/>
          <w:lang w:eastAsia="sl-SI"/>
        </w:rPr>
      </w:pPr>
    </w:p>
    <w:p w14:paraId="58546EB8" w14:textId="77777777" w:rsidR="00D45EFE" w:rsidRPr="00381720" w:rsidRDefault="00D45EFE" w:rsidP="00434B25">
      <w:pPr>
        <w:keepLines/>
        <w:widowControl w:val="0"/>
        <w:spacing w:after="0" w:line="240" w:lineRule="auto"/>
        <w:jc w:val="both"/>
        <w:rPr>
          <w:rFonts w:ascii="Tahoma" w:eastAsia="Times New Roman" w:hAnsi="Tahoma" w:cs="Tahoma"/>
          <w:kern w:val="16"/>
          <w:sz w:val="20"/>
          <w:szCs w:val="20"/>
          <w:lang w:eastAsia="sl-SI"/>
        </w:rPr>
      </w:pPr>
    </w:p>
    <w:p w14:paraId="3A286EF9" w14:textId="77777777" w:rsidR="00B42557" w:rsidRDefault="00B42557" w:rsidP="00434B25">
      <w:pPr>
        <w:keepLines/>
        <w:widowControl w:val="0"/>
        <w:numPr>
          <w:ilvl w:val="1"/>
          <w:numId w:val="1"/>
        </w:numPr>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Variantna /opcijska ponudba</w:t>
      </w:r>
    </w:p>
    <w:p w14:paraId="3C36100A" w14:textId="77777777" w:rsidR="009A5583" w:rsidRPr="00381720" w:rsidRDefault="009A5583" w:rsidP="009A5583">
      <w:pPr>
        <w:keepLines/>
        <w:widowControl w:val="0"/>
        <w:spacing w:after="0" w:line="240" w:lineRule="auto"/>
        <w:ind w:left="720"/>
        <w:jc w:val="both"/>
        <w:rPr>
          <w:rFonts w:ascii="Tahoma" w:eastAsia="Times New Roman" w:hAnsi="Tahoma" w:cs="Tahoma"/>
          <w:b/>
          <w:sz w:val="20"/>
          <w:szCs w:val="20"/>
          <w:lang w:eastAsia="sl-SI"/>
        </w:rPr>
      </w:pPr>
    </w:p>
    <w:p w14:paraId="01121159" w14:textId="77777777" w:rsidR="00B42557" w:rsidRPr="00381720" w:rsidRDefault="00B42557" w:rsidP="00434B25">
      <w:pPr>
        <w:keepLines/>
        <w:widowControl w:val="0"/>
        <w:spacing w:after="0" w:line="240" w:lineRule="auto"/>
        <w:ind w:right="56"/>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Naročnik ne dopušča predložitve variantne in opcijske ponudbe. Naročnik bo tako ponudbo zavrnil kot nedopustno.</w:t>
      </w:r>
    </w:p>
    <w:p w14:paraId="2D304246" w14:textId="77777777"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p>
    <w:p w14:paraId="2F6B4116" w14:textId="77777777" w:rsidR="00B42557" w:rsidRPr="00381720" w:rsidRDefault="00B42557" w:rsidP="00434B25">
      <w:pPr>
        <w:keepLines/>
        <w:widowControl w:val="0"/>
        <w:numPr>
          <w:ilvl w:val="1"/>
          <w:numId w:val="1"/>
        </w:numPr>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Prav</w:t>
      </w:r>
      <w:bookmarkEnd w:id="12"/>
      <w:bookmarkEnd w:id="13"/>
      <w:bookmarkEnd w:id="14"/>
      <w:bookmarkEnd w:id="15"/>
      <w:bookmarkEnd w:id="16"/>
      <w:r w:rsidRPr="00381720">
        <w:rPr>
          <w:rFonts w:ascii="Tahoma" w:eastAsia="Times New Roman" w:hAnsi="Tahoma" w:cs="Tahoma"/>
          <w:b/>
          <w:sz w:val="20"/>
          <w:szCs w:val="20"/>
          <w:lang w:eastAsia="sl-SI"/>
        </w:rPr>
        <w:t>no varstvo</w:t>
      </w:r>
    </w:p>
    <w:p w14:paraId="40ACBD2D" w14:textId="77777777" w:rsidR="00B42557" w:rsidRPr="00381720" w:rsidRDefault="00B42557" w:rsidP="00434B25">
      <w:pPr>
        <w:keepLines/>
        <w:widowControl w:val="0"/>
        <w:spacing w:after="0" w:line="240" w:lineRule="auto"/>
        <w:jc w:val="both"/>
        <w:rPr>
          <w:rFonts w:ascii="Tahoma" w:eastAsia="Times New Roman" w:hAnsi="Tahoma" w:cs="Tahoma"/>
          <w:b/>
          <w:sz w:val="20"/>
          <w:szCs w:val="20"/>
          <w:lang w:eastAsia="sl-SI"/>
        </w:rPr>
      </w:pPr>
    </w:p>
    <w:p w14:paraId="3DE230D1" w14:textId="77777777" w:rsidR="00B42557" w:rsidRPr="00381720" w:rsidRDefault="00B42557" w:rsidP="00434B25">
      <w:pPr>
        <w:keepLines/>
        <w:widowControl w:val="0"/>
        <w:autoSpaceDE w:val="0"/>
        <w:autoSpaceDN w:val="0"/>
        <w:adjustRightInd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Ponudniku je zagotovljeno pravno varstvo, skladno z </w:t>
      </w:r>
      <w:r w:rsidRPr="00381720">
        <w:rPr>
          <w:rFonts w:ascii="Tahoma" w:eastAsia="Times New Roman" w:hAnsi="Tahoma" w:cs="Tahoma"/>
          <w:bCs/>
          <w:sz w:val="20"/>
          <w:szCs w:val="20"/>
          <w:lang w:eastAsia="sl-SI"/>
        </w:rPr>
        <w:t>Zakonom o pravnem varstvu v postopkih javnega naročanja</w:t>
      </w:r>
      <w:r w:rsidRPr="00381720">
        <w:rPr>
          <w:rFonts w:ascii="Tahoma" w:eastAsia="Times New Roman" w:hAnsi="Tahoma" w:cs="Tahoma"/>
          <w:sz w:val="20"/>
          <w:szCs w:val="20"/>
          <w:lang w:eastAsia="sl-SI"/>
        </w:rPr>
        <w:t xml:space="preserve"> (Ur. l. RS, št. 43/11 in nadaljnji; v nadaljevanju: ZPVPJN). </w:t>
      </w:r>
    </w:p>
    <w:p w14:paraId="29778C68" w14:textId="77777777" w:rsidR="00B42557" w:rsidRPr="00381720" w:rsidRDefault="00B42557" w:rsidP="00434B25">
      <w:pPr>
        <w:keepLines/>
        <w:widowControl w:val="0"/>
        <w:autoSpaceDE w:val="0"/>
        <w:autoSpaceDN w:val="0"/>
        <w:adjustRightInd w:val="0"/>
        <w:spacing w:after="0" w:line="240" w:lineRule="auto"/>
        <w:jc w:val="both"/>
        <w:rPr>
          <w:rFonts w:ascii="Tahoma" w:eastAsia="Times New Roman" w:hAnsi="Tahoma" w:cs="Tahoma"/>
          <w:sz w:val="16"/>
          <w:szCs w:val="20"/>
          <w:lang w:eastAsia="sl-SI"/>
        </w:rPr>
      </w:pPr>
    </w:p>
    <w:p w14:paraId="6A523A62" w14:textId="77777777" w:rsidR="00B42557" w:rsidRPr="00381720" w:rsidRDefault="00B42557" w:rsidP="00434B25">
      <w:pPr>
        <w:keepLines/>
        <w:widowControl w:val="0"/>
        <w:autoSpaceDE w:val="0"/>
        <w:autoSpaceDN w:val="0"/>
        <w:adjustRightInd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Na podlagi ZPVPJN se lahko zahtevek za revizijo vloži v vseh stopnjah postopka oddaje javnega naročila in zoper vsako ravnanje naročnika, razen če zakon, ki ureja oddajo javnih naročil ali ZPVPJN ne določa drugače. </w:t>
      </w:r>
    </w:p>
    <w:p w14:paraId="6F96C22D" w14:textId="77777777" w:rsidR="00B42557" w:rsidRPr="00381720" w:rsidRDefault="00B42557" w:rsidP="00434B25">
      <w:pPr>
        <w:keepLines/>
        <w:widowControl w:val="0"/>
        <w:autoSpaceDE w:val="0"/>
        <w:autoSpaceDN w:val="0"/>
        <w:adjustRightInd w:val="0"/>
        <w:spacing w:after="0" w:line="240" w:lineRule="auto"/>
        <w:jc w:val="both"/>
        <w:rPr>
          <w:rFonts w:ascii="Tahoma" w:eastAsia="Times New Roman" w:hAnsi="Tahoma" w:cs="Tahoma"/>
          <w:sz w:val="14"/>
          <w:szCs w:val="20"/>
          <w:lang w:eastAsia="sl-SI"/>
        </w:rPr>
      </w:pPr>
    </w:p>
    <w:p w14:paraId="05A42CDD" w14:textId="77777777" w:rsidR="00CA586C" w:rsidRPr="00381720" w:rsidRDefault="00CA586C" w:rsidP="00434B25">
      <w:pPr>
        <w:keepLines/>
        <w:widowControl w:val="0"/>
        <w:autoSpaceDE w:val="0"/>
        <w:autoSpaceDN w:val="0"/>
        <w:adjustRightInd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0659DF26" w14:textId="77777777" w:rsidR="00CA586C" w:rsidRPr="00381720" w:rsidRDefault="00CA586C" w:rsidP="00434B25">
      <w:pPr>
        <w:keepLines/>
        <w:widowControl w:val="0"/>
        <w:autoSpaceDE w:val="0"/>
        <w:autoSpaceDN w:val="0"/>
        <w:adjustRightInd w:val="0"/>
        <w:spacing w:after="0" w:line="240" w:lineRule="auto"/>
        <w:jc w:val="both"/>
        <w:rPr>
          <w:rFonts w:ascii="Tahoma" w:eastAsia="Times New Roman" w:hAnsi="Tahoma" w:cs="Tahoma"/>
          <w:sz w:val="14"/>
          <w:szCs w:val="20"/>
          <w:lang w:eastAsia="sl-SI"/>
        </w:rPr>
      </w:pPr>
    </w:p>
    <w:p w14:paraId="40D26582" w14:textId="77777777" w:rsidR="0031061F" w:rsidRPr="00381720" w:rsidRDefault="00CA586C" w:rsidP="00434B25">
      <w:pPr>
        <w:keepLines/>
        <w:widowControl w:val="0"/>
        <w:autoSpaceDE w:val="0"/>
        <w:autoSpaceDN w:val="0"/>
        <w:adjustRightInd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Zahtevek za revizijo mora biti sestavljen v skl</w:t>
      </w:r>
      <w:r w:rsidR="008265C0" w:rsidRPr="00381720">
        <w:rPr>
          <w:rFonts w:ascii="Tahoma" w:eastAsia="Times New Roman" w:hAnsi="Tahoma" w:cs="Tahoma"/>
          <w:sz w:val="20"/>
          <w:szCs w:val="20"/>
          <w:lang w:eastAsia="sl-SI"/>
        </w:rPr>
        <w:t>adu z določili 15. člena ZPVPJN in se</w:t>
      </w:r>
      <w:r w:rsidRPr="00381720">
        <w:rPr>
          <w:rFonts w:ascii="Tahoma" w:eastAsia="Times New Roman" w:hAnsi="Tahoma" w:cs="Tahoma"/>
          <w:sz w:val="20"/>
          <w:szCs w:val="20"/>
          <w:lang w:eastAsia="sl-SI"/>
        </w:rPr>
        <w:t xml:space="preserve"> vloži prek</w:t>
      </w:r>
      <w:r w:rsidR="008265C0" w:rsidRPr="00381720">
        <w:rPr>
          <w:rFonts w:ascii="Tahoma" w:eastAsia="Times New Roman" w:hAnsi="Tahoma" w:cs="Tahoma"/>
          <w:sz w:val="20"/>
          <w:szCs w:val="20"/>
          <w:lang w:eastAsia="sl-SI"/>
        </w:rPr>
        <w:t>o</w:t>
      </w:r>
      <w:r w:rsidRPr="00381720">
        <w:rPr>
          <w:rFonts w:ascii="Tahoma" w:eastAsia="Times New Roman" w:hAnsi="Tahoma" w:cs="Tahoma"/>
          <w:sz w:val="20"/>
          <w:szCs w:val="20"/>
          <w:lang w:eastAsia="sl-SI"/>
        </w:rPr>
        <w:t xml:space="preserve"> portala eRevizija. Vlagatelj mora zahtevku za revizijo priložiti potrdilo o plačilu takse. Zahtevek za revizijo se vloži v roku iz 25. člena ZPVPJN. </w:t>
      </w:r>
    </w:p>
    <w:p w14:paraId="628D089D" w14:textId="77777777" w:rsidR="009E106B" w:rsidRPr="00381720" w:rsidRDefault="009E106B" w:rsidP="00434B25">
      <w:pPr>
        <w:keepLines/>
        <w:widowControl w:val="0"/>
        <w:autoSpaceDE w:val="0"/>
        <w:autoSpaceDN w:val="0"/>
        <w:adjustRightInd w:val="0"/>
        <w:spacing w:after="0" w:line="240" w:lineRule="auto"/>
        <w:jc w:val="both"/>
        <w:rPr>
          <w:rFonts w:ascii="Tahoma" w:eastAsia="Times New Roman" w:hAnsi="Tahoma" w:cs="Tahoma"/>
          <w:sz w:val="20"/>
          <w:szCs w:val="20"/>
          <w:lang w:eastAsia="sl-SI"/>
        </w:rPr>
      </w:pPr>
    </w:p>
    <w:p w14:paraId="57904773" w14:textId="77777777" w:rsidR="00B42557" w:rsidRPr="00381720" w:rsidRDefault="00B42557" w:rsidP="00434B25">
      <w:pPr>
        <w:keepLines/>
        <w:widowControl w:val="0"/>
        <w:numPr>
          <w:ilvl w:val="1"/>
          <w:numId w:val="1"/>
        </w:numPr>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Skupna ponudba</w:t>
      </w:r>
    </w:p>
    <w:p w14:paraId="5511ED81" w14:textId="77777777" w:rsidR="00B42557" w:rsidRPr="00381720" w:rsidRDefault="00B42557" w:rsidP="00434B25">
      <w:pPr>
        <w:keepLines/>
        <w:widowControl w:val="0"/>
        <w:spacing w:after="0" w:line="240" w:lineRule="auto"/>
        <w:jc w:val="both"/>
        <w:rPr>
          <w:rFonts w:ascii="Tahoma" w:eastAsia="Times New Roman" w:hAnsi="Tahoma" w:cs="Tahoma"/>
          <w:sz w:val="18"/>
          <w:szCs w:val="20"/>
          <w:lang w:eastAsia="sl-SI"/>
        </w:rPr>
      </w:pPr>
    </w:p>
    <w:p w14:paraId="2BD148D4" w14:textId="77777777" w:rsidR="00B42557" w:rsidRPr="00381720" w:rsidRDefault="00B42557" w:rsidP="00434B25">
      <w:pPr>
        <w:keepLines/>
        <w:widowControl w:val="0"/>
        <w:spacing w:after="0" w:line="240" w:lineRule="auto"/>
        <w:jc w:val="both"/>
        <w:rPr>
          <w:rFonts w:ascii="Tahoma" w:eastAsia="Times New Roman" w:hAnsi="Tahoma" w:cs="Tahoma"/>
          <w:sz w:val="20"/>
          <w:szCs w:val="20"/>
          <w:u w:val="single"/>
          <w:lang w:eastAsia="sl-SI"/>
        </w:rPr>
      </w:pPr>
      <w:r w:rsidRPr="00381720">
        <w:rPr>
          <w:rFonts w:ascii="Tahoma" w:eastAsia="Times New Roman" w:hAnsi="Tahoma" w:cs="Tahoma"/>
          <w:sz w:val="20"/>
          <w:szCs w:val="20"/>
          <w:u w:val="single"/>
          <w:lang w:eastAsia="sl-SI"/>
        </w:rPr>
        <w:t xml:space="preserve">Ponudbo lahko predloži skupina ponudnikov, ki mora predložiti pravni akt o skupni izvedbi naročila. </w:t>
      </w:r>
    </w:p>
    <w:p w14:paraId="16E3B420" w14:textId="77777777" w:rsidR="00B42557" w:rsidRPr="00381720" w:rsidRDefault="00B42557" w:rsidP="00434B25">
      <w:pPr>
        <w:keepLines/>
        <w:widowControl w:val="0"/>
        <w:spacing w:after="0" w:line="240" w:lineRule="auto"/>
        <w:jc w:val="both"/>
        <w:rPr>
          <w:rFonts w:ascii="Tahoma" w:eastAsia="Times New Roman" w:hAnsi="Tahoma" w:cs="Tahoma"/>
          <w:sz w:val="16"/>
          <w:szCs w:val="20"/>
          <w:lang w:eastAsia="sl-SI"/>
        </w:rPr>
      </w:pPr>
    </w:p>
    <w:p w14:paraId="3881F190" w14:textId="77777777"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Navedeni pravni akt mora natančno opredeliti:</w:t>
      </w:r>
    </w:p>
    <w:p w14:paraId="6C1CF528" w14:textId="77777777" w:rsidR="00B42557" w:rsidRPr="00381720" w:rsidRDefault="00B42557" w:rsidP="006E60E1">
      <w:pPr>
        <w:keepLines/>
        <w:widowControl w:val="0"/>
        <w:numPr>
          <w:ilvl w:val="0"/>
          <w:numId w:val="8"/>
        </w:numPr>
        <w:spacing w:after="0" w:line="240" w:lineRule="auto"/>
        <w:ind w:left="426"/>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medsebojno odgovornost posameznih članov skupine za izvedbo naročila znotraj skupine;</w:t>
      </w:r>
    </w:p>
    <w:p w14:paraId="2DF5E330" w14:textId="77777777" w:rsidR="00B42557" w:rsidRPr="00381720" w:rsidRDefault="00B42557" w:rsidP="006E60E1">
      <w:pPr>
        <w:keepLines/>
        <w:widowControl w:val="0"/>
        <w:numPr>
          <w:ilvl w:val="0"/>
          <w:numId w:val="8"/>
        </w:numPr>
        <w:spacing w:after="0" w:line="240" w:lineRule="auto"/>
        <w:ind w:left="426"/>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neomejeno solidarno odgovornost članov (partnerjev) skupine do naročnika glede vseh pogodbenih obveznosti;</w:t>
      </w:r>
    </w:p>
    <w:p w14:paraId="4D197264" w14:textId="77777777" w:rsidR="00B42557" w:rsidRPr="00381720" w:rsidRDefault="00B42557" w:rsidP="006E60E1">
      <w:pPr>
        <w:keepLines/>
        <w:widowControl w:val="0"/>
        <w:numPr>
          <w:ilvl w:val="0"/>
          <w:numId w:val="8"/>
        </w:numPr>
        <w:spacing w:after="0" w:line="240" w:lineRule="auto"/>
        <w:ind w:left="426"/>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pooblaščenega glavnega nosilca (pooblaščenca, tj. člana skupine kot vodilnega partnerja) izvedbe pogodbenih obveznosti, s katerim bo naročnik komuniciral in je v razmerju do naročnika pooblaščen za dajanje izjav v imenu vseh članov konzorcija;</w:t>
      </w:r>
    </w:p>
    <w:p w14:paraId="64464AE1" w14:textId="77777777" w:rsidR="00B42557" w:rsidRPr="00381720" w:rsidRDefault="00B42557" w:rsidP="006E60E1">
      <w:pPr>
        <w:keepLines/>
        <w:widowControl w:val="0"/>
        <w:numPr>
          <w:ilvl w:val="0"/>
          <w:numId w:val="8"/>
        </w:numPr>
        <w:spacing w:after="0" w:line="240" w:lineRule="auto"/>
        <w:ind w:left="426"/>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nosilca zavarovanja glede vseh pogodbenih obveznosti;  </w:t>
      </w:r>
    </w:p>
    <w:p w14:paraId="77B390CC" w14:textId="77777777" w:rsidR="00B42557" w:rsidRPr="00381720" w:rsidRDefault="00B42557" w:rsidP="006E60E1">
      <w:pPr>
        <w:keepLines/>
        <w:widowControl w:val="0"/>
        <w:numPr>
          <w:ilvl w:val="0"/>
          <w:numId w:val="8"/>
        </w:numPr>
        <w:spacing w:after="0" w:line="240" w:lineRule="auto"/>
        <w:ind w:left="426"/>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vse nosilce finančnih obračunov in transakcij z navedbo transakcijskega računa, preko katerih se bo izvajalo plačevanje pogodbenih obveznosti;</w:t>
      </w:r>
    </w:p>
    <w:p w14:paraId="3EC6D400" w14:textId="77777777" w:rsidR="00B42557" w:rsidRPr="00381720" w:rsidRDefault="00B42557" w:rsidP="006E60E1">
      <w:pPr>
        <w:keepLines/>
        <w:widowControl w:val="0"/>
        <w:numPr>
          <w:ilvl w:val="0"/>
          <w:numId w:val="8"/>
        </w:numPr>
        <w:spacing w:after="0" w:line="240" w:lineRule="auto"/>
        <w:ind w:left="426"/>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določila v primeru izstopa partnerja ter pod kakšnimi pogoji lahko pride do spremembe članov skupine izvajalcev;</w:t>
      </w:r>
    </w:p>
    <w:p w14:paraId="6CBFE16F" w14:textId="77777777" w:rsidR="00B42557" w:rsidRPr="00381720" w:rsidRDefault="00B42557" w:rsidP="006E60E1">
      <w:pPr>
        <w:keepLines/>
        <w:widowControl w:val="0"/>
        <w:numPr>
          <w:ilvl w:val="0"/>
          <w:numId w:val="8"/>
        </w:numPr>
        <w:spacing w:after="0" w:line="240" w:lineRule="auto"/>
        <w:ind w:left="426"/>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lastRenderedPageBreak/>
        <w:t>opredelitev deležev in področje dela partnerjev;</w:t>
      </w:r>
    </w:p>
    <w:p w14:paraId="18384C93" w14:textId="77777777" w:rsidR="00B42557" w:rsidRPr="00381720" w:rsidRDefault="00B42557" w:rsidP="006E60E1">
      <w:pPr>
        <w:keepLines/>
        <w:widowControl w:val="0"/>
        <w:numPr>
          <w:ilvl w:val="0"/>
          <w:numId w:val="8"/>
        </w:numPr>
        <w:spacing w:after="0" w:line="240" w:lineRule="auto"/>
        <w:ind w:left="426"/>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podpisnike pogodbe (opredelitev ali so podpisniki vsi člani skupine ali pooblaščen član);</w:t>
      </w:r>
    </w:p>
    <w:p w14:paraId="42DE5096" w14:textId="77777777" w:rsidR="00B42557" w:rsidRPr="00381720" w:rsidRDefault="00B42557" w:rsidP="006E60E1">
      <w:pPr>
        <w:keepLines/>
        <w:widowControl w:val="0"/>
        <w:numPr>
          <w:ilvl w:val="0"/>
          <w:numId w:val="8"/>
        </w:numPr>
        <w:spacing w:after="0" w:line="240" w:lineRule="auto"/>
        <w:ind w:left="426"/>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obveznost članov skupine, da morajo o vseh spremembah pravnega akta o skupni izvedbi naročila, redno obveščati naročnika.</w:t>
      </w:r>
    </w:p>
    <w:p w14:paraId="65C65246" w14:textId="77777777" w:rsidR="00B42557" w:rsidRPr="00381720" w:rsidRDefault="00B42557" w:rsidP="00434B25">
      <w:pPr>
        <w:keepLines/>
        <w:widowControl w:val="0"/>
        <w:spacing w:after="0" w:line="240" w:lineRule="auto"/>
        <w:jc w:val="both"/>
        <w:rPr>
          <w:rFonts w:ascii="Tahoma" w:eastAsia="Times New Roman" w:hAnsi="Tahoma" w:cs="Tahoma"/>
          <w:sz w:val="14"/>
          <w:szCs w:val="20"/>
          <w:lang w:eastAsia="sl-SI"/>
        </w:rPr>
      </w:pPr>
    </w:p>
    <w:p w14:paraId="044F21B9" w14:textId="77777777" w:rsidR="00B42557" w:rsidRPr="00381720" w:rsidRDefault="00B42557" w:rsidP="00434B25">
      <w:pPr>
        <w:keepLines/>
        <w:widowControl w:val="0"/>
        <w:spacing w:after="0" w:line="240" w:lineRule="auto"/>
        <w:jc w:val="both"/>
        <w:rPr>
          <w:rFonts w:ascii="Tahoma" w:eastAsia="Times New Roman" w:hAnsi="Tahoma" w:cs="Tahoma"/>
          <w:sz w:val="20"/>
          <w:szCs w:val="20"/>
          <w:u w:val="single"/>
          <w:lang w:eastAsia="sl-SI"/>
        </w:rPr>
      </w:pPr>
      <w:r w:rsidRPr="00381720">
        <w:rPr>
          <w:rFonts w:ascii="Tahoma" w:eastAsia="Times New Roman" w:hAnsi="Tahoma" w:cs="Tahoma"/>
          <w:sz w:val="20"/>
          <w:szCs w:val="20"/>
          <w:u w:val="single"/>
          <w:lang w:eastAsia="sl-SI"/>
        </w:rPr>
        <w:t>Vsak član skupine izvajalcev v okviru skupne ponudbe odgovarja naročniku neomejeno solidarno.</w:t>
      </w:r>
    </w:p>
    <w:p w14:paraId="6ACD64F6" w14:textId="77777777" w:rsidR="00B42557" w:rsidRPr="00381720" w:rsidRDefault="00B42557" w:rsidP="00434B25">
      <w:pPr>
        <w:keepLines/>
        <w:widowControl w:val="0"/>
        <w:spacing w:after="0" w:line="240" w:lineRule="auto"/>
        <w:jc w:val="both"/>
        <w:rPr>
          <w:rFonts w:ascii="Tahoma" w:eastAsia="Times New Roman" w:hAnsi="Tahoma" w:cs="Tahoma"/>
          <w:sz w:val="20"/>
          <w:szCs w:val="20"/>
          <w:u w:val="single"/>
          <w:lang w:eastAsia="sl-SI"/>
        </w:rPr>
      </w:pPr>
      <w:r w:rsidRPr="00381720">
        <w:rPr>
          <w:rFonts w:ascii="Tahoma" w:eastAsia="Times New Roman" w:hAnsi="Tahoma" w:cs="Tahoma"/>
          <w:sz w:val="20"/>
          <w:szCs w:val="20"/>
          <w:lang w:eastAsia="sl-SI"/>
        </w:rPr>
        <w:t xml:space="preserve">K prilogi 1 se priloži </w:t>
      </w:r>
      <w:r w:rsidRPr="00381720">
        <w:rPr>
          <w:rFonts w:ascii="Tahoma" w:eastAsia="Times New Roman" w:hAnsi="Tahoma" w:cs="Tahoma"/>
          <w:sz w:val="20"/>
          <w:szCs w:val="20"/>
          <w:u w:val="single"/>
          <w:lang w:eastAsia="sl-SI"/>
        </w:rPr>
        <w:t>pravni akt o skupni izvedbi naročila, podpisan s strani vseh ponudnikov, ki sodelujejo pri izvedbi naročila.</w:t>
      </w:r>
    </w:p>
    <w:p w14:paraId="64A71864" w14:textId="77777777" w:rsidR="00F7219E" w:rsidRPr="00381720" w:rsidRDefault="00F7219E" w:rsidP="00434B25">
      <w:pPr>
        <w:keepLines/>
        <w:widowControl w:val="0"/>
        <w:spacing w:after="0" w:line="240" w:lineRule="auto"/>
        <w:jc w:val="both"/>
        <w:rPr>
          <w:rFonts w:ascii="Tahoma" w:eastAsia="Times New Roman" w:hAnsi="Tahoma" w:cs="Tahoma"/>
          <w:sz w:val="16"/>
          <w:szCs w:val="20"/>
          <w:u w:val="single"/>
          <w:lang w:eastAsia="sl-SI"/>
        </w:rPr>
      </w:pPr>
    </w:p>
    <w:p w14:paraId="795FAB3C" w14:textId="77777777" w:rsidR="00B42557" w:rsidRDefault="00B4255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Če ponudnik nastopa </w:t>
      </w:r>
      <w:r w:rsidRPr="00381720">
        <w:rPr>
          <w:rFonts w:ascii="Tahoma" w:eastAsia="Times New Roman" w:hAnsi="Tahoma" w:cs="Tahoma"/>
          <w:b/>
          <w:sz w:val="20"/>
          <w:szCs w:val="20"/>
          <w:u w:val="single"/>
          <w:lang w:eastAsia="sl-SI"/>
        </w:rPr>
        <w:t>v skupni ponudbi</w:t>
      </w:r>
      <w:r w:rsidRPr="00381720">
        <w:rPr>
          <w:rFonts w:ascii="Tahoma" w:eastAsia="Times New Roman" w:hAnsi="Tahoma" w:cs="Tahoma"/>
          <w:sz w:val="20"/>
          <w:szCs w:val="20"/>
          <w:u w:val="single"/>
          <w:lang w:eastAsia="sl-SI"/>
        </w:rPr>
        <w:t xml:space="preserve"> (s partner/ji)</w:t>
      </w:r>
      <w:r w:rsidRPr="00381720">
        <w:rPr>
          <w:rFonts w:ascii="Tahoma" w:eastAsia="Times New Roman" w:hAnsi="Tahoma" w:cs="Tahoma"/>
          <w:sz w:val="20"/>
          <w:szCs w:val="20"/>
          <w:lang w:eastAsia="sl-SI"/>
        </w:rPr>
        <w:t xml:space="preserve">, mora </w:t>
      </w:r>
      <w:r w:rsidRPr="00381720">
        <w:rPr>
          <w:rFonts w:ascii="Tahoma" w:eastAsia="Times New Roman" w:hAnsi="Tahoma" w:cs="Tahoma"/>
          <w:sz w:val="20"/>
          <w:szCs w:val="20"/>
          <w:u w:val="single"/>
          <w:lang w:eastAsia="sl-SI"/>
        </w:rPr>
        <w:t>poleg svojega</w:t>
      </w:r>
      <w:r w:rsidRPr="00381720">
        <w:rPr>
          <w:rFonts w:ascii="Tahoma" w:eastAsia="Times New Roman" w:hAnsi="Tahoma" w:cs="Tahoma"/>
          <w:sz w:val="20"/>
          <w:szCs w:val="20"/>
          <w:lang w:eastAsia="sl-SI"/>
        </w:rPr>
        <w:t xml:space="preserve"> priložiti </w:t>
      </w:r>
      <w:r w:rsidRPr="00381720">
        <w:rPr>
          <w:rFonts w:ascii="Tahoma" w:eastAsia="Times New Roman" w:hAnsi="Tahoma" w:cs="Tahoma"/>
          <w:sz w:val="20"/>
          <w:szCs w:val="20"/>
          <w:u w:val="single"/>
          <w:lang w:eastAsia="sl-SI"/>
        </w:rPr>
        <w:t>tudi</w:t>
      </w:r>
      <w:r w:rsidRPr="00381720">
        <w:rPr>
          <w:rFonts w:ascii="Tahoma" w:eastAsia="Times New Roman" w:hAnsi="Tahoma" w:cs="Tahoma"/>
          <w:sz w:val="20"/>
          <w:szCs w:val="20"/>
          <w:lang w:eastAsia="sl-SI"/>
        </w:rPr>
        <w:t xml:space="preserve"> </w:t>
      </w:r>
      <w:r w:rsidRPr="00381720">
        <w:rPr>
          <w:rFonts w:ascii="Tahoma" w:eastAsia="Times New Roman" w:hAnsi="Tahoma" w:cs="Tahoma"/>
          <w:b/>
          <w:sz w:val="20"/>
          <w:szCs w:val="20"/>
          <w:lang w:eastAsia="sl-SI"/>
        </w:rPr>
        <w:t>ločen</w:t>
      </w:r>
      <w:r w:rsidRPr="00381720">
        <w:rPr>
          <w:rFonts w:ascii="Times New Roman" w:eastAsia="Times New Roman" w:hAnsi="Times New Roman"/>
          <w:sz w:val="20"/>
          <w:szCs w:val="20"/>
          <w:lang w:eastAsia="sl-SI"/>
        </w:rPr>
        <w:t xml:space="preserve"> </w:t>
      </w:r>
      <w:r w:rsidRPr="00381720">
        <w:rPr>
          <w:rFonts w:ascii="Tahoma" w:eastAsia="Times New Roman" w:hAnsi="Tahoma" w:cs="Tahoma"/>
          <w:sz w:val="20"/>
          <w:szCs w:val="20"/>
          <w:lang w:eastAsia="sl-SI"/>
        </w:rPr>
        <w:t xml:space="preserve">ESPD obrazec </w:t>
      </w:r>
      <w:r w:rsidRPr="00381720">
        <w:rPr>
          <w:rFonts w:ascii="Tahoma" w:eastAsia="Times New Roman" w:hAnsi="Tahoma" w:cs="Tahoma"/>
          <w:sz w:val="20"/>
          <w:szCs w:val="20"/>
          <w:u w:val="single"/>
          <w:lang w:eastAsia="sl-SI"/>
        </w:rPr>
        <w:t xml:space="preserve">za </w:t>
      </w:r>
      <w:r w:rsidRPr="00381720">
        <w:rPr>
          <w:rFonts w:ascii="Tahoma" w:eastAsia="Times New Roman" w:hAnsi="Tahoma" w:cs="Tahoma"/>
          <w:b/>
          <w:sz w:val="20"/>
          <w:szCs w:val="20"/>
          <w:u w:val="single"/>
          <w:lang w:eastAsia="sl-SI"/>
        </w:rPr>
        <w:t>vsakega</w:t>
      </w:r>
      <w:r w:rsidRPr="00381720">
        <w:rPr>
          <w:rFonts w:ascii="Tahoma" w:eastAsia="Times New Roman" w:hAnsi="Tahoma" w:cs="Tahoma"/>
          <w:sz w:val="20"/>
          <w:szCs w:val="20"/>
          <w:u w:val="single"/>
          <w:lang w:eastAsia="sl-SI"/>
        </w:rPr>
        <w:t xml:space="preserve"> od sodelujočih partnerjev v skupni ponudbi</w:t>
      </w:r>
      <w:r w:rsidRPr="00381720">
        <w:rPr>
          <w:rFonts w:ascii="Tahoma" w:eastAsia="Times New Roman" w:hAnsi="Tahoma" w:cs="Tahoma"/>
          <w:sz w:val="20"/>
          <w:szCs w:val="20"/>
          <w:lang w:eastAsia="sl-SI"/>
        </w:rPr>
        <w:t>.</w:t>
      </w:r>
    </w:p>
    <w:p w14:paraId="6639271D" w14:textId="77777777" w:rsidR="00C10A79" w:rsidRDefault="00C10A79" w:rsidP="00434B25">
      <w:pPr>
        <w:keepLines/>
        <w:widowControl w:val="0"/>
        <w:spacing w:after="0" w:line="240" w:lineRule="auto"/>
        <w:jc w:val="both"/>
        <w:rPr>
          <w:rFonts w:ascii="Tahoma" w:eastAsia="Times New Roman" w:hAnsi="Tahoma" w:cs="Tahoma"/>
          <w:sz w:val="20"/>
          <w:szCs w:val="20"/>
          <w:lang w:eastAsia="sl-SI"/>
        </w:rPr>
      </w:pPr>
    </w:p>
    <w:p w14:paraId="399E695D" w14:textId="77777777" w:rsidR="00C10A79" w:rsidRPr="00855EF8" w:rsidRDefault="00C10A79" w:rsidP="00C10A79">
      <w:pPr>
        <w:keepNext/>
        <w:keepLines/>
        <w:jc w:val="both"/>
        <w:rPr>
          <w:rFonts w:ascii="Tahoma" w:hAnsi="Tahoma" w:cs="Tahoma"/>
        </w:rPr>
      </w:pPr>
      <w:r w:rsidRPr="00855EF8">
        <w:rPr>
          <w:rFonts w:ascii="Tahoma" w:hAnsi="Tahoma" w:cs="Tahoma"/>
        </w:rPr>
        <w:t>V primeru skupne ponudbe mora glavni (vodilni) ponudnik za vse partnerje v skupni ponudbi k ponudbi priložiti:</w:t>
      </w:r>
    </w:p>
    <w:p w14:paraId="0D3CE8DC" w14:textId="77777777" w:rsidR="00C10A79" w:rsidRPr="00855EF8" w:rsidRDefault="00C10A79" w:rsidP="008A0DE1">
      <w:pPr>
        <w:pStyle w:val="Odstavekseznama"/>
        <w:keepNext/>
        <w:keepLines/>
        <w:numPr>
          <w:ilvl w:val="0"/>
          <w:numId w:val="49"/>
        </w:numPr>
        <w:jc w:val="both"/>
        <w:rPr>
          <w:rFonts w:ascii="Tahoma" w:hAnsi="Tahoma" w:cs="Tahoma"/>
          <w:kern w:val="16"/>
        </w:rPr>
      </w:pPr>
      <w:r w:rsidRPr="00855EF8">
        <w:rPr>
          <w:rFonts w:ascii="Tahoma" w:hAnsi="Tahoma" w:cs="Tahoma"/>
        </w:rPr>
        <w:t xml:space="preserve">v razdelek </w:t>
      </w:r>
      <w:r w:rsidRPr="00855EF8">
        <w:rPr>
          <w:rFonts w:ascii="Tahoma" w:hAnsi="Tahoma" w:cs="Tahoma"/>
          <w:b/>
        </w:rPr>
        <w:t>»Sodelujoči«, del »ESPD – ostali sodelujoči«</w:t>
      </w:r>
      <w:r w:rsidRPr="00855EF8">
        <w:rPr>
          <w:rFonts w:ascii="Tahoma" w:hAnsi="Tahoma" w:cs="Tahoma"/>
        </w:rPr>
        <w:t xml:space="preserve"> </w:t>
      </w:r>
    </w:p>
    <w:p w14:paraId="74BDEBC1" w14:textId="77777777" w:rsidR="00C10A79" w:rsidRPr="00855EF8" w:rsidRDefault="00C10A79" w:rsidP="008A0DE1">
      <w:pPr>
        <w:pStyle w:val="Odstavekseznama"/>
        <w:keepNext/>
        <w:keepLines/>
        <w:numPr>
          <w:ilvl w:val="1"/>
          <w:numId w:val="49"/>
        </w:numPr>
        <w:ind w:left="1134" w:hanging="283"/>
        <w:jc w:val="both"/>
        <w:rPr>
          <w:rFonts w:ascii="Tahoma" w:hAnsi="Tahoma" w:cs="Tahoma"/>
          <w:kern w:val="16"/>
        </w:rPr>
      </w:pPr>
      <w:r w:rsidRPr="00855EF8">
        <w:rPr>
          <w:rFonts w:ascii="Tahoma" w:hAnsi="Tahoma" w:cs="Tahoma"/>
        </w:rPr>
        <w:t>prilogo izpolnjen ESPD v .pdf formatu ali v elektronski obliki podpisan xml. format</w:t>
      </w:r>
      <w:r w:rsidRPr="00855EF8">
        <w:rPr>
          <w:rFonts w:ascii="Tahoma" w:hAnsi="Tahoma" w:cs="Tahoma"/>
          <w:kern w:val="16"/>
        </w:rPr>
        <w:t>, ter</w:t>
      </w:r>
    </w:p>
    <w:p w14:paraId="350A2EEB" w14:textId="77777777" w:rsidR="00C10A79" w:rsidRPr="00855EF8" w:rsidRDefault="00C10A79" w:rsidP="008A0DE1">
      <w:pPr>
        <w:pStyle w:val="Odstavekseznama"/>
        <w:keepNext/>
        <w:keepLines/>
        <w:numPr>
          <w:ilvl w:val="0"/>
          <w:numId w:val="49"/>
        </w:numPr>
        <w:jc w:val="both"/>
        <w:rPr>
          <w:rFonts w:ascii="Tahoma" w:hAnsi="Tahoma" w:cs="Tahoma"/>
          <w:kern w:val="16"/>
        </w:rPr>
      </w:pPr>
      <w:r w:rsidRPr="00855EF8">
        <w:rPr>
          <w:rFonts w:ascii="Tahoma" w:hAnsi="Tahoma" w:cs="Tahoma"/>
          <w:kern w:val="16"/>
        </w:rPr>
        <w:t xml:space="preserve"> v razdelek </w:t>
      </w:r>
      <w:r w:rsidRPr="00855EF8">
        <w:rPr>
          <w:rFonts w:ascii="Tahoma" w:hAnsi="Tahoma" w:cs="Tahoma"/>
          <w:b/>
          <w:u w:val="single"/>
        </w:rPr>
        <w:t>»Dokumenti«, del »Ostale priloge«</w:t>
      </w:r>
      <w:r w:rsidRPr="00855EF8">
        <w:rPr>
          <w:rFonts w:ascii="Tahoma" w:hAnsi="Tahoma" w:cs="Tahoma"/>
          <w:kern w:val="16"/>
        </w:rPr>
        <w:t xml:space="preserve"> </w:t>
      </w:r>
      <w:r w:rsidRPr="00855EF8">
        <w:rPr>
          <w:rFonts w:ascii="Tahoma" w:hAnsi="Tahoma" w:cs="Tahoma"/>
          <w:bCs/>
        </w:rPr>
        <w:t>v .pdf formatu</w:t>
      </w:r>
      <w:r w:rsidRPr="00855EF8">
        <w:rPr>
          <w:rFonts w:ascii="Tahoma" w:hAnsi="Tahoma" w:cs="Tahoma"/>
          <w:sz w:val="24"/>
        </w:rPr>
        <w:t xml:space="preserve"> </w:t>
      </w:r>
    </w:p>
    <w:p w14:paraId="62B6C51C" w14:textId="77777777" w:rsidR="00C10A79" w:rsidRPr="00855EF8" w:rsidRDefault="00C10A79" w:rsidP="008A0DE1">
      <w:pPr>
        <w:pStyle w:val="Odstavekseznama"/>
        <w:keepNext/>
        <w:keepLines/>
        <w:numPr>
          <w:ilvl w:val="1"/>
          <w:numId w:val="49"/>
        </w:numPr>
        <w:ind w:left="1134" w:hanging="283"/>
        <w:jc w:val="both"/>
        <w:rPr>
          <w:rFonts w:ascii="Tahoma" w:hAnsi="Tahoma" w:cs="Tahoma"/>
          <w:kern w:val="16"/>
        </w:rPr>
      </w:pPr>
      <w:r w:rsidRPr="00855EF8">
        <w:rPr>
          <w:rFonts w:ascii="Tahoma" w:hAnsi="Tahoma" w:cs="Tahoma"/>
          <w:kern w:val="16"/>
        </w:rPr>
        <w:t xml:space="preserve">izpolnjeno, podpisano in žigosano Prilogo 1 </w:t>
      </w:r>
      <w:r w:rsidRPr="00855EF8">
        <w:rPr>
          <w:rFonts w:ascii="Tahoma" w:hAnsi="Tahoma" w:cs="Tahoma"/>
        </w:rPr>
        <w:t>PODATKI O PONUDNIKU</w:t>
      </w:r>
      <w:r w:rsidRPr="00855EF8">
        <w:rPr>
          <w:rFonts w:ascii="Tahoma" w:hAnsi="Tahoma" w:cs="Tahoma"/>
          <w:kern w:val="16"/>
        </w:rPr>
        <w:t xml:space="preserve">, </w:t>
      </w:r>
    </w:p>
    <w:p w14:paraId="18B4B7EA" w14:textId="77777777" w:rsidR="00C10A79" w:rsidRPr="00855EF8" w:rsidRDefault="00C10A79" w:rsidP="008A0DE1">
      <w:pPr>
        <w:pStyle w:val="Odstavekseznama"/>
        <w:keepNext/>
        <w:keepLines/>
        <w:numPr>
          <w:ilvl w:val="1"/>
          <w:numId w:val="49"/>
        </w:numPr>
        <w:ind w:left="1134" w:hanging="283"/>
        <w:jc w:val="both"/>
        <w:rPr>
          <w:rFonts w:ascii="Tahoma" w:hAnsi="Tahoma" w:cs="Tahoma"/>
          <w:kern w:val="16"/>
        </w:rPr>
      </w:pPr>
      <w:r w:rsidRPr="00855EF8">
        <w:rPr>
          <w:rFonts w:ascii="Tahoma" w:hAnsi="Tahoma" w:cs="Tahoma"/>
          <w:kern w:val="16"/>
        </w:rPr>
        <w:t xml:space="preserve">Prilogo 3/1 </w:t>
      </w:r>
      <w:r w:rsidRPr="00855EF8">
        <w:rPr>
          <w:rFonts w:ascii="Tahoma" w:hAnsi="Tahoma" w:cs="Tahoma"/>
        </w:rPr>
        <w:t>POOBLASTILO ZA PRIDOBITEV POTRDILA IZ KAZENSKE EVIDENCE – ZA PRAVNE OSEBE,</w:t>
      </w:r>
    </w:p>
    <w:p w14:paraId="68003F55" w14:textId="77777777" w:rsidR="00C10A79" w:rsidRPr="00855EF8" w:rsidRDefault="00C10A79" w:rsidP="008A0DE1">
      <w:pPr>
        <w:pStyle w:val="Odstavekseznama"/>
        <w:keepNext/>
        <w:keepLines/>
        <w:numPr>
          <w:ilvl w:val="1"/>
          <w:numId w:val="49"/>
        </w:numPr>
        <w:ind w:left="1134" w:hanging="283"/>
        <w:jc w:val="both"/>
        <w:rPr>
          <w:rFonts w:ascii="Tahoma" w:hAnsi="Tahoma" w:cs="Tahoma"/>
          <w:kern w:val="16"/>
        </w:rPr>
      </w:pPr>
      <w:r w:rsidRPr="00855EF8">
        <w:rPr>
          <w:rFonts w:ascii="Tahoma" w:hAnsi="Tahoma" w:cs="Tahoma"/>
        </w:rPr>
        <w:t>Prilogo 3/2 POOBLASTILO ZA PRIDOBITEV POTRDILA IZ KAZENSKE EVIDENCE – ZA FIZIČNO OSEBE</w:t>
      </w:r>
      <w:r w:rsidRPr="00855EF8">
        <w:rPr>
          <w:rFonts w:ascii="Tahoma" w:hAnsi="Tahoma" w:cs="Tahoma"/>
          <w:kern w:val="16"/>
        </w:rPr>
        <w:t xml:space="preserve">, </w:t>
      </w:r>
    </w:p>
    <w:p w14:paraId="6C8A89FA" w14:textId="77777777" w:rsidR="00C10A79" w:rsidRPr="00855EF8" w:rsidRDefault="00C10A79" w:rsidP="008A0DE1">
      <w:pPr>
        <w:pStyle w:val="Odstavekseznama"/>
        <w:keepNext/>
        <w:keepLines/>
        <w:numPr>
          <w:ilvl w:val="1"/>
          <w:numId w:val="49"/>
        </w:numPr>
        <w:ind w:left="1134" w:hanging="283"/>
        <w:jc w:val="both"/>
        <w:rPr>
          <w:rFonts w:ascii="Tahoma" w:hAnsi="Tahoma" w:cs="Tahoma"/>
          <w:kern w:val="16"/>
        </w:rPr>
      </w:pPr>
      <w:r w:rsidRPr="00855EF8">
        <w:rPr>
          <w:rFonts w:ascii="Tahoma" w:hAnsi="Tahoma" w:cs="Tahoma"/>
          <w:kern w:val="16"/>
        </w:rPr>
        <w:t xml:space="preserve">Prilogo 3/3 </w:t>
      </w:r>
      <w:r w:rsidRPr="00855EF8">
        <w:rPr>
          <w:rFonts w:ascii="Tahoma" w:hAnsi="Tahoma" w:cs="Tahoma"/>
        </w:rPr>
        <w:t>IZJAVA O UDELEŽBI FIZIČNIH IN PRAVNIH OSEB V LASTNIŠTVU GOSPODARSKEGA SUBJEKTA,</w:t>
      </w:r>
    </w:p>
    <w:p w14:paraId="19DC1D74" w14:textId="77777777" w:rsidR="00C10A79" w:rsidRPr="00855EF8" w:rsidRDefault="00C10A79" w:rsidP="008A0DE1">
      <w:pPr>
        <w:pStyle w:val="Odstavekseznama"/>
        <w:keepNext/>
        <w:keepLines/>
        <w:numPr>
          <w:ilvl w:val="1"/>
          <w:numId w:val="49"/>
        </w:numPr>
        <w:ind w:left="1134" w:hanging="283"/>
        <w:jc w:val="both"/>
        <w:rPr>
          <w:rFonts w:ascii="Tahoma" w:hAnsi="Tahoma" w:cs="Tahoma"/>
          <w:kern w:val="16"/>
        </w:rPr>
      </w:pPr>
      <w:r w:rsidRPr="00855EF8">
        <w:rPr>
          <w:rFonts w:ascii="Tahoma" w:hAnsi="Tahoma" w:cs="Tahoma"/>
        </w:rPr>
        <w:t xml:space="preserve">Prilogo 3/4 </w:t>
      </w:r>
      <w:r w:rsidR="00855EF8" w:rsidRPr="00855EF8">
        <w:rPr>
          <w:rFonts w:ascii="Tahoma" w:hAnsi="Tahoma" w:cs="Tahoma"/>
        </w:rPr>
        <w:t xml:space="preserve">IZJAVA GLEDE OMEJEVALNIH UKREPOV PROTI RUSIJI </w:t>
      </w:r>
      <w:r w:rsidRPr="00855EF8">
        <w:rPr>
          <w:rFonts w:ascii="Tahoma" w:hAnsi="Tahoma" w:cs="Tahoma"/>
        </w:rPr>
        <w:t>ter</w:t>
      </w:r>
    </w:p>
    <w:p w14:paraId="2C62B8B1" w14:textId="77777777" w:rsidR="00C10A79" w:rsidRPr="00855EF8" w:rsidRDefault="00C10A79" w:rsidP="008A0DE1">
      <w:pPr>
        <w:pStyle w:val="Odstavekseznama"/>
        <w:keepNext/>
        <w:keepLines/>
        <w:numPr>
          <w:ilvl w:val="1"/>
          <w:numId w:val="49"/>
        </w:numPr>
        <w:ind w:left="1134" w:hanging="283"/>
        <w:jc w:val="both"/>
        <w:rPr>
          <w:rFonts w:ascii="Tahoma" w:hAnsi="Tahoma" w:cs="Tahoma"/>
          <w:kern w:val="16"/>
        </w:rPr>
      </w:pPr>
      <w:r w:rsidRPr="00855EF8">
        <w:rPr>
          <w:rFonts w:ascii="Tahoma" w:hAnsi="Tahoma" w:cs="Tahoma"/>
        </w:rPr>
        <w:t>ostala dokazila, v kolikor/kot to izhaja iz posameznih točk v nadaljevanju razpisne dokumentacije</w:t>
      </w:r>
      <w:r w:rsidRPr="00855EF8">
        <w:rPr>
          <w:rFonts w:ascii="Tahoma" w:hAnsi="Tahoma" w:cs="Tahoma"/>
          <w:kern w:val="16"/>
        </w:rPr>
        <w:t>.</w:t>
      </w:r>
    </w:p>
    <w:p w14:paraId="62543810" w14:textId="77777777" w:rsidR="00C10A79" w:rsidRPr="00855EF8" w:rsidRDefault="00C10A79" w:rsidP="00434B25">
      <w:pPr>
        <w:keepLines/>
        <w:widowControl w:val="0"/>
        <w:spacing w:after="0" w:line="240" w:lineRule="auto"/>
        <w:jc w:val="both"/>
        <w:rPr>
          <w:rFonts w:ascii="Tahoma" w:eastAsia="Times New Roman" w:hAnsi="Tahoma" w:cs="Tahoma"/>
          <w:sz w:val="20"/>
          <w:szCs w:val="20"/>
          <w:lang w:eastAsia="sl-SI"/>
        </w:rPr>
      </w:pPr>
    </w:p>
    <w:p w14:paraId="53F7AEE1" w14:textId="77777777" w:rsidR="00D45EFE" w:rsidRPr="00855EF8" w:rsidRDefault="00D45EFE" w:rsidP="00434B25">
      <w:pPr>
        <w:keepLines/>
        <w:widowControl w:val="0"/>
        <w:spacing w:after="0" w:line="240" w:lineRule="auto"/>
        <w:jc w:val="both"/>
        <w:rPr>
          <w:rFonts w:ascii="Tahoma" w:eastAsia="Times New Roman" w:hAnsi="Tahoma" w:cs="Tahoma"/>
          <w:sz w:val="20"/>
          <w:szCs w:val="20"/>
          <w:lang w:eastAsia="sl-SI"/>
        </w:rPr>
      </w:pPr>
    </w:p>
    <w:p w14:paraId="5FFCCB3F" w14:textId="77777777" w:rsidR="00E62C49" w:rsidRPr="00855EF8" w:rsidRDefault="00B42557" w:rsidP="00E62C49">
      <w:pPr>
        <w:keepLines/>
        <w:widowControl w:val="0"/>
        <w:numPr>
          <w:ilvl w:val="1"/>
          <w:numId w:val="1"/>
        </w:numPr>
        <w:spacing w:after="0" w:line="240" w:lineRule="auto"/>
        <w:jc w:val="both"/>
        <w:rPr>
          <w:rFonts w:ascii="Tahoma" w:eastAsia="Times New Roman" w:hAnsi="Tahoma" w:cs="Tahoma"/>
          <w:b/>
          <w:sz w:val="20"/>
          <w:szCs w:val="20"/>
          <w:lang w:eastAsia="sl-SI"/>
        </w:rPr>
      </w:pPr>
      <w:r w:rsidRPr="00855EF8">
        <w:rPr>
          <w:rFonts w:ascii="Tahoma" w:eastAsia="Times New Roman" w:hAnsi="Tahoma" w:cs="Tahoma"/>
          <w:b/>
          <w:sz w:val="20"/>
          <w:szCs w:val="20"/>
          <w:lang w:eastAsia="sl-SI"/>
        </w:rPr>
        <w:t>Ponudba s podizvajalci</w:t>
      </w:r>
    </w:p>
    <w:p w14:paraId="000E241B" w14:textId="77777777" w:rsidR="00B42557" w:rsidRPr="00855EF8" w:rsidRDefault="00B42557" w:rsidP="00434B25">
      <w:pPr>
        <w:keepLines/>
        <w:widowControl w:val="0"/>
        <w:spacing w:after="0" w:line="240" w:lineRule="auto"/>
        <w:ind w:left="720"/>
        <w:jc w:val="both"/>
        <w:rPr>
          <w:rFonts w:ascii="Tahoma" w:eastAsia="Times New Roman" w:hAnsi="Tahoma" w:cs="Tahoma"/>
          <w:sz w:val="20"/>
          <w:szCs w:val="20"/>
          <w:lang w:eastAsia="sl-SI"/>
        </w:rPr>
      </w:pPr>
    </w:p>
    <w:p w14:paraId="398BC8B8" w14:textId="77777777" w:rsidR="00BA586D" w:rsidRPr="00381720" w:rsidRDefault="00BA586D" w:rsidP="00434B25">
      <w:pPr>
        <w:keepLines/>
        <w:widowControl w:val="0"/>
        <w:spacing w:after="0" w:line="240" w:lineRule="auto"/>
        <w:jc w:val="both"/>
        <w:rPr>
          <w:rFonts w:ascii="Tahoma" w:hAnsi="Tahoma" w:cs="Tahoma"/>
          <w:kern w:val="16"/>
          <w:sz w:val="20"/>
          <w:szCs w:val="20"/>
          <w:u w:val="single"/>
          <w:lang w:eastAsia="sl-SI"/>
        </w:rPr>
      </w:pPr>
      <w:r w:rsidRPr="00855EF8">
        <w:rPr>
          <w:rFonts w:ascii="Tahoma" w:hAnsi="Tahoma" w:cs="Tahoma"/>
          <w:kern w:val="16"/>
          <w:sz w:val="20"/>
          <w:szCs w:val="20"/>
          <w:lang w:eastAsia="sl-SI"/>
        </w:rPr>
        <w:t>Ponudnik lahko del javnega naročila odda v podizvajanje. Ponudnik, ki izvaja javno naročilo z enim ali več podizvajalci, mora v celoti upoštevati obveznosti iz 94. člena ZJN-3. Podizvajalci morajo izpolnjevati</w:t>
      </w:r>
      <w:r w:rsidRPr="00381720">
        <w:rPr>
          <w:rFonts w:ascii="Tahoma" w:hAnsi="Tahoma" w:cs="Tahoma"/>
          <w:kern w:val="16"/>
          <w:sz w:val="20"/>
          <w:szCs w:val="20"/>
          <w:lang w:eastAsia="sl-SI"/>
        </w:rPr>
        <w:t xml:space="preserve">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42A01B6E" w14:textId="77777777" w:rsidR="00BA586D" w:rsidRPr="00381720" w:rsidRDefault="00BA586D" w:rsidP="00434B25">
      <w:pPr>
        <w:keepLines/>
        <w:widowControl w:val="0"/>
        <w:spacing w:after="0" w:line="240" w:lineRule="auto"/>
        <w:jc w:val="both"/>
        <w:rPr>
          <w:rFonts w:ascii="Tahoma" w:hAnsi="Tahoma" w:cs="Tahoma"/>
          <w:kern w:val="16"/>
          <w:sz w:val="20"/>
          <w:szCs w:val="20"/>
          <w:lang w:eastAsia="sl-SI"/>
        </w:rPr>
      </w:pPr>
    </w:p>
    <w:p w14:paraId="1349113F" w14:textId="77777777" w:rsidR="00BA586D" w:rsidRPr="00381720" w:rsidRDefault="00BA586D" w:rsidP="00434B25">
      <w:pPr>
        <w:keepLines/>
        <w:widowControl w:val="0"/>
        <w:spacing w:after="0" w:line="240" w:lineRule="auto"/>
        <w:jc w:val="both"/>
        <w:rPr>
          <w:rFonts w:ascii="Tahoma" w:hAnsi="Tahoma" w:cs="Tahoma"/>
          <w:kern w:val="16"/>
          <w:sz w:val="20"/>
          <w:szCs w:val="20"/>
          <w:lang w:eastAsia="sl-SI"/>
        </w:rPr>
      </w:pPr>
      <w:r w:rsidRPr="00381720">
        <w:rPr>
          <w:rFonts w:ascii="Tahoma" w:hAnsi="Tahoma" w:cs="Tahoma"/>
          <w:kern w:val="16"/>
          <w:sz w:val="20"/>
          <w:szCs w:val="20"/>
          <w:lang w:eastAsia="sl-SI"/>
        </w:rPr>
        <w:t xml:space="preserve">Če ponudnik ne ravna v skladu s 94. člena ZJN-3, bo naročnik Državni revizijski komisiji podal predlog za uvedbo postopka o prekršku iz 2. točke 1. odstavka 112. člena ZJN-3. </w:t>
      </w:r>
    </w:p>
    <w:p w14:paraId="75275FE5" w14:textId="77777777" w:rsidR="00BA586D" w:rsidRPr="00381720" w:rsidRDefault="00BA586D" w:rsidP="00434B25">
      <w:pPr>
        <w:keepLines/>
        <w:widowControl w:val="0"/>
        <w:spacing w:after="0" w:line="240" w:lineRule="auto"/>
        <w:jc w:val="both"/>
        <w:rPr>
          <w:rFonts w:ascii="Tahoma" w:hAnsi="Tahoma" w:cs="Tahoma"/>
          <w:kern w:val="16"/>
          <w:sz w:val="20"/>
          <w:szCs w:val="20"/>
          <w:lang w:eastAsia="sl-SI"/>
        </w:rPr>
      </w:pPr>
    </w:p>
    <w:p w14:paraId="0296D55F" w14:textId="77777777" w:rsidR="00BA586D" w:rsidRPr="00381720" w:rsidRDefault="00BA586D" w:rsidP="00434B25">
      <w:pPr>
        <w:keepLines/>
        <w:widowControl w:val="0"/>
        <w:spacing w:after="0" w:line="240" w:lineRule="auto"/>
        <w:jc w:val="both"/>
        <w:rPr>
          <w:rFonts w:ascii="Tahoma" w:hAnsi="Tahoma" w:cs="Tahoma"/>
          <w:kern w:val="16"/>
          <w:sz w:val="20"/>
          <w:szCs w:val="20"/>
          <w:lang w:eastAsia="sl-SI"/>
        </w:rPr>
      </w:pPr>
      <w:r w:rsidRPr="00381720">
        <w:rPr>
          <w:rFonts w:ascii="Tahoma" w:hAnsi="Tahoma" w:cs="Tahoma"/>
          <w:kern w:val="16"/>
          <w:sz w:val="20"/>
          <w:szCs w:val="20"/>
          <w:u w:val="single"/>
          <w:lang w:eastAsia="sl-SI"/>
        </w:rPr>
        <w:t>Ponudnik, kateremu bo javno naročilo oddano, bo v razmerju do naročnika v celoti odgovarjal za izvedbo prejetega naročila, ne glede na število podizvajalcev</w:t>
      </w:r>
      <w:r w:rsidRPr="00381720">
        <w:rPr>
          <w:rFonts w:ascii="Tahoma" w:hAnsi="Tahoma" w:cs="Tahoma"/>
          <w:kern w:val="16"/>
          <w:sz w:val="20"/>
          <w:szCs w:val="20"/>
          <w:lang w:eastAsia="sl-SI"/>
        </w:rPr>
        <w:t>.</w:t>
      </w:r>
    </w:p>
    <w:p w14:paraId="6F8456AE" w14:textId="77777777" w:rsidR="00BA586D" w:rsidRPr="00381720" w:rsidRDefault="00BA586D" w:rsidP="00434B25">
      <w:pPr>
        <w:keepLines/>
        <w:widowControl w:val="0"/>
        <w:spacing w:after="0" w:line="240" w:lineRule="auto"/>
        <w:jc w:val="both"/>
        <w:rPr>
          <w:rFonts w:ascii="Tahoma" w:hAnsi="Tahoma" w:cs="Tahoma"/>
          <w:kern w:val="16"/>
          <w:sz w:val="20"/>
          <w:szCs w:val="20"/>
          <w:lang w:eastAsia="sl-SI"/>
        </w:rPr>
      </w:pPr>
    </w:p>
    <w:p w14:paraId="42FE41C1" w14:textId="77777777" w:rsidR="00BA586D" w:rsidRPr="00381720" w:rsidRDefault="00BA586D" w:rsidP="00434B25">
      <w:pPr>
        <w:keepLines/>
        <w:widowControl w:val="0"/>
        <w:spacing w:after="0" w:line="240" w:lineRule="auto"/>
        <w:jc w:val="both"/>
        <w:rPr>
          <w:rFonts w:ascii="Tahoma" w:hAnsi="Tahoma" w:cs="Tahoma"/>
          <w:kern w:val="16"/>
          <w:sz w:val="20"/>
          <w:szCs w:val="20"/>
          <w:lang w:eastAsia="sl-SI"/>
        </w:rPr>
      </w:pPr>
      <w:r w:rsidRPr="00381720">
        <w:rPr>
          <w:rFonts w:ascii="Tahoma" w:hAnsi="Tahoma" w:cs="Tahoma"/>
          <w:kern w:val="16"/>
          <w:sz w:val="20"/>
          <w:szCs w:val="20"/>
          <w:lang w:eastAsia="sl-SI"/>
        </w:rPr>
        <w:t xml:space="preserve">Naročnik lahko od ponudnika, kateremu se je odločil oddati javno naročilo zahteva predložitev </w:t>
      </w:r>
      <w:r w:rsidRPr="00381720">
        <w:rPr>
          <w:rFonts w:ascii="Tahoma" w:hAnsi="Tahoma" w:cs="Tahoma"/>
          <w:kern w:val="16"/>
          <w:sz w:val="20"/>
          <w:szCs w:val="20"/>
          <w:u w:val="single"/>
          <w:lang w:eastAsia="sl-SI"/>
        </w:rPr>
        <w:t>podizvajalske pogodbe</w:t>
      </w:r>
      <w:r w:rsidRPr="00381720">
        <w:rPr>
          <w:rFonts w:ascii="Tahoma" w:hAnsi="Tahoma" w:cs="Tahoma"/>
          <w:kern w:val="16"/>
          <w:sz w:val="20"/>
          <w:szCs w:val="20"/>
          <w:lang w:eastAsia="sl-SI"/>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2F2D734A" w14:textId="77777777" w:rsidR="00B42557" w:rsidRPr="00381720" w:rsidRDefault="00B42557" w:rsidP="00434B25">
      <w:pPr>
        <w:keepLines/>
        <w:widowControl w:val="0"/>
        <w:spacing w:after="0" w:line="240" w:lineRule="auto"/>
        <w:jc w:val="both"/>
        <w:rPr>
          <w:rFonts w:ascii="Tahoma" w:eastAsia="Times New Roman" w:hAnsi="Tahoma" w:cs="Tahoma"/>
          <w:b/>
          <w:sz w:val="20"/>
          <w:szCs w:val="20"/>
          <w:u w:val="single"/>
          <w:lang w:eastAsia="sl-SI"/>
        </w:rPr>
      </w:pPr>
      <w:r w:rsidRPr="00381720">
        <w:rPr>
          <w:rFonts w:ascii="Tahoma" w:eastAsia="Times New Roman" w:hAnsi="Tahoma" w:cs="Tahoma"/>
          <w:b/>
          <w:sz w:val="20"/>
          <w:szCs w:val="20"/>
          <w:u w:val="single"/>
          <w:lang w:eastAsia="sl-SI"/>
        </w:rPr>
        <w:lastRenderedPageBreak/>
        <w:t>Dokazila oz. zahtevana dokumentacija za podizvajalce:</w:t>
      </w:r>
    </w:p>
    <w:p w14:paraId="7DACA01E" w14:textId="77777777" w:rsidR="00B42557" w:rsidRPr="00381720" w:rsidRDefault="00B42557" w:rsidP="00434B25">
      <w:pPr>
        <w:keepLines/>
        <w:widowControl w:val="0"/>
        <w:spacing w:after="0" w:line="240" w:lineRule="auto"/>
        <w:jc w:val="both"/>
        <w:rPr>
          <w:rFonts w:ascii="Tahoma" w:eastAsia="Times New Roman" w:hAnsi="Tahoma" w:cs="Tahoma"/>
          <w:sz w:val="8"/>
          <w:szCs w:val="20"/>
          <w:lang w:eastAsia="sl-SI"/>
        </w:rPr>
      </w:pPr>
    </w:p>
    <w:p w14:paraId="62878E9D" w14:textId="77777777" w:rsidR="00B42557" w:rsidRPr="00535FE3" w:rsidRDefault="00B42557" w:rsidP="008A0DE1">
      <w:pPr>
        <w:keepNext/>
        <w:keepLines/>
        <w:numPr>
          <w:ilvl w:val="0"/>
          <w:numId w:val="50"/>
        </w:numPr>
        <w:spacing w:after="0" w:line="240" w:lineRule="auto"/>
        <w:jc w:val="both"/>
        <w:rPr>
          <w:rFonts w:ascii="Tahoma" w:hAnsi="Tahoma" w:cs="Tahoma"/>
        </w:rPr>
      </w:pPr>
      <w:r w:rsidRPr="00535FE3">
        <w:rPr>
          <w:rFonts w:ascii="Tahoma" w:hAnsi="Tahoma" w:cs="Tahoma"/>
          <w:sz w:val="20"/>
          <w:szCs w:val="20"/>
          <w:lang w:eastAsia="sl-SI"/>
        </w:rPr>
        <w:t>izpolnjen obrazec ESPD s stran</w:t>
      </w:r>
      <w:r w:rsidR="00C10A79" w:rsidRPr="00535FE3">
        <w:rPr>
          <w:rFonts w:ascii="Tahoma" w:hAnsi="Tahoma" w:cs="Tahoma"/>
          <w:sz w:val="20"/>
          <w:szCs w:val="20"/>
          <w:lang w:eastAsia="sl-SI"/>
        </w:rPr>
        <w:t xml:space="preserve">i podizvajalca/ev (Priloga 3/2) </w:t>
      </w:r>
      <w:r w:rsidR="00C10A79" w:rsidRPr="00535FE3">
        <w:rPr>
          <w:rFonts w:ascii="Tahoma" w:hAnsi="Tahoma" w:cs="Tahoma"/>
        </w:rPr>
        <w:t>v razdelek »Sodelujoči«, del »ESPD – ostali sodelujoči«</w:t>
      </w:r>
      <w:r w:rsidRPr="00535FE3">
        <w:rPr>
          <w:rFonts w:ascii="Tahoma" w:hAnsi="Tahoma" w:cs="Tahoma"/>
          <w:sz w:val="20"/>
          <w:szCs w:val="20"/>
          <w:lang w:eastAsia="sl-SI"/>
        </w:rPr>
        <w:t xml:space="preserve"> </w:t>
      </w:r>
    </w:p>
    <w:p w14:paraId="057716A6" w14:textId="77777777" w:rsidR="00C10A79" w:rsidRPr="00535FE3" w:rsidRDefault="00B42557" w:rsidP="008A0DE1">
      <w:pPr>
        <w:keepNext/>
        <w:keepLines/>
        <w:numPr>
          <w:ilvl w:val="0"/>
          <w:numId w:val="50"/>
        </w:numPr>
        <w:spacing w:after="0" w:line="240" w:lineRule="auto"/>
        <w:jc w:val="both"/>
        <w:rPr>
          <w:rFonts w:ascii="Tahoma" w:hAnsi="Tahoma" w:cs="Tahoma"/>
          <w:sz w:val="20"/>
          <w:szCs w:val="20"/>
          <w:lang w:eastAsia="sl-SI"/>
        </w:rPr>
      </w:pPr>
      <w:r w:rsidRPr="00535FE3">
        <w:rPr>
          <w:rFonts w:ascii="Tahoma" w:hAnsi="Tahoma" w:cs="Tahoma"/>
          <w:sz w:val="20"/>
          <w:szCs w:val="20"/>
          <w:lang w:eastAsia="sl-SI"/>
        </w:rPr>
        <w:t>Prilogo 3/3 »Izjava o udeležbi fizičnih in pravnih oseb v lastništvu ponudnika«;</w:t>
      </w:r>
    </w:p>
    <w:p w14:paraId="44AC8A36" w14:textId="77777777" w:rsidR="00B42557" w:rsidRPr="00535FE3" w:rsidRDefault="00B42557" w:rsidP="008A0DE1">
      <w:pPr>
        <w:keepNext/>
        <w:keepLines/>
        <w:numPr>
          <w:ilvl w:val="0"/>
          <w:numId w:val="50"/>
        </w:numPr>
        <w:spacing w:after="0" w:line="240" w:lineRule="auto"/>
        <w:jc w:val="both"/>
        <w:rPr>
          <w:rFonts w:ascii="Tahoma" w:hAnsi="Tahoma" w:cs="Tahoma"/>
          <w:sz w:val="20"/>
          <w:szCs w:val="20"/>
          <w:lang w:eastAsia="sl-SI"/>
        </w:rPr>
      </w:pPr>
      <w:r w:rsidRPr="00535FE3">
        <w:rPr>
          <w:rFonts w:ascii="Tahoma" w:hAnsi="Tahoma" w:cs="Tahoma"/>
          <w:sz w:val="20"/>
          <w:szCs w:val="20"/>
          <w:lang w:eastAsia="sl-SI"/>
        </w:rPr>
        <w:t xml:space="preserve">Prilogo 4 »Pooblastilo za pridobitev potrdila iz kazenske evidence«; </w:t>
      </w:r>
    </w:p>
    <w:p w14:paraId="2A3F2464" w14:textId="77777777" w:rsidR="00B42557" w:rsidRPr="00535FE3" w:rsidRDefault="00B42557" w:rsidP="008A0DE1">
      <w:pPr>
        <w:keepNext/>
        <w:keepLines/>
        <w:numPr>
          <w:ilvl w:val="0"/>
          <w:numId w:val="50"/>
        </w:numPr>
        <w:spacing w:after="0" w:line="240" w:lineRule="auto"/>
        <w:jc w:val="both"/>
        <w:rPr>
          <w:rFonts w:ascii="Tahoma" w:hAnsi="Tahoma" w:cs="Tahoma"/>
          <w:sz w:val="20"/>
          <w:szCs w:val="20"/>
          <w:lang w:eastAsia="sl-SI"/>
        </w:rPr>
      </w:pPr>
      <w:r w:rsidRPr="00535FE3">
        <w:rPr>
          <w:rFonts w:ascii="Tahoma" w:hAnsi="Tahoma" w:cs="Tahoma"/>
          <w:sz w:val="20"/>
          <w:szCs w:val="20"/>
          <w:lang w:eastAsia="sl-SI"/>
        </w:rPr>
        <w:t>Prilogo 5 »Seznam podizvajalcev«, ter v primeru, če podizvajalec zahteva neposredno plačilo tudi obrazca 1 in 2 k prilogi 5,</w:t>
      </w:r>
    </w:p>
    <w:p w14:paraId="5363E3F2" w14:textId="77777777" w:rsidR="00B42557" w:rsidRPr="00535FE3" w:rsidRDefault="00B42557" w:rsidP="008A0DE1">
      <w:pPr>
        <w:keepNext/>
        <w:keepLines/>
        <w:numPr>
          <w:ilvl w:val="0"/>
          <w:numId w:val="50"/>
        </w:numPr>
        <w:spacing w:after="0" w:line="240" w:lineRule="auto"/>
        <w:jc w:val="both"/>
        <w:rPr>
          <w:rFonts w:ascii="Tahoma" w:hAnsi="Tahoma" w:cs="Tahoma"/>
          <w:sz w:val="20"/>
          <w:szCs w:val="20"/>
          <w:lang w:eastAsia="sl-SI"/>
        </w:rPr>
      </w:pPr>
      <w:r w:rsidRPr="00535FE3">
        <w:rPr>
          <w:rFonts w:ascii="Tahoma" w:hAnsi="Tahoma" w:cs="Tahoma"/>
          <w:sz w:val="20"/>
          <w:szCs w:val="20"/>
          <w:lang w:eastAsia="sl-SI"/>
        </w:rPr>
        <w:t xml:space="preserve">ter </w:t>
      </w:r>
      <w:r w:rsidR="00BA586D" w:rsidRPr="00535FE3">
        <w:rPr>
          <w:rFonts w:ascii="Tahoma" w:hAnsi="Tahoma" w:cs="Tahoma"/>
          <w:sz w:val="20"/>
          <w:szCs w:val="20"/>
          <w:lang w:eastAsia="sl-SI"/>
        </w:rPr>
        <w:t>ostala dokazila, v kolikor/kot to izhaja iz posameznih točk v nadaljevanju razpisne dokumentacije</w:t>
      </w:r>
      <w:r w:rsidRPr="00535FE3">
        <w:rPr>
          <w:rFonts w:ascii="Tahoma" w:hAnsi="Tahoma" w:cs="Tahoma"/>
          <w:sz w:val="20"/>
          <w:szCs w:val="20"/>
          <w:lang w:eastAsia="sl-SI"/>
        </w:rPr>
        <w:t xml:space="preserve">. </w:t>
      </w:r>
    </w:p>
    <w:p w14:paraId="3A2CB007" w14:textId="77777777" w:rsidR="00C10A79" w:rsidRPr="00535FE3" w:rsidRDefault="00C10A79" w:rsidP="00434B25">
      <w:pPr>
        <w:keepLines/>
        <w:widowControl w:val="0"/>
        <w:spacing w:after="0" w:line="240" w:lineRule="auto"/>
        <w:jc w:val="both"/>
        <w:rPr>
          <w:rFonts w:ascii="Tahoma" w:eastAsia="Times New Roman" w:hAnsi="Tahoma" w:cs="Tahoma"/>
          <w:sz w:val="20"/>
          <w:szCs w:val="20"/>
          <w:lang w:eastAsia="sl-SI"/>
        </w:rPr>
      </w:pPr>
    </w:p>
    <w:p w14:paraId="5F69D2B5" w14:textId="77777777" w:rsidR="00B42557" w:rsidRPr="00535FE3" w:rsidRDefault="00B42557" w:rsidP="00434B25">
      <w:pPr>
        <w:keepLines/>
        <w:widowControl w:val="0"/>
        <w:spacing w:after="0" w:line="240" w:lineRule="auto"/>
        <w:jc w:val="both"/>
        <w:rPr>
          <w:rFonts w:ascii="Tahoma" w:eastAsia="Times New Roman" w:hAnsi="Tahoma" w:cs="Tahoma"/>
          <w:sz w:val="20"/>
          <w:szCs w:val="20"/>
          <w:lang w:eastAsia="sl-SI"/>
        </w:rPr>
      </w:pPr>
      <w:r w:rsidRPr="00535FE3">
        <w:rPr>
          <w:rFonts w:ascii="Tahoma" w:eastAsia="Times New Roman" w:hAnsi="Tahoma" w:cs="Tahoma"/>
          <w:sz w:val="20"/>
          <w:szCs w:val="20"/>
          <w:lang w:eastAsia="sl-SI"/>
        </w:rPr>
        <w:t xml:space="preserve">Če ponudnik nastopa </w:t>
      </w:r>
      <w:r w:rsidR="00AB08B8" w:rsidRPr="00535FE3">
        <w:rPr>
          <w:rFonts w:ascii="Tahoma" w:eastAsia="Times New Roman" w:hAnsi="Tahoma" w:cs="Tahoma"/>
          <w:sz w:val="20"/>
          <w:szCs w:val="20"/>
          <w:lang w:eastAsia="sl-SI"/>
        </w:rPr>
        <w:t xml:space="preserve">s </w:t>
      </w:r>
      <w:r w:rsidRPr="00535FE3">
        <w:rPr>
          <w:rFonts w:ascii="Tahoma" w:eastAsia="Times New Roman" w:hAnsi="Tahoma" w:cs="Tahoma"/>
          <w:b/>
          <w:sz w:val="20"/>
          <w:szCs w:val="20"/>
          <w:u w:val="single"/>
          <w:lang w:eastAsia="sl-SI"/>
        </w:rPr>
        <w:t>podizvajalci</w:t>
      </w:r>
      <w:r w:rsidRPr="00535FE3">
        <w:rPr>
          <w:rFonts w:ascii="Tahoma" w:eastAsia="Times New Roman" w:hAnsi="Tahoma" w:cs="Tahoma"/>
          <w:sz w:val="20"/>
          <w:szCs w:val="20"/>
          <w:lang w:eastAsia="sl-SI"/>
        </w:rPr>
        <w:t xml:space="preserve">, mora </w:t>
      </w:r>
      <w:r w:rsidRPr="00535FE3">
        <w:rPr>
          <w:rFonts w:ascii="Tahoma" w:eastAsia="Times New Roman" w:hAnsi="Tahoma" w:cs="Tahoma"/>
          <w:sz w:val="20"/>
          <w:szCs w:val="20"/>
          <w:u w:val="single"/>
          <w:lang w:eastAsia="sl-SI"/>
        </w:rPr>
        <w:t>poleg svojega</w:t>
      </w:r>
      <w:r w:rsidRPr="00535FE3">
        <w:rPr>
          <w:rFonts w:ascii="Tahoma" w:eastAsia="Times New Roman" w:hAnsi="Tahoma" w:cs="Tahoma"/>
          <w:sz w:val="20"/>
          <w:szCs w:val="20"/>
          <w:lang w:eastAsia="sl-SI"/>
        </w:rPr>
        <w:t xml:space="preserve"> priložiti </w:t>
      </w:r>
      <w:r w:rsidRPr="00535FE3">
        <w:rPr>
          <w:rFonts w:ascii="Tahoma" w:eastAsia="Times New Roman" w:hAnsi="Tahoma" w:cs="Tahoma"/>
          <w:sz w:val="20"/>
          <w:szCs w:val="20"/>
          <w:u w:val="single"/>
          <w:lang w:eastAsia="sl-SI"/>
        </w:rPr>
        <w:t>tudi</w:t>
      </w:r>
      <w:r w:rsidRPr="00535FE3">
        <w:rPr>
          <w:rFonts w:ascii="Tahoma" w:eastAsia="Times New Roman" w:hAnsi="Tahoma" w:cs="Tahoma"/>
          <w:sz w:val="20"/>
          <w:szCs w:val="20"/>
          <w:lang w:eastAsia="sl-SI"/>
        </w:rPr>
        <w:t xml:space="preserve"> </w:t>
      </w:r>
      <w:r w:rsidRPr="00535FE3">
        <w:rPr>
          <w:rFonts w:ascii="Tahoma" w:eastAsia="Times New Roman" w:hAnsi="Tahoma" w:cs="Tahoma"/>
          <w:b/>
          <w:sz w:val="20"/>
          <w:szCs w:val="20"/>
          <w:lang w:eastAsia="sl-SI"/>
        </w:rPr>
        <w:t>ločen</w:t>
      </w:r>
      <w:r w:rsidRPr="00535FE3">
        <w:rPr>
          <w:rFonts w:ascii="Times New Roman" w:eastAsia="Times New Roman" w:hAnsi="Times New Roman"/>
          <w:sz w:val="20"/>
          <w:szCs w:val="20"/>
          <w:lang w:eastAsia="sl-SI"/>
        </w:rPr>
        <w:t xml:space="preserve"> </w:t>
      </w:r>
      <w:r w:rsidRPr="00535FE3">
        <w:rPr>
          <w:rFonts w:ascii="Tahoma" w:eastAsia="Times New Roman" w:hAnsi="Tahoma" w:cs="Tahoma"/>
          <w:sz w:val="20"/>
          <w:szCs w:val="20"/>
          <w:lang w:eastAsia="sl-SI"/>
        </w:rPr>
        <w:t xml:space="preserve">ESPD obrazec </w:t>
      </w:r>
      <w:r w:rsidRPr="00535FE3">
        <w:rPr>
          <w:rFonts w:ascii="Tahoma" w:eastAsia="Times New Roman" w:hAnsi="Tahoma" w:cs="Tahoma"/>
          <w:sz w:val="20"/>
          <w:szCs w:val="20"/>
          <w:u w:val="single"/>
          <w:lang w:eastAsia="sl-SI"/>
        </w:rPr>
        <w:t xml:space="preserve">za </w:t>
      </w:r>
      <w:r w:rsidRPr="00535FE3">
        <w:rPr>
          <w:rFonts w:ascii="Tahoma" w:eastAsia="Times New Roman" w:hAnsi="Tahoma" w:cs="Tahoma"/>
          <w:b/>
          <w:sz w:val="20"/>
          <w:szCs w:val="20"/>
          <w:u w:val="single"/>
          <w:lang w:eastAsia="sl-SI"/>
        </w:rPr>
        <w:t>vsakega</w:t>
      </w:r>
      <w:r w:rsidRPr="00535FE3">
        <w:rPr>
          <w:rFonts w:ascii="Tahoma" w:eastAsia="Times New Roman" w:hAnsi="Tahoma" w:cs="Tahoma"/>
          <w:sz w:val="20"/>
          <w:szCs w:val="20"/>
          <w:u w:val="single"/>
          <w:lang w:eastAsia="sl-SI"/>
        </w:rPr>
        <w:t xml:space="preserve"> podizvajalca v ponudbi</w:t>
      </w:r>
      <w:r w:rsidRPr="00535FE3">
        <w:rPr>
          <w:rFonts w:ascii="Tahoma" w:eastAsia="Times New Roman" w:hAnsi="Tahoma" w:cs="Tahoma"/>
          <w:sz w:val="20"/>
          <w:szCs w:val="20"/>
          <w:lang w:eastAsia="sl-SI"/>
        </w:rPr>
        <w:t xml:space="preserve">. </w:t>
      </w:r>
    </w:p>
    <w:p w14:paraId="79C5659B" w14:textId="77777777" w:rsidR="00B42557" w:rsidRPr="00535FE3" w:rsidRDefault="00B42557" w:rsidP="00434B25">
      <w:pPr>
        <w:keepLines/>
        <w:widowControl w:val="0"/>
        <w:spacing w:after="0" w:line="240" w:lineRule="auto"/>
        <w:jc w:val="both"/>
        <w:rPr>
          <w:rFonts w:ascii="Tahoma" w:eastAsia="Times New Roman" w:hAnsi="Tahoma" w:cs="Tahoma"/>
          <w:sz w:val="20"/>
          <w:szCs w:val="20"/>
          <w:lang w:eastAsia="sl-SI"/>
        </w:rPr>
      </w:pPr>
    </w:p>
    <w:p w14:paraId="24D7F52E" w14:textId="77777777" w:rsidR="00B42557" w:rsidRPr="00535FE3" w:rsidRDefault="00B42557" w:rsidP="00434B25">
      <w:pPr>
        <w:keepLines/>
        <w:widowControl w:val="0"/>
        <w:spacing w:after="0" w:line="240" w:lineRule="auto"/>
        <w:jc w:val="both"/>
        <w:rPr>
          <w:rFonts w:ascii="Tahoma" w:eastAsia="Times New Roman" w:hAnsi="Tahoma" w:cs="Tahoma"/>
          <w:i/>
          <w:sz w:val="20"/>
          <w:szCs w:val="20"/>
          <w:lang w:eastAsia="sl-SI"/>
        </w:rPr>
      </w:pPr>
      <w:r w:rsidRPr="00535FE3">
        <w:rPr>
          <w:rFonts w:ascii="Tahoma" w:eastAsia="Times New Roman" w:hAnsi="Tahoma" w:cs="Tahoma"/>
          <w:i/>
          <w:sz w:val="20"/>
          <w:szCs w:val="20"/>
          <w:lang w:eastAsia="sl-SI"/>
        </w:rPr>
        <w:t>V kolikor ponudnik ne oddaja ponudbe z nobenim podizvajalcem, mu ni potrebno upoštevati določil oz. izpolniti/priložiti prilog, ki se nanašajo na podizvajalce.</w:t>
      </w:r>
    </w:p>
    <w:p w14:paraId="0BE5A195" w14:textId="77777777" w:rsidR="002E0A7A" w:rsidRPr="00535FE3" w:rsidRDefault="002E0A7A" w:rsidP="00434B25">
      <w:pPr>
        <w:keepLines/>
        <w:widowControl w:val="0"/>
        <w:spacing w:after="0" w:line="240" w:lineRule="auto"/>
        <w:jc w:val="both"/>
        <w:rPr>
          <w:rFonts w:ascii="Tahoma" w:eastAsia="Times New Roman" w:hAnsi="Tahoma" w:cs="Tahoma"/>
          <w:sz w:val="20"/>
          <w:szCs w:val="20"/>
          <w:lang w:eastAsia="sl-SI"/>
        </w:rPr>
      </w:pPr>
    </w:p>
    <w:p w14:paraId="037489A1" w14:textId="77777777" w:rsidR="00B42557" w:rsidRPr="00535FE3" w:rsidRDefault="00B42557" w:rsidP="00434B25">
      <w:pPr>
        <w:keepLines/>
        <w:widowControl w:val="0"/>
        <w:numPr>
          <w:ilvl w:val="1"/>
          <w:numId w:val="1"/>
        </w:numPr>
        <w:spacing w:after="0" w:line="240" w:lineRule="auto"/>
        <w:jc w:val="both"/>
        <w:rPr>
          <w:rFonts w:ascii="Tahoma" w:eastAsia="Times New Roman" w:hAnsi="Tahoma" w:cs="Tahoma"/>
          <w:b/>
          <w:sz w:val="20"/>
          <w:szCs w:val="20"/>
          <w:lang w:eastAsia="sl-SI"/>
        </w:rPr>
      </w:pPr>
      <w:r w:rsidRPr="00535FE3">
        <w:rPr>
          <w:rFonts w:ascii="Tahoma" w:eastAsia="Times New Roman" w:hAnsi="Tahoma" w:cs="Tahoma"/>
          <w:b/>
          <w:sz w:val="20"/>
          <w:szCs w:val="20"/>
          <w:lang w:eastAsia="sl-SI"/>
        </w:rPr>
        <w:t>Uporaba zmogljivosti drugih subjektov</w:t>
      </w:r>
    </w:p>
    <w:p w14:paraId="28D09751" w14:textId="77777777" w:rsidR="00B42557" w:rsidRPr="00535FE3" w:rsidRDefault="00B42557" w:rsidP="00434B25">
      <w:pPr>
        <w:keepLines/>
        <w:widowControl w:val="0"/>
        <w:spacing w:after="0" w:line="240" w:lineRule="auto"/>
        <w:jc w:val="both"/>
        <w:rPr>
          <w:rFonts w:ascii="Tahoma" w:eastAsia="Times New Roman" w:hAnsi="Tahoma" w:cs="Tahoma"/>
          <w:sz w:val="14"/>
          <w:szCs w:val="20"/>
          <w:lang w:eastAsia="sl-SI"/>
        </w:rPr>
      </w:pPr>
    </w:p>
    <w:p w14:paraId="6549D03F" w14:textId="77777777" w:rsidR="00BA586D" w:rsidRPr="00535FE3" w:rsidRDefault="00BA586D" w:rsidP="00434B25">
      <w:pPr>
        <w:keepLines/>
        <w:widowControl w:val="0"/>
        <w:spacing w:after="0" w:line="240" w:lineRule="auto"/>
        <w:jc w:val="both"/>
        <w:rPr>
          <w:rFonts w:ascii="Tahoma" w:eastAsia="Times New Roman" w:hAnsi="Tahoma" w:cs="Tahoma"/>
          <w:kern w:val="16"/>
          <w:sz w:val="20"/>
          <w:szCs w:val="20"/>
          <w:lang w:eastAsia="sl-SI"/>
        </w:rPr>
      </w:pPr>
      <w:r w:rsidRPr="00535FE3">
        <w:rPr>
          <w:rFonts w:ascii="Tahoma" w:eastAsia="Times New Roman" w:hAnsi="Tahoma" w:cs="Tahoma"/>
          <w:sz w:val="20"/>
          <w:szCs w:val="20"/>
          <w:lang w:eastAsia="sl-SI"/>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535FE3">
        <w:rPr>
          <w:rFonts w:ascii="Tahoma" w:eastAsia="Times New Roman" w:hAnsi="Tahoma" w:cs="Tahoma"/>
          <w:kern w:val="16"/>
          <w:sz w:val="20"/>
          <w:szCs w:val="20"/>
          <w:lang w:eastAsia="sl-SI"/>
        </w:rPr>
        <w:t xml:space="preserve"> </w:t>
      </w:r>
      <w:r w:rsidRPr="00535FE3">
        <w:rPr>
          <w:rFonts w:ascii="Tahoma" w:eastAsia="Times New Roman" w:hAnsi="Tahoma" w:cs="Tahoma"/>
          <w:sz w:val="20"/>
          <w:szCs w:val="20"/>
          <w:lang w:eastAsia="sl-SI"/>
        </w:rPr>
        <w:t>ki se nanašajo na subjekte</w:t>
      </w:r>
      <w:r w:rsidRPr="00535FE3">
        <w:rPr>
          <w:rFonts w:ascii="Times New Roman" w:eastAsia="Times New Roman" w:hAnsi="Times New Roman"/>
          <w:sz w:val="20"/>
          <w:szCs w:val="20"/>
          <w:lang w:eastAsia="sl-SI"/>
        </w:rPr>
        <w:t xml:space="preserve"> </w:t>
      </w:r>
      <w:r w:rsidRPr="00535FE3">
        <w:rPr>
          <w:rFonts w:ascii="Tahoma" w:eastAsia="Times New Roman" w:hAnsi="Tahoma" w:cs="Tahoma"/>
          <w:sz w:val="20"/>
          <w:szCs w:val="20"/>
          <w:lang w:eastAsia="sl-SI"/>
        </w:rPr>
        <w:t xml:space="preserve">katerih zmogljivosti namerava ponudnik uporabiti. </w:t>
      </w:r>
      <w:r w:rsidRPr="00535FE3">
        <w:rPr>
          <w:rFonts w:ascii="Tahoma" w:eastAsia="Times New Roman" w:hAnsi="Tahoma" w:cs="Tahoma"/>
          <w:kern w:val="16"/>
          <w:sz w:val="20"/>
          <w:szCs w:val="20"/>
          <w:lang w:eastAsia="sl-SI"/>
        </w:rPr>
        <w:t>Ponudnik mora za vse navedene subjekte, katerih zmogljivosti namerava uporabiti, predložiti izpolnjene in podpisane zahtevane obrazce oz. zahtevano dokumentacijo iz razpisne dokumentacije.</w:t>
      </w:r>
    </w:p>
    <w:p w14:paraId="5BC6E836" w14:textId="77777777" w:rsidR="00081916" w:rsidRPr="00535FE3" w:rsidRDefault="00081916" w:rsidP="00434B25">
      <w:pPr>
        <w:keepLines/>
        <w:widowControl w:val="0"/>
        <w:spacing w:after="0" w:line="240" w:lineRule="auto"/>
        <w:jc w:val="both"/>
        <w:rPr>
          <w:rFonts w:ascii="Tahoma" w:eastAsia="Times New Roman" w:hAnsi="Tahoma" w:cs="Tahoma"/>
          <w:sz w:val="20"/>
          <w:szCs w:val="20"/>
          <w:u w:val="single"/>
          <w:lang w:eastAsia="sl-SI"/>
        </w:rPr>
      </w:pPr>
    </w:p>
    <w:p w14:paraId="78C74BF6" w14:textId="77777777" w:rsidR="00BA586D" w:rsidRPr="00535FE3" w:rsidRDefault="00BA586D" w:rsidP="00434B25">
      <w:pPr>
        <w:keepLines/>
        <w:widowControl w:val="0"/>
        <w:autoSpaceDE w:val="0"/>
        <w:autoSpaceDN w:val="0"/>
        <w:adjustRightInd w:val="0"/>
        <w:spacing w:after="0" w:line="240" w:lineRule="auto"/>
        <w:jc w:val="both"/>
        <w:rPr>
          <w:rFonts w:ascii="Tahoma" w:eastAsia="Times New Roman" w:hAnsi="Tahoma" w:cs="Tahoma"/>
          <w:sz w:val="20"/>
          <w:szCs w:val="20"/>
          <w:lang w:eastAsia="sl-SI"/>
        </w:rPr>
      </w:pPr>
      <w:r w:rsidRPr="00535FE3">
        <w:rPr>
          <w:rFonts w:ascii="Tahoma" w:eastAsia="Times New Roman" w:hAnsi="Tahoma" w:cs="Tahoma"/>
          <w:sz w:val="20"/>
          <w:szCs w:val="20"/>
          <w:lang w:eastAsia="sl-SI"/>
        </w:rPr>
        <w:t xml:space="preserve">O uporabi zmogljivosti drugih subjektov govorimo, ko drugi subjekt </w:t>
      </w:r>
      <w:r w:rsidRPr="00535FE3">
        <w:rPr>
          <w:rFonts w:ascii="Tahoma" w:eastAsia="Times New Roman" w:hAnsi="Tahoma" w:cs="Tahoma"/>
          <w:sz w:val="20"/>
          <w:szCs w:val="20"/>
          <w:u w:val="single"/>
          <w:lang w:eastAsia="sl-SI"/>
        </w:rPr>
        <w:t>ni neposredno udeležen pri sami izvedbi naročila</w:t>
      </w:r>
      <w:r w:rsidRPr="00535FE3">
        <w:rPr>
          <w:rFonts w:ascii="Tahoma" w:eastAsia="Times New Roman" w:hAnsi="Tahoma" w:cs="Tahoma"/>
          <w:sz w:val="20"/>
          <w:szCs w:val="20"/>
          <w:lang w:eastAsia="sl-SI"/>
        </w:rPr>
        <w:t xml:space="preserve">, temveč ponudniku le npr. posodi določeno opremo, tehnična sredstva, mehanizacijo itd.. Če bo drugi subjekt z zmogljivostmi, s katerimi razpolaga in na katere se sklicuje ponudnik, </w:t>
      </w:r>
      <w:r w:rsidRPr="00535FE3">
        <w:rPr>
          <w:rFonts w:ascii="Tahoma" w:eastAsia="Times New Roman" w:hAnsi="Tahoma" w:cs="Tahoma"/>
          <w:sz w:val="20"/>
          <w:szCs w:val="20"/>
          <w:u w:val="single"/>
          <w:lang w:eastAsia="sl-SI"/>
        </w:rPr>
        <w:t>neposredno sam izvedel del predmeta javnega naročila</w:t>
      </w:r>
      <w:r w:rsidRPr="00535FE3">
        <w:rPr>
          <w:rFonts w:ascii="Tahoma" w:eastAsia="Times New Roman" w:hAnsi="Tahoma" w:cs="Tahoma"/>
          <w:sz w:val="20"/>
          <w:szCs w:val="20"/>
          <w:lang w:eastAsia="sl-SI"/>
        </w:rPr>
        <w:t xml:space="preserve">, potem govorimo o subjektu, ki izpolnjuje definicijo </w:t>
      </w:r>
      <w:r w:rsidRPr="00535FE3">
        <w:rPr>
          <w:rFonts w:ascii="Tahoma" w:eastAsia="Times New Roman" w:hAnsi="Tahoma" w:cs="Tahoma"/>
          <w:b/>
          <w:sz w:val="20"/>
          <w:szCs w:val="20"/>
          <w:lang w:eastAsia="sl-SI"/>
        </w:rPr>
        <w:t>podizvajalca</w:t>
      </w:r>
      <w:r w:rsidRPr="00535FE3">
        <w:rPr>
          <w:rFonts w:ascii="Tahoma" w:eastAsia="Times New Roman" w:hAnsi="Tahoma" w:cs="Tahoma"/>
          <w:sz w:val="20"/>
          <w:szCs w:val="20"/>
          <w:lang w:eastAsia="sl-SI"/>
        </w:rPr>
        <w:t xml:space="preserve">, </w:t>
      </w:r>
      <w:r w:rsidRPr="00535FE3">
        <w:rPr>
          <w:rFonts w:ascii="Tahoma" w:eastAsia="Times New Roman" w:hAnsi="Tahoma" w:cs="Tahoma"/>
          <w:sz w:val="20"/>
          <w:szCs w:val="20"/>
          <w:u w:val="single"/>
          <w:lang w:eastAsia="sl-SI"/>
        </w:rPr>
        <w:t xml:space="preserve">zato naj ga ponudnik nominira kot podizvajalca/e </w:t>
      </w:r>
      <w:r w:rsidRPr="00535FE3">
        <w:rPr>
          <w:rFonts w:ascii="Tahoma" w:eastAsia="Times New Roman" w:hAnsi="Tahoma" w:cs="Tahoma"/>
          <w:b/>
          <w:sz w:val="20"/>
          <w:szCs w:val="20"/>
          <w:u w:val="single"/>
          <w:lang w:eastAsia="sl-SI"/>
        </w:rPr>
        <w:t>in ne</w:t>
      </w:r>
      <w:r w:rsidRPr="00535FE3">
        <w:rPr>
          <w:rFonts w:ascii="Tahoma" w:eastAsia="Times New Roman" w:hAnsi="Tahoma" w:cs="Tahoma"/>
          <w:sz w:val="20"/>
          <w:szCs w:val="20"/>
          <w:u w:val="single"/>
          <w:lang w:eastAsia="sl-SI"/>
        </w:rPr>
        <w:t xml:space="preserve"> kot subjekt/e, katerih zmogljivost uporablja ponudnik v ponudbi</w:t>
      </w:r>
      <w:r w:rsidRPr="00535FE3">
        <w:rPr>
          <w:rFonts w:ascii="Tahoma" w:eastAsia="Times New Roman" w:hAnsi="Tahoma" w:cs="Tahoma"/>
          <w:sz w:val="20"/>
          <w:szCs w:val="20"/>
          <w:lang w:eastAsia="sl-SI"/>
        </w:rPr>
        <w:t>.</w:t>
      </w:r>
    </w:p>
    <w:p w14:paraId="10BA0F3C" w14:textId="77777777" w:rsidR="00BA586D" w:rsidRPr="00535FE3" w:rsidRDefault="00BA586D" w:rsidP="00434B25">
      <w:pPr>
        <w:keepLines/>
        <w:widowControl w:val="0"/>
        <w:spacing w:after="0" w:line="240" w:lineRule="auto"/>
        <w:jc w:val="both"/>
        <w:rPr>
          <w:rFonts w:ascii="Tahoma" w:eastAsia="Times New Roman" w:hAnsi="Tahoma" w:cs="Tahoma"/>
          <w:b/>
          <w:sz w:val="20"/>
          <w:szCs w:val="20"/>
          <w:u w:val="single"/>
          <w:lang w:eastAsia="sl-SI"/>
        </w:rPr>
      </w:pPr>
      <w:r w:rsidRPr="00535FE3">
        <w:rPr>
          <w:rFonts w:ascii="Tahoma" w:eastAsia="Times New Roman" w:hAnsi="Tahoma" w:cs="Tahoma"/>
          <w:b/>
          <w:sz w:val="20"/>
          <w:szCs w:val="20"/>
          <w:u w:val="single"/>
          <w:lang w:eastAsia="sl-SI"/>
        </w:rPr>
        <w:t>Dokazila oz. zahtevana dokumentacija za subjekt/e, katerih zmogljivost uporablja ponudnik:</w:t>
      </w:r>
    </w:p>
    <w:p w14:paraId="4CE735CE" w14:textId="77777777" w:rsidR="00B42557" w:rsidRPr="00535FE3" w:rsidRDefault="00B42557" w:rsidP="00C10A79">
      <w:pPr>
        <w:keepLines/>
        <w:widowControl w:val="0"/>
        <w:numPr>
          <w:ilvl w:val="0"/>
          <w:numId w:val="9"/>
        </w:numPr>
        <w:spacing w:after="0" w:line="240" w:lineRule="auto"/>
        <w:ind w:left="426" w:hanging="284"/>
        <w:jc w:val="both"/>
        <w:rPr>
          <w:rFonts w:ascii="Tahoma" w:hAnsi="Tahoma" w:cs="Tahoma"/>
          <w:sz w:val="20"/>
          <w:szCs w:val="20"/>
          <w:lang w:eastAsia="sl-SI"/>
        </w:rPr>
      </w:pPr>
      <w:r w:rsidRPr="00535FE3">
        <w:rPr>
          <w:rFonts w:ascii="Tahoma" w:hAnsi="Tahoma" w:cs="Tahoma"/>
          <w:sz w:val="20"/>
          <w:szCs w:val="20"/>
          <w:lang w:eastAsia="sl-SI"/>
        </w:rPr>
        <w:t>izpolnjen obrazec ESPD s strani subjekta/ov (Priloga 3/2)</w:t>
      </w:r>
      <w:r w:rsidR="00C10A79" w:rsidRPr="00535FE3">
        <w:rPr>
          <w:rFonts w:ascii="Tahoma" w:hAnsi="Tahoma" w:cs="Tahoma"/>
          <w:sz w:val="20"/>
          <w:szCs w:val="20"/>
          <w:lang w:eastAsia="sl-SI"/>
        </w:rPr>
        <w:t xml:space="preserve"> v razdelek »Sodelujoči«, del »ESPD – ostali sodelujoči« </w:t>
      </w:r>
    </w:p>
    <w:p w14:paraId="5D0804D6" w14:textId="77777777" w:rsidR="00B42557" w:rsidRPr="00535FE3" w:rsidRDefault="00B42557" w:rsidP="006E60E1">
      <w:pPr>
        <w:keepLines/>
        <w:widowControl w:val="0"/>
        <w:numPr>
          <w:ilvl w:val="0"/>
          <w:numId w:val="9"/>
        </w:numPr>
        <w:spacing w:after="0" w:line="240" w:lineRule="auto"/>
        <w:ind w:left="426" w:hanging="284"/>
        <w:jc w:val="both"/>
        <w:rPr>
          <w:rFonts w:ascii="Tahoma" w:hAnsi="Tahoma" w:cs="Tahoma"/>
          <w:sz w:val="20"/>
          <w:szCs w:val="20"/>
          <w:lang w:eastAsia="sl-SI"/>
        </w:rPr>
      </w:pPr>
      <w:r w:rsidRPr="00535FE3">
        <w:rPr>
          <w:rFonts w:ascii="Tahoma" w:hAnsi="Tahoma" w:cs="Tahoma"/>
          <w:sz w:val="20"/>
          <w:szCs w:val="20"/>
          <w:lang w:eastAsia="sl-SI"/>
        </w:rPr>
        <w:t>Prilogo 3/3 »Izjava o udeležbi fizičnih in pravnih oseb v lastništvu ponudnika«;</w:t>
      </w:r>
    </w:p>
    <w:p w14:paraId="17AE8041" w14:textId="77777777" w:rsidR="00B42557" w:rsidRPr="00535FE3" w:rsidRDefault="00B42557" w:rsidP="006E60E1">
      <w:pPr>
        <w:keepLines/>
        <w:widowControl w:val="0"/>
        <w:numPr>
          <w:ilvl w:val="0"/>
          <w:numId w:val="9"/>
        </w:numPr>
        <w:spacing w:after="0" w:line="240" w:lineRule="auto"/>
        <w:ind w:left="426" w:hanging="284"/>
        <w:jc w:val="both"/>
        <w:rPr>
          <w:rFonts w:ascii="Tahoma" w:hAnsi="Tahoma" w:cs="Tahoma"/>
          <w:sz w:val="20"/>
          <w:szCs w:val="20"/>
          <w:lang w:eastAsia="sl-SI"/>
        </w:rPr>
      </w:pPr>
      <w:r w:rsidRPr="00535FE3">
        <w:rPr>
          <w:rFonts w:ascii="Tahoma" w:hAnsi="Tahoma" w:cs="Tahoma"/>
          <w:sz w:val="20"/>
          <w:szCs w:val="20"/>
          <w:lang w:eastAsia="sl-SI"/>
        </w:rPr>
        <w:t xml:space="preserve">Prilogo 4 »Pooblastilo za pridobitev potrdila iz kazenske evidence«; </w:t>
      </w:r>
    </w:p>
    <w:p w14:paraId="1C7AF06B" w14:textId="77777777" w:rsidR="00B42557" w:rsidRPr="00535FE3" w:rsidRDefault="00B42557" w:rsidP="006E60E1">
      <w:pPr>
        <w:keepLines/>
        <w:widowControl w:val="0"/>
        <w:numPr>
          <w:ilvl w:val="0"/>
          <w:numId w:val="9"/>
        </w:numPr>
        <w:spacing w:after="0" w:line="240" w:lineRule="auto"/>
        <w:ind w:left="426" w:hanging="284"/>
        <w:jc w:val="both"/>
        <w:rPr>
          <w:rFonts w:ascii="Tahoma" w:hAnsi="Tahoma" w:cs="Tahoma"/>
          <w:sz w:val="20"/>
          <w:szCs w:val="20"/>
          <w:lang w:eastAsia="sl-SI"/>
        </w:rPr>
      </w:pPr>
      <w:r w:rsidRPr="00535FE3">
        <w:rPr>
          <w:rFonts w:ascii="Tahoma" w:hAnsi="Tahoma" w:cs="Tahoma"/>
          <w:sz w:val="20"/>
          <w:szCs w:val="20"/>
          <w:lang w:eastAsia="sl-SI"/>
        </w:rPr>
        <w:t>Prilogo 6 »Seznam subjektov, katerih zmogljivost uporablja ponudnik«</w:t>
      </w:r>
    </w:p>
    <w:p w14:paraId="3365F231" w14:textId="77777777" w:rsidR="00B42557" w:rsidRPr="00381720" w:rsidRDefault="00B42557" w:rsidP="006E60E1">
      <w:pPr>
        <w:keepLines/>
        <w:widowControl w:val="0"/>
        <w:numPr>
          <w:ilvl w:val="0"/>
          <w:numId w:val="9"/>
        </w:numPr>
        <w:spacing w:after="0" w:line="240" w:lineRule="auto"/>
        <w:ind w:left="426" w:hanging="284"/>
        <w:jc w:val="both"/>
        <w:rPr>
          <w:rFonts w:ascii="Tahoma" w:hAnsi="Tahoma" w:cs="Tahoma"/>
          <w:sz w:val="20"/>
          <w:szCs w:val="20"/>
          <w:lang w:eastAsia="sl-SI"/>
        </w:rPr>
      </w:pPr>
      <w:r w:rsidRPr="00381720">
        <w:rPr>
          <w:rFonts w:ascii="Tahoma" w:hAnsi="Tahoma" w:cs="Tahoma"/>
          <w:sz w:val="20"/>
          <w:szCs w:val="20"/>
          <w:lang w:eastAsia="sl-SI"/>
        </w:rPr>
        <w:t xml:space="preserve">ter z ostalimi dokazili, v kolikor/kot to izhaja iz posameznih točk v nadaljevanju razpisne dokumentacije. </w:t>
      </w:r>
    </w:p>
    <w:p w14:paraId="690919EA" w14:textId="77777777" w:rsidR="00B42557" w:rsidRPr="00381720" w:rsidRDefault="00B42557" w:rsidP="00434B25">
      <w:pPr>
        <w:keepLines/>
        <w:widowControl w:val="0"/>
        <w:spacing w:after="0" w:line="240" w:lineRule="auto"/>
        <w:jc w:val="both"/>
        <w:rPr>
          <w:rFonts w:ascii="Tahoma" w:eastAsia="Times New Roman" w:hAnsi="Tahoma" w:cs="Tahoma"/>
          <w:sz w:val="12"/>
          <w:szCs w:val="20"/>
          <w:lang w:eastAsia="sl-SI"/>
        </w:rPr>
      </w:pPr>
    </w:p>
    <w:p w14:paraId="1D34173A" w14:textId="77777777"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u w:val="single"/>
          <w:lang w:eastAsia="sl-SI"/>
        </w:rPr>
        <w:t>Ponudnik, kateremu bo javno naročilo oddano, bo v razmerju do naročnika v celoti odgovarjal za izvedbo prejetega naročila, ne glede na število subjektov, katerih zmogljivost bo ponudnik uporabljal v ponudbi oz. pri izvedbi predmeta javnega naročila</w:t>
      </w:r>
      <w:r w:rsidRPr="00381720">
        <w:rPr>
          <w:rFonts w:ascii="Tahoma" w:eastAsia="Times New Roman" w:hAnsi="Tahoma" w:cs="Tahoma"/>
          <w:sz w:val="20"/>
          <w:szCs w:val="20"/>
          <w:lang w:eastAsia="sl-SI"/>
        </w:rPr>
        <w:t>.</w:t>
      </w:r>
    </w:p>
    <w:p w14:paraId="726BD127" w14:textId="77777777"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p>
    <w:p w14:paraId="2D43B124" w14:textId="77777777" w:rsidR="00B42557" w:rsidRPr="00C87A10" w:rsidRDefault="00B42557" w:rsidP="00434B25">
      <w:pPr>
        <w:keepLines/>
        <w:widowControl w:val="0"/>
        <w:spacing w:after="0" w:line="240" w:lineRule="auto"/>
        <w:jc w:val="both"/>
        <w:rPr>
          <w:rFonts w:ascii="Tahoma" w:eastAsia="Times New Roman" w:hAnsi="Tahoma" w:cs="Tahoma"/>
          <w:i/>
          <w:sz w:val="20"/>
          <w:szCs w:val="20"/>
          <w:lang w:eastAsia="sl-SI"/>
        </w:rPr>
      </w:pPr>
      <w:r w:rsidRPr="00C87A10">
        <w:rPr>
          <w:rFonts w:ascii="Tahoma" w:eastAsia="Times New Roman" w:hAnsi="Tahoma" w:cs="Tahoma"/>
          <w:i/>
          <w:sz w:val="20"/>
          <w:szCs w:val="20"/>
          <w:lang w:eastAsia="sl-SI"/>
        </w:rPr>
        <w:t>V kolikor ponudnik za izvedbo javnega naročila ne bo uporabil zmogljivosti drugih subjektov, mu ni potrebno upoštevati določil oz. izpolniti/priložiti prilog, ki se nanašajo na subjekt/e, katerih zmogljivost</w:t>
      </w:r>
      <w:r w:rsidRPr="00C87A10">
        <w:rPr>
          <w:rFonts w:ascii="Times New Roman" w:eastAsia="Times New Roman" w:hAnsi="Times New Roman"/>
          <w:sz w:val="20"/>
          <w:szCs w:val="20"/>
          <w:lang w:eastAsia="sl-SI"/>
        </w:rPr>
        <w:t xml:space="preserve"> </w:t>
      </w:r>
      <w:r w:rsidRPr="00C87A10">
        <w:rPr>
          <w:rFonts w:ascii="Tahoma" w:eastAsia="Times New Roman" w:hAnsi="Tahoma" w:cs="Tahoma"/>
          <w:i/>
          <w:sz w:val="20"/>
          <w:szCs w:val="20"/>
          <w:lang w:eastAsia="sl-SI"/>
        </w:rPr>
        <w:t>uporablja ponudnik v ponudbi.</w:t>
      </w:r>
    </w:p>
    <w:p w14:paraId="18EF822E" w14:textId="6340B3C1" w:rsidR="00B42557" w:rsidRDefault="00B42557" w:rsidP="00434B25">
      <w:pPr>
        <w:keepLines/>
        <w:widowControl w:val="0"/>
        <w:spacing w:after="0" w:line="240" w:lineRule="auto"/>
        <w:jc w:val="both"/>
        <w:rPr>
          <w:rFonts w:ascii="Tahoma" w:eastAsia="Times New Roman" w:hAnsi="Tahoma" w:cs="Tahoma"/>
          <w:sz w:val="20"/>
          <w:szCs w:val="20"/>
          <w:lang w:eastAsia="sl-SI"/>
        </w:rPr>
      </w:pPr>
    </w:p>
    <w:p w14:paraId="443CCE27" w14:textId="77777777" w:rsidR="00432BB5" w:rsidRPr="00381720" w:rsidRDefault="00432BB5" w:rsidP="00434B25">
      <w:pPr>
        <w:keepLines/>
        <w:widowControl w:val="0"/>
        <w:spacing w:after="0" w:line="240" w:lineRule="auto"/>
        <w:jc w:val="both"/>
        <w:rPr>
          <w:rFonts w:ascii="Tahoma" w:eastAsia="Times New Roman" w:hAnsi="Tahoma" w:cs="Tahoma"/>
          <w:sz w:val="20"/>
          <w:szCs w:val="20"/>
          <w:lang w:eastAsia="sl-SI"/>
        </w:rPr>
      </w:pPr>
    </w:p>
    <w:p w14:paraId="3761D8DB" w14:textId="77777777" w:rsidR="00B42557" w:rsidRPr="00381720" w:rsidRDefault="00B42557" w:rsidP="00434B25">
      <w:pPr>
        <w:keepLines/>
        <w:widowControl w:val="0"/>
        <w:numPr>
          <w:ilvl w:val="1"/>
          <w:numId w:val="1"/>
        </w:numPr>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lastRenderedPageBreak/>
        <w:t>Ponudniki s sedežem izven Republike Slovenije</w:t>
      </w:r>
    </w:p>
    <w:p w14:paraId="3FC9219A" w14:textId="77777777" w:rsidR="00B42557" w:rsidRPr="00381720" w:rsidRDefault="00B42557" w:rsidP="00434B25">
      <w:pPr>
        <w:keepLines/>
        <w:widowControl w:val="0"/>
        <w:autoSpaceDE w:val="0"/>
        <w:autoSpaceDN w:val="0"/>
        <w:adjustRightInd w:val="0"/>
        <w:spacing w:after="0" w:line="240" w:lineRule="auto"/>
        <w:jc w:val="both"/>
        <w:rPr>
          <w:rFonts w:ascii="Tahoma" w:hAnsi="Tahoma" w:cs="Tahoma"/>
          <w:sz w:val="18"/>
          <w:szCs w:val="20"/>
          <w:lang w:eastAsia="sl-SI"/>
        </w:rPr>
      </w:pPr>
    </w:p>
    <w:p w14:paraId="221AD4D5" w14:textId="77777777" w:rsidR="00B42557" w:rsidRPr="00381720" w:rsidRDefault="00B42557" w:rsidP="00434B25">
      <w:pPr>
        <w:keepLines/>
        <w:widowControl w:val="0"/>
        <w:autoSpaceDE w:val="0"/>
        <w:autoSpaceDN w:val="0"/>
        <w:adjustRightInd w:val="0"/>
        <w:spacing w:after="0" w:line="240" w:lineRule="auto"/>
        <w:jc w:val="both"/>
        <w:rPr>
          <w:rFonts w:ascii="Tahoma" w:hAnsi="Tahoma" w:cs="Tahoma"/>
          <w:sz w:val="20"/>
          <w:szCs w:val="20"/>
          <w:lang w:eastAsia="sl-SI"/>
        </w:rPr>
      </w:pPr>
      <w:r w:rsidRPr="00381720">
        <w:rPr>
          <w:rFonts w:ascii="Tahoma" w:hAnsi="Tahoma" w:cs="Tahoma"/>
          <w:sz w:val="20"/>
          <w:szCs w:val="20"/>
          <w:lang w:eastAsia="sl-SI"/>
        </w:rPr>
        <w:t xml:space="preserve">Ponudniki s sedežem v tuji državi morajo izpolnjevati enake pogoje kot ponudniki s sedežem v Republiki Sloveniji, ter </w:t>
      </w:r>
      <w:r w:rsidRPr="00381720">
        <w:rPr>
          <w:rFonts w:ascii="Tahoma" w:eastAsiaTheme="minorHAnsi" w:hAnsi="Tahoma" w:cs="Tahoma"/>
          <w:sz w:val="20"/>
          <w:szCs w:val="20"/>
          <w:lang w:eastAsia="sl-SI"/>
        </w:rPr>
        <w:t>morajo posamezno sposobnost dokazovati v skladu z zahtevami naročnika iz razpisne dokumentacije, ki velja za vse ponudnike ter v skladu z določili četrtega odstavka 77. člena ZJN-3 in ta dokazila priložiti k ponudbi.</w:t>
      </w:r>
      <w:r w:rsidRPr="00381720">
        <w:rPr>
          <w:rFonts w:ascii="Tahoma" w:hAnsi="Tahoma" w:cs="Tahoma"/>
          <w:sz w:val="20"/>
          <w:szCs w:val="20"/>
          <w:lang w:eastAsia="sl-SI"/>
        </w:rPr>
        <w:t xml:space="preserve"> Enako velja tudi v primeru, da ponudnik nastopa s partnerjem</w:t>
      </w:r>
      <w:r w:rsidRPr="00381720">
        <w:rPr>
          <w:rFonts w:ascii="Tahoma" w:eastAsiaTheme="minorHAnsi" w:hAnsi="Tahoma" w:cs="Tahoma"/>
          <w:sz w:val="20"/>
          <w:szCs w:val="20"/>
          <w:lang w:eastAsia="sl-SI"/>
        </w:rPr>
        <w:t xml:space="preserve"> v okviru skupne ponudbe</w:t>
      </w:r>
      <w:r w:rsidRPr="00381720">
        <w:rPr>
          <w:rFonts w:ascii="Tahoma" w:hAnsi="Tahoma" w:cs="Tahoma"/>
          <w:sz w:val="20"/>
          <w:szCs w:val="20"/>
          <w:lang w:eastAsia="sl-SI"/>
        </w:rPr>
        <w:t xml:space="preserve"> ali podizvajalcem ali se sklicuje na uporabo zmogljivosti drugih subjektov s sedežem/i v tuji državi.</w:t>
      </w:r>
    </w:p>
    <w:p w14:paraId="7A63B895" w14:textId="77777777" w:rsidR="00A73E0D" w:rsidRPr="00381720" w:rsidRDefault="00A73E0D" w:rsidP="00434B25">
      <w:pPr>
        <w:keepLines/>
        <w:widowControl w:val="0"/>
        <w:spacing w:after="0" w:line="240" w:lineRule="auto"/>
        <w:jc w:val="both"/>
        <w:rPr>
          <w:rFonts w:ascii="Tahoma" w:eastAsiaTheme="minorHAnsi" w:hAnsi="Tahoma" w:cs="Tahoma"/>
          <w:i/>
          <w:sz w:val="20"/>
          <w:szCs w:val="20"/>
          <w:lang w:eastAsia="sl-SI"/>
        </w:rPr>
      </w:pPr>
    </w:p>
    <w:p w14:paraId="5EAD17B9" w14:textId="77777777" w:rsidR="00B42557" w:rsidRDefault="00B42557" w:rsidP="00434B25">
      <w:pPr>
        <w:keepLines/>
        <w:widowControl w:val="0"/>
        <w:spacing w:after="0" w:line="240" w:lineRule="auto"/>
        <w:jc w:val="both"/>
        <w:rPr>
          <w:rFonts w:ascii="Tahoma" w:eastAsiaTheme="minorHAnsi" w:hAnsi="Tahoma" w:cs="Tahoma"/>
          <w:i/>
          <w:sz w:val="20"/>
          <w:szCs w:val="20"/>
          <w:lang w:eastAsia="sl-SI"/>
        </w:rPr>
      </w:pPr>
      <w:r w:rsidRPr="00381720">
        <w:rPr>
          <w:rFonts w:ascii="Tahoma" w:eastAsiaTheme="minorHAnsi" w:hAnsi="Tahoma" w:cs="Tahoma"/>
          <w:i/>
          <w:sz w:val="20"/>
          <w:szCs w:val="20"/>
          <w:lang w:eastAsia="sl-S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1740E1E" w14:textId="77777777" w:rsidR="00A94ED1" w:rsidRPr="00381720" w:rsidRDefault="00A94ED1" w:rsidP="00434B25">
      <w:pPr>
        <w:keepLines/>
        <w:widowControl w:val="0"/>
        <w:spacing w:after="0" w:line="240" w:lineRule="auto"/>
        <w:jc w:val="both"/>
        <w:rPr>
          <w:rFonts w:ascii="Tahoma" w:eastAsiaTheme="minorHAnsi" w:hAnsi="Tahoma" w:cs="Tahoma"/>
          <w:i/>
          <w:sz w:val="20"/>
          <w:szCs w:val="20"/>
          <w:lang w:eastAsia="sl-SI"/>
        </w:rPr>
      </w:pPr>
    </w:p>
    <w:p w14:paraId="4C4E5CAE" w14:textId="77777777" w:rsidR="00B42557" w:rsidRPr="00381720" w:rsidRDefault="00B42557" w:rsidP="00434B25">
      <w:pPr>
        <w:keepLines/>
        <w:widowControl w:val="0"/>
        <w:numPr>
          <w:ilvl w:val="1"/>
          <w:numId w:val="1"/>
        </w:numPr>
        <w:spacing w:after="0" w:line="240" w:lineRule="auto"/>
        <w:jc w:val="both"/>
        <w:rPr>
          <w:rFonts w:ascii="Tahoma" w:eastAsia="Times New Roman" w:hAnsi="Tahoma" w:cs="Tahoma"/>
          <w:b/>
          <w:sz w:val="20"/>
          <w:szCs w:val="20"/>
          <w:lang w:eastAsia="sl-SI"/>
        </w:rPr>
      </w:pPr>
      <w:bookmarkStart w:id="17" w:name="_Toc163615935"/>
      <w:r w:rsidRPr="00381720">
        <w:rPr>
          <w:rFonts w:ascii="Tahoma" w:eastAsia="Times New Roman" w:hAnsi="Tahoma" w:cs="Tahoma"/>
          <w:b/>
          <w:sz w:val="20"/>
          <w:szCs w:val="20"/>
          <w:lang w:eastAsia="sl-SI"/>
        </w:rPr>
        <w:t>Zaupnost po</w:t>
      </w:r>
      <w:bookmarkEnd w:id="17"/>
      <w:r w:rsidRPr="00381720">
        <w:rPr>
          <w:rFonts w:ascii="Tahoma" w:eastAsia="Times New Roman" w:hAnsi="Tahoma" w:cs="Tahoma"/>
          <w:b/>
          <w:sz w:val="20"/>
          <w:szCs w:val="20"/>
          <w:lang w:eastAsia="sl-SI"/>
        </w:rPr>
        <w:t>datkov</w:t>
      </w:r>
      <w:r w:rsidR="00BA586D" w:rsidRPr="00381720">
        <w:rPr>
          <w:rFonts w:ascii="Tahoma" w:eastAsia="Times New Roman" w:hAnsi="Tahoma" w:cs="Tahoma"/>
          <w:b/>
          <w:sz w:val="20"/>
          <w:szCs w:val="20"/>
          <w:lang w:eastAsia="sl-SI"/>
        </w:rPr>
        <w:t xml:space="preserve"> in vpogled</w:t>
      </w:r>
    </w:p>
    <w:p w14:paraId="7546597F" w14:textId="77777777" w:rsidR="00B42557" w:rsidRPr="00381720" w:rsidRDefault="00B42557" w:rsidP="00434B25">
      <w:pPr>
        <w:keepLines/>
        <w:widowControl w:val="0"/>
        <w:spacing w:after="0" w:line="240" w:lineRule="auto"/>
        <w:jc w:val="both"/>
        <w:rPr>
          <w:rFonts w:ascii="Tahoma" w:eastAsia="Times New Roman" w:hAnsi="Tahoma" w:cs="Tahoma"/>
          <w:sz w:val="16"/>
          <w:szCs w:val="20"/>
          <w:lang w:eastAsia="sl-SI"/>
        </w:rPr>
      </w:pPr>
    </w:p>
    <w:p w14:paraId="26E4589F" w14:textId="77777777"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1288C6D" w14:textId="77777777" w:rsidR="00BA586D" w:rsidRPr="00381720" w:rsidRDefault="00BA586D" w:rsidP="00434B25">
      <w:pPr>
        <w:keepLines/>
        <w:widowControl w:val="0"/>
        <w:spacing w:after="0" w:line="240" w:lineRule="auto"/>
        <w:jc w:val="both"/>
        <w:rPr>
          <w:rFonts w:ascii="Tahoma" w:eastAsia="Times New Roman" w:hAnsi="Tahoma" w:cs="Tahoma"/>
          <w:sz w:val="20"/>
          <w:szCs w:val="20"/>
          <w:lang w:eastAsia="sl-SI"/>
        </w:rPr>
      </w:pPr>
    </w:p>
    <w:p w14:paraId="2BA00212" w14:textId="77777777" w:rsidR="00BA586D" w:rsidRPr="00A55DFE" w:rsidRDefault="00BA586D" w:rsidP="00434B25">
      <w:pPr>
        <w:keepLines/>
        <w:widowControl w:val="0"/>
        <w:spacing w:after="0" w:line="240" w:lineRule="auto"/>
        <w:jc w:val="both"/>
        <w:rPr>
          <w:rFonts w:ascii="Tahoma" w:eastAsia="Times New Roman" w:hAnsi="Tahoma" w:cs="Tahoma"/>
          <w:sz w:val="20"/>
          <w:szCs w:val="20"/>
          <w:lang w:eastAsia="sl-SI"/>
        </w:rPr>
      </w:pPr>
      <w:r w:rsidRPr="00A55DFE">
        <w:rPr>
          <w:rFonts w:ascii="Tahoma" w:eastAsia="Times New Roman" w:hAnsi="Tahoma" w:cs="Tahoma"/>
          <w:sz w:val="20"/>
          <w:szCs w:val="20"/>
          <w:lang w:eastAsia="sl-SI"/>
        </w:rPr>
        <w:t>Naročnik bo ponudnikom omogočil vpogled v ponudbo izbranega ponudnika v skladu s 35. člena ZJN-3. Ponudniki morajo zahtevo za vpogled pravočasno posredovati naročniku pisno na naslov: J</w:t>
      </w:r>
      <w:r w:rsidR="00B31170" w:rsidRPr="00A55DFE">
        <w:rPr>
          <w:rFonts w:ascii="Tahoma" w:eastAsia="Times New Roman" w:hAnsi="Tahoma" w:cs="Tahoma"/>
          <w:sz w:val="20"/>
          <w:szCs w:val="20"/>
          <w:lang w:eastAsia="sl-SI"/>
        </w:rPr>
        <w:t>AVNI HOLDING Ljubljana, d.o.o.,</w:t>
      </w:r>
      <w:r w:rsidRPr="00A55DFE">
        <w:rPr>
          <w:rFonts w:ascii="Tahoma" w:eastAsia="Times New Roman" w:hAnsi="Tahoma" w:cs="Tahoma"/>
          <w:sz w:val="20"/>
          <w:szCs w:val="20"/>
          <w:lang w:eastAsia="sl-SI"/>
        </w:rPr>
        <w:t xml:space="preserve"> Verovškova ulica 70, 1000 Ljubljana ali po elektronski pošti na elektronski naslov: sjn@jhl.si ali na elektronski naslov kontaktne osebe, ki je navedena v Obvestilu o naročilu (Oddelek I: Javni naročnik), ki je objavljeno na Portalu javnih naročil.   </w:t>
      </w:r>
    </w:p>
    <w:p w14:paraId="347C4987" w14:textId="77777777" w:rsidR="00DE4DF4" w:rsidRPr="00381720" w:rsidRDefault="00DE4DF4" w:rsidP="00434B25">
      <w:pPr>
        <w:keepLines/>
        <w:widowControl w:val="0"/>
        <w:spacing w:after="0" w:line="240" w:lineRule="auto"/>
        <w:jc w:val="both"/>
        <w:rPr>
          <w:rFonts w:ascii="Tahoma" w:eastAsia="Times New Roman" w:hAnsi="Tahoma" w:cs="Tahoma"/>
          <w:sz w:val="20"/>
          <w:szCs w:val="20"/>
          <w:lang w:eastAsia="sl-SI"/>
        </w:rPr>
      </w:pPr>
    </w:p>
    <w:p w14:paraId="1F1D837B" w14:textId="77777777" w:rsidR="00B42557" w:rsidRPr="00381720" w:rsidRDefault="00B42557" w:rsidP="00434B25">
      <w:pPr>
        <w:keepLines/>
        <w:widowControl w:val="0"/>
        <w:numPr>
          <w:ilvl w:val="1"/>
          <w:numId w:val="1"/>
        </w:numPr>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Jamstvo za napake</w:t>
      </w:r>
    </w:p>
    <w:p w14:paraId="4A49CB71" w14:textId="77777777" w:rsidR="00B42557" w:rsidRPr="00381720" w:rsidRDefault="00B42557" w:rsidP="00434B25">
      <w:pPr>
        <w:keepLines/>
        <w:widowControl w:val="0"/>
        <w:spacing w:after="0" w:line="240" w:lineRule="auto"/>
        <w:ind w:left="720"/>
        <w:jc w:val="both"/>
        <w:rPr>
          <w:rFonts w:ascii="Tahoma" w:eastAsia="Times New Roman" w:hAnsi="Tahoma" w:cs="Tahoma"/>
          <w:b/>
          <w:sz w:val="20"/>
          <w:szCs w:val="20"/>
          <w:lang w:eastAsia="sl-SI"/>
        </w:rPr>
      </w:pPr>
    </w:p>
    <w:p w14:paraId="0C0E8C04" w14:textId="77777777" w:rsidR="00B42557" w:rsidRPr="00381720" w:rsidRDefault="00B4255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Izbrani ponudnik, s katerim bo naročnik sklenil pogodbo</w:t>
      </w:r>
      <w:r w:rsidR="00F63F03" w:rsidRPr="00381720">
        <w:rPr>
          <w:rFonts w:ascii="Tahoma" w:eastAsia="Times New Roman" w:hAnsi="Tahoma" w:cs="Tahoma"/>
          <w:sz w:val="20"/>
          <w:szCs w:val="20"/>
          <w:lang w:eastAsia="sl-SI"/>
        </w:rPr>
        <w:t>/okvirni sporazum</w:t>
      </w:r>
      <w:r w:rsidRPr="00381720">
        <w:rPr>
          <w:rFonts w:ascii="Tahoma" w:eastAsia="Times New Roman" w:hAnsi="Tahoma" w:cs="Tahoma"/>
          <w:sz w:val="20"/>
          <w:szCs w:val="20"/>
          <w:lang w:eastAsia="sl-SI"/>
        </w:rPr>
        <w:t>, bo jamčil za odpravo vseh vrst napak na predmetu javnega naročila, skladno z določili Obligacijskega zakonika.</w:t>
      </w:r>
    </w:p>
    <w:p w14:paraId="251E2064" w14:textId="77777777" w:rsidR="00915BF7" w:rsidRPr="00381720" w:rsidRDefault="00915BF7">
      <w:pPr>
        <w:spacing w:after="0" w:line="240" w:lineRule="auto"/>
        <w:rPr>
          <w:rFonts w:ascii="Tahoma" w:eastAsia="Times New Roman" w:hAnsi="Tahoma" w:cs="Tahoma"/>
          <w:b/>
          <w:sz w:val="24"/>
          <w:szCs w:val="20"/>
          <w:lang w:eastAsia="sl-SI"/>
        </w:rPr>
      </w:pPr>
    </w:p>
    <w:p w14:paraId="0FCD52E1" w14:textId="77777777" w:rsidR="004844DC" w:rsidRPr="00381720" w:rsidRDefault="004844DC">
      <w:pPr>
        <w:spacing w:after="0" w:line="240" w:lineRule="auto"/>
        <w:rPr>
          <w:rFonts w:ascii="Tahoma" w:eastAsia="Times New Roman" w:hAnsi="Tahoma" w:cs="Tahoma"/>
          <w:b/>
          <w:sz w:val="24"/>
          <w:szCs w:val="20"/>
          <w:lang w:eastAsia="sl-SI"/>
        </w:rPr>
      </w:pPr>
    </w:p>
    <w:p w14:paraId="52F13E34" w14:textId="77777777" w:rsidR="003C2B6F" w:rsidRPr="002201E5" w:rsidRDefault="00FF6162" w:rsidP="004844DC">
      <w:pPr>
        <w:keepNext/>
        <w:keepLines/>
        <w:widowControl w:val="0"/>
        <w:numPr>
          <w:ilvl w:val="0"/>
          <w:numId w:val="1"/>
        </w:numPr>
        <w:spacing w:after="0" w:line="240" w:lineRule="auto"/>
        <w:jc w:val="both"/>
        <w:rPr>
          <w:rFonts w:ascii="Tahoma" w:eastAsia="Times New Roman" w:hAnsi="Tahoma" w:cs="Tahoma"/>
          <w:b/>
          <w:sz w:val="24"/>
          <w:szCs w:val="24"/>
          <w:lang w:eastAsia="sl-SI"/>
        </w:rPr>
      </w:pPr>
      <w:r w:rsidRPr="002201E5">
        <w:rPr>
          <w:rFonts w:ascii="Tahoma" w:eastAsia="Times New Roman" w:hAnsi="Tahoma" w:cs="Tahoma"/>
          <w:b/>
          <w:sz w:val="24"/>
          <w:szCs w:val="24"/>
          <w:lang w:eastAsia="sl-SI"/>
        </w:rPr>
        <w:t>PREDMET JAVNEGA NAROČILA</w:t>
      </w:r>
      <w:r w:rsidR="00A272CD" w:rsidRPr="002201E5">
        <w:rPr>
          <w:rFonts w:ascii="Tahoma" w:eastAsia="Times New Roman" w:hAnsi="Tahoma" w:cs="Tahoma"/>
          <w:b/>
          <w:sz w:val="24"/>
          <w:szCs w:val="24"/>
          <w:lang w:eastAsia="sl-SI"/>
        </w:rPr>
        <w:t>, TEHNIČNA SPECIFIKACIJA</w:t>
      </w:r>
      <w:r w:rsidR="003C2B6F" w:rsidRPr="002201E5">
        <w:rPr>
          <w:rFonts w:ascii="Tahoma" w:eastAsia="Times New Roman" w:hAnsi="Tahoma" w:cs="Tahoma"/>
          <w:b/>
          <w:sz w:val="24"/>
          <w:szCs w:val="24"/>
          <w:lang w:eastAsia="sl-SI"/>
        </w:rPr>
        <w:t xml:space="preserve"> TER OSTALI PONUDBENI POGOJI IN ZAHTEVE</w:t>
      </w:r>
    </w:p>
    <w:p w14:paraId="0BEC4123" w14:textId="77777777" w:rsidR="002042CC" w:rsidRPr="00A94ED1" w:rsidRDefault="002042CC" w:rsidP="004844DC">
      <w:pPr>
        <w:keepNext/>
        <w:keepLines/>
        <w:widowControl w:val="0"/>
        <w:spacing w:after="0" w:line="240" w:lineRule="auto"/>
        <w:jc w:val="both"/>
        <w:rPr>
          <w:rFonts w:ascii="Tahoma" w:eastAsia="Times New Roman" w:hAnsi="Tahoma" w:cs="Tahoma"/>
          <w:sz w:val="20"/>
          <w:szCs w:val="20"/>
          <w:lang w:eastAsia="sl-SI"/>
        </w:rPr>
      </w:pPr>
    </w:p>
    <w:p w14:paraId="018B92F1" w14:textId="77777777" w:rsidR="00E46091" w:rsidRPr="00A94ED1" w:rsidRDefault="00E46091" w:rsidP="00E46091">
      <w:pPr>
        <w:keepNext/>
        <w:spacing w:after="0" w:line="240" w:lineRule="auto"/>
        <w:jc w:val="both"/>
        <w:rPr>
          <w:rFonts w:ascii="Tahoma" w:eastAsia="Times New Roman" w:hAnsi="Tahoma" w:cs="Tahoma"/>
          <w:b/>
          <w:sz w:val="20"/>
          <w:szCs w:val="20"/>
          <w:lang w:eastAsia="sl-SI"/>
        </w:rPr>
      </w:pPr>
      <w:r w:rsidRPr="00A94ED1">
        <w:rPr>
          <w:rFonts w:ascii="Tahoma" w:eastAsia="Times New Roman" w:hAnsi="Tahoma" w:cs="Tahoma"/>
          <w:b/>
          <w:sz w:val="20"/>
          <w:szCs w:val="20"/>
          <w:lang w:eastAsia="sl-SI"/>
        </w:rPr>
        <w:t>Splošno</w:t>
      </w:r>
    </w:p>
    <w:p w14:paraId="6290D601" w14:textId="77777777" w:rsidR="00E46091" w:rsidRPr="00A94ED1" w:rsidRDefault="00E46091" w:rsidP="00E46091">
      <w:pPr>
        <w:keepNext/>
        <w:spacing w:after="0" w:line="240" w:lineRule="auto"/>
        <w:ind w:left="720"/>
        <w:jc w:val="both"/>
        <w:rPr>
          <w:rFonts w:ascii="Tahoma" w:eastAsia="Times New Roman" w:hAnsi="Tahoma" w:cs="Tahoma"/>
          <w:b/>
          <w:sz w:val="20"/>
          <w:szCs w:val="20"/>
          <w:lang w:eastAsia="sl-SI"/>
        </w:rPr>
      </w:pPr>
    </w:p>
    <w:p w14:paraId="696ED5E1" w14:textId="77777777" w:rsidR="00B005E2" w:rsidRPr="00A94ED1" w:rsidRDefault="00B005E2" w:rsidP="00B005E2">
      <w:pPr>
        <w:keepNext/>
        <w:jc w:val="both"/>
        <w:rPr>
          <w:rFonts w:ascii="Tahoma" w:hAnsi="Tahoma" w:cs="Tahoma"/>
          <w:sz w:val="20"/>
          <w:szCs w:val="20"/>
        </w:rPr>
      </w:pPr>
      <w:r w:rsidRPr="00A94ED1">
        <w:rPr>
          <w:rFonts w:ascii="Tahoma" w:hAnsi="Tahoma" w:cs="Tahoma"/>
          <w:sz w:val="20"/>
          <w:szCs w:val="20"/>
        </w:rPr>
        <w:t xml:space="preserve">Predmet naročila </w:t>
      </w:r>
      <w:r w:rsidRPr="00A94ED1">
        <w:rPr>
          <w:rFonts w:ascii="Tahoma" w:hAnsi="Tahoma" w:cs="Tahoma"/>
          <w:bCs/>
          <w:sz w:val="20"/>
          <w:szCs w:val="20"/>
          <w:lang w:val="x-none"/>
        </w:rPr>
        <w:t xml:space="preserve">obsega redna servisno vzdrževalna dela in popravila črpalk in mešal, ki so vgrajena na Čistilni napravi Barje </w:t>
      </w:r>
      <w:r w:rsidRPr="00A94ED1">
        <w:rPr>
          <w:rFonts w:ascii="Tahoma" w:hAnsi="Tahoma" w:cs="Tahoma"/>
          <w:bCs/>
          <w:sz w:val="20"/>
          <w:szCs w:val="20"/>
        </w:rPr>
        <w:t xml:space="preserve">in objektih za mehansko biološko obdelavo odpadkov RCERO ter redna servisno </w:t>
      </w:r>
      <w:r w:rsidRPr="00A94ED1">
        <w:rPr>
          <w:rFonts w:ascii="Tahoma" w:hAnsi="Tahoma" w:cs="Tahoma"/>
          <w:bCs/>
          <w:sz w:val="20"/>
          <w:szCs w:val="20"/>
        </w:rPr>
        <w:lastRenderedPageBreak/>
        <w:t>vzdrževalna dela in popravila potopnih črpalk, ki so vgrajena v črpališčih izcednih in zalednih vod ter avtopralnici na Odlagališču nenevarnih odpadkov Barje</w:t>
      </w:r>
      <w:r w:rsidRPr="00A94ED1">
        <w:rPr>
          <w:rFonts w:ascii="Tahoma" w:hAnsi="Tahoma" w:cs="Tahoma"/>
          <w:sz w:val="20"/>
          <w:szCs w:val="20"/>
        </w:rPr>
        <w:t>.</w:t>
      </w:r>
    </w:p>
    <w:p w14:paraId="5C100528" w14:textId="77777777" w:rsidR="003C2B6F" w:rsidRPr="00A94ED1" w:rsidRDefault="003C2B6F" w:rsidP="004844DC">
      <w:pPr>
        <w:keepNext/>
        <w:keepLines/>
        <w:widowControl w:val="0"/>
        <w:tabs>
          <w:tab w:val="left" w:pos="2155"/>
        </w:tabs>
        <w:spacing w:after="0" w:line="240" w:lineRule="auto"/>
        <w:jc w:val="both"/>
        <w:rPr>
          <w:rFonts w:ascii="Tahoma" w:eastAsia="Times New Roman" w:hAnsi="Tahoma" w:cs="Tahoma"/>
          <w:sz w:val="20"/>
          <w:szCs w:val="20"/>
          <w:lang w:eastAsia="sl-SI"/>
        </w:rPr>
      </w:pPr>
      <w:r w:rsidRPr="00A94ED1">
        <w:rPr>
          <w:rFonts w:ascii="Tahoma" w:eastAsia="Times New Roman" w:hAnsi="Tahoma" w:cs="Tahoma"/>
          <w:sz w:val="20"/>
          <w:szCs w:val="20"/>
          <w:lang w:eastAsia="sl-SI"/>
        </w:rPr>
        <w:t>Ponudnik mora v celoti ponuditi storitve, ki so predmet tega javnega naročila, pri čemer mora predmet ponudbe v celoti ustrezati tehnični specifikaciji ter vsem ostalim zahtevam in pogojem navedenim v dokumentaciji v zvezi z oddajo javnega naročila</w:t>
      </w:r>
      <w:r w:rsidR="00CE2585" w:rsidRPr="00A94ED1">
        <w:rPr>
          <w:rFonts w:ascii="Tahoma" w:eastAsia="Times New Roman" w:hAnsi="Tahoma" w:cs="Tahoma"/>
          <w:sz w:val="20"/>
          <w:szCs w:val="20"/>
          <w:lang w:eastAsia="sl-SI"/>
        </w:rPr>
        <w:t xml:space="preserve"> </w:t>
      </w:r>
      <w:r w:rsidR="004844DC" w:rsidRPr="00A94ED1">
        <w:rPr>
          <w:rFonts w:ascii="Tahoma" w:eastAsia="Times New Roman" w:hAnsi="Tahoma" w:cs="Tahoma"/>
          <w:sz w:val="20"/>
          <w:szCs w:val="20"/>
          <w:lang w:eastAsia="sl-SI"/>
        </w:rPr>
        <w:t>oz. njeni tehnični specifikaciji</w:t>
      </w:r>
      <w:r w:rsidRPr="00A94ED1">
        <w:rPr>
          <w:rFonts w:ascii="Tahoma" w:eastAsia="Times New Roman" w:hAnsi="Tahoma" w:cs="Tahoma"/>
          <w:sz w:val="20"/>
          <w:szCs w:val="20"/>
          <w:lang w:eastAsia="sl-SI"/>
        </w:rPr>
        <w:t xml:space="preserve">. </w:t>
      </w:r>
    </w:p>
    <w:p w14:paraId="6DA2C95D" w14:textId="77777777" w:rsidR="003C2B6F" w:rsidRPr="00A94ED1" w:rsidRDefault="003C2B6F" w:rsidP="004844DC">
      <w:pPr>
        <w:keepNext/>
        <w:keepLines/>
        <w:widowControl w:val="0"/>
        <w:tabs>
          <w:tab w:val="left" w:pos="2155"/>
        </w:tabs>
        <w:spacing w:after="0" w:line="240" w:lineRule="auto"/>
        <w:jc w:val="both"/>
        <w:rPr>
          <w:rFonts w:ascii="Tahoma" w:eastAsia="Times New Roman" w:hAnsi="Tahoma" w:cs="Tahoma"/>
          <w:sz w:val="20"/>
          <w:szCs w:val="20"/>
          <w:lang w:eastAsia="sl-SI"/>
        </w:rPr>
      </w:pPr>
    </w:p>
    <w:p w14:paraId="1913DBF7" w14:textId="77777777" w:rsidR="003C2B6F" w:rsidRPr="00A94ED1" w:rsidRDefault="003C2B6F" w:rsidP="004844DC">
      <w:pPr>
        <w:keepNext/>
        <w:keepLines/>
        <w:widowControl w:val="0"/>
        <w:tabs>
          <w:tab w:val="left" w:pos="2155"/>
        </w:tabs>
        <w:spacing w:after="0" w:line="240" w:lineRule="auto"/>
        <w:jc w:val="both"/>
        <w:rPr>
          <w:rFonts w:ascii="Tahoma" w:eastAsia="Times New Roman" w:hAnsi="Tahoma" w:cs="Tahoma"/>
          <w:sz w:val="20"/>
          <w:szCs w:val="20"/>
          <w:lang w:eastAsia="sl-SI"/>
        </w:rPr>
      </w:pPr>
      <w:r w:rsidRPr="00A94ED1">
        <w:rPr>
          <w:rFonts w:ascii="Tahoma" w:eastAsia="Times New Roman" w:hAnsi="Tahoma" w:cs="Tahoma"/>
          <w:sz w:val="20"/>
          <w:szCs w:val="20"/>
          <w:lang w:eastAsia="sl-SI"/>
        </w:rPr>
        <w:t>V kolikor predmet ponudbe ne bo izpolnjeval vseh opisov, zahtev, pogojev, navedb in kvalitet, navedenih v razpisni dokumentaciji naročnika, bo naročnik tako ponudbo izločil iz nadaljnjega ocenjevanja.</w:t>
      </w:r>
    </w:p>
    <w:p w14:paraId="29EA4ADA" w14:textId="77777777" w:rsidR="003C2B6F" w:rsidRPr="00A94ED1" w:rsidRDefault="003C2B6F" w:rsidP="004844DC">
      <w:pPr>
        <w:keepNext/>
        <w:keepLines/>
        <w:widowControl w:val="0"/>
        <w:tabs>
          <w:tab w:val="left" w:pos="2155"/>
        </w:tabs>
        <w:spacing w:after="0" w:line="240" w:lineRule="auto"/>
        <w:jc w:val="both"/>
        <w:rPr>
          <w:rFonts w:ascii="Tahoma" w:eastAsia="Times New Roman" w:hAnsi="Tahoma" w:cs="Tahoma"/>
          <w:sz w:val="20"/>
          <w:szCs w:val="20"/>
          <w:lang w:eastAsia="sl-SI"/>
        </w:rPr>
      </w:pPr>
      <w:r w:rsidRPr="00A94ED1">
        <w:rPr>
          <w:rFonts w:ascii="Tahoma" w:eastAsia="Times New Roman" w:hAnsi="Tahoma" w:cs="Tahoma"/>
          <w:sz w:val="20"/>
          <w:szCs w:val="20"/>
          <w:lang w:eastAsia="sl-SI"/>
        </w:rPr>
        <w:t xml:space="preserve"> </w:t>
      </w:r>
    </w:p>
    <w:p w14:paraId="1C4668E9" w14:textId="77777777" w:rsidR="003C2B6F" w:rsidRPr="00A94ED1" w:rsidRDefault="003C2B6F" w:rsidP="004844DC">
      <w:pPr>
        <w:keepNext/>
        <w:keepLines/>
        <w:widowControl w:val="0"/>
        <w:tabs>
          <w:tab w:val="left" w:pos="2155"/>
        </w:tabs>
        <w:spacing w:after="0" w:line="240" w:lineRule="auto"/>
        <w:jc w:val="both"/>
        <w:rPr>
          <w:rFonts w:ascii="Tahoma" w:eastAsia="Times New Roman" w:hAnsi="Tahoma" w:cs="Tahoma"/>
          <w:sz w:val="20"/>
          <w:szCs w:val="20"/>
          <w:u w:val="single"/>
          <w:lang w:eastAsia="sl-SI"/>
        </w:rPr>
      </w:pPr>
      <w:r w:rsidRPr="00A94ED1">
        <w:rPr>
          <w:rFonts w:ascii="Tahoma" w:eastAsia="Times New Roman" w:hAnsi="Tahoma" w:cs="Tahoma"/>
          <w:b/>
          <w:sz w:val="20"/>
          <w:szCs w:val="20"/>
          <w:lang w:eastAsia="sl-SI"/>
        </w:rPr>
        <w:t>Dokazila:</w:t>
      </w:r>
    </w:p>
    <w:p w14:paraId="543372B5" w14:textId="77777777" w:rsidR="003C2B6F" w:rsidRPr="00A94ED1" w:rsidRDefault="003C2B6F" w:rsidP="004844DC">
      <w:pPr>
        <w:keepNext/>
        <w:keepLines/>
        <w:widowControl w:val="0"/>
        <w:tabs>
          <w:tab w:val="left" w:pos="2155"/>
        </w:tabs>
        <w:spacing w:after="0" w:line="240" w:lineRule="auto"/>
        <w:jc w:val="both"/>
        <w:rPr>
          <w:rFonts w:ascii="Tahoma" w:eastAsia="Times New Roman" w:hAnsi="Tahoma" w:cs="Tahoma"/>
          <w:sz w:val="20"/>
          <w:szCs w:val="20"/>
          <w:lang w:eastAsia="sl-SI"/>
        </w:rPr>
      </w:pPr>
      <w:r w:rsidRPr="00A94ED1">
        <w:rPr>
          <w:rFonts w:ascii="Tahoma" w:eastAsia="Times New Roman" w:hAnsi="Tahoma" w:cs="Tahoma"/>
          <w:sz w:val="20"/>
          <w:szCs w:val="20"/>
          <w:lang w:eastAsia="sl-SI"/>
        </w:rPr>
        <w:t xml:space="preserve">Ponudnik izkaže izpolnjevanje pogojev v točki 2. s: </w:t>
      </w:r>
    </w:p>
    <w:p w14:paraId="54C46F35" w14:textId="77777777" w:rsidR="003C2B6F" w:rsidRPr="00A94ED1" w:rsidRDefault="003C2B6F" w:rsidP="004844DC">
      <w:pPr>
        <w:keepNext/>
        <w:keepLines/>
        <w:widowControl w:val="0"/>
        <w:numPr>
          <w:ilvl w:val="0"/>
          <w:numId w:val="10"/>
        </w:numPr>
        <w:tabs>
          <w:tab w:val="left" w:pos="2155"/>
        </w:tabs>
        <w:spacing w:after="0" w:line="240" w:lineRule="auto"/>
        <w:jc w:val="both"/>
        <w:rPr>
          <w:rFonts w:ascii="Tahoma" w:eastAsia="Times New Roman" w:hAnsi="Tahoma" w:cs="Tahoma"/>
          <w:sz w:val="20"/>
          <w:szCs w:val="20"/>
          <w:lang w:eastAsia="sl-SI"/>
        </w:rPr>
      </w:pPr>
      <w:r w:rsidRPr="00A94ED1">
        <w:rPr>
          <w:rFonts w:ascii="Tahoma" w:eastAsia="Times New Roman" w:hAnsi="Tahoma" w:cs="Tahoma"/>
          <w:sz w:val="20"/>
          <w:szCs w:val="20"/>
          <w:lang w:eastAsia="sl-SI"/>
        </w:rPr>
        <w:t xml:space="preserve">ESPD obrazcem (v primeru skupne/partnerske ponudbe ga mora priložiti vsak izmed partnerjev); </w:t>
      </w:r>
    </w:p>
    <w:p w14:paraId="0EEB1BD9" w14:textId="77777777" w:rsidR="003C2B6F" w:rsidRPr="00A94ED1" w:rsidRDefault="003C2B6F" w:rsidP="004844DC">
      <w:pPr>
        <w:keepNext/>
        <w:keepLines/>
        <w:widowControl w:val="0"/>
        <w:numPr>
          <w:ilvl w:val="0"/>
          <w:numId w:val="10"/>
        </w:numPr>
        <w:tabs>
          <w:tab w:val="left" w:pos="2155"/>
        </w:tabs>
        <w:spacing w:after="0" w:line="240" w:lineRule="auto"/>
        <w:jc w:val="both"/>
        <w:rPr>
          <w:rFonts w:ascii="Tahoma" w:eastAsia="Times New Roman" w:hAnsi="Tahoma" w:cs="Tahoma"/>
          <w:sz w:val="20"/>
          <w:szCs w:val="20"/>
          <w:lang w:eastAsia="sl-SI"/>
        </w:rPr>
      </w:pPr>
      <w:r w:rsidRPr="00A94ED1">
        <w:rPr>
          <w:rFonts w:ascii="Tahoma" w:eastAsia="Times New Roman" w:hAnsi="Tahoma" w:cs="Tahoma"/>
          <w:sz w:val="20"/>
          <w:szCs w:val="20"/>
          <w:lang w:eastAsia="sl-SI"/>
        </w:rPr>
        <w:t xml:space="preserve">in tudi s ESPD obrazcem dane s strani in v primeru ponudbe s </w:t>
      </w:r>
      <w:r w:rsidRPr="00A94ED1">
        <w:rPr>
          <w:rFonts w:ascii="Tahoma" w:eastAsia="Times New Roman" w:hAnsi="Tahoma" w:cs="Tahoma"/>
          <w:iCs/>
          <w:sz w:val="20"/>
          <w:szCs w:val="20"/>
          <w:lang w:eastAsia="sl-SI"/>
        </w:rPr>
        <w:t>podizvajalci in/ali subjekti, katerih zmogljivost uporablja ponudnik;</w:t>
      </w:r>
    </w:p>
    <w:p w14:paraId="6C981445" w14:textId="77777777" w:rsidR="003C2B6F" w:rsidRPr="00A94ED1" w:rsidRDefault="003C2B6F" w:rsidP="004844DC">
      <w:pPr>
        <w:keepNext/>
        <w:keepLines/>
        <w:widowControl w:val="0"/>
        <w:numPr>
          <w:ilvl w:val="0"/>
          <w:numId w:val="10"/>
        </w:numPr>
        <w:tabs>
          <w:tab w:val="left" w:pos="2155"/>
        </w:tabs>
        <w:spacing w:after="0" w:line="240" w:lineRule="auto"/>
        <w:jc w:val="both"/>
        <w:rPr>
          <w:rFonts w:ascii="Tahoma" w:eastAsia="Times New Roman" w:hAnsi="Tahoma" w:cs="Tahoma"/>
          <w:sz w:val="20"/>
          <w:szCs w:val="20"/>
          <w:lang w:eastAsia="sl-SI"/>
        </w:rPr>
      </w:pPr>
      <w:r w:rsidRPr="00A94ED1">
        <w:rPr>
          <w:rFonts w:ascii="Tahoma" w:eastAsia="Times New Roman" w:hAnsi="Tahoma" w:cs="Tahoma"/>
          <w:iCs/>
          <w:sz w:val="20"/>
          <w:szCs w:val="20"/>
          <w:lang w:eastAsia="sl-SI"/>
        </w:rPr>
        <w:t xml:space="preserve">ter z ostalimi dokazili, v kolikor/kot to izhaja iz posameznih točk v nadaljevanju. </w:t>
      </w:r>
    </w:p>
    <w:p w14:paraId="214E7D00" w14:textId="77777777" w:rsidR="003C2B6F" w:rsidRPr="00A94ED1" w:rsidRDefault="003C2B6F" w:rsidP="004844DC">
      <w:pPr>
        <w:keepNext/>
        <w:keepLines/>
        <w:widowControl w:val="0"/>
        <w:tabs>
          <w:tab w:val="left" w:pos="2155"/>
        </w:tabs>
        <w:spacing w:after="0" w:line="240" w:lineRule="auto"/>
        <w:jc w:val="both"/>
        <w:rPr>
          <w:rFonts w:ascii="Tahoma" w:eastAsia="Times New Roman" w:hAnsi="Tahoma" w:cs="Tahoma"/>
          <w:iCs/>
          <w:sz w:val="20"/>
          <w:szCs w:val="20"/>
          <w:lang w:eastAsia="sl-SI"/>
        </w:rPr>
      </w:pPr>
    </w:p>
    <w:p w14:paraId="5B1E2C0F" w14:textId="77777777" w:rsidR="003C2B6F" w:rsidRPr="00A94ED1" w:rsidRDefault="003C2B6F" w:rsidP="004844DC">
      <w:pPr>
        <w:keepNext/>
        <w:keepLines/>
        <w:widowControl w:val="0"/>
        <w:tabs>
          <w:tab w:val="left" w:pos="2155"/>
        </w:tabs>
        <w:spacing w:after="0" w:line="240" w:lineRule="auto"/>
        <w:jc w:val="both"/>
        <w:rPr>
          <w:rFonts w:ascii="Tahoma" w:eastAsia="Times New Roman" w:hAnsi="Tahoma" w:cs="Tahoma"/>
          <w:i/>
          <w:sz w:val="20"/>
          <w:szCs w:val="20"/>
          <w:lang w:eastAsia="sl-SI"/>
        </w:rPr>
      </w:pPr>
      <w:r w:rsidRPr="00A94ED1">
        <w:rPr>
          <w:rFonts w:ascii="Tahoma" w:eastAsia="Times New Roman" w:hAnsi="Tahoma" w:cs="Tahoma"/>
          <w:i/>
          <w:sz w:val="20"/>
          <w:szCs w:val="20"/>
          <w:lang w:eastAsia="sl-SI"/>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2F8D2B18" w14:textId="77777777" w:rsidR="005523DE" w:rsidRPr="005523DE" w:rsidRDefault="005523DE" w:rsidP="005523DE">
      <w:pPr>
        <w:keepNext/>
        <w:spacing w:after="0" w:line="240" w:lineRule="auto"/>
        <w:jc w:val="both"/>
        <w:rPr>
          <w:rFonts w:ascii="Tahoma" w:eastAsia="Times New Roman" w:hAnsi="Tahoma" w:cs="Tahoma"/>
          <w:b/>
          <w:sz w:val="24"/>
          <w:szCs w:val="20"/>
          <w:lang w:eastAsia="sl-SI"/>
        </w:rPr>
      </w:pPr>
    </w:p>
    <w:p w14:paraId="55BB03EB" w14:textId="77777777" w:rsidR="005523DE" w:rsidRPr="005523DE" w:rsidRDefault="002201E5" w:rsidP="008A0DE1">
      <w:pPr>
        <w:keepNext/>
        <w:numPr>
          <w:ilvl w:val="1"/>
          <w:numId w:val="28"/>
        </w:numPr>
        <w:spacing w:after="0" w:line="240" w:lineRule="auto"/>
        <w:jc w:val="both"/>
        <w:rPr>
          <w:rFonts w:ascii="Tahoma" w:eastAsia="Times New Roman" w:hAnsi="Tahoma" w:cs="Tahoma"/>
          <w:b/>
          <w:sz w:val="20"/>
          <w:szCs w:val="20"/>
          <w:lang w:eastAsia="sl-SI"/>
        </w:rPr>
      </w:pPr>
      <w:r>
        <w:rPr>
          <w:rFonts w:ascii="Tahoma" w:eastAsia="Times New Roman" w:hAnsi="Tahoma" w:cs="Tahoma"/>
          <w:b/>
          <w:sz w:val="20"/>
          <w:szCs w:val="20"/>
          <w:lang w:eastAsia="sl-SI"/>
        </w:rPr>
        <w:t>S</w:t>
      </w:r>
      <w:r w:rsidRPr="005523DE">
        <w:rPr>
          <w:rFonts w:ascii="Tahoma" w:eastAsia="Times New Roman" w:hAnsi="Tahoma" w:cs="Tahoma"/>
          <w:b/>
          <w:sz w:val="20"/>
          <w:szCs w:val="20"/>
          <w:lang w:eastAsia="sl-SI"/>
        </w:rPr>
        <w:t xml:space="preserve">ervisiranje in </w:t>
      </w:r>
      <w:r>
        <w:rPr>
          <w:rFonts w:ascii="Tahoma" w:eastAsia="Times New Roman" w:hAnsi="Tahoma" w:cs="Tahoma"/>
          <w:b/>
          <w:sz w:val="20"/>
          <w:szCs w:val="20"/>
          <w:lang w:eastAsia="sl-SI"/>
        </w:rPr>
        <w:t>vzdrževanje črpalk in mešal na Čistilni napravi B</w:t>
      </w:r>
      <w:r w:rsidRPr="005523DE">
        <w:rPr>
          <w:rFonts w:ascii="Tahoma" w:eastAsia="Times New Roman" w:hAnsi="Tahoma" w:cs="Tahoma"/>
          <w:b/>
          <w:sz w:val="20"/>
          <w:szCs w:val="20"/>
          <w:lang w:eastAsia="sl-SI"/>
        </w:rPr>
        <w:t>arje</w:t>
      </w:r>
    </w:p>
    <w:p w14:paraId="0292442A" w14:textId="77777777" w:rsidR="005523DE" w:rsidRPr="005523DE" w:rsidRDefault="005523DE" w:rsidP="005523DE">
      <w:pPr>
        <w:keepNext/>
        <w:spacing w:after="0" w:line="240" w:lineRule="auto"/>
        <w:ind w:left="720"/>
        <w:jc w:val="both"/>
        <w:rPr>
          <w:rFonts w:ascii="Tahoma" w:eastAsia="Times New Roman" w:hAnsi="Tahoma" w:cs="Tahoma"/>
          <w:b/>
          <w:sz w:val="20"/>
          <w:szCs w:val="20"/>
          <w:lang w:eastAsia="sl-SI"/>
        </w:rPr>
      </w:pPr>
    </w:p>
    <w:p w14:paraId="404DA10D" w14:textId="77777777" w:rsidR="00D45EF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 xml:space="preserve">Na RCERO Ljubljana je zgrajena MBR čistilna naprava, ki v svojem procesu za svoje delovanje potrebuje tudi črpalke in mešala. Črpalke in mešala so proizvajalca KSB. Za doziranje izcedne vode na adsorberje, doziranje polielektrolita in doziranje blata na centrifugo se uporabljajo ekscentrične vijačne črpalke proizvajalca SEEPEX. Del črpalk je potopne izvedbe in se nahajajo v bazenih biologije, blata in čiste vode, </w:t>
      </w:r>
      <w:r w:rsidRPr="005523DE">
        <w:rPr>
          <w:rFonts w:ascii="Tahoma" w:eastAsia="Times New Roman" w:hAnsi="Tahoma" w:cs="Tahoma"/>
          <w:bCs/>
          <w:sz w:val="20"/>
          <w:szCs w:val="20"/>
          <w:lang w:eastAsia="sl-SI"/>
        </w:rPr>
        <w:lastRenderedPageBreak/>
        <w:t>internem in sanitarnem črpališču. Vse ostale črpalke se nahajajo v tehnološki hali čistilne naprave in so suhomontažne. Črpalke in mešala s tehnološkimi oznakami M.01.01, M.01.02, M.01.03, M.01.04, M.01.05,</w:t>
      </w:r>
    </w:p>
    <w:p w14:paraId="7D28467D"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M.01.06, M.02.03, M.02.01, , M.11.02 in M.11.03 so izdelane v Ex izvedbi, zaradi prisotnosti eksplozivne zmesi.</w:t>
      </w:r>
    </w:p>
    <w:p w14:paraId="0D25274B"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656121B7"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Redna servisno vzdrževalna dela in popravila se bodo izvajala na naslednjih črpalkah in mešalih:</w:t>
      </w:r>
    </w:p>
    <w:p w14:paraId="5A574F88"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6292FD61"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Črpališče izcednih vod ČJ5 (01. EGALIZACIJA)</w:t>
      </w:r>
    </w:p>
    <w:p w14:paraId="3C0F5E6F"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črpališču ČJ5 so vgrajene tri potopne črpalke in tri mešala(skladiščena) proizvajalca KSB.</w:t>
      </w:r>
    </w:p>
    <w:p w14:paraId="34A6AD41"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795163C9"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potopnih črpalk v črpališču ČJ5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1"/>
        <w:gridCol w:w="1531"/>
        <w:gridCol w:w="1035"/>
        <w:gridCol w:w="4209"/>
      </w:tblGrid>
      <w:tr w:rsidR="005523DE" w:rsidRPr="005523DE" w14:paraId="14DB9482" w14:textId="77777777" w:rsidTr="005523DE">
        <w:tc>
          <w:tcPr>
            <w:tcW w:w="9288" w:type="dxa"/>
            <w:gridSpan w:val="5"/>
          </w:tcPr>
          <w:p w14:paraId="426E19A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EGALIZACIJA</w:t>
            </w:r>
          </w:p>
        </w:tc>
      </w:tr>
      <w:tr w:rsidR="005523DE" w:rsidRPr="005523DE" w14:paraId="7B3969B2" w14:textId="77777777" w:rsidTr="005523DE">
        <w:tc>
          <w:tcPr>
            <w:tcW w:w="862" w:type="dxa"/>
          </w:tcPr>
          <w:p w14:paraId="46DCFB7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51" w:type="dxa"/>
          </w:tcPr>
          <w:p w14:paraId="26A805E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1" w:type="dxa"/>
          </w:tcPr>
          <w:p w14:paraId="16F8656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35" w:type="dxa"/>
          </w:tcPr>
          <w:p w14:paraId="525740D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209" w:type="dxa"/>
          </w:tcPr>
          <w:p w14:paraId="785F4DD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0DB487C4" w14:textId="77777777" w:rsidTr="005523DE">
        <w:tc>
          <w:tcPr>
            <w:tcW w:w="862" w:type="dxa"/>
          </w:tcPr>
          <w:p w14:paraId="6498CDF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51" w:type="dxa"/>
          </w:tcPr>
          <w:p w14:paraId="55228A1F"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M.01.01</w:t>
            </w:r>
          </w:p>
        </w:tc>
        <w:tc>
          <w:tcPr>
            <w:tcW w:w="1531" w:type="dxa"/>
          </w:tcPr>
          <w:p w14:paraId="291997B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55DEE44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7,5 kW</w:t>
            </w:r>
          </w:p>
        </w:tc>
        <w:tc>
          <w:tcPr>
            <w:tcW w:w="4209" w:type="dxa"/>
          </w:tcPr>
          <w:p w14:paraId="62E887F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Amarex KRT F 80-250/114YG1-S</w:t>
            </w:r>
          </w:p>
        </w:tc>
      </w:tr>
      <w:tr w:rsidR="005523DE" w:rsidRPr="005523DE" w14:paraId="7E9496F1" w14:textId="77777777" w:rsidTr="005523DE">
        <w:tc>
          <w:tcPr>
            <w:tcW w:w="862" w:type="dxa"/>
          </w:tcPr>
          <w:p w14:paraId="61C921C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51" w:type="dxa"/>
          </w:tcPr>
          <w:p w14:paraId="7C2286C4"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M.01.02</w:t>
            </w:r>
          </w:p>
        </w:tc>
        <w:tc>
          <w:tcPr>
            <w:tcW w:w="1531" w:type="dxa"/>
          </w:tcPr>
          <w:p w14:paraId="5399107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3219FB2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7,5 kW</w:t>
            </w:r>
          </w:p>
        </w:tc>
        <w:tc>
          <w:tcPr>
            <w:tcW w:w="4209" w:type="dxa"/>
          </w:tcPr>
          <w:p w14:paraId="29C4D10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Amarex KRT F 80-250/114YG1-S</w:t>
            </w:r>
          </w:p>
        </w:tc>
      </w:tr>
      <w:tr w:rsidR="005523DE" w:rsidRPr="005523DE" w14:paraId="677B5FF2" w14:textId="77777777" w:rsidTr="005523DE">
        <w:tc>
          <w:tcPr>
            <w:tcW w:w="862" w:type="dxa"/>
          </w:tcPr>
          <w:p w14:paraId="256F96B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1651" w:type="dxa"/>
          </w:tcPr>
          <w:p w14:paraId="44F67573"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M.01.03</w:t>
            </w:r>
          </w:p>
        </w:tc>
        <w:tc>
          <w:tcPr>
            <w:tcW w:w="1531" w:type="dxa"/>
          </w:tcPr>
          <w:p w14:paraId="3E049DB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522410C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7,5 kW</w:t>
            </w:r>
          </w:p>
        </w:tc>
        <w:tc>
          <w:tcPr>
            <w:tcW w:w="4209" w:type="dxa"/>
          </w:tcPr>
          <w:p w14:paraId="4CA4C08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Amarex KRT F 80-250/114YG1-S</w:t>
            </w:r>
          </w:p>
        </w:tc>
      </w:tr>
    </w:tbl>
    <w:p w14:paraId="031CC3C0" w14:textId="77777777" w:rsidR="005523DE" w:rsidRPr="005523DE" w:rsidRDefault="005523DE" w:rsidP="005523DE">
      <w:pPr>
        <w:keepNext/>
        <w:spacing w:after="0" w:line="240" w:lineRule="auto"/>
        <w:jc w:val="both"/>
        <w:rPr>
          <w:rFonts w:ascii="Tahoma" w:eastAsia="Times New Roman" w:hAnsi="Tahoma" w:cs="Tahoma"/>
          <w:b/>
          <w:bCs/>
          <w:sz w:val="20"/>
          <w:szCs w:val="20"/>
          <w:u w:val="single"/>
          <w:lang w:eastAsia="sl-SI"/>
        </w:rPr>
      </w:pPr>
    </w:p>
    <w:p w14:paraId="018E4165" w14:textId="77777777" w:rsidR="005523DE" w:rsidRPr="005523DE" w:rsidRDefault="005523DE" w:rsidP="005523DE">
      <w:pPr>
        <w:keepNext/>
        <w:spacing w:after="0" w:line="240" w:lineRule="auto"/>
        <w:jc w:val="both"/>
        <w:rPr>
          <w:rFonts w:ascii="Tahoma" w:eastAsia="Times New Roman" w:hAnsi="Tahoma" w:cs="Tahoma"/>
          <w:b/>
          <w:bCs/>
          <w:sz w:val="20"/>
          <w:szCs w:val="20"/>
          <w:u w:val="single"/>
          <w:lang w:eastAsia="sl-SI"/>
        </w:rPr>
      </w:pPr>
    </w:p>
    <w:p w14:paraId="496F6C5A"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Bazen z aktivnim blatom (02. BIOLOGIJA)</w:t>
      </w:r>
    </w:p>
    <w:p w14:paraId="529C8D0F" w14:textId="77777777" w:rsidR="005523DE" w:rsidRPr="005523DE" w:rsidRDefault="005523DE" w:rsidP="005523DE">
      <w:pPr>
        <w:keepNext/>
        <w:spacing w:after="0" w:line="240" w:lineRule="auto"/>
        <w:jc w:val="both"/>
        <w:rPr>
          <w:rFonts w:ascii="Tahoma" w:eastAsia="Times New Roman" w:hAnsi="Tahoma" w:cs="Tahoma"/>
          <w:b/>
          <w:bCs/>
          <w:sz w:val="20"/>
          <w:szCs w:val="20"/>
          <w:u w:val="single"/>
          <w:lang w:eastAsia="sl-SI"/>
        </w:rPr>
      </w:pPr>
    </w:p>
    <w:p w14:paraId="5ADC5369"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bazenu z aktivnim blatom so vgrajene suhomontažne črpalke in mešala proizvajalca KSB ter potopna črpalka proizvajalca Flygt.</w:t>
      </w:r>
    </w:p>
    <w:p w14:paraId="5178D09D"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22E7FF56"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črpalk v bazenu z aktivnim blatom: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1"/>
        <w:gridCol w:w="1531"/>
        <w:gridCol w:w="1035"/>
        <w:gridCol w:w="4209"/>
      </w:tblGrid>
      <w:tr w:rsidR="005523DE" w:rsidRPr="005523DE" w14:paraId="34FBE1A6" w14:textId="77777777" w:rsidTr="005523DE">
        <w:tc>
          <w:tcPr>
            <w:tcW w:w="9288" w:type="dxa"/>
            <w:gridSpan w:val="5"/>
          </w:tcPr>
          <w:p w14:paraId="393B5A1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BIOLOGIJA</w:t>
            </w:r>
          </w:p>
        </w:tc>
      </w:tr>
      <w:tr w:rsidR="005523DE" w:rsidRPr="005523DE" w14:paraId="3F55EA52" w14:textId="77777777" w:rsidTr="005523DE">
        <w:tc>
          <w:tcPr>
            <w:tcW w:w="862" w:type="dxa"/>
          </w:tcPr>
          <w:p w14:paraId="3E0C671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51" w:type="dxa"/>
          </w:tcPr>
          <w:p w14:paraId="7CDC73C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1" w:type="dxa"/>
          </w:tcPr>
          <w:p w14:paraId="3052E55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35" w:type="dxa"/>
          </w:tcPr>
          <w:p w14:paraId="77346C0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209" w:type="dxa"/>
          </w:tcPr>
          <w:p w14:paraId="31204DD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1FB666E9" w14:textId="77777777" w:rsidTr="005523DE">
        <w:tc>
          <w:tcPr>
            <w:tcW w:w="862" w:type="dxa"/>
          </w:tcPr>
          <w:p w14:paraId="5E0B29B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51" w:type="dxa"/>
          </w:tcPr>
          <w:p w14:paraId="6D4D7C0B" w14:textId="77777777" w:rsidR="005523DE" w:rsidRPr="005523DE" w:rsidRDefault="005523DE" w:rsidP="005523DE">
            <w:pPr>
              <w:keepNext/>
              <w:spacing w:after="0" w:line="240" w:lineRule="auto"/>
              <w:rPr>
                <w:rFonts w:ascii="Tahoma" w:eastAsia="Times New Roman" w:hAnsi="Tahoma" w:cs="Tahoma"/>
                <w:bCs/>
                <w:color w:val="000000"/>
                <w:sz w:val="20"/>
                <w:szCs w:val="20"/>
                <w:lang w:eastAsia="sl-SI"/>
              </w:rPr>
            </w:pPr>
            <w:r w:rsidRPr="005523DE">
              <w:rPr>
                <w:rFonts w:ascii="Tahoma" w:eastAsia="Times New Roman" w:hAnsi="Tahoma" w:cs="Tahoma"/>
                <w:bCs/>
                <w:color w:val="000000"/>
                <w:sz w:val="20"/>
                <w:szCs w:val="20"/>
                <w:lang w:eastAsia="sl-SI"/>
              </w:rPr>
              <w:t>M.02.03</w:t>
            </w:r>
          </w:p>
        </w:tc>
        <w:tc>
          <w:tcPr>
            <w:tcW w:w="1531" w:type="dxa"/>
          </w:tcPr>
          <w:p w14:paraId="509CB54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FLYGT</w:t>
            </w:r>
          </w:p>
        </w:tc>
        <w:tc>
          <w:tcPr>
            <w:tcW w:w="1035" w:type="dxa"/>
          </w:tcPr>
          <w:p w14:paraId="26E2FAE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1,6 kW</w:t>
            </w:r>
          </w:p>
        </w:tc>
        <w:tc>
          <w:tcPr>
            <w:tcW w:w="4209" w:type="dxa"/>
          </w:tcPr>
          <w:p w14:paraId="6CC0136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8050.280</w:t>
            </w:r>
          </w:p>
        </w:tc>
      </w:tr>
      <w:tr w:rsidR="005523DE" w:rsidRPr="005523DE" w14:paraId="447AA1FA" w14:textId="77777777" w:rsidTr="005523DE">
        <w:tc>
          <w:tcPr>
            <w:tcW w:w="862" w:type="dxa"/>
          </w:tcPr>
          <w:p w14:paraId="3396CD8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51" w:type="dxa"/>
          </w:tcPr>
          <w:p w14:paraId="3B57F941"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M.02.05</w:t>
            </w:r>
          </w:p>
        </w:tc>
        <w:tc>
          <w:tcPr>
            <w:tcW w:w="1531" w:type="dxa"/>
          </w:tcPr>
          <w:p w14:paraId="39020F7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1F178AA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22 kW</w:t>
            </w:r>
          </w:p>
        </w:tc>
        <w:tc>
          <w:tcPr>
            <w:tcW w:w="4209" w:type="dxa"/>
          </w:tcPr>
          <w:p w14:paraId="652E839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Etabloc CN 150-250/2204 C10</w:t>
            </w:r>
          </w:p>
        </w:tc>
      </w:tr>
      <w:tr w:rsidR="005523DE" w:rsidRPr="005523DE" w14:paraId="09D73C56" w14:textId="77777777" w:rsidTr="005523DE">
        <w:tc>
          <w:tcPr>
            <w:tcW w:w="862" w:type="dxa"/>
          </w:tcPr>
          <w:p w14:paraId="2FA4CC2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1651" w:type="dxa"/>
          </w:tcPr>
          <w:p w14:paraId="603920A7"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M.02.06</w:t>
            </w:r>
          </w:p>
        </w:tc>
        <w:tc>
          <w:tcPr>
            <w:tcW w:w="1531" w:type="dxa"/>
          </w:tcPr>
          <w:p w14:paraId="0AA685C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316603D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22 kW</w:t>
            </w:r>
          </w:p>
        </w:tc>
        <w:tc>
          <w:tcPr>
            <w:tcW w:w="4209" w:type="dxa"/>
          </w:tcPr>
          <w:p w14:paraId="31AE614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Etabloc CN 150-250/2204 C10</w:t>
            </w:r>
          </w:p>
        </w:tc>
      </w:tr>
    </w:tbl>
    <w:p w14:paraId="21326AAA"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2632B0CF"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mešal v bazenu z aktivnim blatom.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1"/>
        <w:gridCol w:w="1531"/>
        <w:gridCol w:w="1035"/>
        <w:gridCol w:w="4209"/>
      </w:tblGrid>
      <w:tr w:rsidR="005523DE" w:rsidRPr="005523DE" w14:paraId="4677A4C8" w14:textId="77777777" w:rsidTr="005523DE">
        <w:tc>
          <w:tcPr>
            <w:tcW w:w="862" w:type="dxa"/>
          </w:tcPr>
          <w:p w14:paraId="01B5BFC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51" w:type="dxa"/>
          </w:tcPr>
          <w:p w14:paraId="348A1EB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mešala</w:t>
            </w:r>
          </w:p>
        </w:tc>
        <w:tc>
          <w:tcPr>
            <w:tcW w:w="1531" w:type="dxa"/>
          </w:tcPr>
          <w:p w14:paraId="31C81C0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35" w:type="dxa"/>
          </w:tcPr>
          <w:p w14:paraId="64E8446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209" w:type="dxa"/>
          </w:tcPr>
          <w:p w14:paraId="3D9634E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0B4700AD" w14:textId="77777777" w:rsidTr="005523DE">
        <w:tc>
          <w:tcPr>
            <w:tcW w:w="862" w:type="dxa"/>
          </w:tcPr>
          <w:p w14:paraId="76F96EF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51" w:type="dxa"/>
          </w:tcPr>
          <w:p w14:paraId="5A22B932" w14:textId="77777777" w:rsidR="005523DE" w:rsidRPr="005523DE" w:rsidRDefault="005523DE" w:rsidP="005523DE">
            <w:pPr>
              <w:keepNext/>
              <w:spacing w:after="0" w:line="240" w:lineRule="auto"/>
              <w:rPr>
                <w:rFonts w:ascii="Tahoma" w:eastAsia="Times New Roman" w:hAnsi="Tahoma" w:cs="Tahoma"/>
                <w:bCs/>
                <w:color w:val="000000"/>
                <w:sz w:val="20"/>
                <w:szCs w:val="20"/>
                <w:lang w:eastAsia="sl-SI"/>
              </w:rPr>
            </w:pPr>
            <w:r w:rsidRPr="005523DE">
              <w:rPr>
                <w:rFonts w:ascii="Tahoma" w:eastAsia="Times New Roman" w:hAnsi="Tahoma" w:cs="Tahoma"/>
                <w:bCs/>
                <w:color w:val="000000"/>
                <w:sz w:val="20"/>
                <w:szCs w:val="20"/>
                <w:lang w:eastAsia="sl-SI"/>
              </w:rPr>
              <w:t>M.02.03</w:t>
            </w:r>
          </w:p>
        </w:tc>
        <w:tc>
          <w:tcPr>
            <w:tcW w:w="1531" w:type="dxa"/>
          </w:tcPr>
          <w:p w14:paraId="0127875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KSB</w:t>
            </w:r>
          </w:p>
        </w:tc>
        <w:tc>
          <w:tcPr>
            <w:tcW w:w="1035" w:type="dxa"/>
          </w:tcPr>
          <w:p w14:paraId="647EBAD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3,2 kW</w:t>
            </w:r>
          </w:p>
        </w:tc>
        <w:tc>
          <w:tcPr>
            <w:tcW w:w="4209" w:type="dxa"/>
          </w:tcPr>
          <w:p w14:paraId="6CD38FF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Amamix C 3231 / 26 UDC</w:t>
            </w:r>
          </w:p>
        </w:tc>
      </w:tr>
      <w:tr w:rsidR="005523DE" w:rsidRPr="005523DE" w14:paraId="63C49676" w14:textId="77777777" w:rsidTr="005523DE">
        <w:tc>
          <w:tcPr>
            <w:tcW w:w="862" w:type="dxa"/>
          </w:tcPr>
          <w:p w14:paraId="3DF1AFC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51" w:type="dxa"/>
          </w:tcPr>
          <w:p w14:paraId="7BF0872E" w14:textId="77777777" w:rsidR="005523DE" w:rsidRPr="005523DE" w:rsidRDefault="005523DE" w:rsidP="005523DE">
            <w:pPr>
              <w:keepNext/>
              <w:spacing w:after="0" w:line="240" w:lineRule="auto"/>
              <w:rPr>
                <w:rFonts w:ascii="Tahoma" w:eastAsia="Times New Roman" w:hAnsi="Tahoma" w:cs="Tahoma"/>
                <w:bCs/>
                <w:color w:val="000000"/>
                <w:sz w:val="20"/>
                <w:szCs w:val="20"/>
                <w:lang w:eastAsia="sl-SI"/>
              </w:rPr>
            </w:pPr>
            <w:r w:rsidRPr="005523DE">
              <w:rPr>
                <w:rFonts w:ascii="Tahoma" w:eastAsia="Times New Roman" w:hAnsi="Tahoma" w:cs="Tahoma"/>
                <w:bCs/>
                <w:color w:val="000000"/>
                <w:sz w:val="20"/>
                <w:szCs w:val="20"/>
                <w:lang w:eastAsia="sl-SI"/>
              </w:rPr>
              <w:t>M.02.03</w:t>
            </w:r>
          </w:p>
        </w:tc>
        <w:tc>
          <w:tcPr>
            <w:tcW w:w="1531" w:type="dxa"/>
          </w:tcPr>
          <w:p w14:paraId="557EEA8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KSB</w:t>
            </w:r>
          </w:p>
        </w:tc>
        <w:tc>
          <w:tcPr>
            <w:tcW w:w="1035" w:type="dxa"/>
          </w:tcPr>
          <w:p w14:paraId="00F7BF1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4 kW</w:t>
            </w:r>
          </w:p>
        </w:tc>
        <w:tc>
          <w:tcPr>
            <w:tcW w:w="4209" w:type="dxa"/>
          </w:tcPr>
          <w:p w14:paraId="3B69C55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Amamix C 4128 / 48 YDC</w:t>
            </w:r>
          </w:p>
        </w:tc>
      </w:tr>
    </w:tbl>
    <w:p w14:paraId="07CD1BD7"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62B1BAF4"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Ultrafiltracija (03. ULTRAFILTRACIJA)</w:t>
      </w:r>
    </w:p>
    <w:p w14:paraId="575E1727"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 delovanje ultrafiltracije so vgrajene črpalke proizvajalca KSB.</w:t>
      </w:r>
    </w:p>
    <w:p w14:paraId="4FAB1E51"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72B6D985"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r w:rsidRPr="005523DE">
        <w:rPr>
          <w:rFonts w:ascii="Tahoma" w:eastAsia="Times New Roman" w:hAnsi="Tahoma" w:cs="Tahoma"/>
          <w:bCs/>
          <w:sz w:val="20"/>
          <w:szCs w:val="20"/>
          <w:lang w:val="x-none" w:eastAsia="x-none"/>
        </w:rPr>
        <w:t>Seznam napajalnih suhomontažnih črpalk za ultrafiltracijo</w:t>
      </w:r>
      <w:r w:rsidRPr="005523DE">
        <w:rPr>
          <w:rFonts w:ascii="Tahoma" w:eastAsia="Times New Roman" w:hAnsi="Tahoma" w:cs="Tahoma"/>
          <w:bCs/>
          <w:sz w:val="20"/>
          <w:szCs w:val="20"/>
          <w:lang w:eastAsia="x-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1"/>
        <w:gridCol w:w="1531"/>
        <w:gridCol w:w="1035"/>
        <w:gridCol w:w="4209"/>
      </w:tblGrid>
      <w:tr w:rsidR="005523DE" w:rsidRPr="005523DE" w14:paraId="51306B7A" w14:textId="77777777" w:rsidTr="005523DE">
        <w:tc>
          <w:tcPr>
            <w:tcW w:w="9288" w:type="dxa"/>
            <w:gridSpan w:val="5"/>
          </w:tcPr>
          <w:p w14:paraId="6BC3CA2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ULTRAFILTRACIJA</w:t>
            </w:r>
          </w:p>
        </w:tc>
      </w:tr>
      <w:tr w:rsidR="005523DE" w:rsidRPr="005523DE" w14:paraId="0AAEA362" w14:textId="77777777" w:rsidTr="005523DE">
        <w:tc>
          <w:tcPr>
            <w:tcW w:w="862" w:type="dxa"/>
          </w:tcPr>
          <w:p w14:paraId="499811A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51" w:type="dxa"/>
          </w:tcPr>
          <w:p w14:paraId="69E9B71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1" w:type="dxa"/>
          </w:tcPr>
          <w:p w14:paraId="4622BB0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35" w:type="dxa"/>
          </w:tcPr>
          <w:p w14:paraId="3D6D360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209" w:type="dxa"/>
          </w:tcPr>
          <w:p w14:paraId="21BDD55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4BA7C4F7" w14:textId="77777777" w:rsidTr="005523DE">
        <w:tc>
          <w:tcPr>
            <w:tcW w:w="862" w:type="dxa"/>
          </w:tcPr>
          <w:p w14:paraId="68BE973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51" w:type="dxa"/>
          </w:tcPr>
          <w:p w14:paraId="72BC87D9"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M.03.01</w:t>
            </w:r>
          </w:p>
        </w:tc>
        <w:tc>
          <w:tcPr>
            <w:tcW w:w="1531" w:type="dxa"/>
          </w:tcPr>
          <w:p w14:paraId="45B492B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3B6DF65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15 kW</w:t>
            </w:r>
          </w:p>
        </w:tc>
        <w:tc>
          <w:tcPr>
            <w:tcW w:w="4209" w:type="dxa"/>
          </w:tcPr>
          <w:p w14:paraId="04910CE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Etabloc CN 080-160/1502 C10</w:t>
            </w:r>
          </w:p>
        </w:tc>
      </w:tr>
      <w:tr w:rsidR="005523DE" w:rsidRPr="005523DE" w14:paraId="4B82F82F" w14:textId="77777777" w:rsidTr="005523DE">
        <w:tc>
          <w:tcPr>
            <w:tcW w:w="862" w:type="dxa"/>
          </w:tcPr>
          <w:p w14:paraId="7E3C1E8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51" w:type="dxa"/>
          </w:tcPr>
          <w:p w14:paraId="636C2956"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M.03.02</w:t>
            </w:r>
          </w:p>
        </w:tc>
        <w:tc>
          <w:tcPr>
            <w:tcW w:w="1531" w:type="dxa"/>
          </w:tcPr>
          <w:p w14:paraId="477AB1A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48FEB66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15 kW</w:t>
            </w:r>
          </w:p>
        </w:tc>
        <w:tc>
          <w:tcPr>
            <w:tcW w:w="4209" w:type="dxa"/>
          </w:tcPr>
          <w:p w14:paraId="6EA8599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Etabloc CN 080-160/1502 C10</w:t>
            </w:r>
          </w:p>
        </w:tc>
      </w:tr>
    </w:tbl>
    <w:p w14:paraId="7A781197"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p>
    <w:p w14:paraId="6B47CAFC"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r w:rsidRPr="005523DE">
        <w:rPr>
          <w:rFonts w:ascii="Tahoma" w:eastAsia="Times New Roman" w:hAnsi="Tahoma" w:cs="Tahoma"/>
          <w:bCs/>
          <w:sz w:val="20"/>
          <w:szCs w:val="20"/>
          <w:lang w:val="x-none" w:eastAsia="x-none"/>
        </w:rPr>
        <w:t>Suhomontažna črpalka za pranje ultrafiltracije</w:t>
      </w:r>
      <w:r w:rsidRPr="005523DE">
        <w:rPr>
          <w:rFonts w:ascii="Tahoma" w:eastAsia="Times New Roman" w:hAnsi="Tahoma" w:cs="Tahoma"/>
          <w:bCs/>
          <w:sz w:val="20"/>
          <w:szCs w:val="20"/>
          <w:lang w:eastAsia="x-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1"/>
        <w:gridCol w:w="1531"/>
        <w:gridCol w:w="1035"/>
        <w:gridCol w:w="4209"/>
      </w:tblGrid>
      <w:tr w:rsidR="005523DE" w:rsidRPr="005523DE" w14:paraId="3CB4C257" w14:textId="77777777" w:rsidTr="005523DE">
        <w:tc>
          <w:tcPr>
            <w:tcW w:w="862" w:type="dxa"/>
          </w:tcPr>
          <w:p w14:paraId="3C430C9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51" w:type="dxa"/>
          </w:tcPr>
          <w:p w14:paraId="734633F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1" w:type="dxa"/>
          </w:tcPr>
          <w:p w14:paraId="6743D53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35" w:type="dxa"/>
          </w:tcPr>
          <w:p w14:paraId="30581E4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209" w:type="dxa"/>
          </w:tcPr>
          <w:p w14:paraId="3F8DC46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368B424E" w14:textId="77777777" w:rsidTr="005523DE">
        <w:tc>
          <w:tcPr>
            <w:tcW w:w="862" w:type="dxa"/>
          </w:tcPr>
          <w:p w14:paraId="7D90676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51" w:type="dxa"/>
          </w:tcPr>
          <w:p w14:paraId="27DBFEE3"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M.03.09</w:t>
            </w:r>
          </w:p>
        </w:tc>
        <w:tc>
          <w:tcPr>
            <w:tcW w:w="1531" w:type="dxa"/>
          </w:tcPr>
          <w:p w14:paraId="3DCE18E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269EA9A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7,5 kW</w:t>
            </w:r>
          </w:p>
        </w:tc>
        <w:tc>
          <w:tcPr>
            <w:tcW w:w="4209" w:type="dxa"/>
          </w:tcPr>
          <w:p w14:paraId="2FDFC4B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Etabloc CN 065-125/752 C10</w:t>
            </w:r>
          </w:p>
        </w:tc>
      </w:tr>
    </w:tbl>
    <w:p w14:paraId="177B744B"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p>
    <w:p w14:paraId="76291F6F"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r w:rsidRPr="005523DE">
        <w:rPr>
          <w:rFonts w:ascii="Tahoma" w:eastAsia="Times New Roman" w:hAnsi="Tahoma" w:cs="Tahoma"/>
          <w:bCs/>
          <w:sz w:val="20"/>
          <w:szCs w:val="20"/>
          <w:lang w:val="x-none" w:eastAsia="x-none"/>
        </w:rPr>
        <w:t>Suhomontažna črpalka za obtok permeata na ultrafiltraciji</w:t>
      </w:r>
      <w:r w:rsidRPr="005523DE">
        <w:rPr>
          <w:rFonts w:ascii="Tahoma" w:eastAsia="Times New Roman" w:hAnsi="Tahoma" w:cs="Tahoma"/>
          <w:bCs/>
          <w:sz w:val="20"/>
          <w:szCs w:val="20"/>
          <w:lang w:eastAsia="x-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1"/>
        <w:gridCol w:w="1531"/>
        <w:gridCol w:w="1035"/>
        <w:gridCol w:w="4209"/>
      </w:tblGrid>
      <w:tr w:rsidR="005523DE" w:rsidRPr="005523DE" w14:paraId="0E018BC6" w14:textId="77777777" w:rsidTr="005523DE">
        <w:tc>
          <w:tcPr>
            <w:tcW w:w="862" w:type="dxa"/>
          </w:tcPr>
          <w:p w14:paraId="22A7DC6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lastRenderedPageBreak/>
              <w:t>Zap.št.</w:t>
            </w:r>
          </w:p>
        </w:tc>
        <w:tc>
          <w:tcPr>
            <w:tcW w:w="1651" w:type="dxa"/>
          </w:tcPr>
          <w:p w14:paraId="1CBE8D9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1" w:type="dxa"/>
          </w:tcPr>
          <w:p w14:paraId="5549D81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35" w:type="dxa"/>
          </w:tcPr>
          <w:p w14:paraId="0CF3606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209" w:type="dxa"/>
          </w:tcPr>
          <w:p w14:paraId="6FC5B01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094FF012" w14:textId="77777777" w:rsidTr="005523DE">
        <w:tc>
          <w:tcPr>
            <w:tcW w:w="862" w:type="dxa"/>
          </w:tcPr>
          <w:p w14:paraId="6C5BD29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51" w:type="dxa"/>
          </w:tcPr>
          <w:p w14:paraId="19A9E1E4"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M.03.06</w:t>
            </w:r>
          </w:p>
        </w:tc>
        <w:tc>
          <w:tcPr>
            <w:tcW w:w="1531" w:type="dxa"/>
          </w:tcPr>
          <w:p w14:paraId="254B99C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6058539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3,0 kW</w:t>
            </w:r>
          </w:p>
        </w:tc>
        <w:tc>
          <w:tcPr>
            <w:tcW w:w="4209" w:type="dxa"/>
          </w:tcPr>
          <w:p w14:paraId="378BCD4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Etachrom BC 032-125/302 C10</w:t>
            </w:r>
          </w:p>
        </w:tc>
      </w:tr>
    </w:tbl>
    <w:p w14:paraId="5AB9A7FF"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p>
    <w:p w14:paraId="1F6ECA17"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r w:rsidRPr="005523DE">
        <w:rPr>
          <w:rFonts w:ascii="Tahoma" w:eastAsia="Times New Roman" w:hAnsi="Tahoma" w:cs="Tahoma"/>
          <w:bCs/>
          <w:sz w:val="20"/>
          <w:szCs w:val="20"/>
          <w:lang w:val="x-none" w:eastAsia="x-none"/>
        </w:rPr>
        <w:t>Seznam suhomontažnih črpalk za ultrafiltracijo</w:t>
      </w:r>
      <w:r w:rsidRPr="005523DE">
        <w:rPr>
          <w:rFonts w:ascii="Tahoma" w:eastAsia="Times New Roman" w:hAnsi="Tahoma" w:cs="Tahoma"/>
          <w:bCs/>
          <w:sz w:val="20"/>
          <w:szCs w:val="20"/>
          <w:lang w:eastAsia="x-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1"/>
        <w:gridCol w:w="1531"/>
        <w:gridCol w:w="1035"/>
        <w:gridCol w:w="4209"/>
      </w:tblGrid>
      <w:tr w:rsidR="005523DE" w:rsidRPr="005523DE" w14:paraId="1526D55B" w14:textId="77777777" w:rsidTr="005523DE">
        <w:tc>
          <w:tcPr>
            <w:tcW w:w="862" w:type="dxa"/>
          </w:tcPr>
          <w:p w14:paraId="784B8FC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51" w:type="dxa"/>
          </w:tcPr>
          <w:p w14:paraId="05D77A5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1" w:type="dxa"/>
          </w:tcPr>
          <w:p w14:paraId="367D4C8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35" w:type="dxa"/>
          </w:tcPr>
          <w:p w14:paraId="7FED804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209" w:type="dxa"/>
          </w:tcPr>
          <w:p w14:paraId="555E13B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03ECBFCC" w14:textId="77777777" w:rsidTr="005523DE">
        <w:tc>
          <w:tcPr>
            <w:tcW w:w="862" w:type="dxa"/>
          </w:tcPr>
          <w:p w14:paraId="0DD3CC4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51" w:type="dxa"/>
          </w:tcPr>
          <w:p w14:paraId="1151109F"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M.03.03</w:t>
            </w:r>
          </w:p>
        </w:tc>
        <w:tc>
          <w:tcPr>
            <w:tcW w:w="1531" w:type="dxa"/>
          </w:tcPr>
          <w:p w14:paraId="6DF7602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4630A17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55 kW</w:t>
            </w:r>
          </w:p>
        </w:tc>
        <w:tc>
          <w:tcPr>
            <w:tcW w:w="4209" w:type="dxa"/>
          </w:tcPr>
          <w:p w14:paraId="52AE4DD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Etanorm C100-200 C10</w:t>
            </w:r>
          </w:p>
        </w:tc>
      </w:tr>
      <w:tr w:rsidR="005523DE" w:rsidRPr="005523DE" w14:paraId="744ADEF4" w14:textId="77777777" w:rsidTr="005523DE">
        <w:tc>
          <w:tcPr>
            <w:tcW w:w="862" w:type="dxa"/>
          </w:tcPr>
          <w:p w14:paraId="2C86994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51" w:type="dxa"/>
          </w:tcPr>
          <w:p w14:paraId="42B3EE8C"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M.03.04</w:t>
            </w:r>
          </w:p>
        </w:tc>
        <w:tc>
          <w:tcPr>
            <w:tcW w:w="1531" w:type="dxa"/>
          </w:tcPr>
          <w:p w14:paraId="0BD346F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4355CD2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55 kW</w:t>
            </w:r>
          </w:p>
        </w:tc>
        <w:tc>
          <w:tcPr>
            <w:tcW w:w="4209" w:type="dxa"/>
          </w:tcPr>
          <w:p w14:paraId="4DACABE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Etanorm 125-100-200 CCXAA10GD30550</w:t>
            </w:r>
          </w:p>
        </w:tc>
      </w:tr>
      <w:tr w:rsidR="005523DE" w:rsidRPr="005523DE" w14:paraId="08944DE2" w14:textId="77777777" w:rsidTr="005523DE">
        <w:tc>
          <w:tcPr>
            <w:tcW w:w="862" w:type="dxa"/>
          </w:tcPr>
          <w:p w14:paraId="77583F6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1651" w:type="dxa"/>
          </w:tcPr>
          <w:p w14:paraId="0F847F7A"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M.03.05</w:t>
            </w:r>
          </w:p>
        </w:tc>
        <w:tc>
          <w:tcPr>
            <w:tcW w:w="1531" w:type="dxa"/>
          </w:tcPr>
          <w:p w14:paraId="691B1BF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500C0EB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55 kW</w:t>
            </w:r>
          </w:p>
        </w:tc>
        <w:tc>
          <w:tcPr>
            <w:tcW w:w="4209" w:type="dxa"/>
          </w:tcPr>
          <w:p w14:paraId="799C9F3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Etanorm 125-100-200 CCXAA10GD30550</w:t>
            </w:r>
          </w:p>
        </w:tc>
      </w:tr>
    </w:tbl>
    <w:p w14:paraId="3C7C8F60"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p>
    <w:p w14:paraId="1195192A"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Vmesno črpališče na aktivno oglje (04. AKTIVNO OGLJE)</w:t>
      </w:r>
    </w:p>
    <w:p w14:paraId="1FF31815"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vmesnem črpališču na aktivno oglje so vgrajene tri vijačne črpalke proizvajalca Seepex.</w:t>
      </w:r>
    </w:p>
    <w:p w14:paraId="4BEF9D78"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p>
    <w:p w14:paraId="4278D524"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r w:rsidRPr="005523DE">
        <w:rPr>
          <w:rFonts w:ascii="Tahoma" w:eastAsia="Times New Roman" w:hAnsi="Tahoma" w:cs="Tahoma"/>
          <w:bCs/>
          <w:sz w:val="20"/>
          <w:szCs w:val="20"/>
          <w:lang w:val="x-none" w:eastAsia="x-none"/>
        </w:rPr>
        <w:t>Seznam vijačnih črpalk za na aktivno oglje</w:t>
      </w:r>
      <w:r w:rsidRPr="005523DE">
        <w:rPr>
          <w:rFonts w:ascii="Tahoma" w:eastAsia="Times New Roman" w:hAnsi="Tahoma" w:cs="Tahoma"/>
          <w:bCs/>
          <w:sz w:val="20"/>
          <w:szCs w:val="20"/>
          <w:lang w:eastAsia="x-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1"/>
        <w:gridCol w:w="1531"/>
        <w:gridCol w:w="1035"/>
        <w:gridCol w:w="4209"/>
      </w:tblGrid>
      <w:tr w:rsidR="005523DE" w:rsidRPr="005523DE" w14:paraId="78A8DA95" w14:textId="77777777" w:rsidTr="005523DE">
        <w:tc>
          <w:tcPr>
            <w:tcW w:w="9288" w:type="dxa"/>
            <w:gridSpan w:val="5"/>
          </w:tcPr>
          <w:p w14:paraId="3095AA0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AKTIVNO OGLJE</w:t>
            </w:r>
          </w:p>
        </w:tc>
      </w:tr>
      <w:tr w:rsidR="005523DE" w:rsidRPr="005523DE" w14:paraId="186F0A51" w14:textId="77777777" w:rsidTr="005523DE">
        <w:tc>
          <w:tcPr>
            <w:tcW w:w="862" w:type="dxa"/>
          </w:tcPr>
          <w:p w14:paraId="00D672A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51" w:type="dxa"/>
          </w:tcPr>
          <w:p w14:paraId="3DF83E9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1" w:type="dxa"/>
          </w:tcPr>
          <w:p w14:paraId="7784FD5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35" w:type="dxa"/>
          </w:tcPr>
          <w:p w14:paraId="43F8E96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209" w:type="dxa"/>
          </w:tcPr>
          <w:p w14:paraId="3F1EB76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252DA31C" w14:textId="77777777" w:rsidTr="005523DE">
        <w:tc>
          <w:tcPr>
            <w:tcW w:w="862" w:type="dxa"/>
          </w:tcPr>
          <w:p w14:paraId="76EB90B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51" w:type="dxa"/>
          </w:tcPr>
          <w:p w14:paraId="461C1E77"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M.04.01</w:t>
            </w:r>
          </w:p>
        </w:tc>
        <w:tc>
          <w:tcPr>
            <w:tcW w:w="1531" w:type="dxa"/>
          </w:tcPr>
          <w:p w14:paraId="3FC98E7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Seepex</w:t>
            </w:r>
          </w:p>
        </w:tc>
        <w:tc>
          <w:tcPr>
            <w:tcW w:w="1035" w:type="dxa"/>
          </w:tcPr>
          <w:p w14:paraId="326BB09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5,5 kW</w:t>
            </w:r>
          </w:p>
        </w:tc>
        <w:tc>
          <w:tcPr>
            <w:tcW w:w="4209" w:type="dxa"/>
          </w:tcPr>
          <w:p w14:paraId="68627BA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BN17-6L</w:t>
            </w:r>
          </w:p>
        </w:tc>
      </w:tr>
      <w:tr w:rsidR="005523DE" w:rsidRPr="005523DE" w14:paraId="560CEE85" w14:textId="77777777" w:rsidTr="005523DE">
        <w:tc>
          <w:tcPr>
            <w:tcW w:w="862" w:type="dxa"/>
          </w:tcPr>
          <w:p w14:paraId="62D737E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51" w:type="dxa"/>
          </w:tcPr>
          <w:p w14:paraId="75892EE6"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M.04.02</w:t>
            </w:r>
          </w:p>
        </w:tc>
        <w:tc>
          <w:tcPr>
            <w:tcW w:w="1531" w:type="dxa"/>
          </w:tcPr>
          <w:p w14:paraId="2AD9296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Seepex</w:t>
            </w:r>
          </w:p>
        </w:tc>
        <w:tc>
          <w:tcPr>
            <w:tcW w:w="1035" w:type="dxa"/>
          </w:tcPr>
          <w:p w14:paraId="681684B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5,5 kW</w:t>
            </w:r>
          </w:p>
        </w:tc>
        <w:tc>
          <w:tcPr>
            <w:tcW w:w="4209" w:type="dxa"/>
          </w:tcPr>
          <w:p w14:paraId="42EE966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BN17-6L</w:t>
            </w:r>
          </w:p>
        </w:tc>
      </w:tr>
      <w:tr w:rsidR="005523DE" w:rsidRPr="005523DE" w14:paraId="0274AABE" w14:textId="77777777" w:rsidTr="005523DE">
        <w:tc>
          <w:tcPr>
            <w:tcW w:w="862" w:type="dxa"/>
          </w:tcPr>
          <w:p w14:paraId="49273CE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1651" w:type="dxa"/>
          </w:tcPr>
          <w:p w14:paraId="01577868"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M.04.03</w:t>
            </w:r>
          </w:p>
        </w:tc>
        <w:tc>
          <w:tcPr>
            <w:tcW w:w="1531" w:type="dxa"/>
          </w:tcPr>
          <w:p w14:paraId="13B2DA2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Seepex</w:t>
            </w:r>
          </w:p>
        </w:tc>
        <w:tc>
          <w:tcPr>
            <w:tcW w:w="1035" w:type="dxa"/>
          </w:tcPr>
          <w:p w14:paraId="4F675EE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5,5 kW</w:t>
            </w:r>
          </w:p>
        </w:tc>
        <w:tc>
          <w:tcPr>
            <w:tcW w:w="4209" w:type="dxa"/>
          </w:tcPr>
          <w:p w14:paraId="4BB1E39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BN17-6L</w:t>
            </w:r>
          </w:p>
        </w:tc>
      </w:tr>
    </w:tbl>
    <w:p w14:paraId="50C6E5CF" w14:textId="77777777" w:rsidR="005523DE" w:rsidRPr="005523DE" w:rsidRDefault="005523DE" w:rsidP="005523DE">
      <w:pPr>
        <w:keepNext/>
        <w:spacing w:after="0" w:line="240" w:lineRule="auto"/>
        <w:ind w:left="426"/>
        <w:jc w:val="both"/>
        <w:rPr>
          <w:rFonts w:ascii="Tahoma" w:eastAsia="Times New Roman" w:hAnsi="Tahoma" w:cs="Tahoma"/>
          <w:b/>
          <w:bCs/>
          <w:sz w:val="20"/>
          <w:szCs w:val="20"/>
          <w:u w:val="single"/>
          <w:lang w:eastAsia="sl-SI"/>
        </w:rPr>
      </w:pPr>
    </w:p>
    <w:p w14:paraId="796B052C"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Ionska izmenjava bora (05. IONSKA IZMENJAVA)</w:t>
      </w:r>
    </w:p>
    <w:p w14:paraId="19B26B10"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 ionsko izmenjavo bora so nameščene tri hidroforske postaje proizvajalca KSB.</w:t>
      </w:r>
    </w:p>
    <w:p w14:paraId="6CC204E0"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6A41EAD3"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hidroforskih postaj za ionsko izmenjavo bora: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1"/>
        <w:gridCol w:w="1531"/>
        <w:gridCol w:w="1451"/>
        <w:gridCol w:w="3793"/>
      </w:tblGrid>
      <w:tr w:rsidR="005523DE" w:rsidRPr="005523DE" w14:paraId="470946DA" w14:textId="77777777" w:rsidTr="005523DE">
        <w:tc>
          <w:tcPr>
            <w:tcW w:w="9288" w:type="dxa"/>
            <w:gridSpan w:val="5"/>
          </w:tcPr>
          <w:p w14:paraId="7DDA9EC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IONSKA IZMENJAVA</w:t>
            </w:r>
          </w:p>
        </w:tc>
      </w:tr>
      <w:tr w:rsidR="005523DE" w:rsidRPr="005523DE" w14:paraId="0018906A" w14:textId="77777777" w:rsidTr="005523DE">
        <w:tc>
          <w:tcPr>
            <w:tcW w:w="862" w:type="dxa"/>
          </w:tcPr>
          <w:p w14:paraId="49EFF30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51" w:type="dxa"/>
          </w:tcPr>
          <w:p w14:paraId="154B71F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1" w:type="dxa"/>
          </w:tcPr>
          <w:p w14:paraId="0A5F03F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451" w:type="dxa"/>
          </w:tcPr>
          <w:p w14:paraId="7A2702C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3793" w:type="dxa"/>
          </w:tcPr>
          <w:p w14:paraId="45A2580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649CB395" w14:textId="77777777" w:rsidTr="005523DE">
        <w:tc>
          <w:tcPr>
            <w:tcW w:w="862" w:type="dxa"/>
          </w:tcPr>
          <w:p w14:paraId="4968F3F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51" w:type="dxa"/>
          </w:tcPr>
          <w:p w14:paraId="5A654E09"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M.05.06</w:t>
            </w:r>
          </w:p>
        </w:tc>
        <w:tc>
          <w:tcPr>
            <w:tcW w:w="1531" w:type="dxa"/>
          </w:tcPr>
          <w:p w14:paraId="7B6F92E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Hyamat</w:t>
            </w:r>
          </w:p>
        </w:tc>
        <w:tc>
          <w:tcPr>
            <w:tcW w:w="1451" w:type="dxa"/>
          </w:tcPr>
          <w:p w14:paraId="026457E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 x 1,1 kW</w:t>
            </w:r>
          </w:p>
        </w:tc>
        <w:tc>
          <w:tcPr>
            <w:tcW w:w="3793" w:type="dxa"/>
          </w:tcPr>
          <w:p w14:paraId="5E8D0F9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V2/0407C2 0.0-0.3</w:t>
            </w:r>
          </w:p>
        </w:tc>
      </w:tr>
      <w:tr w:rsidR="005523DE" w:rsidRPr="005523DE" w14:paraId="195C72D4" w14:textId="77777777" w:rsidTr="005523DE">
        <w:tc>
          <w:tcPr>
            <w:tcW w:w="862" w:type="dxa"/>
          </w:tcPr>
          <w:p w14:paraId="6AA238C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51" w:type="dxa"/>
          </w:tcPr>
          <w:p w14:paraId="6C69792B"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M.05.07</w:t>
            </w:r>
          </w:p>
        </w:tc>
        <w:tc>
          <w:tcPr>
            <w:tcW w:w="1531" w:type="dxa"/>
          </w:tcPr>
          <w:p w14:paraId="255A540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Hyamat</w:t>
            </w:r>
          </w:p>
        </w:tc>
        <w:tc>
          <w:tcPr>
            <w:tcW w:w="1451" w:type="dxa"/>
          </w:tcPr>
          <w:p w14:paraId="1555FEC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 x 4 kW</w:t>
            </w:r>
          </w:p>
        </w:tc>
        <w:tc>
          <w:tcPr>
            <w:tcW w:w="3793" w:type="dxa"/>
          </w:tcPr>
          <w:p w14:paraId="1F1C3CF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V3/1804 C2 0.0-0.6</w:t>
            </w:r>
          </w:p>
        </w:tc>
      </w:tr>
      <w:tr w:rsidR="005523DE" w:rsidRPr="005523DE" w14:paraId="741F565F" w14:textId="77777777" w:rsidTr="005523DE">
        <w:tc>
          <w:tcPr>
            <w:tcW w:w="862" w:type="dxa"/>
          </w:tcPr>
          <w:p w14:paraId="0AADFC5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1651" w:type="dxa"/>
          </w:tcPr>
          <w:p w14:paraId="4FB680D4"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M.07.03</w:t>
            </w:r>
          </w:p>
        </w:tc>
        <w:tc>
          <w:tcPr>
            <w:tcW w:w="1531" w:type="dxa"/>
          </w:tcPr>
          <w:p w14:paraId="27791C1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Hyamat</w:t>
            </w:r>
          </w:p>
        </w:tc>
        <w:tc>
          <w:tcPr>
            <w:tcW w:w="1451" w:type="dxa"/>
          </w:tcPr>
          <w:p w14:paraId="6C372E0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 x 4 kW</w:t>
            </w:r>
          </w:p>
        </w:tc>
        <w:tc>
          <w:tcPr>
            <w:tcW w:w="3793" w:type="dxa"/>
          </w:tcPr>
          <w:p w14:paraId="1BED27D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V3/1804 C2 0.0-0.6</w:t>
            </w:r>
          </w:p>
        </w:tc>
      </w:tr>
    </w:tbl>
    <w:p w14:paraId="71417BD6"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7838AE5C"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Črpališče očiščene vode (07. BAZEN OČIŠČENE VODE)</w:t>
      </w:r>
    </w:p>
    <w:p w14:paraId="3185F5BC" w14:textId="77777777" w:rsidR="005523DE" w:rsidRPr="005523DE" w:rsidRDefault="005523DE" w:rsidP="005523DE">
      <w:pPr>
        <w:keepNext/>
        <w:spacing w:after="0" w:line="240" w:lineRule="auto"/>
        <w:jc w:val="both"/>
        <w:rPr>
          <w:rFonts w:ascii="Tahoma" w:eastAsia="Times New Roman" w:hAnsi="Tahoma" w:cs="Tahoma"/>
          <w:b/>
          <w:bCs/>
          <w:sz w:val="20"/>
          <w:szCs w:val="20"/>
          <w:u w:val="single"/>
          <w:lang w:eastAsia="sl-SI"/>
        </w:rPr>
      </w:pPr>
    </w:p>
    <w:p w14:paraId="7B30FFF1"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črpališču očiščene vode sta vgrajeni potopni črpalki proizvajalca KSB.</w:t>
      </w:r>
    </w:p>
    <w:p w14:paraId="21D7A7CE"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694D4900"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potopnih črpalk v črpališču očiščene vode: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1"/>
        <w:gridCol w:w="1531"/>
        <w:gridCol w:w="1035"/>
        <w:gridCol w:w="4209"/>
      </w:tblGrid>
      <w:tr w:rsidR="005523DE" w:rsidRPr="005523DE" w14:paraId="0B5647A2" w14:textId="77777777" w:rsidTr="005523DE">
        <w:tc>
          <w:tcPr>
            <w:tcW w:w="9288" w:type="dxa"/>
            <w:gridSpan w:val="5"/>
          </w:tcPr>
          <w:p w14:paraId="54F6638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BAZEN OČIŠČENE VODE</w:t>
            </w:r>
          </w:p>
        </w:tc>
      </w:tr>
      <w:tr w:rsidR="005523DE" w:rsidRPr="005523DE" w14:paraId="2CC5DC33" w14:textId="77777777" w:rsidTr="005523DE">
        <w:tc>
          <w:tcPr>
            <w:tcW w:w="862" w:type="dxa"/>
          </w:tcPr>
          <w:p w14:paraId="0806CDC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51" w:type="dxa"/>
          </w:tcPr>
          <w:p w14:paraId="0811CA9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1" w:type="dxa"/>
          </w:tcPr>
          <w:p w14:paraId="2D953D7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35" w:type="dxa"/>
          </w:tcPr>
          <w:p w14:paraId="51641D2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209" w:type="dxa"/>
          </w:tcPr>
          <w:p w14:paraId="08BF44F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66FA7957" w14:textId="77777777" w:rsidTr="005523DE">
        <w:tc>
          <w:tcPr>
            <w:tcW w:w="862" w:type="dxa"/>
          </w:tcPr>
          <w:p w14:paraId="3D9D5EE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51" w:type="dxa"/>
          </w:tcPr>
          <w:p w14:paraId="594E9D9B" w14:textId="77777777" w:rsidR="005523DE" w:rsidRPr="005523DE" w:rsidRDefault="005523DE" w:rsidP="005523DE">
            <w:pPr>
              <w:keepNext/>
              <w:spacing w:after="0" w:line="240" w:lineRule="auto"/>
              <w:rPr>
                <w:rFonts w:ascii="Tahoma" w:eastAsia="Times New Roman" w:hAnsi="Tahoma" w:cs="Tahoma"/>
                <w:bCs/>
                <w:color w:val="000000"/>
                <w:sz w:val="20"/>
                <w:szCs w:val="20"/>
                <w:lang w:eastAsia="sl-SI"/>
              </w:rPr>
            </w:pPr>
            <w:r w:rsidRPr="005523DE">
              <w:rPr>
                <w:rFonts w:ascii="Tahoma" w:eastAsia="Times New Roman" w:hAnsi="Tahoma" w:cs="Tahoma"/>
                <w:bCs/>
                <w:color w:val="000000"/>
                <w:sz w:val="20"/>
                <w:szCs w:val="20"/>
                <w:lang w:eastAsia="sl-SI"/>
              </w:rPr>
              <w:t>M.07.01</w:t>
            </w:r>
          </w:p>
        </w:tc>
        <w:tc>
          <w:tcPr>
            <w:tcW w:w="1531" w:type="dxa"/>
          </w:tcPr>
          <w:p w14:paraId="38012D6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2037D06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3,7 kW</w:t>
            </w:r>
          </w:p>
        </w:tc>
        <w:tc>
          <w:tcPr>
            <w:tcW w:w="4209" w:type="dxa"/>
          </w:tcPr>
          <w:p w14:paraId="18433FF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color w:val="000000"/>
                <w:sz w:val="20"/>
                <w:szCs w:val="20"/>
                <w:lang w:eastAsia="sl-SI"/>
              </w:rPr>
              <w:t>Amarex NF 80-220/044 ULG-195</w:t>
            </w:r>
          </w:p>
        </w:tc>
      </w:tr>
      <w:tr w:rsidR="005523DE" w:rsidRPr="005523DE" w14:paraId="286A7365" w14:textId="77777777" w:rsidTr="005523DE">
        <w:tc>
          <w:tcPr>
            <w:tcW w:w="862" w:type="dxa"/>
          </w:tcPr>
          <w:p w14:paraId="320DF3C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51" w:type="dxa"/>
          </w:tcPr>
          <w:p w14:paraId="5C4E8FE1" w14:textId="77777777" w:rsidR="005523DE" w:rsidRPr="005523DE" w:rsidRDefault="005523DE" w:rsidP="005523DE">
            <w:pPr>
              <w:keepNext/>
              <w:spacing w:after="0" w:line="240" w:lineRule="auto"/>
              <w:rPr>
                <w:rFonts w:ascii="Tahoma" w:eastAsia="Times New Roman" w:hAnsi="Tahoma" w:cs="Tahoma"/>
                <w:bCs/>
                <w:color w:val="000000"/>
                <w:sz w:val="20"/>
                <w:szCs w:val="20"/>
                <w:lang w:eastAsia="sl-SI"/>
              </w:rPr>
            </w:pPr>
            <w:r w:rsidRPr="005523DE">
              <w:rPr>
                <w:rFonts w:ascii="Tahoma" w:eastAsia="Times New Roman" w:hAnsi="Tahoma" w:cs="Tahoma"/>
                <w:bCs/>
                <w:color w:val="000000"/>
                <w:sz w:val="20"/>
                <w:szCs w:val="20"/>
                <w:lang w:eastAsia="sl-SI"/>
              </w:rPr>
              <w:t>M.07.02</w:t>
            </w:r>
          </w:p>
        </w:tc>
        <w:tc>
          <w:tcPr>
            <w:tcW w:w="1531" w:type="dxa"/>
          </w:tcPr>
          <w:p w14:paraId="4CF2A27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035" w:type="dxa"/>
          </w:tcPr>
          <w:p w14:paraId="134FDFD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7,0 kW</w:t>
            </w:r>
          </w:p>
        </w:tc>
        <w:tc>
          <w:tcPr>
            <w:tcW w:w="4209" w:type="dxa"/>
          </w:tcPr>
          <w:p w14:paraId="7A4AF37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color w:val="000000"/>
                <w:sz w:val="20"/>
                <w:szCs w:val="20"/>
                <w:lang w:eastAsia="sl-SI"/>
              </w:rPr>
              <w:t>C080-M01RD+CEYT2-MIEQ+XB1A1-20</w:t>
            </w:r>
          </w:p>
        </w:tc>
      </w:tr>
    </w:tbl>
    <w:p w14:paraId="16D9C3D5" w14:textId="77777777" w:rsidR="005523DE" w:rsidRPr="005523DE" w:rsidRDefault="005523DE" w:rsidP="005523DE">
      <w:pPr>
        <w:keepNext/>
        <w:spacing w:after="0" w:line="240" w:lineRule="auto"/>
        <w:rPr>
          <w:rFonts w:ascii="Tahoma" w:eastAsia="Times New Roman" w:hAnsi="Tahoma" w:cs="Tahoma"/>
          <w:b/>
          <w:bCs/>
          <w:sz w:val="20"/>
          <w:szCs w:val="20"/>
          <w:u w:val="single"/>
          <w:lang w:eastAsia="sl-SI"/>
        </w:rPr>
      </w:pPr>
    </w:p>
    <w:p w14:paraId="3B3A8990"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Centrifugiranje odvečnega aktivnega blata (10. BLATO)</w:t>
      </w:r>
    </w:p>
    <w:p w14:paraId="4FBC2238" w14:textId="77777777" w:rsidR="005523DE" w:rsidRPr="005523DE" w:rsidRDefault="005523DE" w:rsidP="005523DE">
      <w:pPr>
        <w:keepNext/>
        <w:spacing w:after="0" w:line="240" w:lineRule="auto"/>
        <w:jc w:val="both"/>
        <w:rPr>
          <w:rFonts w:ascii="Tahoma" w:eastAsia="Times New Roman" w:hAnsi="Tahoma" w:cs="Tahoma"/>
          <w:b/>
          <w:bCs/>
          <w:sz w:val="20"/>
          <w:szCs w:val="20"/>
          <w:u w:val="single"/>
          <w:lang w:eastAsia="sl-SI"/>
        </w:rPr>
      </w:pPr>
    </w:p>
    <w:p w14:paraId="7F798E10"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 centrifugiranje odvečnega aktivnega blata sta vgrajeni dve vijačni črpalki proizvajalca Seepex. Za mešanje in prečrpavanje odvečnega aktivnega blata je vgrajeno mešalo in potopna črpalka proizvajalca KSB.</w:t>
      </w:r>
    </w:p>
    <w:p w14:paraId="754C0634"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0096E59E"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r w:rsidRPr="005523DE">
        <w:rPr>
          <w:rFonts w:ascii="Tahoma" w:eastAsia="Times New Roman" w:hAnsi="Tahoma" w:cs="Tahoma"/>
          <w:bCs/>
          <w:sz w:val="20"/>
          <w:szCs w:val="20"/>
          <w:lang w:val="x-none" w:eastAsia="x-none"/>
        </w:rPr>
        <w:t>S</w:t>
      </w:r>
      <w:r w:rsidRPr="005523DE">
        <w:rPr>
          <w:rFonts w:ascii="Tahoma" w:eastAsia="Times New Roman" w:hAnsi="Tahoma" w:cs="Tahoma"/>
          <w:bCs/>
          <w:sz w:val="20"/>
          <w:szCs w:val="20"/>
          <w:lang w:eastAsia="x-none"/>
        </w:rPr>
        <w:t>eznam</w:t>
      </w:r>
      <w:r w:rsidRPr="005523DE">
        <w:rPr>
          <w:rFonts w:ascii="Tahoma" w:eastAsia="Times New Roman" w:hAnsi="Tahoma" w:cs="Tahoma"/>
          <w:bCs/>
          <w:sz w:val="20"/>
          <w:szCs w:val="20"/>
          <w:lang w:val="x-none" w:eastAsia="x-none"/>
        </w:rPr>
        <w:t xml:space="preserve"> črpalk in mešala za centrifugiranje odvečnega blata</w:t>
      </w:r>
      <w:r w:rsidRPr="005523DE">
        <w:rPr>
          <w:rFonts w:ascii="Tahoma" w:eastAsia="Times New Roman" w:hAnsi="Tahoma" w:cs="Tahoma"/>
          <w:bCs/>
          <w:sz w:val="20"/>
          <w:szCs w:val="20"/>
          <w:lang w:eastAsia="x-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1"/>
        <w:gridCol w:w="1531"/>
        <w:gridCol w:w="1035"/>
        <w:gridCol w:w="4209"/>
      </w:tblGrid>
      <w:tr w:rsidR="005523DE" w:rsidRPr="005523DE" w14:paraId="13AC2D05" w14:textId="77777777" w:rsidTr="005523DE">
        <w:tc>
          <w:tcPr>
            <w:tcW w:w="9288" w:type="dxa"/>
            <w:gridSpan w:val="5"/>
          </w:tcPr>
          <w:p w14:paraId="37F3811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lastRenderedPageBreak/>
              <w:t>BLATO</w:t>
            </w:r>
          </w:p>
        </w:tc>
      </w:tr>
      <w:tr w:rsidR="005523DE" w:rsidRPr="005523DE" w14:paraId="0255F2B2" w14:textId="77777777" w:rsidTr="005523DE">
        <w:tc>
          <w:tcPr>
            <w:tcW w:w="862" w:type="dxa"/>
          </w:tcPr>
          <w:p w14:paraId="4F47D9B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51" w:type="dxa"/>
          </w:tcPr>
          <w:p w14:paraId="1277B3C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1" w:type="dxa"/>
          </w:tcPr>
          <w:p w14:paraId="15385D3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35" w:type="dxa"/>
          </w:tcPr>
          <w:p w14:paraId="2E5BE55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209" w:type="dxa"/>
          </w:tcPr>
          <w:p w14:paraId="167ADBF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1DD71C3C" w14:textId="77777777" w:rsidTr="005523DE">
        <w:tc>
          <w:tcPr>
            <w:tcW w:w="862" w:type="dxa"/>
          </w:tcPr>
          <w:p w14:paraId="364C473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51" w:type="dxa"/>
          </w:tcPr>
          <w:p w14:paraId="2754FDCC"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M.09.01</w:t>
            </w:r>
          </w:p>
        </w:tc>
        <w:tc>
          <w:tcPr>
            <w:tcW w:w="1531" w:type="dxa"/>
          </w:tcPr>
          <w:p w14:paraId="02994C6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4E150EB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3,2 kW</w:t>
            </w:r>
          </w:p>
        </w:tc>
        <w:tc>
          <w:tcPr>
            <w:tcW w:w="4209" w:type="dxa"/>
          </w:tcPr>
          <w:p w14:paraId="18E17F2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Amamix C 3228/26/YDG</w:t>
            </w:r>
          </w:p>
        </w:tc>
      </w:tr>
      <w:tr w:rsidR="005523DE" w:rsidRPr="005523DE" w14:paraId="1722586C" w14:textId="77777777" w:rsidTr="005523DE">
        <w:tc>
          <w:tcPr>
            <w:tcW w:w="862" w:type="dxa"/>
          </w:tcPr>
          <w:p w14:paraId="6062FE5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51" w:type="dxa"/>
          </w:tcPr>
          <w:p w14:paraId="50C33F11"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M.09.02</w:t>
            </w:r>
          </w:p>
        </w:tc>
        <w:tc>
          <w:tcPr>
            <w:tcW w:w="1531" w:type="dxa"/>
          </w:tcPr>
          <w:p w14:paraId="6D57609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4C22676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3,1 kW</w:t>
            </w:r>
          </w:p>
        </w:tc>
        <w:tc>
          <w:tcPr>
            <w:tcW w:w="4209" w:type="dxa"/>
          </w:tcPr>
          <w:p w14:paraId="5EE520A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Amarex NF 65-170/032 UL1G-120</w:t>
            </w:r>
          </w:p>
        </w:tc>
      </w:tr>
      <w:tr w:rsidR="005523DE" w:rsidRPr="005523DE" w14:paraId="080E0C33" w14:textId="77777777" w:rsidTr="005523DE">
        <w:tc>
          <w:tcPr>
            <w:tcW w:w="862" w:type="dxa"/>
          </w:tcPr>
          <w:p w14:paraId="1BA6F21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1651" w:type="dxa"/>
          </w:tcPr>
          <w:p w14:paraId="6EA22170"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M.10.01</w:t>
            </w:r>
          </w:p>
        </w:tc>
        <w:tc>
          <w:tcPr>
            <w:tcW w:w="1531" w:type="dxa"/>
          </w:tcPr>
          <w:p w14:paraId="5CE9B1A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Seepex</w:t>
            </w:r>
          </w:p>
        </w:tc>
        <w:tc>
          <w:tcPr>
            <w:tcW w:w="1035" w:type="dxa"/>
          </w:tcPr>
          <w:p w14:paraId="0C51707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2,2 kW</w:t>
            </w:r>
          </w:p>
        </w:tc>
        <w:tc>
          <w:tcPr>
            <w:tcW w:w="4209" w:type="dxa"/>
          </w:tcPr>
          <w:p w14:paraId="2B55724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BN10-6L</w:t>
            </w:r>
          </w:p>
        </w:tc>
      </w:tr>
      <w:tr w:rsidR="005523DE" w:rsidRPr="005523DE" w14:paraId="501A9271" w14:textId="77777777" w:rsidTr="005523DE">
        <w:tc>
          <w:tcPr>
            <w:tcW w:w="862" w:type="dxa"/>
          </w:tcPr>
          <w:p w14:paraId="1DF6C46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4</w:t>
            </w:r>
          </w:p>
        </w:tc>
        <w:tc>
          <w:tcPr>
            <w:tcW w:w="1651" w:type="dxa"/>
          </w:tcPr>
          <w:p w14:paraId="1ED9DFB7"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M.10.05</w:t>
            </w:r>
          </w:p>
        </w:tc>
        <w:tc>
          <w:tcPr>
            <w:tcW w:w="1531" w:type="dxa"/>
          </w:tcPr>
          <w:p w14:paraId="276834B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Seepex</w:t>
            </w:r>
          </w:p>
        </w:tc>
        <w:tc>
          <w:tcPr>
            <w:tcW w:w="1035" w:type="dxa"/>
          </w:tcPr>
          <w:p w14:paraId="63BB240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0,55</w:t>
            </w:r>
          </w:p>
        </w:tc>
        <w:tc>
          <w:tcPr>
            <w:tcW w:w="4209" w:type="dxa"/>
          </w:tcPr>
          <w:p w14:paraId="1D61E854"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BN1-6L</w:t>
            </w:r>
          </w:p>
        </w:tc>
      </w:tr>
    </w:tbl>
    <w:p w14:paraId="2670CE2C"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p>
    <w:p w14:paraId="50A22EA6"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Dozirne črpalke (DOZIRANJE)</w:t>
      </w:r>
    </w:p>
    <w:p w14:paraId="78E466C6"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r w:rsidRPr="005523DE">
        <w:rPr>
          <w:rFonts w:ascii="Tahoma" w:eastAsia="Times New Roman" w:hAnsi="Tahoma" w:cs="Tahoma"/>
          <w:bCs/>
          <w:sz w:val="20"/>
          <w:szCs w:val="20"/>
          <w:lang w:val="x-none" w:eastAsia="x-none"/>
        </w:rPr>
        <w:t>Za doziranje kemikalij uporabljamo membranske črpalke proizvajalca Prominent.</w:t>
      </w:r>
    </w:p>
    <w:p w14:paraId="6D47BD47"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p>
    <w:p w14:paraId="743536AA"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r w:rsidRPr="005523DE">
        <w:rPr>
          <w:rFonts w:ascii="Tahoma" w:eastAsia="Times New Roman" w:hAnsi="Tahoma" w:cs="Tahoma"/>
          <w:bCs/>
          <w:sz w:val="20"/>
          <w:szCs w:val="20"/>
          <w:lang w:val="x-none" w:eastAsia="x-none"/>
        </w:rPr>
        <w:t>S</w:t>
      </w:r>
      <w:r w:rsidRPr="005523DE">
        <w:rPr>
          <w:rFonts w:ascii="Tahoma" w:eastAsia="Times New Roman" w:hAnsi="Tahoma" w:cs="Tahoma"/>
          <w:bCs/>
          <w:sz w:val="20"/>
          <w:szCs w:val="20"/>
          <w:lang w:eastAsia="x-none"/>
        </w:rPr>
        <w:t>eznam</w:t>
      </w:r>
      <w:r w:rsidRPr="005523DE">
        <w:rPr>
          <w:rFonts w:ascii="Tahoma" w:eastAsia="Times New Roman" w:hAnsi="Tahoma" w:cs="Tahoma"/>
          <w:bCs/>
          <w:sz w:val="20"/>
          <w:szCs w:val="20"/>
          <w:lang w:val="x-none" w:eastAsia="x-none"/>
        </w:rPr>
        <w:t xml:space="preserve"> dozirnih membranskih črpalk</w:t>
      </w:r>
      <w:r w:rsidRPr="005523DE">
        <w:rPr>
          <w:rFonts w:ascii="Tahoma" w:eastAsia="Times New Roman" w:hAnsi="Tahoma" w:cs="Tahoma"/>
          <w:bCs/>
          <w:sz w:val="20"/>
          <w:szCs w:val="20"/>
          <w:lang w:eastAsia="x-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1"/>
        <w:gridCol w:w="1531"/>
        <w:gridCol w:w="1035"/>
        <w:gridCol w:w="4209"/>
      </w:tblGrid>
      <w:tr w:rsidR="005523DE" w:rsidRPr="005523DE" w14:paraId="7CD2E09D" w14:textId="77777777" w:rsidTr="005523DE">
        <w:tc>
          <w:tcPr>
            <w:tcW w:w="9288" w:type="dxa"/>
            <w:gridSpan w:val="5"/>
          </w:tcPr>
          <w:p w14:paraId="387F0AE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DOZIRANJE</w:t>
            </w:r>
          </w:p>
        </w:tc>
      </w:tr>
      <w:tr w:rsidR="005523DE" w:rsidRPr="005523DE" w14:paraId="0C3225FF" w14:textId="77777777" w:rsidTr="005523DE">
        <w:tc>
          <w:tcPr>
            <w:tcW w:w="862" w:type="dxa"/>
          </w:tcPr>
          <w:p w14:paraId="40FFE1E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51" w:type="dxa"/>
          </w:tcPr>
          <w:p w14:paraId="338ACA0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1" w:type="dxa"/>
          </w:tcPr>
          <w:p w14:paraId="6E74C68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35" w:type="dxa"/>
          </w:tcPr>
          <w:p w14:paraId="10F1296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209" w:type="dxa"/>
          </w:tcPr>
          <w:p w14:paraId="0ECDE76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0ACBF5F9" w14:textId="77777777" w:rsidTr="005523DE">
        <w:tc>
          <w:tcPr>
            <w:tcW w:w="862" w:type="dxa"/>
          </w:tcPr>
          <w:p w14:paraId="7AE84C2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51" w:type="dxa"/>
            <w:vAlign w:val="bottom"/>
          </w:tcPr>
          <w:p w14:paraId="3CBD5313"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M.11.04</w:t>
            </w:r>
          </w:p>
        </w:tc>
        <w:tc>
          <w:tcPr>
            <w:tcW w:w="1531" w:type="dxa"/>
          </w:tcPr>
          <w:p w14:paraId="4628C5A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Prominent</w:t>
            </w:r>
          </w:p>
        </w:tc>
        <w:tc>
          <w:tcPr>
            <w:tcW w:w="1035" w:type="dxa"/>
          </w:tcPr>
          <w:p w14:paraId="2533C25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23 W</w:t>
            </w:r>
          </w:p>
        </w:tc>
        <w:tc>
          <w:tcPr>
            <w:tcW w:w="4209" w:type="dxa"/>
          </w:tcPr>
          <w:p w14:paraId="4DB3EE5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GAMMA/ L</w:t>
            </w:r>
          </w:p>
        </w:tc>
      </w:tr>
      <w:tr w:rsidR="005523DE" w:rsidRPr="005523DE" w14:paraId="1EE9671E" w14:textId="77777777" w:rsidTr="005523DE">
        <w:tc>
          <w:tcPr>
            <w:tcW w:w="862" w:type="dxa"/>
          </w:tcPr>
          <w:p w14:paraId="4DA80DE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51" w:type="dxa"/>
            <w:vAlign w:val="bottom"/>
          </w:tcPr>
          <w:p w14:paraId="432B06FA"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M.11.06</w:t>
            </w:r>
          </w:p>
        </w:tc>
        <w:tc>
          <w:tcPr>
            <w:tcW w:w="1531" w:type="dxa"/>
          </w:tcPr>
          <w:p w14:paraId="64B7826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Prominent</w:t>
            </w:r>
          </w:p>
        </w:tc>
        <w:tc>
          <w:tcPr>
            <w:tcW w:w="1035" w:type="dxa"/>
          </w:tcPr>
          <w:p w14:paraId="6F12A49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23 W</w:t>
            </w:r>
          </w:p>
        </w:tc>
        <w:tc>
          <w:tcPr>
            <w:tcW w:w="4209" w:type="dxa"/>
          </w:tcPr>
          <w:p w14:paraId="3941731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GAMMA/ L</w:t>
            </w:r>
          </w:p>
        </w:tc>
      </w:tr>
      <w:tr w:rsidR="005523DE" w:rsidRPr="005523DE" w14:paraId="4D83EF37" w14:textId="77777777" w:rsidTr="005523DE">
        <w:tc>
          <w:tcPr>
            <w:tcW w:w="862" w:type="dxa"/>
          </w:tcPr>
          <w:p w14:paraId="7B25A5F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1651" w:type="dxa"/>
            <w:vAlign w:val="bottom"/>
          </w:tcPr>
          <w:p w14:paraId="6E5DCEAC"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M.12.02</w:t>
            </w:r>
          </w:p>
        </w:tc>
        <w:tc>
          <w:tcPr>
            <w:tcW w:w="1531" w:type="dxa"/>
          </w:tcPr>
          <w:p w14:paraId="1FCE8EC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Prominent</w:t>
            </w:r>
          </w:p>
        </w:tc>
        <w:tc>
          <w:tcPr>
            <w:tcW w:w="1035" w:type="dxa"/>
          </w:tcPr>
          <w:p w14:paraId="524735B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130 W</w:t>
            </w:r>
          </w:p>
        </w:tc>
        <w:tc>
          <w:tcPr>
            <w:tcW w:w="4209" w:type="dxa"/>
          </w:tcPr>
          <w:p w14:paraId="10E5734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Sigma 1</w:t>
            </w:r>
          </w:p>
        </w:tc>
      </w:tr>
      <w:tr w:rsidR="005523DE" w:rsidRPr="005523DE" w14:paraId="5D43ABFC" w14:textId="77777777" w:rsidTr="005523DE">
        <w:tc>
          <w:tcPr>
            <w:tcW w:w="862" w:type="dxa"/>
          </w:tcPr>
          <w:p w14:paraId="597CDFF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4</w:t>
            </w:r>
          </w:p>
        </w:tc>
        <w:tc>
          <w:tcPr>
            <w:tcW w:w="1651" w:type="dxa"/>
            <w:vAlign w:val="bottom"/>
          </w:tcPr>
          <w:p w14:paraId="26A87EB7"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M.13.02</w:t>
            </w:r>
          </w:p>
        </w:tc>
        <w:tc>
          <w:tcPr>
            <w:tcW w:w="1531" w:type="dxa"/>
          </w:tcPr>
          <w:p w14:paraId="2911FB9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Prominent</w:t>
            </w:r>
          </w:p>
        </w:tc>
        <w:tc>
          <w:tcPr>
            <w:tcW w:w="1035" w:type="dxa"/>
          </w:tcPr>
          <w:p w14:paraId="31EE744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130 W</w:t>
            </w:r>
          </w:p>
        </w:tc>
        <w:tc>
          <w:tcPr>
            <w:tcW w:w="4209" w:type="dxa"/>
          </w:tcPr>
          <w:p w14:paraId="23F085A4"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Sigma 1</w:t>
            </w:r>
          </w:p>
        </w:tc>
      </w:tr>
      <w:tr w:rsidR="005523DE" w:rsidRPr="005523DE" w14:paraId="3DCDEAB3" w14:textId="77777777" w:rsidTr="005523DE">
        <w:tc>
          <w:tcPr>
            <w:tcW w:w="862" w:type="dxa"/>
          </w:tcPr>
          <w:p w14:paraId="0829C05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w:t>
            </w:r>
          </w:p>
        </w:tc>
        <w:tc>
          <w:tcPr>
            <w:tcW w:w="1651" w:type="dxa"/>
            <w:vAlign w:val="bottom"/>
          </w:tcPr>
          <w:p w14:paraId="44C54CC8"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M.13.03</w:t>
            </w:r>
          </w:p>
        </w:tc>
        <w:tc>
          <w:tcPr>
            <w:tcW w:w="1531" w:type="dxa"/>
          </w:tcPr>
          <w:p w14:paraId="601F79CF"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Prominent</w:t>
            </w:r>
          </w:p>
        </w:tc>
        <w:tc>
          <w:tcPr>
            <w:tcW w:w="1035" w:type="dxa"/>
          </w:tcPr>
          <w:p w14:paraId="3290DC4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130 W</w:t>
            </w:r>
          </w:p>
        </w:tc>
        <w:tc>
          <w:tcPr>
            <w:tcW w:w="4209" w:type="dxa"/>
          </w:tcPr>
          <w:p w14:paraId="7A5F8713"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Sigma 1</w:t>
            </w:r>
          </w:p>
        </w:tc>
      </w:tr>
      <w:tr w:rsidR="005523DE" w:rsidRPr="005523DE" w14:paraId="0A19F946" w14:textId="77777777" w:rsidTr="005523DE">
        <w:tc>
          <w:tcPr>
            <w:tcW w:w="862" w:type="dxa"/>
          </w:tcPr>
          <w:p w14:paraId="1FB1A62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6</w:t>
            </w:r>
          </w:p>
        </w:tc>
        <w:tc>
          <w:tcPr>
            <w:tcW w:w="1651" w:type="dxa"/>
            <w:vAlign w:val="bottom"/>
          </w:tcPr>
          <w:p w14:paraId="7D40DB52"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M.11.02</w:t>
            </w:r>
          </w:p>
        </w:tc>
        <w:tc>
          <w:tcPr>
            <w:tcW w:w="1531" w:type="dxa"/>
          </w:tcPr>
          <w:p w14:paraId="3C2AC3DD"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Prominent</w:t>
            </w:r>
          </w:p>
        </w:tc>
        <w:tc>
          <w:tcPr>
            <w:tcW w:w="1035" w:type="dxa"/>
          </w:tcPr>
          <w:p w14:paraId="4FA8BE7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130 W</w:t>
            </w:r>
          </w:p>
        </w:tc>
        <w:tc>
          <w:tcPr>
            <w:tcW w:w="4209" w:type="dxa"/>
          </w:tcPr>
          <w:p w14:paraId="17A0AD03"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Sigma 1</w:t>
            </w:r>
          </w:p>
        </w:tc>
      </w:tr>
      <w:tr w:rsidR="005523DE" w:rsidRPr="005523DE" w14:paraId="3788C095" w14:textId="77777777" w:rsidTr="005523DE">
        <w:tc>
          <w:tcPr>
            <w:tcW w:w="862" w:type="dxa"/>
          </w:tcPr>
          <w:p w14:paraId="217CBA3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w:t>
            </w:r>
          </w:p>
        </w:tc>
        <w:tc>
          <w:tcPr>
            <w:tcW w:w="1651" w:type="dxa"/>
            <w:vAlign w:val="bottom"/>
          </w:tcPr>
          <w:p w14:paraId="490083E8"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M.11.03</w:t>
            </w:r>
          </w:p>
        </w:tc>
        <w:tc>
          <w:tcPr>
            <w:tcW w:w="1531" w:type="dxa"/>
          </w:tcPr>
          <w:p w14:paraId="33D13067"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Prominent</w:t>
            </w:r>
          </w:p>
        </w:tc>
        <w:tc>
          <w:tcPr>
            <w:tcW w:w="1035" w:type="dxa"/>
          </w:tcPr>
          <w:p w14:paraId="7B3AA01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130 W</w:t>
            </w:r>
          </w:p>
        </w:tc>
        <w:tc>
          <w:tcPr>
            <w:tcW w:w="4209" w:type="dxa"/>
          </w:tcPr>
          <w:p w14:paraId="131C161B"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Sigma 1</w:t>
            </w:r>
          </w:p>
        </w:tc>
      </w:tr>
    </w:tbl>
    <w:p w14:paraId="1450E581" w14:textId="77777777" w:rsidR="005523DE" w:rsidRPr="005523DE" w:rsidRDefault="005523DE" w:rsidP="005523DE">
      <w:pPr>
        <w:keepNext/>
        <w:spacing w:after="0" w:line="240" w:lineRule="auto"/>
        <w:ind w:left="426"/>
        <w:jc w:val="both"/>
        <w:rPr>
          <w:rFonts w:ascii="Tahoma" w:eastAsia="Times New Roman" w:hAnsi="Tahoma" w:cs="Tahoma"/>
          <w:b/>
          <w:bCs/>
          <w:sz w:val="20"/>
          <w:szCs w:val="20"/>
          <w:u w:val="single"/>
          <w:lang w:eastAsia="sl-SI"/>
        </w:rPr>
      </w:pPr>
    </w:p>
    <w:p w14:paraId="7E814360"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Hlajenje aktivnega blata (15. POMOŽNI SISTEMI)</w:t>
      </w:r>
    </w:p>
    <w:p w14:paraId="4002BEF3"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vmesnem črpališču za hlajenje aktivnega blata sta vgrajeni dve suhomontažni črpalki proizvajalca KSB.</w:t>
      </w:r>
    </w:p>
    <w:p w14:paraId="44643A88"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54264D78"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r w:rsidRPr="005523DE">
        <w:rPr>
          <w:rFonts w:ascii="Tahoma" w:eastAsia="Times New Roman" w:hAnsi="Tahoma" w:cs="Tahoma"/>
          <w:bCs/>
          <w:sz w:val="20"/>
          <w:szCs w:val="20"/>
          <w:lang w:val="x-none" w:eastAsia="x-none"/>
        </w:rPr>
        <w:t>Seznam suhomontažnih črpalk za hlajenje aktivnega blata</w:t>
      </w:r>
      <w:r w:rsidRPr="005523DE">
        <w:rPr>
          <w:rFonts w:ascii="Tahoma" w:eastAsia="Times New Roman" w:hAnsi="Tahoma" w:cs="Tahoma"/>
          <w:bCs/>
          <w:sz w:val="20"/>
          <w:szCs w:val="20"/>
          <w:lang w:eastAsia="x-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1"/>
        <w:gridCol w:w="1531"/>
        <w:gridCol w:w="1035"/>
        <w:gridCol w:w="4209"/>
      </w:tblGrid>
      <w:tr w:rsidR="005523DE" w:rsidRPr="005523DE" w14:paraId="56C2F402" w14:textId="77777777" w:rsidTr="005523DE">
        <w:tc>
          <w:tcPr>
            <w:tcW w:w="9288" w:type="dxa"/>
            <w:gridSpan w:val="5"/>
          </w:tcPr>
          <w:p w14:paraId="5C76DB2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POMOŽNI SISTEMI</w:t>
            </w:r>
          </w:p>
        </w:tc>
      </w:tr>
      <w:tr w:rsidR="005523DE" w:rsidRPr="005523DE" w14:paraId="5E929C54" w14:textId="77777777" w:rsidTr="005523DE">
        <w:tc>
          <w:tcPr>
            <w:tcW w:w="862" w:type="dxa"/>
          </w:tcPr>
          <w:p w14:paraId="1017E67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51" w:type="dxa"/>
          </w:tcPr>
          <w:p w14:paraId="7FF03E3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1" w:type="dxa"/>
          </w:tcPr>
          <w:p w14:paraId="3E90850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35" w:type="dxa"/>
          </w:tcPr>
          <w:p w14:paraId="494D03F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209" w:type="dxa"/>
          </w:tcPr>
          <w:p w14:paraId="2A9CDB3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4370DD21" w14:textId="77777777" w:rsidTr="005523DE">
        <w:tc>
          <w:tcPr>
            <w:tcW w:w="862" w:type="dxa"/>
          </w:tcPr>
          <w:p w14:paraId="39842A1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51" w:type="dxa"/>
          </w:tcPr>
          <w:p w14:paraId="1E4EA911"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M.15.01</w:t>
            </w:r>
          </w:p>
        </w:tc>
        <w:tc>
          <w:tcPr>
            <w:tcW w:w="1531" w:type="dxa"/>
          </w:tcPr>
          <w:p w14:paraId="4AB8B15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2A77367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5,5 kW</w:t>
            </w:r>
          </w:p>
        </w:tc>
        <w:tc>
          <w:tcPr>
            <w:tcW w:w="4209" w:type="dxa"/>
          </w:tcPr>
          <w:p w14:paraId="3A72068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Etabloc CN 040-125/552 C10</w:t>
            </w:r>
          </w:p>
        </w:tc>
      </w:tr>
      <w:tr w:rsidR="005523DE" w:rsidRPr="005523DE" w14:paraId="3790DE90" w14:textId="77777777" w:rsidTr="005523DE">
        <w:tc>
          <w:tcPr>
            <w:tcW w:w="862" w:type="dxa"/>
          </w:tcPr>
          <w:p w14:paraId="5BE0196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51" w:type="dxa"/>
          </w:tcPr>
          <w:p w14:paraId="3F3B32CD"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M.15.02</w:t>
            </w:r>
          </w:p>
        </w:tc>
        <w:tc>
          <w:tcPr>
            <w:tcW w:w="1531" w:type="dxa"/>
          </w:tcPr>
          <w:p w14:paraId="5D18A6A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15BE601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4,0 kW</w:t>
            </w:r>
          </w:p>
        </w:tc>
        <w:tc>
          <w:tcPr>
            <w:tcW w:w="4209" w:type="dxa"/>
          </w:tcPr>
          <w:p w14:paraId="4379ED4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KSB Etachrom BC 040-125/402 CD</w:t>
            </w:r>
          </w:p>
        </w:tc>
      </w:tr>
    </w:tbl>
    <w:p w14:paraId="4BB71A5F" w14:textId="77777777" w:rsidR="005523DE" w:rsidRPr="005523DE" w:rsidRDefault="005523DE" w:rsidP="005523DE">
      <w:pPr>
        <w:keepNext/>
        <w:spacing w:after="0" w:line="240" w:lineRule="auto"/>
        <w:jc w:val="both"/>
        <w:rPr>
          <w:rFonts w:ascii="Tahoma" w:eastAsia="Times New Roman" w:hAnsi="Tahoma" w:cs="Tahoma"/>
          <w:b/>
          <w:bCs/>
          <w:sz w:val="20"/>
          <w:szCs w:val="20"/>
          <w:u w:val="single"/>
          <w:lang w:eastAsia="sl-SI"/>
        </w:rPr>
      </w:pPr>
    </w:p>
    <w:p w14:paraId="4A7B831B"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Interno črpališče (20. INTERNO ČRPALIŠČE)</w:t>
      </w:r>
    </w:p>
    <w:p w14:paraId="7F617F6B"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internem črpališču sta vgrajeni potopni črpalki proizvajalca KSB.</w:t>
      </w:r>
    </w:p>
    <w:p w14:paraId="5A621931"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r w:rsidRPr="005523DE">
        <w:rPr>
          <w:rFonts w:ascii="Tahoma" w:eastAsia="Times New Roman" w:hAnsi="Tahoma" w:cs="Tahoma"/>
          <w:bCs/>
          <w:sz w:val="20"/>
          <w:szCs w:val="20"/>
          <w:lang w:val="x-none" w:eastAsia="x-none"/>
        </w:rPr>
        <w:t>Seznam potopnih črpalk internega črpališča</w:t>
      </w:r>
      <w:r w:rsidRPr="005523DE">
        <w:rPr>
          <w:rFonts w:ascii="Tahoma" w:eastAsia="Times New Roman" w:hAnsi="Tahoma" w:cs="Tahoma"/>
          <w:bCs/>
          <w:sz w:val="20"/>
          <w:szCs w:val="20"/>
          <w:lang w:eastAsia="x-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1"/>
        <w:gridCol w:w="1531"/>
        <w:gridCol w:w="1035"/>
        <w:gridCol w:w="4209"/>
      </w:tblGrid>
      <w:tr w:rsidR="005523DE" w:rsidRPr="005523DE" w14:paraId="7B52D236" w14:textId="77777777" w:rsidTr="005523DE">
        <w:tc>
          <w:tcPr>
            <w:tcW w:w="9288" w:type="dxa"/>
            <w:gridSpan w:val="5"/>
          </w:tcPr>
          <w:p w14:paraId="006D473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INTERNO ČRPALIŠČE</w:t>
            </w:r>
          </w:p>
        </w:tc>
      </w:tr>
      <w:tr w:rsidR="005523DE" w:rsidRPr="005523DE" w14:paraId="0D936271" w14:textId="77777777" w:rsidTr="005523DE">
        <w:tc>
          <w:tcPr>
            <w:tcW w:w="862" w:type="dxa"/>
          </w:tcPr>
          <w:p w14:paraId="335766C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51" w:type="dxa"/>
          </w:tcPr>
          <w:p w14:paraId="3B0E4A0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1" w:type="dxa"/>
          </w:tcPr>
          <w:p w14:paraId="2E3B3D7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35" w:type="dxa"/>
          </w:tcPr>
          <w:p w14:paraId="31B2FF2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209" w:type="dxa"/>
          </w:tcPr>
          <w:p w14:paraId="3AF2BEE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4E7BC7BE" w14:textId="77777777" w:rsidTr="005523DE">
        <w:tc>
          <w:tcPr>
            <w:tcW w:w="862" w:type="dxa"/>
          </w:tcPr>
          <w:p w14:paraId="6A34427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51" w:type="dxa"/>
          </w:tcPr>
          <w:p w14:paraId="71E5EE7F"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M.20.02</w:t>
            </w:r>
          </w:p>
        </w:tc>
        <w:tc>
          <w:tcPr>
            <w:tcW w:w="1531" w:type="dxa"/>
          </w:tcPr>
          <w:p w14:paraId="1CFB6B3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744DA24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3,1 kW</w:t>
            </w:r>
          </w:p>
        </w:tc>
        <w:tc>
          <w:tcPr>
            <w:tcW w:w="4209" w:type="dxa"/>
          </w:tcPr>
          <w:p w14:paraId="6156801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Amarex NF 65-170/032 UL1G-136</w:t>
            </w:r>
          </w:p>
        </w:tc>
      </w:tr>
      <w:tr w:rsidR="005523DE" w:rsidRPr="005523DE" w14:paraId="7770D06F" w14:textId="77777777" w:rsidTr="005523DE">
        <w:tc>
          <w:tcPr>
            <w:tcW w:w="862" w:type="dxa"/>
          </w:tcPr>
          <w:p w14:paraId="7DAAAD5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51" w:type="dxa"/>
          </w:tcPr>
          <w:p w14:paraId="17C9FE30"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M.20.01</w:t>
            </w:r>
          </w:p>
        </w:tc>
        <w:tc>
          <w:tcPr>
            <w:tcW w:w="1531" w:type="dxa"/>
          </w:tcPr>
          <w:p w14:paraId="3B2947D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35" w:type="dxa"/>
          </w:tcPr>
          <w:p w14:paraId="39B5B2C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3,1 kW</w:t>
            </w:r>
          </w:p>
        </w:tc>
        <w:tc>
          <w:tcPr>
            <w:tcW w:w="4209" w:type="dxa"/>
          </w:tcPr>
          <w:p w14:paraId="0A97AA6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Amarex NF 65-170/032 UL1G-136</w:t>
            </w:r>
          </w:p>
        </w:tc>
      </w:tr>
    </w:tbl>
    <w:p w14:paraId="3DF93A2B"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p>
    <w:p w14:paraId="1D39699A"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Uparevanje regenerata (06. UPARJALNIK)</w:t>
      </w:r>
    </w:p>
    <w:p w14:paraId="3E94F497" w14:textId="77777777" w:rsidR="005523DE" w:rsidRPr="005523DE" w:rsidRDefault="005523DE" w:rsidP="005523DE">
      <w:pPr>
        <w:keepNext/>
        <w:numPr>
          <w:ilvl w:val="12"/>
          <w:numId w:val="0"/>
        </w:numPr>
        <w:spacing w:after="0" w:line="240" w:lineRule="auto"/>
        <w:jc w:val="both"/>
        <w:rPr>
          <w:rFonts w:ascii="Tahoma" w:eastAsia="Times New Roman" w:hAnsi="Tahoma" w:cs="Tahoma"/>
          <w:b/>
          <w:bCs/>
          <w:sz w:val="20"/>
          <w:szCs w:val="20"/>
          <w:u w:val="single"/>
          <w:lang w:val="x-none" w:eastAsia="x-none"/>
        </w:rPr>
      </w:pPr>
    </w:p>
    <w:p w14:paraId="73780ECF"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r w:rsidRPr="005523DE">
        <w:rPr>
          <w:rFonts w:ascii="Tahoma" w:eastAsia="Times New Roman" w:hAnsi="Tahoma" w:cs="Tahoma"/>
          <w:bCs/>
          <w:sz w:val="20"/>
          <w:szCs w:val="20"/>
          <w:lang w:val="x-none" w:eastAsia="x-none"/>
        </w:rPr>
        <w:t>Na uparjalniku so vgrajene suhomontažne centrifugalne črpalke proizvajalca Led Italia, obtočna črpalka proizvajalca Grundfos in vakumska črpalka proizvajalca Pompetravaini.</w:t>
      </w:r>
    </w:p>
    <w:p w14:paraId="5FDCFFC0"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p>
    <w:p w14:paraId="3C4C5FF6"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x-none"/>
        </w:rPr>
      </w:pPr>
      <w:r w:rsidRPr="005523DE">
        <w:rPr>
          <w:rFonts w:ascii="Tahoma" w:eastAsia="Times New Roman" w:hAnsi="Tahoma" w:cs="Tahoma"/>
          <w:bCs/>
          <w:sz w:val="20"/>
          <w:szCs w:val="20"/>
          <w:lang w:val="x-none" w:eastAsia="x-none"/>
        </w:rPr>
        <w:t>Seznam črpalk na uparjalniku</w:t>
      </w:r>
      <w:r w:rsidRPr="005523DE">
        <w:rPr>
          <w:rFonts w:ascii="Tahoma" w:eastAsia="Times New Roman" w:hAnsi="Tahoma" w:cs="Tahoma"/>
          <w:bCs/>
          <w:sz w:val="20"/>
          <w:szCs w:val="20"/>
          <w:lang w:eastAsia="x-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1"/>
        <w:gridCol w:w="1531"/>
        <w:gridCol w:w="1035"/>
        <w:gridCol w:w="4209"/>
      </w:tblGrid>
      <w:tr w:rsidR="005523DE" w:rsidRPr="005523DE" w14:paraId="78597592" w14:textId="77777777" w:rsidTr="005523DE">
        <w:tc>
          <w:tcPr>
            <w:tcW w:w="9288" w:type="dxa"/>
            <w:gridSpan w:val="5"/>
          </w:tcPr>
          <w:p w14:paraId="590A39D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lastRenderedPageBreak/>
              <w:t>UPARJALNIK</w:t>
            </w:r>
          </w:p>
        </w:tc>
      </w:tr>
      <w:tr w:rsidR="005523DE" w:rsidRPr="005523DE" w14:paraId="4C7BC1EB" w14:textId="77777777" w:rsidTr="005523DE">
        <w:tc>
          <w:tcPr>
            <w:tcW w:w="862" w:type="dxa"/>
          </w:tcPr>
          <w:p w14:paraId="1B00500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51" w:type="dxa"/>
          </w:tcPr>
          <w:p w14:paraId="760B359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1" w:type="dxa"/>
          </w:tcPr>
          <w:p w14:paraId="2714F22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35" w:type="dxa"/>
          </w:tcPr>
          <w:p w14:paraId="699975B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209" w:type="dxa"/>
          </w:tcPr>
          <w:p w14:paraId="3F44C66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75349BCF" w14:textId="77777777" w:rsidTr="005523DE">
        <w:tc>
          <w:tcPr>
            <w:tcW w:w="862" w:type="dxa"/>
          </w:tcPr>
          <w:p w14:paraId="42CB3B2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51" w:type="dxa"/>
          </w:tcPr>
          <w:p w14:paraId="09A9E8EB"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G01</w:t>
            </w:r>
          </w:p>
        </w:tc>
        <w:tc>
          <w:tcPr>
            <w:tcW w:w="1531" w:type="dxa"/>
          </w:tcPr>
          <w:p w14:paraId="5659425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Pompetravaini</w:t>
            </w:r>
          </w:p>
        </w:tc>
        <w:tc>
          <w:tcPr>
            <w:tcW w:w="1035" w:type="dxa"/>
          </w:tcPr>
          <w:p w14:paraId="395385B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4,0 kW</w:t>
            </w:r>
          </w:p>
        </w:tc>
        <w:tc>
          <w:tcPr>
            <w:tcW w:w="4209" w:type="dxa"/>
          </w:tcPr>
          <w:p w14:paraId="543E4D9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TRMB 40-150/A3 KW 4 - 50Hz</w:t>
            </w:r>
          </w:p>
        </w:tc>
      </w:tr>
      <w:tr w:rsidR="005523DE" w:rsidRPr="005523DE" w14:paraId="03ADAE28" w14:textId="77777777" w:rsidTr="005523DE">
        <w:tc>
          <w:tcPr>
            <w:tcW w:w="862" w:type="dxa"/>
          </w:tcPr>
          <w:p w14:paraId="7E4A463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51" w:type="dxa"/>
          </w:tcPr>
          <w:p w14:paraId="02757DB0"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G02a</w:t>
            </w:r>
          </w:p>
        </w:tc>
        <w:tc>
          <w:tcPr>
            <w:tcW w:w="1531" w:type="dxa"/>
          </w:tcPr>
          <w:p w14:paraId="70636F3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Led Italia</w:t>
            </w:r>
          </w:p>
        </w:tc>
        <w:tc>
          <w:tcPr>
            <w:tcW w:w="1035" w:type="dxa"/>
          </w:tcPr>
          <w:p w14:paraId="31AED6F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5,5 kW</w:t>
            </w:r>
          </w:p>
        </w:tc>
        <w:tc>
          <w:tcPr>
            <w:tcW w:w="4209" w:type="dxa"/>
          </w:tcPr>
          <w:p w14:paraId="1B78C86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CS 65-260-4-10/ED.LQ78</w:t>
            </w:r>
          </w:p>
        </w:tc>
      </w:tr>
      <w:tr w:rsidR="005523DE" w:rsidRPr="005523DE" w14:paraId="0A5E7D28" w14:textId="77777777" w:rsidTr="005523DE">
        <w:tc>
          <w:tcPr>
            <w:tcW w:w="862" w:type="dxa"/>
          </w:tcPr>
          <w:p w14:paraId="38FEDC9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1651" w:type="dxa"/>
          </w:tcPr>
          <w:p w14:paraId="24627A0F"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G02b</w:t>
            </w:r>
          </w:p>
        </w:tc>
        <w:tc>
          <w:tcPr>
            <w:tcW w:w="1531" w:type="dxa"/>
          </w:tcPr>
          <w:p w14:paraId="70F1511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Led Italia</w:t>
            </w:r>
          </w:p>
        </w:tc>
        <w:tc>
          <w:tcPr>
            <w:tcW w:w="1035" w:type="dxa"/>
          </w:tcPr>
          <w:p w14:paraId="74BFB4D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5,5 kW</w:t>
            </w:r>
          </w:p>
        </w:tc>
        <w:tc>
          <w:tcPr>
            <w:tcW w:w="4209" w:type="dxa"/>
          </w:tcPr>
          <w:p w14:paraId="7988A63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CS 65-260-4-10/ED.LQ78</w:t>
            </w:r>
          </w:p>
        </w:tc>
      </w:tr>
      <w:tr w:rsidR="005523DE" w:rsidRPr="005523DE" w14:paraId="765B1C79" w14:textId="77777777" w:rsidTr="005523DE">
        <w:tc>
          <w:tcPr>
            <w:tcW w:w="862" w:type="dxa"/>
          </w:tcPr>
          <w:p w14:paraId="65F418E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4</w:t>
            </w:r>
          </w:p>
        </w:tc>
        <w:tc>
          <w:tcPr>
            <w:tcW w:w="1651" w:type="dxa"/>
          </w:tcPr>
          <w:p w14:paraId="606C7105"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G05</w:t>
            </w:r>
          </w:p>
        </w:tc>
        <w:tc>
          <w:tcPr>
            <w:tcW w:w="1531" w:type="dxa"/>
          </w:tcPr>
          <w:p w14:paraId="3B38A68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Grundfos</w:t>
            </w:r>
          </w:p>
        </w:tc>
        <w:tc>
          <w:tcPr>
            <w:tcW w:w="1035" w:type="dxa"/>
          </w:tcPr>
          <w:p w14:paraId="07588CF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1,1 kW</w:t>
            </w:r>
          </w:p>
        </w:tc>
        <w:tc>
          <w:tcPr>
            <w:tcW w:w="4209" w:type="dxa"/>
          </w:tcPr>
          <w:p w14:paraId="6B249AFF"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CM5-5 A-R-v-G-V-A QQV F-A-AN</w:t>
            </w:r>
          </w:p>
        </w:tc>
      </w:tr>
    </w:tbl>
    <w:p w14:paraId="20604745" w14:textId="77777777" w:rsidR="005523DE" w:rsidRPr="005523DE" w:rsidRDefault="005523DE" w:rsidP="005523DE">
      <w:pPr>
        <w:keepNext/>
        <w:tabs>
          <w:tab w:val="left" w:pos="1134"/>
          <w:tab w:val="left" w:pos="8080"/>
        </w:tabs>
        <w:spacing w:after="0" w:line="240" w:lineRule="auto"/>
        <w:ind w:left="720"/>
        <w:jc w:val="both"/>
        <w:outlineLvl w:val="1"/>
        <w:rPr>
          <w:rFonts w:ascii="Tahoma" w:hAnsi="Tahoma" w:cs="Tahoma"/>
          <w:sz w:val="20"/>
          <w:szCs w:val="20"/>
          <w:lang w:val="x-none" w:eastAsia="sl-SI"/>
        </w:rPr>
      </w:pPr>
    </w:p>
    <w:p w14:paraId="289AD88B" w14:textId="77777777" w:rsidR="005523DE" w:rsidRPr="005523DE" w:rsidRDefault="005523DE" w:rsidP="005523DE">
      <w:pPr>
        <w:keepNext/>
        <w:tabs>
          <w:tab w:val="left" w:pos="1134"/>
          <w:tab w:val="left" w:pos="8080"/>
        </w:tabs>
        <w:spacing w:after="0" w:line="240" w:lineRule="auto"/>
        <w:ind w:left="720"/>
        <w:jc w:val="both"/>
        <w:outlineLvl w:val="1"/>
        <w:rPr>
          <w:rFonts w:ascii="Tahoma" w:hAnsi="Tahoma" w:cs="Tahoma"/>
          <w:sz w:val="20"/>
          <w:szCs w:val="20"/>
          <w:lang w:val="x-none" w:eastAsia="sl-SI"/>
        </w:rPr>
      </w:pPr>
    </w:p>
    <w:p w14:paraId="577201FE" w14:textId="77777777" w:rsidR="005523DE" w:rsidRPr="005523DE" w:rsidRDefault="002201E5" w:rsidP="00C87A10">
      <w:pPr>
        <w:keepNext/>
        <w:keepLines/>
        <w:numPr>
          <w:ilvl w:val="1"/>
          <w:numId w:val="1"/>
        </w:numPr>
        <w:spacing w:after="0" w:line="240" w:lineRule="auto"/>
        <w:jc w:val="both"/>
        <w:rPr>
          <w:rFonts w:ascii="Tahoma" w:eastAsia="Times New Roman" w:hAnsi="Tahoma" w:cs="Tahoma"/>
          <w:b/>
          <w:sz w:val="20"/>
          <w:szCs w:val="20"/>
          <w:lang w:eastAsia="sl-SI"/>
        </w:rPr>
      </w:pPr>
      <w:r>
        <w:rPr>
          <w:rFonts w:ascii="Tahoma" w:eastAsia="Times New Roman" w:hAnsi="Tahoma" w:cs="Tahoma"/>
          <w:b/>
          <w:sz w:val="20"/>
          <w:szCs w:val="20"/>
          <w:lang w:eastAsia="sl-SI"/>
        </w:rPr>
        <w:t>S</w:t>
      </w:r>
      <w:r w:rsidRPr="005523DE">
        <w:rPr>
          <w:rFonts w:ascii="Tahoma" w:eastAsia="Times New Roman" w:hAnsi="Tahoma" w:cs="Tahoma"/>
          <w:b/>
          <w:sz w:val="20"/>
          <w:szCs w:val="20"/>
          <w:lang w:eastAsia="sl-SI"/>
        </w:rPr>
        <w:t xml:space="preserve">ervisiranje in </w:t>
      </w:r>
      <w:r>
        <w:rPr>
          <w:rFonts w:ascii="Tahoma" w:eastAsia="Times New Roman" w:hAnsi="Tahoma" w:cs="Tahoma"/>
          <w:b/>
          <w:sz w:val="20"/>
          <w:szCs w:val="20"/>
          <w:lang w:eastAsia="sl-SI"/>
        </w:rPr>
        <w:t>vzdrževanje potopnih črpalk na Odlagališču B</w:t>
      </w:r>
      <w:r w:rsidRPr="005523DE">
        <w:rPr>
          <w:rFonts w:ascii="Tahoma" w:eastAsia="Times New Roman" w:hAnsi="Tahoma" w:cs="Tahoma"/>
          <w:b/>
          <w:sz w:val="20"/>
          <w:szCs w:val="20"/>
          <w:lang w:eastAsia="sl-SI"/>
        </w:rPr>
        <w:t>arje</w:t>
      </w:r>
    </w:p>
    <w:p w14:paraId="4BC361A3" w14:textId="77777777" w:rsidR="005523DE" w:rsidRPr="005523DE" w:rsidRDefault="005523DE" w:rsidP="00C87A10">
      <w:pPr>
        <w:keepNext/>
        <w:keepLines/>
        <w:tabs>
          <w:tab w:val="left" w:pos="1134"/>
          <w:tab w:val="left" w:pos="8080"/>
        </w:tabs>
        <w:spacing w:after="0" w:line="240" w:lineRule="auto"/>
        <w:ind w:left="360"/>
        <w:jc w:val="both"/>
        <w:outlineLvl w:val="1"/>
        <w:rPr>
          <w:rFonts w:ascii="Tahoma" w:hAnsi="Tahoma" w:cs="Tahoma"/>
          <w:sz w:val="20"/>
          <w:szCs w:val="20"/>
          <w:lang w:val="x-none" w:eastAsia="sl-SI"/>
        </w:rPr>
      </w:pPr>
    </w:p>
    <w:p w14:paraId="2185876E" w14:textId="77777777" w:rsidR="005523DE" w:rsidRPr="005523DE" w:rsidRDefault="005523DE" w:rsidP="00C87A10">
      <w:pPr>
        <w:keepNext/>
        <w:keepLines/>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Na Odlagališču nenevarnih odpadkov Barje se izcedna voda iz odlagalnih polj gravitacijsko, preko drenažnih cevi in jaškov izteka v črpališča ČJ1, ČJ2, ČJ4, ČJ33 in ČJ17. S pomočjo vijačnih potopnih črpalk se izcedna voda po tlačnih cevovodih prečrpava iz ČJ4 v ČJ1, iz ČJ1 v ČJ5, iz ČJ2 v ČJ33, iz ČJ33 v ČJ3, iz ČJ3 v ČJ5, iz ČJ17 v ČJ5 in iz ČJ5 v ČN – čistilna naprava. Vijačne potopne črpalke so vgrajene tudi v retenzijskih lagunah RL 8.0, RL 8.1 in RL 8.2 in objektu avtopralnica. V primeru onesnaženosti zalednih in meteornih voda, se le-te s pomočjo potopnih črpalk prečrpavajo v črpališča izcednih vod ČJ5, ČJ2 in ČJ1 (iz RL 8.0 v ČJ5, iz RL 8.1 v ČJ2 in iz RL 8.2 v ČJ1). Z izjemo črpališča ČJ17, so na vseh črpališčih potopne črpalke krmiljene s frekvenčnimi pretvorniki.</w:t>
      </w:r>
      <w:r w:rsidRPr="005523DE">
        <w:rPr>
          <w:rFonts w:ascii="Tahoma" w:eastAsia="Times New Roman" w:hAnsi="Tahoma" w:cs="Tahoma"/>
          <w:b/>
          <w:bCs/>
          <w:sz w:val="20"/>
          <w:szCs w:val="20"/>
          <w:lang w:eastAsia="sl-SI"/>
        </w:rPr>
        <w:t xml:space="preserve"> </w:t>
      </w:r>
      <w:r w:rsidRPr="005523DE">
        <w:rPr>
          <w:rFonts w:ascii="Tahoma" w:eastAsia="Times New Roman" w:hAnsi="Tahoma" w:cs="Tahoma"/>
          <w:bCs/>
          <w:sz w:val="20"/>
          <w:szCs w:val="20"/>
          <w:lang w:eastAsia="sl-SI"/>
        </w:rPr>
        <w:t>V vseh črpališčih in lagunah je vgrajenih dvaindvajset (22) črpalk proizvajalca HIDROSTAL. Zaradi prisotnosti nevarnih plinov (metan) in nevarnosti eksplozije, so vse črpalke Ex izvedbe. V retenzijskih lagunah, pa so poleg črpalk za prečrpavanje onesnažene vode, vgrajene še dve (2) potopne črpalke FIPS, z močjo 1,1 kW in ena (1) črpalka KSB, ki služijo za potrebe on-line meritev onesnaženosti padavinskih in meteornih voda. Na objektu avtopralnica so vgrajene tri (3) potopne črpalke proizvajalca KSB. V črpališču za industrijske in komunalne odpadne vode so vgrajene štiri (4) potopne črpalke KSB.</w:t>
      </w:r>
    </w:p>
    <w:p w14:paraId="1AA938F1" w14:textId="77777777" w:rsidR="005523DE" w:rsidRPr="005523DE" w:rsidRDefault="005523DE" w:rsidP="00C87A10">
      <w:pPr>
        <w:keepNext/>
        <w:keepLines/>
        <w:numPr>
          <w:ilvl w:val="12"/>
          <w:numId w:val="0"/>
        </w:numPr>
        <w:spacing w:after="0" w:line="240" w:lineRule="auto"/>
        <w:jc w:val="both"/>
        <w:rPr>
          <w:rFonts w:ascii="Tahoma" w:eastAsia="Times New Roman" w:hAnsi="Tahoma" w:cs="Tahoma"/>
          <w:bCs/>
          <w:sz w:val="20"/>
          <w:szCs w:val="20"/>
          <w:lang w:eastAsia="sl-SI"/>
        </w:rPr>
      </w:pPr>
    </w:p>
    <w:p w14:paraId="68FA2EF2" w14:textId="77777777" w:rsidR="005523DE" w:rsidRPr="005523DE" w:rsidRDefault="005523DE" w:rsidP="00C87A10">
      <w:pPr>
        <w:keepNext/>
        <w:keepLines/>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Redna servisno vzdrževalna dela in popravila se bodo izvajala na naslednjih črpalkah:</w:t>
      </w:r>
    </w:p>
    <w:p w14:paraId="60E7D8FF" w14:textId="77777777" w:rsidR="005523DE" w:rsidRPr="005523DE" w:rsidRDefault="005523DE" w:rsidP="008A0DE1">
      <w:pPr>
        <w:keepNext/>
        <w:keepLines/>
        <w:numPr>
          <w:ilvl w:val="0"/>
          <w:numId w:val="18"/>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Vijačni potopni črpalki HIDROSTAL: 2 kom., moč 5,5 kW</w:t>
      </w:r>
    </w:p>
    <w:p w14:paraId="397C9BBC" w14:textId="77777777" w:rsidR="005523DE" w:rsidRPr="005523DE" w:rsidRDefault="005523DE" w:rsidP="008A0DE1">
      <w:pPr>
        <w:keepNext/>
        <w:keepLines/>
        <w:numPr>
          <w:ilvl w:val="0"/>
          <w:numId w:val="17"/>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Vijačne potopne črpalke HIDROSTAL: 15 kom., moč 7,3 kW</w:t>
      </w:r>
    </w:p>
    <w:p w14:paraId="7C6F40C1" w14:textId="77777777" w:rsidR="005523DE" w:rsidRPr="005523DE" w:rsidRDefault="005523DE" w:rsidP="008A0DE1">
      <w:pPr>
        <w:keepNext/>
        <w:keepLines/>
        <w:numPr>
          <w:ilvl w:val="0"/>
          <w:numId w:val="17"/>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Vijačne potopne črpalke HIDROSTAL: 3 kom., moč 18,5 kW</w:t>
      </w:r>
    </w:p>
    <w:p w14:paraId="53141490" w14:textId="77777777" w:rsidR="005523DE" w:rsidRPr="005523DE" w:rsidRDefault="000238C0" w:rsidP="008A0DE1">
      <w:pPr>
        <w:keepNext/>
        <w:keepLines/>
        <w:numPr>
          <w:ilvl w:val="0"/>
          <w:numId w:val="17"/>
        </w:numPr>
        <w:spacing w:after="0" w:line="240" w:lineRule="auto"/>
        <w:jc w:val="both"/>
        <w:rPr>
          <w:rFonts w:ascii="Tahoma" w:eastAsia="Times New Roman" w:hAnsi="Tahoma" w:cs="Tahoma"/>
          <w:bCs/>
          <w:sz w:val="20"/>
          <w:szCs w:val="20"/>
          <w:lang w:eastAsia="sl-SI"/>
        </w:rPr>
      </w:pPr>
      <w:r>
        <w:rPr>
          <w:rFonts w:ascii="Tahoma" w:eastAsia="Times New Roman" w:hAnsi="Tahoma" w:cs="Tahoma"/>
          <w:bCs/>
          <w:sz w:val="20"/>
          <w:szCs w:val="20"/>
          <w:lang w:eastAsia="sl-SI"/>
        </w:rPr>
        <w:t>Vijačne potopne črpalke KSB: 3</w:t>
      </w:r>
      <w:r w:rsidR="005523DE" w:rsidRPr="005523DE">
        <w:rPr>
          <w:rFonts w:ascii="Tahoma" w:eastAsia="Times New Roman" w:hAnsi="Tahoma" w:cs="Tahoma"/>
          <w:bCs/>
          <w:sz w:val="20"/>
          <w:szCs w:val="20"/>
          <w:lang w:eastAsia="sl-SI"/>
        </w:rPr>
        <w:t xml:space="preserve"> kom.; moč 1,5 kW</w:t>
      </w:r>
    </w:p>
    <w:p w14:paraId="4465BA3E" w14:textId="77777777" w:rsidR="005523DE" w:rsidRPr="005523DE" w:rsidRDefault="005523DE" w:rsidP="008A0DE1">
      <w:pPr>
        <w:keepNext/>
        <w:keepLines/>
        <w:numPr>
          <w:ilvl w:val="0"/>
          <w:numId w:val="17"/>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Vijačni potopni črpalki HIDROSTAL: 2 kom., moč 3,0 kW</w:t>
      </w:r>
    </w:p>
    <w:p w14:paraId="0DA6C5E0" w14:textId="77777777" w:rsidR="005523DE" w:rsidRPr="005523DE" w:rsidRDefault="005523DE" w:rsidP="008A0DE1">
      <w:pPr>
        <w:keepNext/>
        <w:keepLines/>
        <w:numPr>
          <w:ilvl w:val="0"/>
          <w:numId w:val="17"/>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Vijačne potopne črpalke KSB: 2 kom.; moč 27,0 kW</w:t>
      </w:r>
    </w:p>
    <w:p w14:paraId="5201E4B0" w14:textId="77777777" w:rsidR="005523DE" w:rsidRPr="005523DE" w:rsidRDefault="005523DE" w:rsidP="008A0DE1">
      <w:pPr>
        <w:keepNext/>
        <w:keepLines/>
        <w:numPr>
          <w:ilvl w:val="0"/>
          <w:numId w:val="17"/>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Vijačne potopne črpalke KSB: 2 kom.; moč 3,4 kW</w:t>
      </w:r>
    </w:p>
    <w:p w14:paraId="2DAF0443" w14:textId="77777777" w:rsidR="005523DE" w:rsidRPr="005523DE" w:rsidRDefault="005523DE" w:rsidP="008A0DE1">
      <w:pPr>
        <w:keepNext/>
        <w:keepLines/>
        <w:numPr>
          <w:ilvl w:val="0"/>
          <w:numId w:val="17"/>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Vijačni potopni črpalki KSB: 2 kom.; moč 8,5 kW</w:t>
      </w:r>
    </w:p>
    <w:p w14:paraId="2E434D64" w14:textId="77777777" w:rsidR="005523DE" w:rsidRPr="005523DE" w:rsidRDefault="005523DE" w:rsidP="008A0DE1">
      <w:pPr>
        <w:keepNext/>
        <w:keepLines/>
        <w:numPr>
          <w:ilvl w:val="0"/>
          <w:numId w:val="17"/>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Vijačna potopna črpalka KSB: 1 kom.; moč 6,5 kW</w:t>
      </w:r>
    </w:p>
    <w:p w14:paraId="66FCC101" w14:textId="77777777" w:rsidR="005523DE" w:rsidRPr="005523DE" w:rsidRDefault="005523DE" w:rsidP="00C87A10">
      <w:pPr>
        <w:keepNext/>
        <w:keepLines/>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 xml:space="preserve"> </w:t>
      </w:r>
    </w:p>
    <w:p w14:paraId="09852EBD" w14:textId="77777777" w:rsidR="005523DE" w:rsidRPr="005523DE" w:rsidRDefault="005523DE" w:rsidP="008A0DE1">
      <w:pPr>
        <w:keepNext/>
        <w:keepLines/>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Črpališče izcednih vod ČJ1</w:t>
      </w:r>
    </w:p>
    <w:p w14:paraId="555EC74D" w14:textId="77777777" w:rsidR="005523DE" w:rsidRPr="005523DE" w:rsidRDefault="005523DE" w:rsidP="00C87A10">
      <w:pPr>
        <w:keepNext/>
        <w:keepLines/>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črpališču ČJ1 sta vgrajeni dve potopni črpalki proizvajalca Hidrostal.</w:t>
      </w:r>
    </w:p>
    <w:p w14:paraId="3010A91E" w14:textId="77777777" w:rsidR="005523DE" w:rsidRPr="005523DE" w:rsidRDefault="005523DE" w:rsidP="00C87A10">
      <w:pPr>
        <w:keepNext/>
        <w:keepLines/>
        <w:spacing w:after="0" w:line="240" w:lineRule="auto"/>
        <w:ind w:left="720"/>
        <w:jc w:val="both"/>
        <w:rPr>
          <w:rFonts w:ascii="Tahoma" w:eastAsia="Times New Roman" w:hAnsi="Tahoma" w:cs="Tahoma"/>
          <w:bCs/>
          <w:sz w:val="20"/>
          <w:szCs w:val="20"/>
          <w:lang w:eastAsia="sl-SI"/>
        </w:rPr>
      </w:pPr>
    </w:p>
    <w:p w14:paraId="0A34BD11" w14:textId="77777777" w:rsidR="005523DE" w:rsidRPr="005523DE" w:rsidRDefault="005523DE" w:rsidP="00C87A10">
      <w:pPr>
        <w:keepNext/>
        <w:keepLines/>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potopnih črpalk na črpališču ČJ1: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1661"/>
        <w:gridCol w:w="1534"/>
        <w:gridCol w:w="1041"/>
        <w:gridCol w:w="4245"/>
      </w:tblGrid>
      <w:tr w:rsidR="005523DE" w:rsidRPr="005523DE" w14:paraId="29DB5641" w14:textId="77777777" w:rsidTr="005523DE">
        <w:tc>
          <w:tcPr>
            <w:tcW w:w="10043" w:type="dxa"/>
            <w:gridSpan w:val="5"/>
          </w:tcPr>
          <w:p w14:paraId="2445EE7F" w14:textId="77777777" w:rsidR="005523DE" w:rsidRPr="005523DE" w:rsidRDefault="005523DE" w:rsidP="00C87A10">
            <w:pPr>
              <w:keepNext/>
              <w:keepLines/>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ČRPALIŠČE ČJ1</w:t>
            </w:r>
          </w:p>
        </w:tc>
      </w:tr>
      <w:tr w:rsidR="005523DE" w:rsidRPr="005523DE" w14:paraId="57BE7C1B" w14:textId="77777777" w:rsidTr="005523DE">
        <w:tc>
          <w:tcPr>
            <w:tcW w:w="870" w:type="dxa"/>
          </w:tcPr>
          <w:p w14:paraId="5E88C677" w14:textId="77777777" w:rsidR="005523DE" w:rsidRPr="005523DE" w:rsidRDefault="005523DE" w:rsidP="00C87A10">
            <w:pPr>
              <w:keepNext/>
              <w:keepLines/>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790" w:type="dxa"/>
          </w:tcPr>
          <w:p w14:paraId="4032AEAE" w14:textId="77777777" w:rsidR="005523DE" w:rsidRPr="005523DE" w:rsidRDefault="005523DE" w:rsidP="00C87A10">
            <w:pPr>
              <w:keepNext/>
              <w:keepLines/>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76" w:type="dxa"/>
          </w:tcPr>
          <w:p w14:paraId="73640ED1" w14:textId="77777777" w:rsidR="005523DE" w:rsidRPr="005523DE" w:rsidRDefault="005523DE" w:rsidP="00C87A10">
            <w:pPr>
              <w:keepNext/>
              <w:keepLines/>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117" w:type="dxa"/>
          </w:tcPr>
          <w:p w14:paraId="60995E50" w14:textId="77777777" w:rsidR="005523DE" w:rsidRPr="005523DE" w:rsidRDefault="005523DE" w:rsidP="00C87A10">
            <w:pPr>
              <w:keepNext/>
              <w:keepLines/>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690" w:type="dxa"/>
          </w:tcPr>
          <w:p w14:paraId="76C3FC99" w14:textId="77777777" w:rsidR="005523DE" w:rsidRPr="005523DE" w:rsidRDefault="005523DE" w:rsidP="00C87A10">
            <w:pPr>
              <w:keepNext/>
              <w:keepLines/>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5866513C" w14:textId="77777777" w:rsidTr="005523DE">
        <w:tc>
          <w:tcPr>
            <w:tcW w:w="870" w:type="dxa"/>
          </w:tcPr>
          <w:p w14:paraId="41AC01D5" w14:textId="77777777" w:rsidR="005523DE" w:rsidRPr="005523DE" w:rsidRDefault="005523DE" w:rsidP="00C87A10">
            <w:pPr>
              <w:keepNext/>
              <w:keepLines/>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790" w:type="dxa"/>
          </w:tcPr>
          <w:p w14:paraId="7ECF230A" w14:textId="77777777" w:rsidR="005523DE" w:rsidRPr="005523DE" w:rsidRDefault="005523DE" w:rsidP="00C87A10">
            <w:pPr>
              <w:keepNext/>
              <w:keepLines/>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1.1</w:t>
            </w:r>
          </w:p>
        </w:tc>
        <w:tc>
          <w:tcPr>
            <w:tcW w:w="1576" w:type="dxa"/>
          </w:tcPr>
          <w:p w14:paraId="6B802E97" w14:textId="77777777" w:rsidR="005523DE" w:rsidRPr="005523DE" w:rsidRDefault="005523DE" w:rsidP="00C87A10">
            <w:pPr>
              <w:keepNext/>
              <w:keepLines/>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2F884FB7" w14:textId="77777777" w:rsidR="005523DE" w:rsidRPr="005523DE" w:rsidRDefault="005523DE" w:rsidP="00C87A10">
            <w:pPr>
              <w:keepNext/>
              <w:keepLines/>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7,3 kW</w:t>
            </w:r>
          </w:p>
        </w:tc>
        <w:tc>
          <w:tcPr>
            <w:tcW w:w="4690" w:type="dxa"/>
          </w:tcPr>
          <w:p w14:paraId="1B66F8DF" w14:textId="77777777" w:rsidR="005523DE" w:rsidRPr="005523DE" w:rsidRDefault="005523DE" w:rsidP="00C87A10">
            <w:pPr>
              <w:keepNext/>
              <w:keepLines/>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C080-M01R+CEYT2-MSEQ+NAA1-10</w:t>
            </w:r>
          </w:p>
        </w:tc>
      </w:tr>
      <w:tr w:rsidR="005523DE" w:rsidRPr="005523DE" w14:paraId="68F4E1AB" w14:textId="77777777" w:rsidTr="005523DE">
        <w:tc>
          <w:tcPr>
            <w:tcW w:w="870" w:type="dxa"/>
          </w:tcPr>
          <w:p w14:paraId="68475CE9" w14:textId="77777777" w:rsidR="005523DE" w:rsidRPr="005523DE" w:rsidRDefault="005523DE" w:rsidP="00C87A10">
            <w:pPr>
              <w:keepNext/>
              <w:keepLines/>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790" w:type="dxa"/>
          </w:tcPr>
          <w:p w14:paraId="14C448FD" w14:textId="77777777" w:rsidR="005523DE" w:rsidRPr="005523DE" w:rsidRDefault="005523DE" w:rsidP="00C87A10">
            <w:pPr>
              <w:keepNext/>
              <w:keepLines/>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1.2</w:t>
            </w:r>
          </w:p>
        </w:tc>
        <w:tc>
          <w:tcPr>
            <w:tcW w:w="1576" w:type="dxa"/>
          </w:tcPr>
          <w:p w14:paraId="4930CC6E" w14:textId="77777777" w:rsidR="005523DE" w:rsidRPr="005523DE" w:rsidRDefault="005523DE" w:rsidP="00C87A10">
            <w:pPr>
              <w:keepNext/>
              <w:keepLines/>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701F6C7A" w14:textId="77777777" w:rsidR="005523DE" w:rsidRPr="005523DE" w:rsidRDefault="005523DE" w:rsidP="00C87A10">
            <w:pPr>
              <w:keepNext/>
              <w:keepLines/>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7,3 kW</w:t>
            </w:r>
          </w:p>
        </w:tc>
        <w:tc>
          <w:tcPr>
            <w:tcW w:w="4690" w:type="dxa"/>
          </w:tcPr>
          <w:p w14:paraId="00918055" w14:textId="77777777" w:rsidR="005523DE" w:rsidRPr="005523DE" w:rsidRDefault="005523DE" w:rsidP="00C87A10">
            <w:pPr>
              <w:keepNext/>
              <w:keepLines/>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C080-M01R+CEYT2-MSEQ+NAA1-10</w:t>
            </w:r>
          </w:p>
        </w:tc>
      </w:tr>
    </w:tbl>
    <w:p w14:paraId="15823E15" w14:textId="77777777" w:rsidR="005523DE" w:rsidRPr="005523DE" w:rsidRDefault="005523DE" w:rsidP="00C87A10">
      <w:pPr>
        <w:keepNext/>
        <w:keepLines/>
        <w:numPr>
          <w:ilvl w:val="12"/>
          <w:numId w:val="0"/>
        </w:numPr>
        <w:spacing w:after="0" w:line="240" w:lineRule="auto"/>
        <w:jc w:val="both"/>
        <w:rPr>
          <w:rFonts w:ascii="Tahoma" w:eastAsia="Times New Roman" w:hAnsi="Tahoma" w:cs="Tahoma"/>
          <w:b/>
          <w:bCs/>
          <w:sz w:val="20"/>
          <w:szCs w:val="20"/>
          <w:lang w:eastAsia="sl-SI"/>
        </w:rPr>
      </w:pPr>
    </w:p>
    <w:p w14:paraId="40946C38"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Črpališče izcednih vod ČJ2</w:t>
      </w:r>
    </w:p>
    <w:p w14:paraId="190869DA"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črpališču ČJ2 sta vgrajeni dve potopni črpalki proizvajalca Hidrostal.</w:t>
      </w:r>
    </w:p>
    <w:p w14:paraId="72D18AF0" w14:textId="77777777" w:rsidR="005523DE" w:rsidRPr="005523DE" w:rsidRDefault="005523DE" w:rsidP="005523DE">
      <w:pPr>
        <w:keepNext/>
        <w:spacing w:after="0" w:line="240" w:lineRule="auto"/>
        <w:ind w:left="720"/>
        <w:jc w:val="both"/>
        <w:rPr>
          <w:rFonts w:ascii="Tahoma" w:eastAsia="Times New Roman" w:hAnsi="Tahoma" w:cs="Tahoma"/>
          <w:bCs/>
          <w:sz w:val="20"/>
          <w:szCs w:val="20"/>
          <w:lang w:eastAsia="sl-SI"/>
        </w:rPr>
      </w:pPr>
    </w:p>
    <w:p w14:paraId="6BCC029C"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potopnih črpalk na črpališču ČJ2: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8"/>
        <w:gridCol w:w="1533"/>
        <w:gridCol w:w="1039"/>
        <w:gridCol w:w="4252"/>
      </w:tblGrid>
      <w:tr w:rsidR="005523DE" w:rsidRPr="005523DE" w14:paraId="19D47193" w14:textId="77777777" w:rsidTr="005523DE">
        <w:tc>
          <w:tcPr>
            <w:tcW w:w="10043" w:type="dxa"/>
            <w:gridSpan w:val="5"/>
          </w:tcPr>
          <w:p w14:paraId="0C8D0A6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lastRenderedPageBreak/>
              <w:t>ČRPALIŠČE ČJ2</w:t>
            </w:r>
          </w:p>
        </w:tc>
      </w:tr>
      <w:tr w:rsidR="005523DE" w:rsidRPr="005523DE" w14:paraId="366AA6DA" w14:textId="77777777" w:rsidTr="005523DE">
        <w:tc>
          <w:tcPr>
            <w:tcW w:w="870" w:type="dxa"/>
          </w:tcPr>
          <w:p w14:paraId="0615E6A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790" w:type="dxa"/>
          </w:tcPr>
          <w:p w14:paraId="113F3F4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76" w:type="dxa"/>
          </w:tcPr>
          <w:p w14:paraId="426A9A9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117" w:type="dxa"/>
          </w:tcPr>
          <w:p w14:paraId="0EB9AE5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690" w:type="dxa"/>
          </w:tcPr>
          <w:p w14:paraId="0461C90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5A258723" w14:textId="77777777" w:rsidTr="005523DE">
        <w:tc>
          <w:tcPr>
            <w:tcW w:w="870" w:type="dxa"/>
          </w:tcPr>
          <w:p w14:paraId="348FDCB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790" w:type="dxa"/>
          </w:tcPr>
          <w:p w14:paraId="0E12A14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2.1</w:t>
            </w:r>
          </w:p>
        </w:tc>
        <w:tc>
          <w:tcPr>
            <w:tcW w:w="1576" w:type="dxa"/>
          </w:tcPr>
          <w:p w14:paraId="7BC13FD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3FBACCE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7,3 kW</w:t>
            </w:r>
          </w:p>
        </w:tc>
        <w:tc>
          <w:tcPr>
            <w:tcW w:w="4690" w:type="dxa"/>
          </w:tcPr>
          <w:p w14:paraId="7C54BEB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C080-M01RD+CEYT2-MIEQ+XB1A1-10</w:t>
            </w:r>
          </w:p>
        </w:tc>
      </w:tr>
      <w:tr w:rsidR="005523DE" w:rsidRPr="005523DE" w14:paraId="374DF5FC" w14:textId="77777777" w:rsidTr="005523DE">
        <w:tc>
          <w:tcPr>
            <w:tcW w:w="870" w:type="dxa"/>
          </w:tcPr>
          <w:p w14:paraId="6CBE31F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790" w:type="dxa"/>
          </w:tcPr>
          <w:p w14:paraId="578EB76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2.2</w:t>
            </w:r>
          </w:p>
        </w:tc>
        <w:tc>
          <w:tcPr>
            <w:tcW w:w="1576" w:type="dxa"/>
          </w:tcPr>
          <w:p w14:paraId="191FB88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70F6C40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7,3 kW</w:t>
            </w:r>
          </w:p>
        </w:tc>
        <w:tc>
          <w:tcPr>
            <w:tcW w:w="4690" w:type="dxa"/>
          </w:tcPr>
          <w:p w14:paraId="45CBD24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C080-M01RD+CEYT2-MIEQ+XB1A1-10</w:t>
            </w:r>
          </w:p>
        </w:tc>
      </w:tr>
    </w:tbl>
    <w:p w14:paraId="44E28D61" w14:textId="77777777" w:rsidR="005523DE" w:rsidRPr="005523DE" w:rsidRDefault="005523DE" w:rsidP="005523DE">
      <w:pPr>
        <w:keepNext/>
        <w:spacing w:after="0" w:line="240" w:lineRule="auto"/>
        <w:jc w:val="both"/>
        <w:rPr>
          <w:rFonts w:ascii="Tahoma" w:eastAsia="Times New Roman" w:hAnsi="Tahoma" w:cs="Tahoma"/>
          <w:b/>
          <w:bCs/>
          <w:sz w:val="20"/>
          <w:szCs w:val="20"/>
          <w:u w:val="single"/>
          <w:lang w:eastAsia="sl-SI"/>
        </w:rPr>
      </w:pPr>
    </w:p>
    <w:p w14:paraId="42568AFE"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Črpališče izcednih vod ČJ3</w:t>
      </w:r>
    </w:p>
    <w:p w14:paraId="0D1F1A6D"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črpališču ČJ3 so vgrajene tri potopne črpalke proizvajalca Hidrostal.</w:t>
      </w:r>
    </w:p>
    <w:p w14:paraId="7D458D81" w14:textId="77777777" w:rsidR="005523DE" w:rsidRPr="005523DE" w:rsidRDefault="005523DE" w:rsidP="005523DE">
      <w:pPr>
        <w:keepNext/>
        <w:spacing w:after="0" w:line="240" w:lineRule="auto"/>
        <w:ind w:left="720"/>
        <w:jc w:val="both"/>
        <w:rPr>
          <w:rFonts w:ascii="Tahoma" w:eastAsia="Times New Roman" w:hAnsi="Tahoma" w:cs="Tahoma"/>
          <w:bCs/>
          <w:sz w:val="20"/>
          <w:szCs w:val="20"/>
          <w:lang w:eastAsia="sl-SI"/>
        </w:rPr>
      </w:pPr>
    </w:p>
    <w:p w14:paraId="705279C2"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potopnih črpalk na črpališču ČJ3: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1656"/>
        <w:gridCol w:w="1532"/>
        <w:gridCol w:w="1042"/>
        <w:gridCol w:w="4251"/>
      </w:tblGrid>
      <w:tr w:rsidR="005523DE" w:rsidRPr="005523DE" w14:paraId="10AD8CEE" w14:textId="77777777" w:rsidTr="005523DE">
        <w:tc>
          <w:tcPr>
            <w:tcW w:w="10043" w:type="dxa"/>
            <w:gridSpan w:val="5"/>
          </w:tcPr>
          <w:p w14:paraId="2715F6E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ČRPALIŠČE ČJ3</w:t>
            </w:r>
          </w:p>
        </w:tc>
      </w:tr>
      <w:tr w:rsidR="005523DE" w:rsidRPr="005523DE" w14:paraId="60C74242" w14:textId="77777777" w:rsidTr="005523DE">
        <w:tc>
          <w:tcPr>
            <w:tcW w:w="870" w:type="dxa"/>
          </w:tcPr>
          <w:p w14:paraId="6D0442D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790" w:type="dxa"/>
          </w:tcPr>
          <w:p w14:paraId="57858E7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76" w:type="dxa"/>
          </w:tcPr>
          <w:p w14:paraId="39B7736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117" w:type="dxa"/>
          </w:tcPr>
          <w:p w14:paraId="4DD2054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690" w:type="dxa"/>
          </w:tcPr>
          <w:p w14:paraId="0D21B27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057F5C46" w14:textId="77777777" w:rsidTr="005523DE">
        <w:tc>
          <w:tcPr>
            <w:tcW w:w="870" w:type="dxa"/>
          </w:tcPr>
          <w:p w14:paraId="5745DA6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790" w:type="dxa"/>
          </w:tcPr>
          <w:p w14:paraId="2DD9A2D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3.1</w:t>
            </w:r>
          </w:p>
        </w:tc>
        <w:tc>
          <w:tcPr>
            <w:tcW w:w="1576" w:type="dxa"/>
          </w:tcPr>
          <w:p w14:paraId="1149467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4320D85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7,3 kW</w:t>
            </w:r>
          </w:p>
        </w:tc>
        <w:tc>
          <w:tcPr>
            <w:tcW w:w="4690" w:type="dxa"/>
          </w:tcPr>
          <w:p w14:paraId="5E1923C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C080-M01RD+CEYT2-MIEQ+XB1A1-10</w:t>
            </w:r>
          </w:p>
        </w:tc>
      </w:tr>
      <w:tr w:rsidR="005523DE" w:rsidRPr="005523DE" w14:paraId="59551491" w14:textId="77777777" w:rsidTr="005523DE">
        <w:tc>
          <w:tcPr>
            <w:tcW w:w="870" w:type="dxa"/>
          </w:tcPr>
          <w:p w14:paraId="0203930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790" w:type="dxa"/>
          </w:tcPr>
          <w:p w14:paraId="5E2BD30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3.2</w:t>
            </w:r>
          </w:p>
        </w:tc>
        <w:tc>
          <w:tcPr>
            <w:tcW w:w="1576" w:type="dxa"/>
          </w:tcPr>
          <w:p w14:paraId="524B6D7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32B3485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7,3 kW</w:t>
            </w:r>
          </w:p>
        </w:tc>
        <w:tc>
          <w:tcPr>
            <w:tcW w:w="4690" w:type="dxa"/>
          </w:tcPr>
          <w:p w14:paraId="22EC2BB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C080-M01RD+CEYT2-MIEQ+XB1A1-10</w:t>
            </w:r>
          </w:p>
        </w:tc>
      </w:tr>
      <w:tr w:rsidR="005523DE" w:rsidRPr="005523DE" w14:paraId="0FDCB2DF" w14:textId="77777777" w:rsidTr="005523DE">
        <w:tc>
          <w:tcPr>
            <w:tcW w:w="870" w:type="dxa"/>
          </w:tcPr>
          <w:p w14:paraId="3002F4C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1790" w:type="dxa"/>
          </w:tcPr>
          <w:p w14:paraId="7C74C0D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3.3</w:t>
            </w:r>
          </w:p>
        </w:tc>
        <w:tc>
          <w:tcPr>
            <w:tcW w:w="1576" w:type="dxa"/>
          </w:tcPr>
          <w:p w14:paraId="2617F14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7F90B2C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18,5 kW</w:t>
            </w:r>
          </w:p>
        </w:tc>
        <w:tc>
          <w:tcPr>
            <w:tcW w:w="4690" w:type="dxa"/>
          </w:tcPr>
          <w:p w14:paraId="6D27185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D0DQ-M010E+DEXW2-MIEQ+XC1A41-10</w:t>
            </w:r>
          </w:p>
        </w:tc>
      </w:tr>
    </w:tbl>
    <w:p w14:paraId="20C6C797"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04E3B6A3"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Črpališče izcednih vod ČJ4</w:t>
      </w:r>
    </w:p>
    <w:p w14:paraId="2EE24955"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črpališču ČJ4 so vgrajene štiri potopne črpalke proizvajalca Hidrostal.</w:t>
      </w:r>
    </w:p>
    <w:p w14:paraId="3A240B9C" w14:textId="77777777" w:rsidR="005523DE" w:rsidRPr="005523DE" w:rsidRDefault="005523DE" w:rsidP="005523DE">
      <w:pPr>
        <w:keepNext/>
        <w:spacing w:after="0" w:line="240" w:lineRule="auto"/>
        <w:ind w:left="720"/>
        <w:jc w:val="both"/>
        <w:rPr>
          <w:rFonts w:ascii="Tahoma" w:eastAsia="Times New Roman" w:hAnsi="Tahoma" w:cs="Tahoma"/>
          <w:bCs/>
          <w:sz w:val="20"/>
          <w:szCs w:val="20"/>
          <w:lang w:eastAsia="sl-SI"/>
        </w:rPr>
      </w:pPr>
    </w:p>
    <w:p w14:paraId="13DE2F53"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potopnih črpalk na črpališču ČJ4: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1656"/>
        <w:gridCol w:w="1532"/>
        <w:gridCol w:w="1042"/>
        <w:gridCol w:w="4251"/>
      </w:tblGrid>
      <w:tr w:rsidR="005523DE" w:rsidRPr="005523DE" w14:paraId="621A2A99" w14:textId="77777777" w:rsidTr="005523DE">
        <w:tc>
          <w:tcPr>
            <w:tcW w:w="10043" w:type="dxa"/>
            <w:gridSpan w:val="5"/>
          </w:tcPr>
          <w:p w14:paraId="4DCA39D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ČRPALIŠČE ČJ4</w:t>
            </w:r>
          </w:p>
        </w:tc>
      </w:tr>
      <w:tr w:rsidR="005523DE" w:rsidRPr="005523DE" w14:paraId="34113717" w14:textId="77777777" w:rsidTr="005523DE">
        <w:tc>
          <w:tcPr>
            <w:tcW w:w="870" w:type="dxa"/>
          </w:tcPr>
          <w:p w14:paraId="20E1179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790" w:type="dxa"/>
          </w:tcPr>
          <w:p w14:paraId="76528D7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76" w:type="dxa"/>
          </w:tcPr>
          <w:p w14:paraId="5809DC0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117" w:type="dxa"/>
          </w:tcPr>
          <w:p w14:paraId="0D4A013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690" w:type="dxa"/>
          </w:tcPr>
          <w:p w14:paraId="6B1C345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6F303550" w14:textId="77777777" w:rsidTr="005523DE">
        <w:tc>
          <w:tcPr>
            <w:tcW w:w="870" w:type="dxa"/>
          </w:tcPr>
          <w:p w14:paraId="137B317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790" w:type="dxa"/>
          </w:tcPr>
          <w:p w14:paraId="7825805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4.1</w:t>
            </w:r>
          </w:p>
        </w:tc>
        <w:tc>
          <w:tcPr>
            <w:tcW w:w="1576" w:type="dxa"/>
          </w:tcPr>
          <w:p w14:paraId="51B968D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50F7D4D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7,3 kW</w:t>
            </w:r>
          </w:p>
        </w:tc>
        <w:tc>
          <w:tcPr>
            <w:tcW w:w="4690" w:type="dxa"/>
          </w:tcPr>
          <w:p w14:paraId="4EAD736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C080-M01RD+CEYT2-MIEQ+XB1A1-15</w:t>
            </w:r>
          </w:p>
        </w:tc>
      </w:tr>
      <w:tr w:rsidR="005523DE" w:rsidRPr="005523DE" w14:paraId="1443FB5F" w14:textId="77777777" w:rsidTr="005523DE">
        <w:tc>
          <w:tcPr>
            <w:tcW w:w="870" w:type="dxa"/>
          </w:tcPr>
          <w:p w14:paraId="277A3F8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790" w:type="dxa"/>
          </w:tcPr>
          <w:p w14:paraId="17E4662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4.2</w:t>
            </w:r>
          </w:p>
        </w:tc>
        <w:tc>
          <w:tcPr>
            <w:tcW w:w="1576" w:type="dxa"/>
          </w:tcPr>
          <w:p w14:paraId="3030AC6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5652E66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7,3 kW</w:t>
            </w:r>
          </w:p>
        </w:tc>
        <w:tc>
          <w:tcPr>
            <w:tcW w:w="4690" w:type="dxa"/>
          </w:tcPr>
          <w:p w14:paraId="455CCD7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C080-M01RD+CEYT2-MIEQ+XB1A1-20</w:t>
            </w:r>
          </w:p>
        </w:tc>
      </w:tr>
      <w:tr w:rsidR="005523DE" w:rsidRPr="005523DE" w14:paraId="30DF45B9" w14:textId="77777777" w:rsidTr="005523DE">
        <w:tc>
          <w:tcPr>
            <w:tcW w:w="870" w:type="dxa"/>
          </w:tcPr>
          <w:p w14:paraId="0F0F1F8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1790" w:type="dxa"/>
          </w:tcPr>
          <w:p w14:paraId="5238C0A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4.3</w:t>
            </w:r>
          </w:p>
        </w:tc>
        <w:tc>
          <w:tcPr>
            <w:tcW w:w="1576" w:type="dxa"/>
          </w:tcPr>
          <w:p w14:paraId="66448FC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6F4BAFF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7,3 kW</w:t>
            </w:r>
          </w:p>
        </w:tc>
        <w:tc>
          <w:tcPr>
            <w:tcW w:w="4690" w:type="dxa"/>
          </w:tcPr>
          <w:p w14:paraId="45AA49D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C080-M01RD+CEYT2-MIEQ+XB1A1-20</w:t>
            </w:r>
          </w:p>
        </w:tc>
      </w:tr>
      <w:tr w:rsidR="005523DE" w:rsidRPr="005523DE" w14:paraId="5363ACBF" w14:textId="77777777" w:rsidTr="005523DE">
        <w:tc>
          <w:tcPr>
            <w:tcW w:w="870" w:type="dxa"/>
          </w:tcPr>
          <w:p w14:paraId="00829FC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4</w:t>
            </w:r>
          </w:p>
        </w:tc>
        <w:tc>
          <w:tcPr>
            <w:tcW w:w="1790" w:type="dxa"/>
          </w:tcPr>
          <w:p w14:paraId="2E38596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4.4</w:t>
            </w:r>
          </w:p>
        </w:tc>
        <w:tc>
          <w:tcPr>
            <w:tcW w:w="1576" w:type="dxa"/>
          </w:tcPr>
          <w:p w14:paraId="42CAA28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72C9FFC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18,5 kW</w:t>
            </w:r>
          </w:p>
        </w:tc>
        <w:tc>
          <w:tcPr>
            <w:tcW w:w="4690" w:type="dxa"/>
          </w:tcPr>
          <w:p w14:paraId="4A6658A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D0DQ-M010E+DEXW2-MIEQ+XC1A41-20</w:t>
            </w:r>
          </w:p>
        </w:tc>
      </w:tr>
    </w:tbl>
    <w:p w14:paraId="31E7106D"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086DF4CD"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Črpališče izcednih vod ČJ33</w:t>
      </w:r>
    </w:p>
    <w:p w14:paraId="7D550FB8"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črpališču ČJ33 sta vgrajeni dve potopni črpalki proizvajalca Hidrostal.</w:t>
      </w:r>
    </w:p>
    <w:p w14:paraId="43490F56" w14:textId="77777777" w:rsidR="005523DE" w:rsidRPr="005523DE" w:rsidRDefault="005523DE" w:rsidP="005523DE">
      <w:pPr>
        <w:keepNext/>
        <w:spacing w:after="0" w:line="240" w:lineRule="auto"/>
        <w:ind w:left="720"/>
        <w:jc w:val="both"/>
        <w:rPr>
          <w:rFonts w:ascii="Tahoma" w:eastAsia="Times New Roman" w:hAnsi="Tahoma" w:cs="Tahoma"/>
          <w:bCs/>
          <w:sz w:val="20"/>
          <w:szCs w:val="20"/>
          <w:lang w:eastAsia="sl-SI"/>
        </w:rPr>
      </w:pPr>
    </w:p>
    <w:p w14:paraId="64DE3C11"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potopnih črpalk na črpališču ČJ33: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8"/>
        <w:gridCol w:w="1533"/>
        <w:gridCol w:w="1039"/>
        <w:gridCol w:w="4252"/>
      </w:tblGrid>
      <w:tr w:rsidR="005523DE" w:rsidRPr="005523DE" w14:paraId="4674FCDE" w14:textId="77777777" w:rsidTr="005523DE">
        <w:tc>
          <w:tcPr>
            <w:tcW w:w="10043" w:type="dxa"/>
            <w:gridSpan w:val="5"/>
          </w:tcPr>
          <w:p w14:paraId="3CB3529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ČRPALIŠČE ČJ33</w:t>
            </w:r>
          </w:p>
        </w:tc>
      </w:tr>
      <w:tr w:rsidR="005523DE" w:rsidRPr="005523DE" w14:paraId="52B55948" w14:textId="77777777" w:rsidTr="005523DE">
        <w:tc>
          <w:tcPr>
            <w:tcW w:w="870" w:type="dxa"/>
          </w:tcPr>
          <w:p w14:paraId="1115B47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790" w:type="dxa"/>
          </w:tcPr>
          <w:p w14:paraId="08B89DE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76" w:type="dxa"/>
          </w:tcPr>
          <w:p w14:paraId="2D8DB57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117" w:type="dxa"/>
          </w:tcPr>
          <w:p w14:paraId="3077E30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690" w:type="dxa"/>
          </w:tcPr>
          <w:p w14:paraId="024CADD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4384B3E5" w14:textId="77777777" w:rsidTr="005523DE">
        <w:tc>
          <w:tcPr>
            <w:tcW w:w="870" w:type="dxa"/>
          </w:tcPr>
          <w:p w14:paraId="122F130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790" w:type="dxa"/>
          </w:tcPr>
          <w:p w14:paraId="32F8AA7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33.1</w:t>
            </w:r>
          </w:p>
        </w:tc>
        <w:tc>
          <w:tcPr>
            <w:tcW w:w="1576" w:type="dxa"/>
          </w:tcPr>
          <w:p w14:paraId="08AF507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48AE036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5,5 kW</w:t>
            </w:r>
          </w:p>
        </w:tc>
        <w:tc>
          <w:tcPr>
            <w:tcW w:w="4690" w:type="dxa"/>
          </w:tcPr>
          <w:p w14:paraId="56C44B2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ED8Q-SL1+EEXR6-MIEQ+XB1A2L-10</w:t>
            </w:r>
          </w:p>
        </w:tc>
      </w:tr>
      <w:tr w:rsidR="005523DE" w:rsidRPr="005523DE" w14:paraId="4B658342" w14:textId="77777777" w:rsidTr="005523DE">
        <w:tc>
          <w:tcPr>
            <w:tcW w:w="870" w:type="dxa"/>
          </w:tcPr>
          <w:p w14:paraId="54F63B0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790" w:type="dxa"/>
          </w:tcPr>
          <w:p w14:paraId="05431F1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33.2</w:t>
            </w:r>
          </w:p>
        </w:tc>
        <w:tc>
          <w:tcPr>
            <w:tcW w:w="1576" w:type="dxa"/>
          </w:tcPr>
          <w:p w14:paraId="7B0B600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7E700E1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7,3 kW</w:t>
            </w:r>
          </w:p>
        </w:tc>
        <w:tc>
          <w:tcPr>
            <w:tcW w:w="4690" w:type="dxa"/>
          </w:tcPr>
          <w:p w14:paraId="2BD9538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C080-M01RD+CEYT2-MIEQ+XB1A1-10</w:t>
            </w:r>
          </w:p>
        </w:tc>
      </w:tr>
    </w:tbl>
    <w:p w14:paraId="10695D70" w14:textId="77777777" w:rsidR="005523DE" w:rsidRPr="005523DE" w:rsidRDefault="005523DE" w:rsidP="005523DE">
      <w:pPr>
        <w:keepNext/>
        <w:spacing w:after="0" w:line="240" w:lineRule="auto"/>
        <w:jc w:val="both"/>
        <w:rPr>
          <w:rFonts w:ascii="Tahoma" w:eastAsia="Times New Roman" w:hAnsi="Tahoma" w:cs="Tahoma"/>
          <w:b/>
          <w:bCs/>
          <w:sz w:val="20"/>
          <w:szCs w:val="20"/>
          <w:u w:val="single"/>
          <w:lang w:eastAsia="sl-SI"/>
        </w:rPr>
      </w:pPr>
    </w:p>
    <w:p w14:paraId="353238BA"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Črpališče izcednih vod ČJ17</w:t>
      </w:r>
    </w:p>
    <w:p w14:paraId="62B70365"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črpališču ČJ17 sta vgrajeni dve potopni črpalki proizvajalca Hidrostal.</w:t>
      </w:r>
    </w:p>
    <w:p w14:paraId="220A3301" w14:textId="77777777" w:rsidR="005523DE" w:rsidRPr="005523DE" w:rsidRDefault="005523DE" w:rsidP="005523DE">
      <w:pPr>
        <w:keepNext/>
        <w:spacing w:after="0" w:line="240" w:lineRule="auto"/>
        <w:ind w:left="720"/>
        <w:jc w:val="both"/>
        <w:rPr>
          <w:rFonts w:ascii="Tahoma" w:eastAsia="Times New Roman" w:hAnsi="Tahoma" w:cs="Tahoma"/>
          <w:bCs/>
          <w:sz w:val="20"/>
          <w:szCs w:val="20"/>
          <w:lang w:eastAsia="sl-SI"/>
        </w:rPr>
      </w:pPr>
    </w:p>
    <w:p w14:paraId="7C5363C2"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potopnih črpalk na črpališču ČJ17: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8"/>
        <w:gridCol w:w="1533"/>
        <w:gridCol w:w="1039"/>
        <w:gridCol w:w="4252"/>
      </w:tblGrid>
      <w:tr w:rsidR="005523DE" w:rsidRPr="005523DE" w14:paraId="41ED727E" w14:textId="77777777" w:rsidTr="005523DE">
        <w:tc>
          <w:tcPr>
            <w:tcW w:w="10043" w:type="dxa"/>
            <w:gridSpan w:val="5"/>
          </w:tcPr>
          <w:p w14:paraId="262704B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ČRPALIŠČE ČJ17</w:t>
            </w:r>
          </w:p>
        </w:tc>
      </w:tr>
      <w:tr w:rsidR="005523DE" w:rsidRPr="005523DE" w14:paraId="5D2AD5E8" w14:textId="77777777" w:rsidTr="005523DE">
        <w:tc>
          <w:tcPr>
            <w:tcW w:w="870" w:type="dxa"/>
          </w:tcPr>
          <w:p w14:paraId="4D4E2F9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790" w:type="dxa"/>
          </w:tcPr>
          <w:p w14:paraId="4B84188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76" w:type="dxa"/>
          </w:tcPr>
          <w:p w14:paraId="25AD019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117" w:type="dxa"/>
          </w:tcPr>
          <w:p w14:paraId="79234AA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690" w:type="dxa"/>
          </w:tcPr>
          <w:p w14:paraId="59F312F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0A7D993E" w14:textId="77777777" w:rsidTr="005523DE">
        <w:tc>
          <w:tcPr>
            <w:tcW w:w="870" w:type="dxa"/>
          </w:tcPr>
          <w:p w14:paraId="4F5D191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790" w:type="dxa"/>
          </w:tcPr>
          <w:p w14:paraId="41998D0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17.1</w:t>
            </w:r>
          </w:p>
        </w:tc>
        <w:tc>
          <w:tcPr>
            <w:tcW w:w="1576" w:type="dxa"/>
          </w:tcPr>
          <w:p w14:paraId="3AC5474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3D4C259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7,3 kW</w:t>
            </w:r>
          </w:p>
        </w:tc>
        <w:tc>
          <w:tcPr>
            <w:tcW w:w="4690" w:type="dxa"/>
          </w:tcPr>
          <w:p w14:paraId="2D49FD0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C080-M01RD+CEYT2-MSEQ1+NAB1-10</w:t>
            </w:r>
          </w:p>
        </w:tc>
      </w:tr>
      <w:tr w:rsidR="005523DE" w:rsidRPr="005523DE" w14:paraId="2CCB08ED" w14:textId="77777777" w:rsidTr="005523DE">
        <w:tc>
          <w:tcPr>
            <w:tcW w:w="870" w:type="dxa"/>
          </w:tcPr>
          <w:p w14:paraId="0F6C97D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790" w:type="dxa"/>
          </w:tcPr>
          <w:p w14:paraId="540B104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17.2</w:t>
            </w:r>
          </w:p>
        </w:tc>
        <w:tc>
          <w:tcPr>
            <w:tcW w:w="1576" w:type="dxa"/>
          </w:tcPr>
          <w:p w14:paraId="477BDAC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758477C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7,3 kW</w:t>
            </w:r>
          </w:p>
        </w:tc>
        <w:tc>
          <w:tcPr>
            <w:tcW w:w="4690" w:type="dxa"/>
          </w:tcPr>
          <w:p w14:paraId="75F400A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C080-M01RD+CEYT2-MSEQ1+NAB1-10</w:t>
            </w:r>
          </w:p>
        </w:tc>
      </w:tr>
    </w:tbl>
    <w:p w14:paraId="04222D5D" w14:textId="77777777" w:rsidR="005523DE" w:rsidRPr="005523DE" w:rsidRDefault="005523DE" w:rsidP="005523DE">
      <w:pPr>
        <w:keepNext/>
        <w:spacing w:after="0" w:line="240" w:lineRule="auto"/>
        <w:jc w:val="both"/>
        <w:rPr>
          <w:rFonts w:ascii="Tahoma" w:eastAsia="Times New Roman" w:hAnsi="Tahoma" w:cs="Tahoma"/>
          <w:b/>
          <w:bCs/>
          <w:sz w:val="20"/>
          <w:szCs w:val="20"/>
          <w:highlight w:val="yellow"/>
          <w:u w:val="single"/>
          <w:lang w:eastAsia="sl-SI"/>
        </w:rPr>
      </w:pPr>
    </w:p>
    <w:p w14:paraId="2E330448"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Objekt avtopralnica</w:t>
      </w:r>
    </w:p>
    <w:p w14:paraId="7637FA2C"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objektu avtopralnica so vgrajene tri potopne črpalke proizvajalca KSB.</w:t>
      </w:r>
    </w:p>
    <w:p w14:paraId="5C8556C7" w14:textId="77777777" w:rsidR="005523DE" w:rsidRPr="005523DE" w:rsidRDefault="005523DE" w:rsidP="005523DE">
      <w:pPr>
        <w:keepNext/>
        <w:spacing w:after="0" w:line="240" w:lineRule="auto"/>
        <w:ind w:left="720"/>
        <w:jc w:val="both"/>
        <w:rPr>
          <w:rFonts w:ascii="Tahoma" w:eastAsia="Times New Roman" w:hAnsi="Tahoma" w:cs="Tahoma"/>
          <w:bCs/>
          <w:sz w:val="20"/>
          <w:szCs w:val="20"/>
          <w:highlight w:val="yellow"/>
          <w:lang w:eastAsia="sl-SI"/>
        </w:rPr>
      </w:pPr>
    </w:p>
    <w:p w14:paraId="025F069C"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potopnih črpalk na objektu avtopralnica: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1660"/>
        <w:gridCol w:w="1530"/>
        <w:gridCol w:w="1040"/>
        <w:gridCol w:w="4195"/>
      </w:tblGrid>
      <w:tr w:rsidR="005523DE" w:rsidRPr="005523DE" w14:paraId="4F18AA06" w14:textId="77777777" w:rsidTr="005523DE">
        <w:tc>
          <w:tcPr>
            <w:tcW w:w="9288" w:type="dxa"/>
            <w:gridSpan w:val="5"/>
          </w:tcPr>
          <w:p w14:paraId="128D3AE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lastRenderedPageBreak/>
              <w:t>OBJEKT AVTOPRALNICA</w:t>
            </w:r>
          </w:p>
        </w:tc>
      </w:tr>
      <w:tr w:rsidR="005523DE" w:rsidRPr="005523DE" w14:paraId="36717644" w14:textId="77777777" w:rsidTr="005523DE">
        <w:tc>
          <w:tcPr>
            <w:tcW w:w="863" w:type="dxa"/>
          </w:tcPr>
          <w:p w14:paraId="003F825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60" w:type="dxa"/>
          </w:tcPr>
          <w:p w14:paraId="1F774AF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0" w:type="dxa"/>
          </w:tcPr>
          <w:p w14:paraId="3E83FB5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40" w:type="dxa"/>
          </w:tcPr>
          <w:p w14:paraId="684EFCE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195" w:type="dxa"/>
          </w:tcPr>
          <w:p w14:paraId="3948BC6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5411B56A" w14:textId="77777777" w:rsidTr="005523DE">
        <w:tc>
          <w:tcPr>
            <w:tcW w:w="863" w:type="dxa"/>
          </w:tcPr>
          <w:p w14:paraId="39D2F24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60" w:type="dxa"/>
          </w:tcPr>
          <w:p w14:paraId="6CA59D5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530" w:type="dxa"/>
          </w:tcPr>
          <w:p w14:paraId="289286C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40" w:type="dxa"/>
          </w:tcPr>
          <w:p w14:paraId="184A18C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8,5 kW</w:t>
            </w:r>
          </w:p>
        </w:tc>
        <w:tc>
          <w:tcPr>
            <w:tcW w:w="4195" w:type="dxa"/>
          </w:tcPr>
          <w:p w14:paraId="6DA4530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KRT F 40-250/82UG-S</w:t>
            </w:r>
          </w:p>
        </w:tc>
      </w:tr>
      <w:tr w:rsidR="005523DE" w:rsidRPr="005523DE" w14:paraId="6F9D1B64" w14:textId="77777777" w:rsidTr="005523DE">
        <w:tc>
          <w:tcPr>
            <w:tcW w:w="863" w:type="dxa"/>
          </w:tcPr>
          <w:p w14:paraId="4669922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60" w:type="dxa"/>
          </w:tcPr>
          <w:p w14:paraId="5B19AD0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530" w:type="dxa"/>
          </w:tcPr>
          <w:p w14:paraId="0310AA5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40" w:type="dxa"/>
          </w:tcPr>
          <w:p w14:paraId="31644EB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8,5 kW</w:t>
            </w:r>
          </w:p>
        </w:tc>
        <w:tc>
          <w:tcPr>
            <w:tcW w:w="4195" w:type="dxa"/>
          </w:tcPr>
          <w:p w14:paraId="702C53F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KRT F 40-250/82UG-S</w:t>
            </w:r>
          </w:p>
        </w:tc>
      </w:tr>
      <w:tr w:rsidR="005523DE" w:rsidRPr="005523DE" w14:paraId="4BEB640D" w14:textId="77777777" w:rsidTr="005523DE">
        <w:tc>
          <w:tcPr>
            <w:tcW w:w="863" w:type="dxa"/>
          </w:tcPr>
          <w:p w14:paraId="7930B93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1660" w:type="dxa"/>
          </w:tcPr>
          <w:p w14:paraId="5D3F91B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1530" w:type="dxa"/>
          </w:tcPr>
          <w:p w14:paraId="6AC5B54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40" w:type="dxa"/>
          </w:tcPr>
          <w:p w14:paraId="3DC84D8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6,5 kW</w:t>
            </w:r>
          </w:p>
        </w:tc>
        <w:tc>
          <w:tcPr>
            <w:tcW w:w="4195" w:type="dxa"/>
          </w:tcPr>
          <w:p w14:paraId="4853A4F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KRT F 40-250/62UG-S</w:t>
            </w:r>
          </w:p>
        </w:tc>
      </w:tr>
    </w:tbl>
    <w:p w14:paraId="206A30E6"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24E2A9CB"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Črpališče zalednih vod - laguna RL 8.0</w:t>
      </w:r>
    </w:p>
    <w:p w14:paraId="26989A1A"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črpališču RL 8.0 je vgrajena potopna črpalka proizvajalca Hidrostal in črpalka proizvajalca FIPS.</w:t>
      </w:r>
    </w:p>
    <w:p w14:paraId="475CAA9E" w14:textId="77777777" w:rsidR="005523DE" w:rsidRPr="005523DE" w:rsidRDefault="005523DE" w:rsidP="005523DE">
      <w:pPr>
        <w:keepNext/>
        <w:spacing w:after="0" w:line="240" w:lineRule="auto"/>
        <w:ind w:left="720"/>
        <w:jc w:val="both"/>
        <w:rPr>
          <w:rFonts w:ascii="Tahoma" w:eastAsia="Times New Roman" w:hAnsi="Tahoma" w:cs="Tahoma"/>
          <w:bCs/>
          <w:sz w:val="20"/>
          <w:szCs w:val="20"/>
          <w:lang w:eastAsia="sl-SI"/>
        </w:rPr>
      </w:pPr>
    </w:p>
    <w:p w14:paraId="490A3AB3"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potopnih črpalk na črpališču RL 8.0: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8"/>
        <w:gridCol w:w="1533"/>
        <w:gridCol w:w="1039"/>
        <w:gridCol w:w="4252"/>
      </w:tblGrid>
      <w:tr w:rsidR="005523DE" w:rsidRPr="005523DE" w14:paraId="0B20D7FC" w14:textId="77777777" w:rsidTr="005523DE">
        <w:tc>
          <w:tcPr>
            <w:tcW w:w="10043" w:type="dxa"/>
            <w:gridSpan w:val="5"/>
          </w:tcPr>
          <w:p w14:paraId="287AD3E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ČRPALIŠČE RL 8.0</w:t>
            </w:r>
          </w:p>
        </w:tc>
      </w:tr>
      <w:tr w:rsidR="005523DE" w:rsidRPr="005523DE" w14:paraId="6E2006E1" w14:textId="77777777" w:rsidTr="005523DE">
        <w:tc>
          <w:tcPr>
            <w:tcW w:w="870" w:type="dxa"/>
          </w:tcPr>
          <w:p w14:paraId="060A8A7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790" w:type="dxa"/>
          </w:tcPr>
          <w:p w14:paraId="5D6E6EE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76" w:type="dxa"/>
          </w:tcPr>
          <w:p w14:paraId="70A1DAA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117" w:type="dxa"/>
          </w:tcPr>
          <w:p w14:paraId="0C4D213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690" w:type="dxa"/>
          </w:tcPr>
          <w:p w14:paraId="0600F76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192A2F78" w14:textId="77777777" w:rsidTr="005523DE">
        <w:tc>
          <w:tcPr>
            <w:tcW w:w="870" w:type="dxa"/>
          </w:tcPr>
          <w:p w14:paraId="5DB4C51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790" w:type="dxa"/>
          </w:tcPr>
          <w:p w14:paraId="7AFB18F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8.0.1</w:t>
            </w:r>
          </w:p>
        </w:tc>
        <w:tc>
          <w:tcPr>
            <w:tcW w:w="1576" w:type="dxa"/>
          </w:tcPr>
          <w:p w14:paraId="0DF8B7D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19B2326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7,3 kW</w:t>
            </w:r>
          </w:p>
        </w:tc>
        <w:tc>
          <w:tcPr>
            <w:tcW w:w="4690" w:type="dxa"/>
          </w:tcPr>
          <w:p w14:paraId="6443D40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C080-M01RD+CEYT2-MIEQ+XB1A1-10</w:t>
            </w:r>
          </w:p>
        </w:tc>
      </w:tr>
      <w:tr w:rsidR="005523DE" w:rsidRPr="005523DE" w14:paraId="01B8008E" w14:textId="77777777" w:rsidTr="005523DE">
        <w:tc>
          <w:tcPr>
            <w:tcW w:w="870" w:type="dxa"/>
          </w:tcPr>
          <w:p w14:paraId="026BCC0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790" w:type="dxa"/>
          </w:tcPr>
          <w:p w14:paraId="7C7F4D0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5.R</w:t>
            </w:r>
          </w:p>
        </w:tc>
        <w:tc>
          <w:tcPr>
            <w:tcW w:w="1576" w:type="dxa"/>
          </w:tcPr>
          <w:p w14:paraId="3ABA3A7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117" w:type="dxa"/>
          </w:tcPr>
          <w:p w14:paraId="1561D80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1,5 kW</w:t>
            </w:r>
          </w:p>
        </w:tc>
        <w:tc>
          <w:tcPr>
            <w:tcW w:w="4690" w:type="dxa"/>
          </w:tcPr>
          <w:p w14:paraId="65A839A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AMA-Porter S545 ND</w:t>
            </w:r>
          </w:p>
        </w:tc>
      </w:tr>
    </w:tbl>
    <w:p w14:paraId="0AF9EF00"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31529B4F"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Črpališče zalednih vod - laguna RL 8.1</w:t>
      </w:r>
    </w:p>
    <w:p w14:paraId="491CFB08"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 xml:space="preserve">V črpališču RL 8.1 so vgrajene tri potopne črpalke proizvajalca Hidrostal in črpalka proizvajalca FIPS. </w:t>
      </w:r>
    </w:p>
    <w:p w14:paraId="77D74E96"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19EECF93"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potopnih črpalk na črpališču RL 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1656"/>
        <w:gridCol w:w="1532"/>
        <w:gridCol w:w="1042"/>
        <w:gridCol w:w="4251"/>
      </w:tblGrid>
      <w:tr w:rsidR="005523DE" w:rsidRPr="005523DE" w14:paraId="3B179E46" w14:textId="77777777" w:rsidTr="005523DE">
        <w:tc>
          <w:tcPr>
            <w:tcW w:w="10043" w:type="dxa"/>
            <w:gridSpan w:val="5"/>
          </w:tcPr>
          <w:p w14:paraId="799DF04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ČRPALIŠČE RL 8.1</w:t>
            </w:r>
          </w:p>
        </w:tc>
      </w:tr>
      <w:tr w:rsidR="005523DE" w:rsidRPr="005523DE" w14:paraId="7C8F4336" w14:textId="77777777" w:rsidTr="005523DE">
        <w:tc>
          <w:tcPr>
            <w:tcW w:w="870" w:type="dxa"/>
          </w:tcPr>
          <w:p w14:paraId="141FAC3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790" w:type="dxa"/>
          </w:tcPr>
          <w:p w14:paraId="1E1D6F3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76" w:type="dxa"/>
          </w:tcPr>
          <w:p w14:paraId="6A40C9F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117" w:type="dxa"/>
          </w:tcPr>
          <w:p w14:paraId="529167B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690" w:type="dxa"/>
          </w:tcPr>
          <w:p w14:paraId="2F44C6E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308E685B" w14:textId="77777777" w:rsidTr="005523DE">
        <w:tc>
          <w:tcPr>
            <w:tcW w:w="870" w:type="dxa"/>
          </w:tcPr>
          <w:p w14:paraId="1F1270C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790" w:type="dxa"/>
          </w:tcPr>
          <w:p w14:paraId="217CFCA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8.1.1</w:t>
            </w:r>
          </w:p>
        </w:tc>
        <w:tc>
          <w:tcPr>
            <w:tcW w:w="1576" w:type="dxa"/>
          </w:tcPr>
          <w:p w14:paraId="52F63AC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4B3A04D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18,5 kW</w:t>
            </w:r>
          </w:p>
        </w:tc>
        <w:tc>
          <w:tcPr>
            <w:tcW w:w="4690" w:type="dxa"/>
          </w:tcPr>
          <w:p w14:paraId="0BD975F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D0DQ-M010E+DEXW2-MIEQ+XC1A41-10</w:t>
            </w:r>
          </w:p>
        </w:tc>
      </w:tr>
      <w:tr w:rsidR="005523DE" w:rsidRPr="005523DE" w14:paraId="042968F6" w14:textId="77777777" w:rsidTr="005523DE">
        <w:tc>
          <w:tcPr>
            <w:tcW w:w="870" w:type="dxa"/>
          </w:tcPr>
          <w:p w14:paraId="624641A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790" w:type="dxa"/>
          </w:tcPr>
          <w:p w14:paraId="3C5262C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8.1.2</w:t>
            </w:r>
          </w:p>
        </w:tc>
        <w:tc>
          <w:tcPr>
            <w:tcW w:w="1576" w:type="dxa"/>
          </w:tcPr>
          <w:p w14:paraId="3FA4AA2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2B20CB6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7,3 kW</w:t>
            </w:r>
          </w:p>
        </w:tc>
        <w:tc>
          <w:tcPr>
            <w:tcW w:w="4690" w:type="dxa"/>
          </w:tcPr>
          <w:p w14:paraId="2426EB9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C080-M01RD+CEYT2-MIEQ+XB1A1-10</w:t>
            </w:r>
          </w:p>
        </w:tc>
      </w:tr>
      <w:tr w:rsidR="005523DE" w:rsidRPr="005523DE" w14:paraId="792611F2" w14:textId="77777777" w:rsidTr="005523DE">
        <w:tc>
          <w:tcPr>
            <w:tcW w:w="870" w:type="dxa"/>
          </w:tcPr>
          <w:p w14:paraId="43AC5C1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1790" w:type="dxa"/>
          </w:tcPr>
          <w:p w14:paraId="4654C29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8.1.3</w:t>
            </w:r>
          </w:p>
        </w:tc>
        <w:tc>
          <w:tcPr>
            <w:tcW w:w="1576" w:type="dxa"/>
          </w:tcPr>
          <w:p w14:paraId="3CB98FC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35CD308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5,5 kW</w:t>
            </w:r>
          </w:p>
        </w:tc>
        <w:tc>
          <w:tcPr>
            <w:tcW w:w="4690" w:type="dxa"/>
          </w:tcPr>
          <w:p w14:paraId="1BCBEBE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E08Q-SL1+EEXR6-MIEQ+XB1A21-10</w:t>
            </w:r>
          </w:p>
        </w:tc>
      </w:tr>
      <w:tr w:rsidR="005523DE" w:rsidRPr="005523DE" w14:paraId="3BD59B36" w14:textId="77777777" w:rsidTr="005523DE">
        <w:tc>
          <w:tcPr>
            <w:tcW w:w="870" w:type="dxa"/>
          </w:tcPr>
          <w:p w14:paraId="448B7BF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4</w:t>
            </w:r>
          </w:p>
        </w:tc>
        <w:tc>
          <w:tcPr>
            <w:tcW w:w="1790" w:type="dxa"/>
          </w:tcPr>
          <w:p w14:paraId="36202AD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2.R</w:t>
            </w:r>
          </w:p>
        </w:tc>
        <w:tc>
          <w:tcPr>
            <w:tcW w:w="1576" w:type="dxa"/>
          </w:tcPr>
          <w:p w14:paraId="0B177D9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117" w:type="dxa"/>
          </w:tcPr>
          <w:p w14:paraId="1F394E9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1,5 kW</w:t>
            </w:r>
          </w:p>
        </w:tc>
        <w:tc>
          <w:tcPr>
            <w:tcW w:w="4690" w:type="dxa"/>
          </w:tcPr>
          <w:p w14:paraId="7488B6B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AMA-Porter S545 ND</w:t>
            </w:r>
          </w:p>
        </w:tc>
      </w:tr>
    </w:tbl>
    <w:p w14:paraId="0CB04AA6" w14:textId="77777777" w:rsidR="005523DE" w:rsidRPr="005523DE" w:rsidRDefault="005523DE" w:rsidP="005523DE">
      <w:pPr>
        <w:keepNext/>
        <w:spacing w:after="0" w:line="240" w:lineRule="auto"/>
        <w:jc w:val="both"/>
        <w:rPr>
          <w:rFonts w:ascii="Tahoma" w:eastAsia="Times New Roman" w:hAnsi="Tahoma" w:cs="Tahoma"/>
          <w:b/>
          <w:bCs/>
          <w:sz w:val="20"/>
          <w:szCs w:val="20"/>
          <w:u w:val="single"/>
          <w:lang w:eastAsia="sl-SI"/>
        </w:rPr>
      </w:pPr>
    </w:p>
    <w:p w14:paraId="622C8896"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Črpališče zalednih vod - laguna RL 8.2</w:t>
      </w:r>
    </w:p>
    <w:p w14:paraId="6180CADE"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črpališču RL 8.2 je vgrajena ena potopna črpalka proizvajalca Hidrostal in črpalka proizvajalca FIPS.</w:t>
      </w:r>
    </w:p>
    <w:p w14:paraId="24F38177"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2CBA6B67"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potopnih črpalk na črpališču RL 8.2: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658"/>
        <w:gridCol w:w="1533"/>
        <w:gridCol w:w="1039"/>
        <w:gridCol w:w="4252"/>
      </w:tblGrid>
      <w:tr w:rsidR="005523DE" w:rsidRPr="005523DE" w14:paraId="393778AE" w14:textId="77777777" w:rsidTr="005523DE">
        <w:tc>
          <w:tcPr>
            <w:tcW w:w="10043" w:type="dxa"/>
            <w:gridSpan w:val="5"/>
          </w:tcPr>
          <w:p w14:paraId="06B7189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ČRPALIŠČE RL 8.2</w:t>
            </w:r>
          </w:p>
        </w:tc>
      </w:tr>
      <w:tr w:rsidR="005523DE" w:rsidRPr="005523DE" w14:paraId="5796ABE4" w14:textId="77777777" w:rsidTr="005523DE">
        <w:tc>
          <w:tcPr>
            <w:tcW w:w="870" w:type="dxa"/>
          </w:tcPr>
          <w:p w14:paraId="201D6F8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790" w:type="dxa"/>
          </w:tcPr>
          <w:p w14:paraId="244D1A8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76" w:type="dxa"/>
          </w:tcPr>
          <w:p w14:paraId="3CFEE67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117" w:type="dxa"/>
          </w:tcPr>
          <w:p w14:paraId="19DC12A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690" w:type="dxa"/>
          </w:tcPr>
          <w:p w14:paraId="2AC4B66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10F24B2D" w14:textId="77777777" w:rsidTr="005523DE">
        <w:tc>
          <w:tcPr>
            <w:tcW w:w="870" w:type="dxa"/>
          </w:tcPr>
          <w:p w14:paraId="4A4D2A3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790" w:type="dxa"/>
          </w:tcPr>
          <w:p w14:paraId="0D583D8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8.2.1</w:t>
            </w:r>
          </w:p>
        </w:tc>
        <w:tc>
          <w:tcPr>
            <w:tcW w:w="1576" w:type="dxa"/>
          </w:tcPr>
          <w:p w14:paraId="0D3DC9A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117" w:type="dxa"/>
          </w:tcPr>
          <w:p w14:paraId="166CC79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7,3 kW</w:t>
            </w:r>
          </w:p>
        </w:tc>
        <w:tc>
          <w:tcPr>
            <w:tcW w:w="4690" w:type="dxa"/>
          </w:tcPr>
          <w:p w14:paraId="66316B6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C080-M01RD+CEYT2-MSEQ+NAA1-10</w:t>
            </w:r>
          </w:p>
        </w:tc>
      </w:tr>
      <w:tr w:rsidR="005523DE" w:rsidRPr="005523DE" w14:paraId="7ECB3272" w14:textId="77777777" w:rsidTr="005523DE">
        <w:tc>
          <w:tcPr>
            <w:tcW w:w="870" w:type="dxa"/>
          </w:tcPr>
          <w:p w14:paraId="3A3AC16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1790" w:type="dxa"/>
          </w:tcPr>
          <w:p w14:paraId="7B19A3B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CC 1.R</w:t>
            </w:r>
          </w:p>
        </w:tc>
        <w:tc>
          <w:tcPr>
            <w:tcW w:w="1576" w:type="dxa"/>
          </w:tcPr>
          <w:p w14:paraId="21AB936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117" w:type="dxa"/>
          </w:tcPr>
          <w:p w14:paraId="4E41C4A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1,5 kW</w:t>
            </w:r>
          </w:p>
        </w:tc>
        <w:tc>
          <w:tcPr>
            <w:tcW w:w="4690" w:type="dxa"/>
          </w:tcPr>
          <w:p w14:paraId="4C233C4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AMA-Porter S545 ND</w:t>
            </w:r>
          </w:p>
        </w:tc>
      </w:tr>
    </w:tbl>
    <w:p w14:paraId="545B3F64"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4B9BC275"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Fekalno črpališče</w:t>
      </w:r>
    </w:p>
    <w:p w14:paraId="317FE842"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fekalnem črpališču sta vgrajeni dve potopni črpalki proizvajalca Hidrostal.</w:t>
      </w:r>
    </w:p>
    <w:p w14:paraId="12FDF915" w14:textId="77777777" w:rsidR="005523DE" w:rsidRPr="005523DE" w:rsidRDefault="005523DE" w:rsidP="005523DE">
      <w:pPr>
        <w:keepNext/>
        <w:spacing w:after="0" w:line="240" w:lineRule="auto"/>
        <w:ind w:left="720"/>
        <w:jc w:val="both"/>
        <w:rPr>
          <w:rFonts w:ascii="Tahoma" w:eastAsia="Times New Roman" w:hAnsi="Tahoma" w:cs="Tahoma"/>
          <w:bCs/>
          <w:sz w:val="20"/>
          <w:szCs w:val="20"/>
          <w:highlight w:val="yellow"/>
          <w:lang w:eastAsia="sl-SI"/>
        </w:rPr>
      </w:pPr>
    </w:p>
    <w:p w14:paraId="34494A96"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potopnih črpalk na objektu avtopralnica: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1660"/>
        <w:gridCol w:w="1530"/>
        <w:gridCol w:w="1040"/>
        <w:gridCol w:w="4195"/>
      </w:tblGrid>
      <w:tr w:rsidR="005523DE" w:rsidRPr="005523DE" w14:paraId="10445E37" w14:textId="77777777" w:rsidTr="005523DE">
        <w:tc>
          <w:tcPr>
            <w:tcW w:w="9288" w:type="dxa"/>
            <w:gridSpan w:val="5"/>
          </w:tcPr>
          <w:p w14:paraId="7ABF198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FEKALNO ČRPALIŠČE</w:t>
            </w:r>
          </w:p>
        </w:tc>
      </w:tr>
      <w:tr w:rsidR="005523DE" w:rsidRPr="005523DE" w14:paraId="1C736A9D" w14:textId="77777777" w:rsidTr="005523DE">
        <w:tc>
          <w:tcPr>
            <w:tcW w:w="863" w:type="dxa"/>
          </w:tcPr>
          <w:p w14:paraId="29DF20C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60" w:type="dxa"/>
          </w:tcPr>
          <w:p w14:paraId="6FF8252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0" w:type="dxa"/>
          </w:tcPr>
          <w:p w14:paraId="1DB5A32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40" w:type="dxa"/>
          </w:tcPr>
          <w:p w14:paraId="5C41F21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195" w:type="dxa"/>
          </w:tcPr>
          <w:p w14:paraId="68F1B9D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2B08DF67" w14:textId="77777777" w:rsidTr="005523DE">
        <w:tc>
          <w:tcPr>
            <w:tcW w:w="863" w:type="dxa"/>
          </w:tcPr>
          <w:p w14:paraId="12CDC60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60" w:type="dxa"/>
          </w:tcPr>
          <w:p w14:paraId="7B32CED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530" w:type="dxa"/>
          </w:tcPr>
          <w:p w14:paraId="6735CED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040" w:type="dxa"/>
          </w:tcPr>
          <w:p w14:paraId="164D0BE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3,0 kW</w:t>
            </w:r>
          </w:p>
        </w:tc>
        <w:tc>
          <w:tcPr>
            <w:tcW w:w="4195" w:type="dxa"/>
          </w:tcPr>
          <w:p w14:paraId="24CEC28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B0BQ-E01+BNBA2-GSEQ-NWA2-10</w:t>
            </w:r>
          </w:p>
        </w:tc>
      </w:tr>
      <w:tr w:rsidR="005523DE" w:rsidRPr="005523DE" w14:paraId="776DB293" w14:textId="77777777" w:rsidTr="005523DE">
        <w:tc>
          <w:tcPr>
            <w:tcW w:w="863" w:type="dxa"/>
          </w:tcPr>
          <w:p w14:paraId="0E6F34A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60" w:type="dxa"/>
          </w:tcPr>
          <w:p w14:paraId="5B43DA6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530" w:type="dxa"/>
          </w:tcPr>
          <w:p w14:paraId="551DDB2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HIDROSTAL</w:t>
            </w:r>
          </w:p>
        </w:tc>
        <w:tc>
          <w:tcPr>
            <w:tcW w:w="1040" w:type="dxa"/>
          </w:tcPr>
          <w:p w14:paraId="756C990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3,0 kW</w:t>
            </w:r>
          </w:p>
        </w:tc>
        <w:tc>
          <w:tcPr>
            <w:tcW w:w="4195" w:type="dxa"/>
          </w:tcPr>
          <w:p w14:paraId="62371D5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B0BQ-E01+BNBA2-GSEQ-NWA2-10</w:t>
            </w:r>
          </w:p>
        </w:tc>
      </w:tr>
    </w:tbl>
    <w:p w14:paraId="4668AA09" w14:textId="77777777" w:rsidR="005523DE" w:rsidRPr="005523DE" w:rsidRDefault="005523DE" w:rsidP="005523DE">
      <w:pPr>
        <w:keepNext/>
        <w:spacing w:after="0" w:line="240" w:lineRule="auto"/>
        <w:jc w:val="both"/>
        <w:rPr>
          <w:rFonts w:ascii="Tahoma" w:eastAsia="Times New Roman" w:hAnsi="Tahoma" w:cs="Tahoma"/>
          <w:b/>
          <w:bCs/>
          <w:iCs/>
          <w:sz w:val="20"/>
          <w:szCs w:val="20"/>
          <w:u w:val="single"/>
          <w:lang w:eastAsia="sl-SI"/>
        </w:rPr>
      </w:pPr>
    </w:p>
    <w:p w14:paraId="38500631"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 xml:space="preserve">Črpališče za industrijske odpadne vode </w:t>
      </w:r>
    </w:p>
    <w:p w14:paraId="710A675B"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črpališču za industrijske odpadne vode sta vgrajeni dve potopni črpalki proizvajalca KSB.</w:t>
      </w:r>
    </w:p>
    <w:p w14:paraId="372BFAEE" w14:textId="77777777" w:rsidR="005523DE" w:rsidRPr="005523DE" w:rsidRDefault="005523DE" w:rsidP="005523DE">
      <w:pPr>
        <w:keepNext/>
        <w:spacing w:after="0" w:line="240" w:lineRule="auto"/>
        <w:jc w:val="both"/>
        <w:rPr>
          <w:rFonts w:ascii="Tahoma" w:eastAsia="Times New Roman" w:hAnsi="Tahoma" w:cs="Tahoma"/>
          <w:b/>
          <w:bCs/>
          <w:iCs/>
          <w:sz w:val="20"/>
          <w:szCs w:val="20"/>
          <w:u w:val="single"/>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1660"/>
        <w:gridCol w:w="1530"/>
        <w:gridCol w:w="1040"/>
        <w:gridCol w:w="4195"/>
      </w:tblGrid>
      <w:tr w:rsidR="005523DE" w:rsidRPr="005523DE" w14:paraId="7DFC5E8E" w14:textId="77777777" w:rsidTr="005523DE">
        <w:tc>
          <w:tcPr>
            <w:tcW w:w="9288" w:type="dxa"/>
            <w:gridSpan w:val="5"/>
          </w:tcPr>
          <w:p w14:paraId="2D46537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lastRenderedPageBreak/>
              <w:t>ČRPALIŠČE ZA INDUSTRIJESKE ODPADNE VODE</w:t>
            </w:r>
          </w:p>
        </w:tc>
      </w:tr>
      <w:tr w:rsidR="005523DE" w:rsidRPr="005523DE" w14:paraId="7FB104CB" w14:textId="77777777" w:rsidTr="005523DE">
        <w:tc>
          <w:tcPr>
            <w:tcW w:w="863" w:type="dxa"/>
          </w:tcPr>
          <w:p w14:paraId="55C4707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60" w:type="dxa"/>
          </w:tcPr>
          <w:p w14:paraId="6C1C2B7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0" w:type="dxa"/>
          </w:tcPr>
          <w:p w14:paraId="0FBCA66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40" w:type="dxa"/>
          </w:tcPr>
          <w:p w14:paraId="5348E1E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195" w:type="dxa"/>
          </w:tcPr>
          <w:p w14:paraId="2E0E8FD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6BB1A391" w14:textId="77777777" w:rsidTr="005523DE">
        <w:tc>
          <w:tcPr>
            <w:tcW w:w="863" w:type="dxa"/>
          </w:tcPr>
          <w:p w14:paraId="4511C9D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60" w:type="dxa"/>
          </w:tcPr>
          <w:p w14:paraId="5679451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530" w:type="dxa"/>
          </w:tcPr>
          <w:p w14:paraId="055CC3E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40" w:type="dxa"/>
          </w:tcPr>
          <w:p w14:paraId="52D5078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27,0 kW</w:t>
            </w:r>
          </w:p>
        </w:tc>
        <w:tc>
          <w:tcPr>
            <w:tcW w:w="4195" w:type="dxa"/>
          </w:tcPr>
          <w:p w14:paraId="518EBB3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KRTE 100-315/294XG-S</w:t>
            </w:r>
          </w:p>
        </w:tc>
      </w:tr>
      <w:tr w:rsidR="005523DE" w:rsidRPr="005523DE" w14:paraId="20221866" w14:textId="77777777" w:rsidTr="005523DE">
        <w:tc>
          <w:tcPr>
            <w:tcW w:w="863" w:type="dxa"/>
          </w:tcPr>
          <w:p w14:paraId="18DCE96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60" w:type="dxa"/>
          </w:tcPr>
          <w:p w14:paraId="6DF3452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530" w:type="dxa"/>
          </w:tcPr>
          <w:p w14:paraId="28B195A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40" w:type="dxa"/>
          </w:tcPr>
          <w:p w14:paraId="3FC62A0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27,0 kW</w:t>
            </w:r>
          </w:p>
        </w:tc>
        <w:tc>
          <w:tcPr>
            <w:tcW w:w="4195" w:type="dxa"/>
          </w:tcPr>
          <w:p w14:paraId="30469DD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KRTE 100-315/294XG-S</w:t>
            </w:r>
          </w:p>
        </w:tc>
      </w:tr>
    </w:tbl>
    <w:p w14:paraId="570ECBFB" w14:textId="77777777" w:rsidR="005523DE" w:rsidRPr="005523DE" w:rsidRDefault="005523DE" w:rsidP="005523DE">
      <w:pPr>
        <w:keepNext/>
        <w:spacing w:after="0" w:line="240" w:lineRule="auto"/>
        <w:jc w:val="both"/>
        <w:rPr>
          <w:rFonts w:ascii="Tahoma" w:eastAsia="Times New Roman" w:hAnsi="Tahoma" w:cs="Tahoma"/>
          <w:b/>
          <w:bCs/>
          <w:iCs/>
          <w:sz w:val="20"/>
          <w:szCs w:val="20"/>
          <w:u w:val="single"/>
          <w:lang w:eastAsia="sl-SI"/>
        </w:rPr>
      </w:pPr>
    </w:p>
    <w:p w14:paraId="6DB44E99"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 xml:space="preserve">Črpališče za komunalne odpadne vode </w:t>
      </w:r>
    </w:p>
    <w:p w14:paraId="39382B6F"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 črpališču za komunalne odpadne vode sta vgrajeni dve potopni črpalki proizvajalca KSB.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1660"/>
        <w:gridCol w:w="1530"/>
        <w:gridCol w:w="1040"/>
        <w:gridCol w:w="4195"/>
      </w:tblGrid>
      <w:tr w:rsidR="005523DE" w:rsidRPr="005523DE" w14:paraId="4DA57BF7" w14:textId="77777777" w:rsidTr="005523DE">
        <w:tc>
          <w:tcPr>
            <w:tcW w:w="9288" w:type="dxa"/>
            <w:gridSpan w:val="5"/>
          </w:tcPr>
          <w:p w14:paraId="3AE711D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ČRPALIŠČE ZA KOMUNALNE ODPADNE VODE</w:t>
            </w:r>
          </w:p>
        </w:tc>
      </w:tr>
      <w:tr w:rsidR="005523DE" w:rsidRPr="005523DE" w14:paraId="73AF9B62" w14:textId="77777777" w:rsidTr="005523DE">
        <w:tc>
          <w:tcPr>
            <w:tcW w:w="863" w:type="dxa"/>
          </w:tcPr>
          <w:p w14:paraId="6091986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1660" w:type="dxa"/>
          </w:tcPr>
          <w:p w14:paraId="4C90BA4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530" w:type="dxa"/>
          </w:tcPr>
          <w:p w14:paraId="6747103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1040" w:type="dxa"/>
          </w:tcPr>
          <w:p w14:paraId="2C468A7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4195" w:type="dxa"/>
          </w:tcPr>
          <w:p w14:paraId="293BBC3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6A0E61F3" w14:textId="77777777" w:rsidTr="005523DE">
        <w:tc>
          <w:tcPr>
            <w:tcW w:w="863" w:type="dxa"/>
          </w:tcPr>
          <w:p w14:paraId="32E8FAE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660" w:type="dxa"/>
          </w:tcPr>
          <w:p w14:paraId="2EEE7D4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1530" w:type="dxa"/>
          </w:tcPr>
          <w:p w14:paraId="0E4A102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40" w:type="dxa"/>
          </w:tcPr>
          <w:p w14:paraId="4A5B44F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3,4 kW</w:t>
            </w:r>
          </w:p>
        </w:tc>
        <w:tc>
          <w:tcPr>
            <w:tcW w:w="4195" w:type="dxa"/>
          </w:tcPr>
          <w:p w14:paraId="2A71C7E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KRTS 50-210/032UC1-S</w:t>
            </w:r>
          </w:p>
        </w:tc>
      </w:tr>
      <w:tr w:rsidR="005523DE" w:rsidRPr="005523DE" w14:paraId="1F91E5A2" w14:textId="77777777" w:rsidTr="005523DE">
        <w:tc>
          <w:tcPr>
            <w:tcW w:w="863" w:type="dxa"/>
          </w:tcPr>
          <w:p w14:paraId="44D0853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660" w:type="dxa"/>
          </w:tcPr>
          <w:p w14:paraId="0E94467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1530" w:type="dxa"/>
          </w:tcPr>
          <w:p w14:paraId="695FD36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1040" w:type="dxa"/>
          </w:tcPr>
          <w:p w14:paraId="1C3E6C5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3,4 kW</w:t>
            </w:r>
          </w:p>
        </w:tc>
        <w:tc>
          <w:tcPr>
            <w:tcW w:w="4195" w:type="dxa"/>
          </w:tcPr>
          <w:p w14:paraId="21CF0F7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KRTS 50-210/032UC1-S</w:t>
            </w:r>
          </w:p>
        </w:tc>
      </w:tr>
    </w:tbl>
    <w:p w14:paraId="3B234CAC" w14:textId="77777777" w:rsidR="005523DE" w:rsidRPr="005523DE" w:rsidRDefault="005523DE" w:rsidP="005523DE">
      <w:pPr>
        <w:keepNext/>
        <w:spacing w:after="0" w:line="240" w:lineRule="auto"/>
        <w:jc w:val="both"/>
        <w:rPr>
          <w:rFonts w:ascii="Tahoma" w:eastAsia="Times New Roman" w:hAnsi="Tahoma" w:cs="Tahoma"/>
          <w:b/>
          <w:bCs/>
          <w:iCs/>
          <w:sz w:val="20"/>
          <w:szCs w:val="20"/>
          <w:u w:val="single"/>
          <w:lang w:eastAsia="sl-SI"/>
        </w:rPr>
      </w:pPr>
    </w:p>
    <w:p w14:paraId="54412DA3" w14:textId="77777777" w:rsidR="005523DE" w:rsidRPr="005523DE" w:rsidRDefault="005523DE" w:rsidP="005523DE">
      <w:pPr>
        <w:keepNext/>
        <w:spacing w:after="0" w:line="240" w:lineRule="auto"/>
        <w:jc w:val="both"/>
        <w:rPr>
          <w:rFonts w:ascii="Tahoma" w:eastAsia="Times New Roman" w:hAnsi="Tahoma" w:cs="Tahoma"/>
          <w:bCs/>
          <w:iCs/>
          <w:sz w:val="20"/>
          <w:szCs w:val="20"/>
          <w:lang w:eastAsia="sl-SI"/>
        </w:rPr>
      </w:pPr>
      <w:r w:rsidRPr="005523DE">
        <w:rPr>
          <w:rFonts w:ascii="Tahoma" w:eastAsia="Times New Roman" w:hAnsi="Tahoma" w:cs="Tahoma"/>
          <w:bCs/>
          <w:iCs/>
          <w:sz w:val="20"/>
          <w:szCs w:val="20"/>
          <w:lang w:eastAsia="sl-SI"/>
        </w:rPr>
        <w:t xml:space="preserve">V postavkah servisiranja in vzdrževanja navedenih črpalk, mešal in potopnih črpalk mora ponudnik upoštevati vse materialne in nematerialne stroške za izvedbo servisiranja (material, delo, </w:t>
      </w:r>
      <w:r w:rsidRPr="005523DE">
        <w:rPr>
          <w:rFonts w:ascii="Tahoma" w:eastAsia="Times New Roman" w:hAnsi="Tahoma" w:cs="Tahoma"/>
          <w:bCs/>
          <w:iCs/>
          <w:color w:val="000000"/>
          <w:sz w:val="20"/>
          <w:szCs w:val="20"/>
          <w:lang w:eastAsia="sl-SI"/>
        </w:rPr>
        <w:t>prihod na objekt, izpis servisnega poročila,</w:t>
      </w:r>
      <w:r w:rsidRPr="005523DE">
        <w:rPr>
          <w:rFonts w:ascii="Tahoma" w:eastAsia="Times New Roman" w:hAnsi="Tahoma" w:cs="Tahoma"/>
          <w:bCs/>
          <w:iCs/>
          <w:sz w:val="20"/>
          <w:szCs w:val="20"/>
          <w:lang w:eastAsia="sl-SI"/>
        </w:rPr>
        <w:t xml:space="preserve"> …).</w:t>
      </w:r>
    </w:p>
    <w:p w14:paraId="6380A72C" w14:textId="77777777" w:rsidR="005523DE" w:rsidRPr="005523DE" w:rsidRDefault="005523DE" w:rsidP="005523DE">
      <w:pPr>
        <w:keepNext/>
        <w:spacing w:after="0" w:line="240" w:lineRule="auto"/>
        <w:jc w:val="both"/>
        <w:rPr>
          <w:rFonts w:ascii="Tahoma" w:eastAsia="Times New Roman" w:hAnsi="Tahoma" w:cs="Tahoma"/>
          <w:bCs/>
          <w:iCs/>
          <w:sz w:val="20"/>
          <w:szCs w:val="20"/>
          <w:lang w:eastAsia="sl-SI"/>
        </w:rPr>
      </w:pPr>
    </w:p>
    <w:p w14:paraId="599A1E78" w14:textId="77777777" w:rsidR="005523DE" w:rsidRPr="005523DE" w:rsidRDefault="002201E5" w:rsidP="005523DE">
      <w:pPr>
        <w:keepNext/>
        <w:numPr>
          <w:ilvl w:val="1"/>
          <w:numId w:val="1"/>
        </w:numPr>
        <w:spacing w:after="0" w:line="240" w:lineRule="auto"/>
        <w:jc w:val="both"/>
        <w:rPr>
          <w:rFonts w:ascii="Tahoma" w:eastAsia="Times New Roman" w:hAnsi="Tahoma" w:cs="Tahoma"/>
          <w:b/>
          <w:sz w:val="20"/>
          <w:szCs w:val="20"/>
          <w:lang w:eastAsia="sl-SI"/>
        </w:rPr>
      </w:pPr>
      <w:r>
        <w:rPr>
          <w:rFonts w:ascii="Tahoma" w:eastAsia="Times New Roman" w:hAnsi="Tahoma" w:cs="Tahoma"/>
          <w:b/>
          <w:sz w:val="20"/>
          <w:szCs w:val="20"/>
          <w:lang w:eastAsia="sl-SI"/>
        </w:rPr>
        <w:t>S</w:t>
      </w:r>
      <w:r w:rsidRPr="005523DE">
        <w:rPr>
          <w:rFonts w:ascii="Tahoma" w:eastAsia="Times New Roman" w:hAnsi="Tahoma" w:cs="Tahoma"/>
          <w:b/>
          <w:sz w:val="20"/>
          <w:szCs w:val="20"/>
          <w:lang w:eastAsia="sl-SI"/>
        </w:rPr>
        <w:t>ervisiranje in vzdrževanje črpalk na objektu za mehansko</w:t>
      </w:r>
      <w:r>
        <w:rPr>
          <w:rFonts w:ascii="Tahoma" w:eastAsia="Times New Roman" w:hAnsi="Tahoma" w:cs="Tahoma"/>
          <w:b/>
          <w:sz w:val="20"/>
          <w:szCs w:val="20"/>
          <w:lang w:eastAsia="sl-SI"/>
        </w:rPr>
        <w:t xml:space="preserve"> biološko obdelavo odpadkov (MBO</w:t>
      </w:r>
      <w:r w:rsidRPr="005523DE">
        <w:rPr>
          <w:rFonts w:ascii="Tahoma" w:eastAsia="Times New Roman" w:hAnsi="Tahoma" w:cs="Tahoma"/>
          <w:b/>
          <w:sz w:val="20"/>
          <w:szCs w:val="20"/>
          <w:lang w:eastAsia="sl-SI"/>
        </w:rPr>
        <w:t>)</w:t>
      </w:r>
    </w:p>
    <w:p w14:paraId="088FD97C" w14:textId="77777777" w:rsidR="005523DE" w:rsidRPr="005523DE" w:rsidRDefault="005523DE" w:rsidP="005523DE">
      <w:pPr>
        <w:keepNext/>
        <w:spacing w:after="0" w:line="240" w:lineRule="auto"/>
        <w:rPr>
          <w:rFonts w:ascii="Times New Roman" w:eastAsia="Times New Roman" w:hAnsi="Times New Roman"/>
          <w:sz w:val="20"/>
          <w:szCs w:val="20"/>
          <w:lang w:eastAsia="x-none"/>
        </w:rPr>
      </w:pPr>
    </w:p>
    <w:p w14:paraId="11970F24"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Mehansko biološke obdelave odpadkov (MBO) v svojem procesu za obdelovanje odpadkov uporablja črpalke različnih proizvajalcev:</w:t>
      </w:r>
    </w:p>
    <w:p w14:paraId="6B2C882E" w14:textId="77777777" w:rsidR="005523DE" w:rsidRPr="005523DE" w:rsidRDefault="005523DE" w:rsidP="008A0DE1">
      <w:pPr>
        <w:keepNext/>
        <w:numPr>
          <w:ilvl w:val="0"/>
          <w:numId w:val="19"/>
        </w:numPr>
        <w:spacing w:after="0" w:line="240" w:lineRule="auto"/>
        <w:ind w:left="709" w:hanging="283"/>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 xml:space="preserve">obtočne in potopne črpalke proizvajalca KSB, </w:t>
      </w:r>
    </w:p>
    <w:p w14:paraId="26713E14" w14:textId="77777777" w:rsidR="005523DE" w:rsidRPr="005523DE" w:rsidRDefault="005523DE" w:rsidP="008A0DE1">
      <w:pPr>
        <w:keepNext/>
        <w:numPr>
          <w:ilvl w:val="0"/>
          <w:numId w:val="19"/>
        </w:numPr>
        <w:spacing w:after="0" w:line="240" w:lineRule="auto"/>
        <w:ind w:left="709" w:hanging="283"/>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obtočne črpalke proizvajalca Grundfos,</w:t>
      </w:r>
    </w:p>
    <w:p w14:paraId="6167585C" w14:textId="77777777" w:rsidR="005523DE" w:rsidRPr="005523DE" w:rsidRDefault="005523DE" w:rsidP="008A0DE1">
      <w:pPr>
        <w:keepNext/>
        <w:numPr>
          <w:ilvl w:val="0"/>
          <w:numId w:val="19"/>
        </w:numPr>
        <w:spacing w:after="0" w:line="240" w:lineRule="auto"/>
        <w:ind w:left="709" w:hanging="283"/>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vijačne črpalke Seepex in Netzsch,</w:t>
      </w:r>
    </w:p>
    <w:p w14:paraId="54B5AC1E" w14:textId="77777777" w:rsidR="005523DE" w:rsidRPr="005523DE" w:rsidRDefault="005523DE" w:rsidP="008A0DE1">
      <w:pPr>
        <w:keepNext/>
        <w:numPr>
          <w:ilvl w:val="0"/>
          <w:numId w:val="19"/>
        </w:numPr>
        <w:spacing w:after="0" w:line="240" w:lineRule="auto"/>
        <w:ind w:left="709" w:hanging="283"/>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pretočne črpalke proizvajalca Stubbe,</w:t>
      </w:r>
    </w:p>
    <w:p w14:paraId="5898EDEA" w14:textId="77777777" w:rsidR="005523DE" w:rsidRPr="005523DE" w:rsidRDefault="005523DE" w:rsidP="008A0DE1">
      <w:pPr>
        <w:keepNext/>
        <w:numPr>
          <w:ilvl w:val="0"/>
          <w:numId w:val="19"/>
        </w:numPr>
        <w:spacing w:after="0" w:line="240" w:lineRule="auto"/>
        <w:ind w:left="709" w:hanging="283"/>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membranske črpalke proizvajalca Prominent,</w:t>
      </w:r>
    </w:p>
    <w:p w14:paraId="7DEBFCE0" w14:textId="77777777" w:rsidR="005523DE" w:rsidRPr="005523DE" w:rsidRDefault="005523DE" w:rsidP="008A0DE1">
      <w:pPr>
        <w:keepNext/>
        <w:numPr>
          <w:ilvl w:val="0"/>
          <w:numId w:val="19"/>
        </w:numPr>
        <w:spacing w:after="0" w:line="240" w:lineRule="auto"/>
        <w:ind w:left="709" w:hanging="283"/>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potopne črpalke proizvajalca ARBO,</w:t>
      </w:r>
    </w:p>
    <w:p w14:paraId="61511988" w14:textId="77777777" w:rsidR="005523DE" w:rsidRPr="005523DE" w:rsidRDefault="005523DE" w:rsidP="008A0DE1">
      <w:pPr>
        <w:keepNext/>
        <w:numPr>
          <w:ilvl w:val="0"/>
          <w:numId w:val="19"/>
        </w:numPr>
        <w:spacing w:after="0" w:line="240" w:lineRule="auto"/>
        <w:ind w:left="709" w:hanging="283"/>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peristaltske črpalke proizvajalca Pronova.</w:t>
      </w:r>
    </w:p>
    <w:p w14:paraId="7F4D4F7E" w14:textId="77777777" w:rsidR="005523DE" w:rsidRPr="005523DE" w:rsidRDefault="005523DE" w:rsidP="005523DE">
      <w:pPr>
        <w:keepNext/>
        <w:spacing w:after="0" w:line="240" w:lineRule="auto"/>
        <w:ind w:left="835"/>
        <w:jc w:val="both"/>
        <w:rPr>
          <w:rFonts w:ascii="Tahoma" w:eastAsia="Times New Roman" w:hAnsi="Tahoma" w:cs="Tahoma"/>
          <w:bCs/>
          <w:sz w:val="20"/>
          <w:szCs w:val="20"/>
          <w:lang w:eastAsia="sl-SI"/>
        </w:rPr>
      </w:pPr>
    </w:p>
    <w:p w14:paraId="53EF93DA"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Redna servisno-vzdrževalna dela in popravila se bodo izvajala na naslednjih črpalkah:</w:t>
      </w:r>
    </w:p>
    <w:p w14:paraId="2907EE6F"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3052E2CE"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Ogrevalne črpalke</w:t>
      </w:r>
    </w:p>
    <w:p w14:paraId="76D3C170" w14:textId="77777777" w:rsidR="005523DE" w:rsidRPr="005523DE" w:rsidRDefault="005523DE" w:rsidP="005523DE">
      <w:pPr>
        <w:keepNext/>
        <w:spacing w:after="0" w:line="240" w:lineRule="auto"/>
        <w:jc w:val="both"/>
        <w:rPr>
          <w:rFonts w:ascii="Tahoma" w:eastAsia="Times New Roman" w:hAnsi="Tahoma" w:cs="Tahoma"/>
          <w:b/>
          <w:bCs/>
          <w:sz w:val="20"/>
          <w:szCs w:val="20"/>
          <w:u w:val="single"/>
          <w:lang w:eastAsia="sl-SI"/>
        </w:rPr>
      </w:pPr>
    </w:p>
    <w:p w14:paraId="34B0E644"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 xml:space="preserve">Ogrevalne/obtočne črpalke se nahajajo na dveh lokacijah. V toplotni postaji SPS (kletni prostori vzdrževanja), toplotna postaja pri fermentorjih in toplotna postaja stabilizacija. Vgrajene so črpalke proizvajalca KSB. </w:t>
      </w:r>
    </w:p>
    <w:p w14:paraId="017E8CDC"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6EEE7257"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črpalk - toplotna postaja SPS: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693"/>
        <w:gridCol w:w="1276"/>
        <w:gridCol w:w="850"/>
        <w:gridCol w:w="3686"/>
      </w:tblGrid>
      <w:tr w:rsidR="005523DE" w:rsidRPr="005523DE" w14:paraId="00E2FA4D" w14:textId="77777777" w:rsidTr="005523DE">
        <w:tc>
          <w:tcPr>
            <w:tcW w:w="9464" w:type="dxa"/>
            <w:gridSpan w:val="5"/>
          </w:tcPr>
          <w:p w14:paraId="4CA56A1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lastRenderedPageBreak/>
              <w:t>TOPLOTNA POSTAJA - SPS</w:t>
            </w:r>
          </w:p>
        </w:tc>
      </w:tr>
      <w:tr w:rsidR="005523DE" w:rsidRPr="005523DE" w14:paraId="2B78F881" w14:textId="77777777" w:rsidTr="005523DE">
        <w:tc>
          <w:tcPr>
            <w:tcW w:w="959" w:type="dxa"/>
          </w:tcPr>
          <w:p w14:paraId="1EA9139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2693" w:type="dxa"/>
          </w:tcPr>
          <w:p w14:paraId="5760995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276" w:type="dxa"/>
          </w:tcPr>
          <w:p w14:paraId="2FE760A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850" w:type="dxa"/>
          </w:tcPr>
          <w:p w14:paraId="5A73D81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3686" w:type="dxa"/>
          </w:tcPr>
          <w:p w14:paraId="2936842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4B7B1E0E" w14:textId="77777777" w:rsidTr="005523DE">
        <w:tc>
          <w:tcPr>
            <w:tcW w:w="959" w:type="dxa"/>
          </w:tcPr>
          <w:p w14:paraId="5AE23E0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2693" w:type="dxa"/>
          </w:tcPr>
          <w:p w14:paraId="3471C811"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409P01M01</w:t>
            </w:r>
          </w:p>
          <w:p w14:paraId="0C14F8E3" w14:textId="77777777" w:rsidR="005523DE" w:rsidRPr="005523DE" w:rsidRDefault="005523DE" w:rsidP="005523DE">
            <w:pPr>
              <w:keepNext/>
              <w:spacing w:after="0" w:line="240" w:lineRule="auto"/>
              <w:rPr>
                <w:rFonts w:ascii="Tahoma" w:eastAsia="Times New Roman" w:hAnsi="Tahoma" w:cs="Tahoma"/>
                <w:color w:val="000000"/>
                <w:sz w:val="18"/>
                <w:szCs w:val="18"/>
                <w:lang w:eastAsia="sl-SI"/>
              </w:rPr>
            </w:pPr>
            <w:r w:rsidRPr="005523DE">
              <w:rPr>
                <w:rFonts w:ascii="Tahoma" w:eastAsia="Times New Roman" w:hAnsi="Tahoma" w:cs="Tahoma"/>
                <w:color w:val="000000"/>
                <w:sz w:val="18"/>
                <w:szCs w:val="18"/>
                <w:lang w:eastAsia="sl-SI"/>
              </w:rPr>
              <w:t>Ogrevalni krog-grelniki zraka</w:t>
            </w:r>
          </w:p>
        </w:tc>
        <w:tc>
          <w:tcPr>
            <w:tcW w:w="1276" w:type="dxa"/>
          </w:tcPr>
          <w:p w14:paraId="1B9CE59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850" w:type="dxa"/>
          </w:tcPr>
          <w:p w14:paraId="6D20DCD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15 kW</w:t>
            </w:r>
          </w:p>
        </w:tc>
        <w:tc>
          <w:tcPr>
            <w:tcW w:w="3686" w:type="dxa"/>
          </w:tcPr>
          <w:p w14:paraId="20C5488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Etaline ETL 065-065-160 GG AA11D200154</w:t>
            </w:r>
          </w:p>
        </w:tc>
      </w:tr>
      <w:tr w:rsidR="005523DE" w:rsidRPr="005523DE" w14:paraId="1E852C4F" w14:textId="77777777" w:rsidTr="005523DE">
        <w:tc>
          <w:tcPr>
            <w:tcW w:w="959" w:type="dxa"/>
          </w:tcPr>
          <w:p w14:paraId="4D3CEAD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2693" w:type="dxa"/>
          </w:tcPr>
          <w:p w14:paraId="3509CEDD"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409P02M01</w:t>
            </w:r>
          </w:p>
          <w:p w14:paraId="5451B3D3"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18"/>
                <w:szCs w:val="18"/>
                <w:lang w:eastAsia="sl-SI"/>
              </w:rPr>
              <w:t>Ogrevalni krog-sortirne kabine</w:t>
            </w:r>
          </w:p>
        </w:tc>
        <w:tc>
          <w:tcPr>
            <w:tcW w:w="1276" w:type="dxa"/>
          </w:tcPr>
          <w:p w14:paraId="5D6C80B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850" w:type="dxa"/>
          </w:tcPr>
          <w:p w14:paraId="2691D46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0,5 kW</w:t>
            </w:r>
          </w:p>
        </w:tc>
        <w:tc>
          <w:tcPr>
            <w:tcW w:w="3686" w:type="dxa"/>
          </w:tcPr>
          <w:p w14:paraId="438D4B0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Etaline ETL 032-032-160 GG AA11D200054</w:t>
            </w:r>
          </w:p>
        </w:tc>
      </w:tr>
      <w:tr w:rsidR="005523DE" w:rsidRPr="005523DE" w14:paraId="706F6E5A" w14:textId="77777777" w:rsidTr="005523DE">
        <w:tc>
          <w:tcPr>
            <w:tcW w:w="959" w:type="dxa"/>
          </w:tcPr>
          <w:p w14:paraId="76018C7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2693" w:type="dxa"/>
          </w:tcPr>
          <w:p w14:paraId="3476B328"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 xml:space="preserve">409P03M01 </w:t>
            </w:r>
          </w:p>
          <w:p w14:paraId="48C3DE2C" w14:textId="77777777" w:rsidR="005523DE" w:rsidRPr="005523DE" w:rsidRDefault="005523DE" w:rsidP="005523DE">
            <w:pPr>
              <w:keepNext/>
              <w:spacing w:after="0" w:line="240" w:lineRule="auto"/>
              <w:rPr>
                <w:rFonts w:ascii="Tahoma" w:eastAsia="Times New Roman" w:hAnsi="Tahoma" w:cs="Tahoma"/>
                <w:color w:val="000000"/>
                <w:sz w:val="18"/>
                <w:szCs w:val="18"/>
                <w:lang w:eastAsia="sl-SI"/>
              </w:rPr>
            </w:pPr>
            <w:r w:rsidRPr="005523DE">
              <w:rPr>
                <w:rFonts w:ascii="Tahoma" w:eastAsia="Times New Roman" w:hAnsi="Tahoma" w:cs="Tahoma"/>
                <w:color w:val="000000"/>
                <w:sz w:val="18"/>
                <w:szCs w:val="18"/>
                <w:lang w:eastAsia="sl-SI"/>
              </w:rPr>
              <w:t>Ogrevalni krog-kontrolna soba</w:t>
            </w:r>
          </w:p>
        </w:tc>
        <w:tc>
          <w:tcPr>
            <w:tcW w:w="1276" w:type="dxa"/>
          </w:tcPr>
          <w:p w14:paraId="1D2F134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850" w:type="dxa"/>
          </w:tcPr>
          <w:p w14:paraId="3202733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175 W</w:t>
            </w:r>
          </w:p>
        </w:tc>
        <w:tc>
          <w:tcPr>
            <w:tcW w:w="3686" w:type="dxa"/>
          </w:tcPr>
          <w:p w14:paraId="230ACD3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CALIO 25-100</w:t>
            </w:r>
          </w:p>
        </w:tc>
      </w:tr>
      <w:tr w:rsidR="005523DE" w:rsidRPr="005523DE" w14:paraId="34A01B27" w14:textId="77777777" w:rsidTr="005523DE">
        <w:tc>
          <w:tcPr>
            <w:tcW w:w="959" w:type="dxa"/>
          </w:tcPr>
          <w:p w14:paraId="7DE9557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4</w:t>
            </w:r>
          </w:p>
        </w:tc>
        <w:tc>
          <w:tcPr>
            <w:tcW w:w="2693" w:type="dxa"/>
          </w:tcPr>
          <w:p w14:paraId="7B800633"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 xml:space="preserve">409P04M01 </w:t>
            </w:r>
          </w:p>
          <w:p w14:paraId="797AC23E" w14:textId="77777777" w:rsidR="005523DE" w:rsidRPr="005523DE" w:rsidRDefault="005523DE" w:rsidP="005523DE">
            <w:pPr>
              <w:keepNext/>
              <w:spacing w:after="0" w:line="240" w:lineRule="auto"/>
              <w:rPr>
                <w:rFonts w:ascii="Tahoma" w:eastAsia="Times New Roman" w:hAnsi="Tahoma" w:cs="Tahoma"/>
                <w:color w:val="000000"/>
                <w:sz w:val="18"/>
                <w:szCs w:val="18"/>
                <w:lang w:eastAsia="sl-SI"/>
              </w:rPr>
            </w:pPr>
            <w:r w:rsidRPr="005523DE">
              <w:rPr>
                <w:rFonts w:ascii="Tahoma" w:eastAsia="Times New Roman" w:hAnsi="Tahoma" w:cs="Tahoma"/>
                <w:color w:val="000000"/>
                <w:sz w:val="18"/>
                <w:szCs w:val="18"/>
                <w:lang w:eastAsia="sl-SI"/>
              </w:rPr>
              <w:t>Ogrevalni krog-skladišče nadomestnih delov</w:t>
            </w:r>
          </w:p>
        </w:tc>
        <w:tc>
          <w:tcPr>
            <w:tcW w:w="1276" w:type="dxa"/>
          </w:tcPr>
          <w:p w14:paraId="757ABE2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850" w:type="dxa"/>
          </w:tcPr>
          <w:p w14:paraId="00DCF0B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175 W</w:t>
            </w:r>
          </w:p>
        </w:tc>
        <w:tc>
          <w:tcPr>
            <w:tcW w:w="3686" w:type="dxa"/>
          </w:tcPr>
          <w:p w14:paraId="370ACE7B"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CALIO 25-60</w:t>
            </w:r>
          </w:p>
        </w:tc>
      </w:tr>
      <w:tr w:rsidR="005523DE" w:rsidRPr="005523DE" w14:paraId="31A56958" w14:textId="77777777" w:rsidTr="005523DE">
        <w:tc>
          <w:tcPr>
            <w:tcW w:w="959" w:type="dxa"/>
          </w:tcPr>
          <w:p w14:paraId="7D3E7DA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w:t>
            </w:r>
          </w:p>
        </w:tc>
        <w:tc>
          <w:tcPr>
            <w:tcW w:w="2693" w:type="dxa"/>
          </w:tcPr>
          <w:p w14:paraId="6166A137"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 xml:space="preserve">409P05M01 </w:t>
            </w:r>
            <w:r w:rsidRPr="005523DE">
              <w:rPr>
                <w:rFonts w:ascii="Tahoma" w:eastAsia="Times New Roman" w:hAnsi="Tahoma" w:cs="Tahoma"/>
                <w:color w:val="000000"/>
                <w:lang w:eastAsia="sl-SI"/>
              </w:rPr>
              <w:br/>
            </w:r>
            <w:r w:rsidRPr="005523DE">
              <w:rPr>
                <w:rFonts w:ascii="Tahoma" w:eastAsia="Times New Roman" w:hAnsi="Tahoma" w:cs="Tahoma"/>
                <w:color w:val="000000"/>
                <w:sz w:val="18"/>
                <w:szCs w:val="18"/>
                <w:lang w:eastAsia="sl-SI"/>
              </w:rPr>
              <w:t>Ogrevalni krog</w:t>
            </w:r>
          </w:p>
        </w:tc>
        <w:tc>
          <w:tcPr>
            <w:tcW w:w="1276" w:type="dxa"/>
          </w:tcPr>
          <w:p w14:paraId="3943B471"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bCs/>
                <w:sz w:val="20"/>
                <w:szCs w:val="20"/>
                <w:lang w:eastAsia="sl-SI"/>
              </w:rPr>
              <w:t>KSB</w:t>
            </w:r>
          </w:p>
        </w:tc>
        <w:tc>
          <w:tcPr>
            <w:tcW w:w="850" w:type="dxa"/>
          </w:tcPr>
          <w:p w14:paraId="756E176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0,5 kW</w:t>
            </w:r>
          </w:p>
        </w:tc>
        <w:tc>
          <w:tcPr>
            <w:tcW w:w="3686" w:type="dxa"/>
          </w:tcPr>
          <w:p w14:paraId="1B83FD9E"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Etaline ETL 032-032-160 GG AA11D200054</w:t>
            </w:r>
          </w:p>
        </w:tc>
      </w:tr>
    </w:tbl>
    <w:p w14:paraId="31C731BB"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u w:val="single"/>
          <w:lang w:eastAsia="sl-SI"/>
        </w:rPr>
      </w:pPr>
    </w:p>
    <w:p w14:paraId="41CBA7D4"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črpalk - toplotna postaja pri fermentorjih: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693"/>
        <w:gridCol w:w="1276"/>
        <w:gridCol w:w="850"/>
        <w:gridCol w:w="3686"/>
      </w:tblGrid>
      <w:tr w:rsidR="005523DE" w:rsidRPr="005523DE" w14:paraId="34E0158D" w14:textId="77777777" w:rsidTr="005523DE">
        <w:tc>
          <w:tcPr>
            <w:tcW w:w="9464" w:type="dxa"/>
            <w:gridSpan w:val="5"/>
          </w:tcPr>
          <w:p w14:paraId="3CF2422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TOPLOTNA POSTAJA  - FERMENTORJI</w:t>
            </w:r>
          </w:p>
        </w:tc>
      </w:tr>
      <w:tr w:rsidR="005523DE" w:rsidRPr="005523DE" w14:paraId="6BCC3E4A" w14:textId="77777777" w:rsidTr="005523DE">
        <w:tc>
          <w:tcPr>
            <w:tcW w:w="959" w:type="dxa"/>
          </w:tcPr>
          <w:p w14:paraId="13A79E1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2693" w:type="dxa"/>
          </w:tcPr>
          <w:p w14:paraId="20687FF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276" w:type="dxa"/>
          </w:tcPr>
          <w:p w14:paraId="6403107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850" w:type="dxa"/>
          </w:tcPr>
          <w:p w14:paraId="649C3D6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3686" w:type="dxa"/>
          </w:tcPr>
          <w:p w14:paraId="58EBDEB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7C09C519" w14:textId="77777777" w:rsidTr="005523DE">
        <w:tc>
          <w:tcPr>
            <w:tcW w:w="959" w:type="dxa"/>
          </w:tcPr>
          <w:p w14:paraId="157E89F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2693" w:type="dxa"/>
          </w:tcPr>
          <w:p w14:paraId="328027A5" w14:textId="77777777" w:rsidR="005523DE" w:rsidRPr="005523DE" w:rsidRDefault="005523DE" w:rsidP="005523DE">
            <w:pPr>
              <w:keepNext/>
              <w:spacing w:after="0" w:line="240" w:lineRule="auto"/>
              <w:rPr>
                <w:rFonts w:ascii="Tahoma" w:eastAsia="Times New Roman" w:hAnsi="Tahoma" w:cs="Tahoma"/>
                <w:color w:val="000000"/>
                <w:sz w:val="18"/>
                <w:szCs w:val="18"/>
                <w:lang w:eastAsia="sl-SI"/>
              </w:rPr>
            </w:pPr>
            <w:r w:rsidRPr="005523DE">
              <w:rPr>
                <w:rFonts w:ascii="Tahoma" w:eastAsia="Times New Roman" w:hAnsi="Tahoma" w:cs="Tahoma"/>
                <w:color w:val="000000"/>
                <w:sz w:val="20"/>
                <w:szCs w:val="20"/>
                <w:lang w:eastAsia="sl-SI"/>
              </w:rPr>
              <w:t xml:space="preserve">509P01 </w:t>
            </w:r>
            <w:r w:rsidRPr="005523DE">
              <w:rPr>
                <w:rFonts w:ascii="Tahoma" w:eastAsia="Times New Roman" w:hAnsi="Tahoma" w:cs="Tahoma"/>
                <w:color w:val="000000"/>
                <w:lang w:eastAsia="sl-SI"/>
              </w:rPr>
              <w:br/>
            </w:r>
            <w:r w:rsidRPr="005523DE">
              <w:rPr>
                <w:rFonts w:ascii="Tahoma" w:eastAsia="Times New Roman" w:hAnsi="Tahoma" w:cs="Tahoma"/>
                <w:color w:val="000000"/>
                <w:sz w:val="18"/>
                <w:szCs w:val="18"/>
                <w:lang w:eastAsia="sl-SI"/>
              </w:rPr>
              <w:t>ogrevalni krog 531B10</w:t>
            </w:r>
          </w:p>
        </w:tc>
        <w:tc>
          <w:tcPr>
            <w:tcW w:w="1276" w:type="dxa"/>
          </w:tcPr>
          <w:p w14:paraId="797DA70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850" w:type="dxa"/>
          </w:tcPr>
          <w:p w14:paraId="647D995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 kW</w:t>
            </w:r>
          </w:p>
        </w:tc>
        <w:tc>
          <w:tcPr>
            <w:tcW w:w="3686" w:type="dxa"/>
          </w:tcPr>
          <w:p w14:paraId="416FE0A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Etaline ETL 050-050-160 GG AA11D200302</w:t>
            </w:r>
          </w:p>
        </w:tc>
      </w:tr>
      <w:tr w:rsidR="005523DE" w:rsidRPr="005523DE" w14:paraId="417461B3" w14:textId="77777777" w:rsidTr="005523DE">
        <w:tc>
          <w:tcPr>
            <w:tcW w:w="959" w:type="dxa"/>
          </w:tcPr>
          <w:p w14:paraId="1DDB41E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2693" w:type="dxa"/>
          </w:tcPr>
          <w:p w14:paraId="7F7BEB18"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 xml:space="preserve">509P02 </w:t>
            </w:r>
            <w:r w:rsidRPr="005523DE">
              <w:rPr>
                <w:rFonts w:ascii="Tahoma" w:eastAsia="Times New Roman" w:hAnsi="Tahoma" w:cs="Tahoma"/>
                <w:color w:val="000000"/>
                <w:lang w:eastAsia="sl-SI"/>
              </w:rPr>
              <w:br/>
              <w:t xml:space="preserve"> </w:t>
            </w:r>
            <w:r w:rsidRPr="005523DE">
              <w:rPr>
                <w:rFonts w:ascii="Tahoma" w:eastAsia="Times New Roman" w:hAnsi="Tahoma" w:cs="Tahoma"/>
                <w:color w:val="000000"/>
                <w:sz w:val="18"/>
                <w:szCs w:val="18"/>
                <w:lang w:eastAsia="sl-SI"/>
              </w:rPr>
              <w:t>ogrevalni krog 531B20</w:t>
            </w:r>
          </w:p>
        </w:tc>
        <w:tc>
          <w:tcPr>
            <w:tcW w:w="1276" w:type="dxa"/>
          </w:tcPr>
          <w:p w14:paraId="4FF6F00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850" w:type="dxa"/>
          </w:tcPr>
          <w:p w14:paraId="4F64182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 kW</w:t>
            </w:r>
          </w:p>
        </w:tc>
        <w:tc>
          <w:tcPr>
            <w:tcW w:w="3686" w:type="dxa"/>
          </w:tcPr>
          <w:p w14:paraId="4DFEC26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Etaline ETL 050-050-160 GG AA11D200302</w:t>
            </w:r>
          </w:p>
        </w:tc>
      </w:tr>
      <w:tr w:rsidR="005523DE" w:rsidRPr="005523DE" w14:paraId="7CA07096" w14:textId="77777777" w:rsidTr="005523DE">
        <w:tc>
          <w:tcPr>
            <w:tcW w:w="959" w:type="dxa"/>
          </w:tcPr>
          <w:p w14:paraId="28D4F50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2693" w:type="dxa"/>
          </w:tcPr>
          <w:p w14:paraId="0CC9080E" w14:textId="77777777" w:rsidR="005523DE" w:rsidRPr="005523DE" w:rsidRDefault="005523DE" w:rsidP="005523DE">
            <w:pPr>
              <w:keepNext/>
              <w:spacing w:after="0" w:line="240" w:lineRule="auto"/>
              <w:rPr>
                <w:rFonts w:ascii="Tahoma" w:eastAsia="Times New Roman" w:hAnsi="Tahoma" w:cs="Tahoma"/>
                <w:color w:val="000000"/>
                <w:sz w:val="18"/>
                <w:szCs w:val="18"/>
                <w:lang w:eastAsia="sl-SI"/>
              </w:rPr>
            </w:pPr>
            <w:r w:rsidRPr="005523DE">
              <w:rPr>
                <w:rFonts w:ascii="Tahoma" w:eastAsia="Times New Roman" w:hAnsi="Tahoma" w:cs="Tahoma"/>
                <w:color w:val="000000"/>
                <w:sz w:val="20"/>
                <w:szCs w:val="20"/>
                <w:lang w:eastAsia="sl-SI"/>
              </w:rPr>
              <w:t xml:space="preserve">609P43 </w:t>
            </w:r>
            <w:r w:rsidRPr="005523DE">
              <w:rPr>
                <w:rFonts w:ascii="Tahoma" w:eastAsia="Times New Roman" w:hAnsi="Tahoma" w:cs="Tahoma"/>
                <w:color w:val="000000"/>
                <w:lang w:eastAsia="sl-SI"/>
              </w:rPr>
              <w:br/>
            </w:r>
            <w:r w:rsidRPr="005523DE">
              <w:rPr>
                <w:rFonts w:ascii="Tahoma" w:eastAsia="Times New Roman" w:hAnsi="Tahoma" w:cs="Tahoma"/>
                <w:color w:val="000000"/>
                <w:sz w:val="18"/>
                <w:szCs w:val="18"/>
                <w:lang w:eastAsia="sl-SI"/>
              </w:rPr>
              <w:t>ogrevalni krog 630B30</w:t>
            </w:r>
          </w:p>
        </w:tc>
        <w:tc>
          <w:tcPr>
            <w:tcW w:w="1276" w:type="dxa"/>
          </w:tcPr>
          <w:p w14:paraId="1746B3E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850" w:type="dxa"/>
          </w:tcPr>
          <w:p w14:paraId="0E6FEB2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 kW</w:t>
            </w:r>
          </w:p>
        </w:tc>
        <w:tc>
          <w:tcPr>
            <w:tcW w:w="3686" w:type="dxa"/>
          </w:tcPr>
          <w:p w14:paraId="769CE8E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Etaline ETL 050-050-160 GG AA11D200302</w:t>
            </w:r>
          </w:p>
        </w:tc>
      </w:tr>
    </w:tbl>
    <w:p w14:paraId="320C1604"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14B5641C"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črpalk - toplotna postaja dehidracija: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693"/>
        <w:gridCol w:w="1276"/>
        <w:gridCol w:w="850"/>
        <w:gridCol w:w="3686"/>
      </w:tblGrid>
      <w:tr w:rsidR="005523DE" w:rsidRPr="005523DE" w14:paraId="3A7B1301" w14:textId="77777777" w:rsidTr="005523DE">
        <w:tc>
          <w:tcPr>
            <w:tcW w:w="9464" w:type="dxa"/>
            <w:gridSpan w:val="5"/>
          </w:tcPr>
          <w:p w14:paraId="0DCE32A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TOPLOTNA POSTAJA  - DEHIDRACIJA</w:t>
            </w:r>
          </w:p>
        </w:tc>
      </w:tr>
      <w:tr w:rsidR="005523DE" w:rsidRPr="005523DE" w14:paraId="43F3502D" w14:textId="77777777" w:rsidTr="005523DE">
        <w:tc>
          <w:tcPr>
            <w:tcW w:w="959" w:type="dxa"/>
          </w:tcPr>
          <w:p w14:paraId="1E94E66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2693" w:type="dxa"/>
          </w:tcPr>
          <w:p w14:paraId="5156E8F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276" w:type="dxa"/>
          </w:tcPr>
          <w:p w14:paraId="0E34EBE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850" w:type="dxa"/>
          </w:tcPr>
          <w:p w14:paraId="1F4AED6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3686" w:type="dxa"/>
          </w:tcPr>
          <w:p w14:paraId="1881BB1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1E9402DF" w14:textId="77777777" w:rsidTr="005523DE">
        <w:tc>
          <w:tcPr>
            <w:tcW w:w="959" w:type="dxa"/>
          </w:tcPr>
          <w:p w14:paraId="68579A9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2693" w:type="dxa"/>
          </w:tcPr>
          <w:p w14:paraId="03D3C285" w14:textId="77777777" w:rsidR="005523DE" w:rsidRPr="005523DE" w:rsidRDefault="005523DE" w:rsidP="005523DE">
            <w:pPr>
              <w:keepNext/>
              <w:spacing w:after="0" w:line="240" w:lineRule="auto"/>
              <w:rPr>
                <w:rFonts w:ascii="Tahoma" w:eastAsia="Times New Roman" w:hAnsi="Tahoma" w:cs="Tahoma"/>
                <w:color w:val="000000"/>
                <w:sz w:val="18"/>
                <w:szCs w:val="18"/>
                <w:lang w:eastAsia="sl-SI"/>
              </w:rPr>
            </w:pPr>
            <w:r w:rsidRPr="005523DE">
              <w:rPr>
                <w:rFonts w:ascii="Tahoma" w:eastAsia="Times New Roman" w:hAnsi="Tahoma" w:cs="Tahoma"/>
                <w:color w:val="000000"/>
                <w:sz w:val="20"/>
                <w:szCs w:val="20"/>
                <w:lang w:eastAsia="sl-SI"/>
              </w:rPr>
              <w:t>609P46</w:t>
            </w:r>
            <w:r w:rsidRPr="005523DE">
              <w:rPr>
                <w:rFonts w:ascii="Tahoma" w:eastAsia="Times New Roman" w:hAnsi="Tahoma" w:cs="Tahoma"/>
                <w:color w:val="000000"/>
                <w:sz w:val="18"/>
                <w:szCs w:val="18"/>
                <w:lang w:eastAsia="sl-SI"/>
              </w:rPr>
              <w:t xml:space="preserve"> </w:t>
            </w:r>
          </w:p>
          <w:p w14:paraId="6DDA2C59"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18"/>
                <w:szCs w:val="18"/>
                <w:lang w:eastAsia="sl-SI"/>
              </w:rPr>
              <w:t>Ogrevalni krog-toplotni</w:t>
            </w:r>
            <w:r w:rsidRPr="005523DE">
              <w:rPr>
                <w:rFonts w:ascii="Tahoma" w:eastAsia="Times New Roman" w:hAnsi="Tahoma" w:cs="Tahoma"/>
                <w:color w:val="000000"/>
                <w:sz w:val="18"/>
                <w:szCs w:val="18"/>
                <w:lang w:eastAsia="sl-SI"/>
              </w:rPr>
              <w:br/>
              <w:t>izmenjevalec 650W12</w:t>
            </w:r>
          </w:p>
        </w:tc>
        <w:tc>
          <w:tcPr>
            <w:tcW w:w="1276" w:type="dxa"/>
          </w:tcPr>
          <w:p w14:paraId="65E44FD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850" w:type="dxa"/>
          </w:tcPr>
          <w:p w14:paraId="02D7A82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1,1kW</w:t>
            </w:r>
          </w:p>
        </w:tc>
        <w:tc>
          <w:tcPr>
            <w:tcW w:w="3686" w:type="dxa"/>
          </w:tcPr>
          <w:p w14:paraId="265B7B4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Etaline ETL 050-050-160 GG AA 11D200114</w:t>
            </w:r>
          </w:p>
        </w:tc>
      </w:tr>
      <w:tr w:rsidR="005523DE" w:rsidRPr="005523DE" w14:paraId="0C7EE7B4" w14:textId="77777777" w:rsidTr="005523DE">
        <w:tc>
          <w:tcPr>
            <w:tcW w:w="959" w:type="dxa"/>
          </w:tcPr>
          <w:p w14:paraId="2F3EED7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2693" w:type="dxa"/>
          </w:tcPr>
          <w:p w14:paraId="1C28E0E0"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 xml:space="preserve">609P48 </w:t>
            </w:r>
          </w:p>
          <w:p w14:paraId="6747A167" w14:textId="77777777" w:rsidR="005523DE" w:rsidRPr="005523DE" w:rsidRDefault="005523DE" w:rsidP="005523DE">
            <w:pPr>
              <w:keepNext/>
              <w:spacing w:after="0" w:line="240" w:lineRule="auto"/>
              <w:rPr>
                <w:rFonts w:ascii="Tahoma" w:eastAsia="Times New Roman" w:hAnsi="Tahoma" w:cs="Tahoma"/>
                <w:color w:val="000000"/>
                <w:sz w:val="18"/>
                <w:szCs w:val="18"/>
                <w:lang w:eastAsia="sl-SI"/>
              </w:rPr>
            </w:pPr>
            <w:r w:rsidRPr="005523DE">
              <w:rPr>
                <w:rFonts w:ascii="Tahoma" w:eastAsia="Times New Roman" w:hAnsi="Tahoma" w:cs="Tahoma"/>
                <w:color w:val="000000"/>
                <w:sz w:val="18"/>
                <w:szCs w:val="18"/>
                <w:lang w:eastAsia="sl-SI"/>
              </w:rPr>
              <w:t>Ogrevalni krog</w:t>
            </w:r>
          </w:p>
        </w:tc>
        <w:tc>
          <w:tcPr>
            <w:tcW w:w="1276" w:type="dxa"/>
          </w:tcPr>
          <w:p w14:paraId="4207D6D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850" w:type="dxa"/>
          </w:tcPr>
          <w:p w14:paraId="41C8E71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0,5kW</w:t>
            </w:r>
          </w:p>
        </w:tc>
        <w:tc>
          <w:tcPr>
            <w:tcW w:w="3686" w:type="dxa"/>
          </w:tcPr>
          <w:p w14:paraId="53555A8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Etaline ETL 032-032-160 GG AA11D200054</w:t>
            </w:r>
          </w:p>
        </w:tc>
      </w:tr>
      <w:tr w:rsidR="005523DE" w:rsidRPr="005523DE" w14:paraId="1628EFA3" w14:textId="77777777" w:rsidTr="005523DE">
        <w:tc>
          <w:tcPr>
            <w:tcW w:w="959" w:type="dxa"/>
          </w:tcPr>
          <w:p w14:paraId="7B8BA52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2693" w:type="dxa"/>
          </w:tcPr>
          <w:p w14:paraId="374ABA6E"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 xml:space="preserve">609P49 </w:t>
            </w:r>
          </w:p>
          <w:p w14:paraId="48DEE6E7" w14:textId="77777777" w:rsidR="005523DE" w:rsidRPr="005523DE" w:rsidRDefault="005523DE" w:rsidP="005523DE">
            <w:pPr>
              <w:keepNext/>
              <w:spacing w:after="0" w:line="240" w:lineRule="auto"/>
              <w:rPr>
                <w:rFonts w:ascii="Tahoma" w:eastAsia="Times New Roman" w:hAnsi="Tahoma" w:cs="Tahoma"/>
                <w:color w:val="000000"/>
                <w:sz w:val="18"/>
                <w:szCs w:val="18"/>
                <w:lang w:eastAsia="sl-SI"/>
              </w:rPr>
            </w:pPr>
            <w:r w:rsidRPr="005523DE">
              <w:rPr>
                <w:rFonts w:ascii="Tahoma" w:eastAsia="Times New Roman" w:hAnsi="Tahoma" w:cs="Tahoma"/>
                <w:color w:val="000000"/>
                <w:sz w:val="18"/>
                <w:szCs w:val="18"/>
                <w:lang w:eastAsia="sl-SI"/>
              </w:rPr>
              <w:t>Ogrevalni krog BHW</w:t>
            </w:r>
          </w:p>
        </w:tc>
        <w:tc>
          <w:tcPr>
            <w:tcW w:w="1276" w:type="dxa"/>
          </w:tcPr>
          <w:p w14:paraId="2A4CF6B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850" w:type="dxa"/>
          </w:tcPr>
          <w:p w14:paraId="65A0EF2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0,5kW</w:t>
            </w:r>
          </w:p>
        </w:tc>
        <w:tc>
          <w:tcPr>
            <w:tcW w:w="3686" w:type="dxa"/>
          </w:tcPr>
          <w:p w14:paraId="6A03282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Etaline ETL 032-032-160 GG AA11D200054</w:t>
            </w:r>
          </w:p>
        </w:tc>
      </w:tr>
    </w:tbl>
    <w:p w14:paraId="3B7DF6EA"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6A763969"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54855925"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 xml:space="preserve">Črpalke na kogeneraciji </w:t>
      </w:r>
    </w:p>
    <w:p w14:paraId="1AB9BEC7"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62D8A611"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 xml:space="preserve">Črpalke na kogeneraciji MBO se nahajajo v prostorih kogeneracije in služijo kot obtočne črpalke (Grundfos) hladilnega sistema plinskih motorjev Jenbacher in kot obtočne črpalke ogrevalnega toplovoda (KSB) do </w:t>
      </w:r>
      <w:r w:rsidRPr="005523DE">
        <w:rPr>
          <w:rFonts w:ascii="Tahoma" w:eastAsia="Times New Roman" w:hAnsi="Tahoma" w:cs="Tahoma"/>
          <w:bCs/>
          <w:sz w:val="20"/>
          <w:szCs w:val="20"/>
          <w:lang w:eastAsia="sl-SI"/>
        </w:rPr>
        <w:lastRenderedPageBreak/>
        <w:t xml:space="preserve">toplotnih postaj SPS, fermentorjev in stabilizacije. S toploto motorjev se preko toplotnih izmenjevalcev pridobiva toplota za tehnološke postopke fermentacije in sušenja materiala SRF-A. </w:t>
      </w:r>
    </w:p>
    <w:p w14:paraId="2C67C8D9"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2490EB2D"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črpalk - kogeneracija: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693"/>
        <w:gridCol w:w="1276"/>
        <w:gridCol w:w="850"/>
        <w:gridCol w:w="3686"/>
      </w:tblGrid>
      <w:tr w:rsidR="005523DE" w:rsidRPr="005523DE" w14:paraId="5D01F80C" w14:textId="77777777" w:rsidTr="005523DE">
        <w:tc>
          <w:tcPr>
            <w:tcW w:w="9464" w:type="dxa"/>
            <w:gridSpan w:val="5"/>
          </w:tcPr>
          <w:p w14:paraId="669AD59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KOGENERACIJA</w:t>
            </w:r>
          </w:p>
        </w:tc>
      </w:tr>
      <w:tr w:rsidR="005523DE" w:rsidRPr="005523DE" w14:paraId="037FA6CC" w14:textId="77777777" w:rsidTr="005523DE">
        <w:tc>
          <w:tcPr>
            <w:tcW w:w="959" w:type="dxa"/>
          </w:tcPr>
          <w:p w14:paraId="2F95C28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2693" w:type="dxa"/>
          </w:tcPr>
          <w:p w14:paraId="1F5534B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276" w:type="dxa"/>
          </w:tcPr>
          <w:p w14:paraId="22D3879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850" w:type="dxa"/>
          </w:tcPr>
          <w:p w14:paraId="2804F65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3686" w:type="dxa"/>
          </w:tcPr>
          <w:p w14:paraId="616BE6B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3D02D620" w14:textId="77777777" w:rsidTr="005523DE">
        <w:tc>
          <w:tcPr>
            <w:tcW w:w="959" w:type="dxa"/>
          </w:tcPr>
          <w:p w14:paraId="532E942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2693" w:type="dxa"/>
          </w:tcPr>
          <w:p w14:paraId="3CF7B221"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Č1 - 009P09M01</w:t>
            </w:r>
          </w:p>
        </w:tc>
        <w:tc>
          <w:tcPr>
            <w:tcW w:w="1276" w:type="dxa"/>
          </w:tcPr>
          <w:p w14:paraId="05797AC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850" w:type="dxa"/>
          </w:tcPr>
          <w:p w14:paraId="2067CF2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30 kW</w:t>
            </w:r>
          </w:p>
        </w:tc>
        <w:tc>
          <w:tcPr>
            <w:tcW w:w="3686" w:type="dxa"/>
          </w:tcPr>
          <w:p w14:paraId="4982E11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Etaline ETL 125-125-160 GG AA07D303002</w:t>
            </w:r>
          </w:p>
        </w:tc>
      </w:tr>
      <w:tr w:rsidR="005523DE" w:rsidRPr="005523DE" w14:paraId="5A297492" w14:textId="77777777" w:rsidTr="005523DE">
        <w:tc>
          <w:tcPr>
            <w:tcW w:w="959" w:type="dxa"/>
          </w:tcPr>
          <w:p w14:paraId="30DD532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2693" w:type="dxa"/>
          </w:tcPr>
          <w:p w14:paraId="35CAFA19"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Č2 - 009P10M01</w:t>
            </w:r>
          </w:p>
        </w:tc>
        <w:tc>
          <w:tcPr>
            <w:tcW w:w="1276" w:type="dxa"/>
          </w:tcPr>
          <w:p w14:paraId="46E9542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850" w:type="dxa"/>
          </w:tcPr>
          <w:p w14:paraId="004DD8B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30 kW</w:t>
            </w:r>
          </w:p>
        </w:tc>
        <w:tc>
          <w:tcPr>
            <w:tcW w:w="3686" w:type="dxa"/>
          </w:tcPr>
          <w:p w14:paraId="457FFD6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Etaline ETL 125-125-160 GG AA07D303002</w:t>
            </w:r>
          </w:p>
        </w:tc>
      </w:tr>
      <w:tr w:rsidR="005523DE" w:rsidRPr="005523DE" w14:paraId="7267076B" w14:textId="77777777" w:rsidTr="005523DE">
        <w:tc>
          <w:tcPr>
            <w:tcW w:w="959" w:type="dxa"/>
          </w:tcPr>
          <w:p w14:paraId="0369DB9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2693" w:type="dxa"/>
          </w:tcPr>
          <w:p w14:paraId="0F19B51B"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Črpalka nad rezervno</w:t>
            </w:r>
            <w:r w:rsidRPr="005523DE">
              <w:rPr>
                <w:rFonts w:ascii="Tahoma" w:eastAsia="Times New Roman" w:hAnsi="Tahoma" w:cs="Tahoma"/>
                <w:color w:val="000000"/>
                <w:sz w:val="20"/>
                <w:szCs w:val="20"/>
                <w:lang w:eastAsia="sl-SI"/>
              </w:rPr>
              <w:br/>
              <w:t xml:space="preserve"> pečjo za kurilno olje</w:t>
            </w:r>
          </w:p>
        </w:tc>
        <w:tc>
          <w:tcPr>
            <w:tcW w:w="1276" w:type="dxa"/>
          </w:tcPr>
          <w:p w14:paraId="6845755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KSB</w:t>
            </w:r>
          </w:p>
        </w:tc>
        <w:tc>
          <w:tcPr>
            <w:tcW w:w="850" w:type="dxa"/>
          </w:tcPr>
          <w:p w14:paraId="4BB3951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1,5 kW</w:t>
            </w:r>
          </w:p>
        </w:tc>
        <w:tc>
          <w:tcPr>
            <w:tcW w:w="3686" w:type="dxa"/>
          </w:tcPr>
          <w:p w14:paraId="436AC72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Etaline ETL 100-100-160 GG AA07D200154</w:t>
            </w:r>
          </w:p>
        </w:tc>
      </w:tr>
      <w:tr w:rsidR="005523DE" w:rsidRPr="005523DE" w14:paraId="6DAEDA7B" w14:textId="77777777" w:rsidTr="005523DE">
        <w:tc>
          <w:tcPr>
            <w:tcW w:w="959" w:type="dxa"/>
          </w:tcPr>
          <w:p w14:paraId="7594956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4</w:t>
            </w:r>
          </w:p>
        </w:tc>
        <w:tc>
          <w:tcPr>
            <w:tcW w:w="2693" w:type="dxa"/>
          </w:tcPr>
          <w:p w14:paraId="60352C52"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Obtočna črpalka za</w:t>
            </w:r>
            <w:r w:rsidRPr="005523DE">
              <w:rPr>
                <w:rFonts w:ascii="Tahoma" w:eastAsia="Times New Roman" w:hAnsi="Tahoma" w:cs="Tahoma"/>
                <w:color w:val="000000"/>
                <w:sz w:val="20"/>
                <w:szCs w:val="20"/>
                <w:lang w:eastAsia="sl-SI"/>
              </w:rPr>
              <w:br/>
              <w:t xml:space="preserve"> črpane glikola</w:t>
            </w:r>
          </w:p>
        </w:tc>
        <w:tc>
          <w:tcPr>
            <w:tcW w:w="1276" w:type="dxa"/>
          </w:tcPr>
          <w:p w14:paraId="72F228C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Grundfos</w:t>
            </w:r>
          </w:p>
        </w:tc>
        <w:tc>
          <w:tcPr>
            <w:tcW w:w="850" w:type="dxa"/>
          </w:tcPr>
          <w:p w14:paraId="4F12E56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370 W</w:t>
            </w:r>
          </w:p>
        </w:tc>
        <w:tc>
          <w:tcPr>
            <w:tcW w:w="3686" w:type="dxa"/>
          </w:tcPr>
          <w:p w14:paraId="22F6B5F2"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DMX 460-6 B-PV/T7T-X-E1B4B4</w:t>
            </w:r>
          </w:p>
        </w:tc>
      </w:tr>
      <w:tr w:rsidR="005523DE" w:rsidRPr="005523DE" w14:paraId="1C2ABEAA" w14:textId="77777777" w:rsidTr="005523DE">
        <w:tc>
          <w:tcPr>
            <w:tcW w:w="959" w:type="dxa"/>
          </w:tcPr>
          <w:p w14:paraId="68008B2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w:t>
            </w:r>
          </w:p>
        </w:tc>
        <w:tc>
          <w:tcPr>
            <w:tcW w:w="2693" w:type="dxa"/>
          </w:tcPr>
          <w:p w14:paraId="77E75BB7"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673P05</w:t>
            </w:r>
          </w:p>
        </w:tc>
        <w:tc>
          <w:tcPr>
            <w:tcW w:w="1276" w:type="dxa"/>
          </w:tcPr>
          <w:p w14:paraId="01B661B0"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Grundfos</w:t>
            </w:r>
          </w:p>
        </w:tc>
        <w:tc>
          <w:tcPr>
            <w:tcW w:w="850" w:type="dxa"/>
          </w:tcPr>
          <w:p w14:paraId="4CCE471F"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1,5 kW</w:t>
            </w:r>
          </w:p>
        </w:tc>
        <w:tc>
          <w:tcPr>
            <w:tcW w:w="3686" w:type="dxa"/>
          </w:tcPr>
          <w:p w14:paraId="208B5438"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TP 65-180/2 X-FA-RUUV</w:t>
            </w:r>
          </w:p>
        </w:tc>
      </w:tr>
      <w:tr w:rsidR="005523DE" w:rsidRPr="005523DE" w14:paraId="6761E793" w14:textId="77777777" w:rsidTr="005523DE">
        <w:tc>
          <w:tcPr>
            <w:tcW w:w="959" w:type="dxa"/>
          </w:tcPr>
          <w:p w14:paraId="2EE13CD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6</w:t>
            </w:r>
          </w:p>
        </w:tc>
        <w:tc>
          <w:tcPr>
            <w:tcW w:w="2693" w:type="dxa"/>
          </w:tcPr>
          <w:p w14:paraId="11E745EB"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673P12</w:t>
            </w:r>
          </w:p>
        </w:tc>
        <w:tc>
          <w:tcPr>
            <w:tcW w:w="1276" w:type="dxa"/>
          </w:tcPr>
          <w:p w14:paraId="707204FC"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Grundfos</w:t>
            </w:r>
          </w:p>
        </w:tc>
        <w:tc>
          <w:tcPr>
            <w:tcW w:w="850" w:type="dxa"/>
          </w:tcPr>
          <w:p w14:paraId="613635B9"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7,5 kW</w:t>
            </w:r>
          </w:p>
        </w:tc>
        <w:tc>
          <w:tcPr>
            <w:tcW w:w="3686" w:type="dxa"/>
          </w:tcPr>
          <w:p w14:paraId="77B7F5E9"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CR64-2-2A-F-A-V-H00V</w:t>
            </w:r>
          </w:p>
        </w:tc>
      </w:tr>
      <w:tr w:rsidR="005523DE" w:rsidRPr="005523DE" w14:paraId="5F348756" w14:textId="77777777" w:rsidTr="005523DE">
        <w:tc>
          <w:tcPr>
            <w:tcW w:w="959" w:type="dxa"/>
          </w:tcPr>
          <w:p w14:paraId="31FDDD0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w:t>
            </w:r>
          </w:p>
        </w:tc>
        <w:tc>
          <w:tcPr>
            <w:tcW w:w="2693" w:type="dxa"/>
          </w:tcPr>
          <w:p w14:paraId="73151B39"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672P05</w:t>
            </w:r>
          </w:p>
        </w:tc>
        <w:tc>
          <w:tcPr>
            <w:tcW w:w="1276" w:type="dxa"/>
          </w:tcPr>
          <w:p w14:paraId="0BC25711"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Grundfos</w:t>
            </w:r>
          </w:p>
        </w:tc>
        <w:tc>
          <w:tcPr>
            <w:tcW w:w="850" w:type="dxa"/>
          </w:tcPr>
          <w:p w14:paraId="3992D64E"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1,5 kW</w:t>
            </w:r>
          </w:p>
        </w:tc>
        <w:tc>
          <w:tcPr>
            <w:tcW w:w="3686" w:type="dxa"/>
          </w:tcPr>
          <w:p w14:paraId="513451D7"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65-180F</w:t>
            </w:r>
          </w:p>
        </w:tc>
      </w:tr>
      <w:tr w:rsidR="005523DE" w:rsidRPr="005523DE" w14:paraId="47326F61" w14:textId="77777777" w:rsidTr="005523DE">
        <w:tc>
          <w:tcPr>
            <w:tcW w:w="959" w:type="dxa"/>
          </w:tcPr>
          <w:p w14:paraId="7D38CD1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8</w:t>
            </w:r>
          </w:p>
        </w:tc>
        <w:tc>
          <w:tcPr>
            <w:tcW w:w="2693" w:type="dxa"/>
          </w:tcPr>
          <w:p w14:paraId="072136A4"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672P12</w:t>
            </w:r>
          </w:p>
        </w:tc>
        <w:tc>
          <w:tcPr>
            <w:tcW w:w="1276" w:type="dxa"/>
          </w:tcPr>
          <w:p w14:paraId="2039DD1D"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Grundfos</w:t>
            </w:r>
          </w:p>
        </w:tc>
        <w:tc>
          <w:tcPr>
            <w:tcW w:w="850" w:type="dxa"/>
          </w:tcPr>
          <w:p w14:paraId="66E46977"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7,5 kW</w:t>
            </w:r>
          </w:p>
        </w:tc>
        <w:tc>
          <w:tcPr>
            <w:tcW w:w="3686" w:type="dxa"/>
          </w:tcPr>
          <w:p w14:paraId="63AEE274"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CR64-2-2A-F-A-V-H00V</w:t>
            </w:r>
          </w:p>
        </w:tc>
      </w:tr>
      <w:tr w:rsidR="005523DE" w:rsidRPr="005523DE" w14:paraId="1FC13C03" w14:textId="77777777" w:rsidTr="005523DE">
        <w:tc>
          <w:tcPr>
            <w:tcW w:w="959" w:type="dxa"/>
          </w:tcPr>
          <w:p w14:paraId="74E7C40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9</w:t>
            </w:r>
          </w:p>
        </w:tc>
        <w:tc>
          <w:tcPr>
            <w:tcW w:w="2693" w:type="dxa"/>
          </w:tcPr>
          <w:p w14:paraId="7A5796E1"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671P05</w:t>
            </w:r>
          </w:p>
        </w:tc>
        <w:tc>
          <w:tcPr>
            <w:tcW w:w="1276" w:type="dxa"/>
          </w:tcPr>
          <w:p w14:paraId="0D44363E"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Grundfos</w:t>
            </w:r>
          </w:p>
        </w:tc>
        <w:tc>
          <w:tcPr>
            <w:tcW w:w="850" w:type="dxa"/>
          </w:tcPr>
          <w:p w14:paraId="0CE1AFC9" w14:textId="77777777" w:rsidR="005523DE" w:rsidRPr="005523DE" w:rsidRDefault="005523DE" w:rsidP="005523DE">
            <w:pPr>
              <w:keepNext/>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1,5 kW</w:t>
            </w:r>
          </w:p>
        </w:tc>
        <w:tc>
          <w:tcPr>
            <w:tcW w:w="3686" w:type="dxa"/>
          </w:tcPr>
          <w:p w14:paraId="49215B88"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65-180F</w:t>
            </w:r>
          </w:p>
        </w:tc>
      </w:tr>
      <w:tr w:rsidR="005523DE" w:rsidRPr="005523DE" w14:paraId="3F5ADB0D" w14:textId="77777777" w:rsidTr="005523DE">
        <w:tc>
          <w:tcPr>
            <w:tcW w:w="959" w:type="dxa"/>
          </w:tcPr>
          <w:p w14:paraId="5327FD2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10</w:t>
            </w:r>
          </w:p>
        </w:tc>
        <w:tc>
          <w:tcPr>
            <w:tcW w:w="2693" w:type="dxa"/>
          </w:tcPr>
          <w:p w14:paraId="4026C41D"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673P12</w:t>
            </w:r>
          </w:p>
        </w:tc>
        <w:tc>
          <w:tcPr>
            <w:tcW w:w="1276" w:type="dxa"/>
          </w:tcPr>
          <w:p w14:paraId="2A3E604F"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Grundfos</w:t>
            </w:r>
          </w:p>
        </w:tc>
        <w:tc>
          <w:tcPr>
            <w:tcW w:w="850" w:type="dxa"/>
          </w:tcPr>
          <w:p w14:paraId="36016D06"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7,5 kW</w:t>
            </w:r>
          </w:p>
        </w:tc>
        <w:tc>
          <w:tcPr>
            <w:tcW w:w="3686" w:type="dxa"/>
          </w:tcPr>
          <w:p w14:paraId="6FC04D1A"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CR64-2-2A-F-A-V-H00V</w:t>
            </w:r>
          </w:p>
        </w:tc>
      </w:tr>
      <w:tr w:rsidR="005523DE" w:rsidRPr="005523DE" w14:paraId="5959E1F3" w14:textId="77777777" w:rsidTr="005523DE">
        <w:tc>
          <w:tcPr>
            <w:tcW w:w="959" w:type="dxa"/>
          </w:tcPr>
          <w:p w14:paraId="1B925E4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11</w:t>
            </w:r>
          </w:p>
        </w:tc>
        <w:tc>
          <w:tcPr>
            <w:tcW w:w="2693" w:type="dxa"/>
          </w:tcPr>
          <w:p w14:paraId="5936F054"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670P82</w:t>
            </w:r>
          </w:p>
        </w:tc>
        <w:tc>
          <w:tcPr>
            <w:tcW w:w="1276" w:type="dxa"/>
          </w:tcPr>
          <w:p w14:paraId="2BAEA500"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WEG</w:t>
            </w:r>
          </w:p>
        </w:tc>
        <w:tc>
          <w:tcPr>
            <w:tcW w:w="850" w:type="dxa"/>
          </w:tcPr>
          <w:p w14:paraId="65FCCCB6"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790 W</w:t>
            </w:r>
          </w:p>
        </w:tc>
        <w:tc>
          <w:tcPr>
            <w:tcW w:w="3686" w:type="dxa"/>
          </w:tcPr>
          <w:p w14:paraId="2E46488C"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16DEZ13 1022258984</w:t>
            </w:r>
          </w:p>
        </w:tc>
      </w:tr>
      <w:tr w:rsidR="005523DE" w:rsidRPr="005523DE" w14:paraId="4C02EE53" w14:textId="77777777" w:rsidTr="005523DE">
        <w:tc>
          <w:tcPr>
            <w:tcW w:w="959" w:type="dxa"/>
          </w:tcPr>
          <w:p w14:paraId="683DFED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12</w:t>
            </w:r>
          </w:p>
        </w:tc>
        <w:tc>
          <w:tcPr>
            <w:tcW w:w="2693" w:type="dxa"/>
          </w:tcPr>
          <w:p w14:paraId="2D677174"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670P83</w:t>
            </w:r>
          </w:p>
        </w:tc>
        <w:tc>
          <w:tcPr>
            <w:tcW w:w="1276" w:type="dxa"/>
          </w:tcPr>
          <w:p w14:paraId="74782AB5"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WEG</w:t>
            </w:r>
          </w:p>
        </w:tc>
        <w:tc>
          <w:tcPr>
            <w:tcW w:w="850" w:type="dxa"/>
          </w:tcPr>
          <w:p w14:paraId="410B4B1A"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790 W</w:t>
            </w:r>
          </w:p>
        </w:tc>
        <w:tc>
          <w:tcPr>
            <w:tcW w:w="3686" w:type="dxa"/>
          </w:tcPr>
          <w:p w14:paraId="694D0D45"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16DEZ13 1022258984</w:t>
            </w:r>
          </w:p>
        </w:tc>
      </w:tr>
    </w:tbl>
    <w:p w14:paraId="277DD353"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2120E395"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Črpalke za čisto tehnološko vodo</w:t>
      </w:r>
    </w:p>
    <w:p w14:paraId="05C78919"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52E33FE0"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Črpalke za čisto tehnološko vodo se nahajajo na lokaciji zbiralnika deževnice. Uporabljene so potopne črpalke KSB.</w:t>
      </w:r>
    </w:p>
    <w:p w14:paraId="73164C43"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3978A904"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črpalk za čisto tehnološko vodo – rezervoar deževnice:</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693"/>
        <w:gridCol w:w="1276"/>
        <w:gridCol w:w="850"/>
        <w:gridCol w:w="3686"/>
      </w:tblGrid>
      <w:tr w:rsidR="005523DE" w:rsidRPr="005523DE" w14:paraId="384C9567" w14:textId="77777777" w:rsidTr="005523DE">
        <w:tc>
          <w:tcPr>
            <w:tcW w:w="9464" w:type="dxa"/>
            <w:gridSpan w:val="5"/>
          </w:tcPr>
          <w:p w14:paraId="64F8CFE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REZERVOAR DEŽEVNICE</w:t>
            </w:r>
          </w:p>
        </w:tc>
      </w:tr>
      <w:tr w:rsidR="005523DE" w:rsidRPr="005523DE" w14:paraId="3EC328FD" w14:textId="77777777" w:rsidTr="005523DE">
        <w:tc>
          <w:tcPr>
            <w:tcW w:w="959" w:type="dxa"/>
          </w:tcPr>
          <w:p w14:paraId="6D0C6B0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2693" w:type="dxa"/>
          </w:tcPr>
          <w:p w14:paraId="1071F65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276" w:type="dxa"/>
          </w:tcPr>
          <w:p w14:paraId="7F04D79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850" w:type="dxa"/>
          </w:tcPr>
          <w:p w14:paraId="77D000E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3686" w:type="dxa"/>
          </w:tcPr>
          <w:p w14:paraId="01C0066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3A2CC229" w14:textId="77777777" w:rsidTr="005523DE">
        <w:tc>
          <w:tcPr>
            <w:tcW w:w="959" w:type="dxa"/>
          </w:tcPr>
          <w:p w14:paraId="60083DE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2693" w:type="dxa"/>
          </w:tcPr>
          <w:p w14:paraId="373B255A"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005P01</w:t>
            </w:r>
          </w:p>
        </w:tc>
        <w:tc>
          <w:tcPr>
            <w:tcW w:w="1276" w:type="dxa"/>
          </w:tcPr>
          <w:p w14:paraId="7314B925"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KSB</w:t>
            </w:r>
          </w:p>
        </w:tc>
        <w:tc>
          <w:tcPr>
            <w:tcW w:w="850" w:type="dxa"/>
          </w:tcPr>
          <w:p w14:paraId="7D0FBD4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8,5 kW</w:t>
            </w:r>
          </w:p>
        </w:tc>
        <w:tc>
          <w:tcPr>
            <w:tcW w:w="3686" w:type="dxa"/>
          </w:tcPr>
          <w:p w14:paraId="5FDCF195"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KRT K 40-250/120UG1-SIE3</w:t>
            </w:r>
          </w:p>
        </w:tc>
      </w:tr>
      <w:tr w:rsidR="005523DE" w:rsidRPr="005523DE" w14:paraId="1CBAD94B" w14:textId="77777777" w:rsidTr="005523DE">
        <w:tc>
          <w:tcPr>
            <w:tcW w:w="959" w:type="dxa"/>
          </w:tcPr>
          <w:p w14:paraId="6221815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2693" w:type="dxa"/>
          </w:tcPr>
          <w:p w14:paraId="3A6C2719"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005P02</w:t>
            </w:r>
          </w:p>
        </w:tc>
        <w:tc>
          <w:tcPr>
            <w:tcW w:w="1276" w:type="dxa"/>
          </w:tcPr>
          <w:p w14:paraId="6224B5E8"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KSB</w:t>
            </w:r>
          </w:p>
        </w:tc>
        <w:tc>
          <w:tcPr>
            <w:tcW w:w="850" w:type="dxa"/>
          </w:tcPr>
          <w:p w14:paraId="35637E9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19 kW</w:t>
            </w:r>
          </w:p>
        </w:tc>
        <w:tc>
          <w:tcPr>
            <w:tcW w:w="3686" w:type="dxa"/>
          </w:tcPr>
          <w:p w14:paraId="44FC439E"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KRT K 40-250/252UG1-SIE3</w:t>
            </w:r>
          </w:p>
        </w:tc>
      </w:tr>
    </w:tbl>
    <w:p w14:paraId="472EE45E" w14:textId="77777777" w:rsidR="005523DE" w:rsidRPr="005523DE" w:rsidRDefault="005523DE" w:rsidP="005523DE">
      <w:pPr>
        <w:keepNext/>
        <w:spacing w:after="0" w:line="240" w:lineRule="auto"/>
        <w:ind w:left="426"/>
        <w:jc w:val="both"/>
        <w:rPr>
          <w:rFonts w:ascii="Tahoma" w:eastAsia="Times New Roman" w:hAnsi="Tahoma" w:cs="Tahoma"/>
          <w:b/>
          <w:bCs/>
          <w:sz w:val="20"/>
          <w:szCs w:val="20"/>
          <w:u w:val="single"/>
          <w:lang w:eastAsia="sl-SI"/>
        </w:rPr>
      </w:pPr>
    </w:p>
    <w:p w14:paraId="6CFBC6FB"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Črpalke za umazano tehnološko vodo</w:t>
      </w:r>
    </w:p>
    <w:p w14:paraId="120D8D69" w14:textId="77777777" w:rsidR="005523DE" w:rsidRPr="005523DE" w:rsidRDefault="005523DE" w:rsidP="005523DE">
      <w:pPr>
        <w:keepNext/>
        <w:spacing w:after="0" w:line="240" w:lineRule="auto"/>
        <w:rPr>
          <w:rFonts w:ascii="Times New Roman" w:eastAsia="Times New Roman" w:hAnsi="Times New Roman"/>
          <w:sz w:val="20"/>
          <w:szCs w:val="20"/>
          <w:lang w:eastAsia="x-none"/>
        </w:rPr>
      </w:pPr>
    </w:p>
    <w:p w14:paraId="2CF6C34C"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Črpalke za umazano tehnološko vodo se nahajajo na lokaciji Plenuma 3. Uporabljene so črpalke  proizvajalca KSB in Seepex.</w:t>
      </w:r>
    </w:p>
    <w:p w14:paraId="11AEFF66"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 xml:space="preserve">Seznam črpalk za umazano tehnološko vodo - Plenum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693"/>
        <w:gridCol w:w="1276"/>
        <w:gridCol w:w="850"/>
        <w:gridCol w:w="3686"/>
      </w:tblGrid>
      <w:tr w:rsidR="005523DE" w:rsidRPr="005523DE" w14:paraId="6FE746E3" w14:textId="77777777" w:rsidTr="005523DE">
        <w:tc>
          <w:tcPr>
            <w:tcW w:w="9464" w:type="dxa"/>
            <w:gridSpan w:val="5"/>
          </w:tcPr>
          <w:p w14:paraId="018895C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 xml:space="preserve">PLENUM </w:t>
            </w:r>
          </w:p>
        </w:tc>
      </w:tr>
      <w:tr w:rsidR="005523DE" w:rsidRPr="005523DE" w14:paraId="14CFB1A0" w14:textId="77777777" w:rsidTr="005523DE">
        <w:tc>
          <w:tcPr>
            <w:tcW w:w="959" w:type="dxa"/>
          </w:tcPr>
          <w:p w14:paraId="169770D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2693" w:type="dxa"/>
          </w:tcPr>
          <w:p w14:paraId="4AD1EA8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276" w:type="dxa"/>
          </w:tcPr>
          <w:p w14:paraId="721E72B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850" w:type="dxa"/>
          </w:tcPr>
          <w:p w14:paraId="1523A92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3686" w:type="dxa"/>
          </w:tcPr>
          <w:p w14:paraId="141C17F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38FD5854" w14:textId="77777777" w:rsidTr="005523DE">
        <w:tc>
          <w:tcPr>
            <w:tcW w:w="959" w:type="dxa"/>
          </w:tcPr>
          <w:p w14:paraId="7EDE13A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2693" w:type="dxa"/>
          </w:tcPr>
          <w:p w14:paraId="28A3CC6D"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551P15</w:t>
            </w:r>
          </w:p>
        </w:tc>
        <w:tc>
          <w:tcPr>
            <w:tcW w:w="1276" w:type="dxa"/>
          </w:tcPr>
          <w:p w14:paraId="2EE62945"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KSB</w:t>
            </w:r>
          </w:p>
        </w:tc>
        <w:tc>
          <w:tcPr>
            <w:tcW w:w="850" w:type="dxa"/>
          </w:tcPr>
          <w:p w14:paraId="4ECA145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800W</w:t>
            </w:r>
          </w:p>
        </w:tc>
        <w:tc>
          <w:tcPr>
            <w:tcW w:w="3686" w:type="dxa"/>
          </w:tcPr>
          <w:p w14:paraId="397AD9AB"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 xml:space="preserve"> Amarex NF65-220/004ULG-125</w:t>
            </w:r>
          </w:p>
        </w:tc>
      </w:tr>
      <w:tr w:rsidR="005523DE" w:rsidRPr="005523DE" w14:paraId="33A77194" w14:textId="77777777" w:rsidTr="005523DE">
        <w:tc>
          <w:tcPr>
            <w:tcW w:w="959" w:type="dxa"/>
          </w:tcPr>
          <w:p w14:paraId="6A3254D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2693" w:type="dxa"/>
          </w:tcPr>
          <w:p w14:paraId="27EEDE5B"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551P17</w:t>
            </w:r>
          </w:p>
        </w:tc>
        <w:tc>
          <w:tcPr>
            <w:tcW w:w="1276" w:type="dxa"/>
          </w:tcPr>
          <w:p w14:paraId="11D51FC1"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KSB</w:t>
            </w:r>
          </w:p>
        </w:tc>
        <w:tc>
          <w:tcPr>
            <w:tcW w:w="850" w:type="dxa"/>
          </w:tcPr>
          <w:p w14:paraId="382FE8A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800W</w:t>
            </w:r>
          </w:p>
        </w:tc>
        <w:tc>
          <w:tcPr>
            <w:tcW w:w="3686" w:type="dxa"/>
          </w:tcPr>
          <w:p w14:paraId="20FD620E"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Amarex NF65-220/004ULG-125</w:t>
            </w:r>
          </w:p>
        </w:tc>
      </w:tr>
    </w:tbl>
    <w:p w14:paraId="39BD00F9"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22DB31DE"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črpalk za umazano tehnološko vodo - Plenum 3:</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693"/>
        <w:gridCol w:w="1276"/>
        <w:gridCol w:w="850"/>
        <w:gridCol w:w="3686"/>
      </w:tblGrid>
      <w:tr w:rsidR="005523DE" w:rsidRPr="005523DE" w14:paraId="0E9EA582" w14:textId="77777777" w:rsidTr="005523DE">
        <w:tc>
          <w:tcPr>
            <w:tcW w:w="9464" w:type="dxa"/>
            <w:gridSpan w:val="5"/>
          </w:tcPr>
          <w:p w14:paraId="4E14CA3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PLENUM 3</w:t>
            </w:r>
          </w:p>
        </w:tc>
      </w:tr>
      <w:tr w:rsidR="005523DE" w:rsidRPr="005523DE" w14:paraId="38E991B1" w14:textId="77777777" w:rsidTr="005523DE">
        <w:tc>
          <w:tcPr>
            <w:tcW w:w="959" w:type="dxa"/>
          </w:tcPr>
          <w:p w14:paraId="7740139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2693" w:type="dxa"/>
          </w:tcPr>
          <w:p w14:paraId="703B630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276" w:type="dxa"/>
          </w:tcPr>
          <w:p w14:paraId="315252E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850" w:type="dxa"/>
          </w:tcPr>
          <w:p w14:paraId="3E43B95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3686" w:type="dxa"/>
          </w:tcPr>
          <w:p w14:paraId="472A32B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16B9C50C" w14:textId="77777777" w:rsidTr="005523DE">
        <w:tc>
          <w:tcPr>
            <w:tcW w:w="959" w:type="dxa"/>
          </w:tcPr>
          <w:p w14:paraId="7387180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2693" w:type="dxa"/>
          </w:tcPr>
          <w:p w14:paraId="20B0BD00"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606P55</w:t>
            </w:r>
          </w:p>
        </w:tc>
        <w:tc>
          <w:tcPr>
            <w:tcW w:w="1276" w:type="dxa"/>
          </w:tcPr>
          <w:p w14:paraId="374F6C5D"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KSB</w:t>
            </w:r>
          </w:p>
        </w:tc>
        <w:tc>
          <w:tcPr>
            <w:tcW w:w="850" w:type="dxa"/>
          </w:tcPr>
          <w:p w14:paraId="7CFCEA9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4 kW</w:t>
            </w:r>
          </w:p>
        </w:tc>
        <w:tc>
          <w:tcPr>
            <w:tcW w:w="3686" w:type="dxa"/>
          </w:tcPr>
          <w:p w14:paraId="0DBFEB7D"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 xml:space="preserve"> Amarex KRTK 40-250/52UC2-S</w:t>
            </w:r>
          </w:p>
        </w:tc>
      </w:tr>
      <w:tr w:rsidR="005523DE" w:rsidRPr="005523DE" w14:paraId="7DEB5163" w14:textId="77777777" w:rsidTr="005523DE">
        <w:tc>
          <w:tcPr>
            <w:tcW w:w="959" w:type="dxa"/>
          </w:tcPr>
          <w:p w14:paraId="6FC91E6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2693" w:type="dxa"/>
          </w:tcPr>
          <w:p w14:paraId="119FFC02"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606P56</w:t>
            </w:r>
          </w:p>
        </w:tc>
        <w:tc>
          <w:tcPr>
            <w:tcW w:w="1276" w:type="dxa"/>
          </w:tcPr>
          <w:p w14:paraId="4193A12F"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Seepex</w:t>
            </w:r>
          </w:p>
        </w:tc>
        <w:tc>
          <w:tcPr>
            <w:tcW w:w="850" w:type="dxa"/>
          </w:tcPr>
          <w:p w14:paraId="579B545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4 kW</w:t>
            </w:r>
          </w:p>
        </w:tc>
        <w:tc>
          <w:tcPr>
            <w:tcW w:w="3686" w:type="dxa"/>
          </w:tcPr>
          <w:p w14:paraId="7CFFD716"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BE 17-6L</w:t>
            </w:r>
          </w:p>
        </w:tc>
      </w:tr>
    </w:tbl>
    <w:p w14:paraId="479E4078"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lastRenderedPageBreak/>
        <w:t xml:space="preserve">Črpalke za kondenzacijsko vodo </w:t>
      </w:r>
    </w:p>
    <w:p w14:paraId="1D1C1F07" w14:textId="77777777" w:rsidR="005523DE" w:rsidRPr="005523DE" w:rsidRDefault="005523DE" w:rsidP="005523DE">
      <w:pPr>
        <w:keepNext/>
        <w:spacing w:after="0" w:line="240" w:lineRule="auto"/>
        <w:rPr>
          <w:rFonts w:ascii="Times New Roman" w:eastAsia="Times New Roman" w:hAnsi="Times New Roman"/>
          <w:sz w:val="20"/>
          <w:szCs w:val="20"/>
          <w:lang w:eastAsia="x-none"/>
        </w:rPr>
      </w:pPr>
    </w:p>
    <w:p w14:paraId="5ADF0471"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Črpalke kondenzacijske in odpadne vode se nahajajo na kondenzacijskih jaških (pred dehidracijo, jašek plinskega kondenzata pri mostu). Uporabljene so potopne črpalke KSB.</w:t>
      </w:r>
    </w:p>
    <w:p w14:paraId="38BA4608" w14:textId="77777777" w:rsidR="005523DE" w:rsidRPr="005523DE" w:rsidRDefault="005523DE" w:rsidP="005523DE">
      <w:pPr>
        <w:keepNext/>
        <w:spacing w:after="0" w:line="240" w:lineRule="auto"/>
        <w:rPr>
          <w:rFonts w:ascii="Times New Roman" w:eastAsia="Times New Roman" w:hAnsi="Times New Roman"/>
          <w:sz w:val="20"/>
          <w:szCs w:val="20"/>
          <w:lang w:eastAsia="x-none"/>
        </w:rPr>
      </w:pPr>
    </w:p>
    <w:p w14:paraId="5D1D78B9"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črpalk za kondenzacijsko vodo – kondenzacijski jašek pri fermentorjih – KZJ1: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693"/>
        <w:gridCol w:w="1276"/>
        <w:gridCol w:w="850"/>
        <w:gridCol w:w="3686"/>
      </w:tblGrid>
      <w:tr w:rsidR="005523DE" w:rsidRPr="005523DE" w14:paraId="63ACC4CA" w14:textId="77777777" w:rsidTr="005523DE">
        <w:tc>
          <w:tcPr>
            <w:tcW w:w="9464" w:type="dxa"/>
            <w:gridSpan w:val="5"/>
          </w:tcPr>
          <w:p w14:paraId="4EAD268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KONDENZACIJSKI JAŠEK – KZJ1</w:t>
            </w:r>
            <w:r w:rsidRPr="005523DE">
              <w:rPr>
                <w:rFonts w:ascii="Tahoma" w:eastAsia="Times New Roman" w:hAnsi="Tahoma" w:cs="Tahoma"/>
                <w:bCs/>
                <w:sz w:val="20"/>
                <w:szCs w:val="20"/>
                <w:lang w:eastAsia="sl-SI"/>
              </w:rPr>
              <w:t xml:space="preserve"> </w:t>
            </w:r>
          </w:p>
        </w:tc>
      </w:tr>
      <w:tr w:rsidR="005523DE" w:rsidRPr="005523DE" w14:paraId="070762E7" w14:textId="77777777" w:rsidTr="005523DE">
        <w:tc>
          <w:tcPr>
            <w:tcW w:w="959" w:type="dxa"/>
          </w:tcPr>
          <w:p w14:paraId="760663D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2693" w:type="dxa"/>
          </w:tcPr>
          <w:p w14:paraId="6E31A6A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276" w:type="dxa"/>
          </w:tcPr>
          <w:p w14:paraId="01D3CD5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850" w:type="dxa"/>
          </w:tcPr>
          <w:p w14:paraId="3579F0C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3686" w:type="dxa"/>
          </w:tcPr>
          <w:p w14:paraId="2217D30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6F63DF3C" w14:textId="77777777" w:rsidTr="005523DE">
        <w:tc>
          <w:tcPr>
            <w:tcW w:w="959" w:type="dxa"/>
          </w:tcPr>
          <w:p w14:paraId="4169E39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2693" w:type="dxa"/>
          </w:tcPr>
          <w:p w14:paraId="164D60D1"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670P06</w:t>
            </w:r>
          </w:p>
        </w:tc>
        <w:tc>
          <w:tcPr>
            <w:tcW w:w="1276" w:type="dxa"/>
          </w:tcPr>
          <w:p w14:paraId="3187EB8C"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KSB</w:t>
            </w:r>
          </w:p>
        </w:tc>
        <w:tc>
          <w:tcPr>
            <w:tcW w:w="850" w:type="dxa"/>
          </w:tcPr>
          <w:p w14:paraId="4664277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1,3 kW</w:t>
            </w:r>
          </w:p>
        </w:tc>
        <w:tc>
          <w:tcPr>
            <w:tcW w:w="3686" w:type="dxa"/>
          </w:tcPr>
          <w:p w14:paraId="0B4BA0C8"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 xml:space="preserve"> Amarex NF50-170/002YLG-107</w:t>
            </w:r>
          </w:p>
        </w:tc>
      </w:tr>
    </w:tbl>
    <w:p w14:paraId="6578050B"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u w:val="single"/>
          <w:lang w:eastAsia="sl-SI"/>
        </w:rPr>
      </w:pPr>
    </w:p>
    <w:p w14:paraId="486667C3"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črpalk za kondenzacijsko vodo – kondenzacijski jašek plinovod za bioplin – KS5:</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693"/>
        <w:gridCol w:w="1276"/>
        <w:gridCol w:w="850"/>
        <w:gridCol w:w="3686"/>
      </w:tblGrid>
      <w:tr w:rsidR="005523DE" w:rsidRPr="005523DE" w14:paraId="05AC9572" w14:textId="77777777" w:rsidTr="005523DE">
        <w:tc>
          <w:tcPr>
            <w:tcW w:w="9464" w:type="dxa"/>
            <w:gridSpan w:val="5"/>
          </w:tcPr>
          <w:p w14:paraId="1BA78BD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KONDENZACIJSKI JAŠEK – KS5</w:t>
            </w:r>
            <w:r w:rsidRPr="005523DE">
              <w:rPr>
                <w:rFonts w:ascii="Tahoma" w:eastAsia="Times New Roman" w:hAnsi="Tahoma" w:cs="Tahoma"/>
                <w:bCs/>
                <w:sz w:val="20"/>
                <w:szCs w:val="20"/>
                <w:lang w:eastAsia="sl-SI"/>
              </w:rPr>
              <w:t xml:space="preserve"> </w:t>
            </w:r>
          </w:p>
        </w:tc>
      </w:tr>
      <w:tr w:rsidR="005523DE" w:rsidRPr="005523DE" w14:paraId="6E08D925" w14:textId="77777777" w:rsidTr="005523DE">
        <w:tc>
          <w:tcPr>
            <w:tcW w:w="959" w:type="dxa"/>
          </w:tcPr>
          <w:p w14:paraId="48EDDDD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2693" w:type="dxa"/>
          </w:tcPr>
          <w:p w14:paraId="6863D65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276" w:type="dxa"/>
          </w:tcPr>
          <w:p w14:paraId="5921EC7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850" w:type="dxa"/>
          </w:tcPr>
          <w:p w14:paraId="057A7C6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3686" w:type="dxa"/>
          </w:tcPr>
          <w:p w14:paraId="47038B6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683D6185" w14:textId="77777777" w:rsidTr="005523DE">
        <w:tc>
          <w:tcPr>
            <w:tcW w:w="959" w:type="dxa"/>
          </w:tcPr>
          <w:p w14:paraId="647F46A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2693" w:type="dxa"/>
          </w:tcPr>
          <w:p w14:paraId="01C5F87E"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670P74</w:t>
            </w:r>
          </w:p>
        </w:tc>
        <w:tc>
          <w:tcPr>
            <w:tcW w:w="1276" w:type="dxa"/>
          </w:tcPr>
          <w:p w14:paraId="22DAB75E"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KSB</w:t>
            </w:r>
          </w:p>
        </w:tc>
        <w:tc>
          <w:tcPr>
            <w:tcW w:w="850" w:type="dxa"/>
          </w:tcPr>
          <w:p w14:paraId="3BB9507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1,3 kW</w:t>
            </w:r>
          </w:p>
        </w:tc>
        <w:tc>
          <w:tcPr>
            <w:tcW w:w="3686" w:type="dxa"/>
          </w:tcPr>
          <w:p w14:paraId="4F50C25E"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Amarex NF50-170/002YLG-107</w:t>
            </w:r>
          </w:p>
        </w:tc>
      </w:tr>
    </w:tbl>
    <w:p w14:paraId="15D30F33"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5CFACFDF"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 xml:space="preserve">Črpalke na dehidraciji </w:t>
      </w:r>
    </w:p>
    <w:p w14:paraId="1D058EA2" w14:textId="77777777" w:rsidR="005523DE" w:rsidRPr="005523DE" w:rsidRDefault="005523DE" w:rsidP="005523DE">
      <w:pPr>
        <w:keepNext/>
        <w:spacing w:after="0" w:line="240" w:lineRule="auto"/>
        <w:rPr>
          <w:rFonts w:ascii="Times New Roman" w:eastAsia="Times New Roman" w:hAnsi="Times New Roman"/>
          <w:sz w:val="20"/>
          <w:szCs w:val="20"/>
          <w:lang w:eastAsia="x-none"/>
        </w:rPr>
      </w:pPr>
    </w:p>
    <w:p w14:paraId="793D908D"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Črpalke se nahajajo v pritličnih prostorih dehidracije. Uporabljene so črpalke proizvajalcev Seepex in Netzsch.</w:t>
      </w:r>
    </w:p>
    <w:p w14:paraId="49DF57CD" w14:textId="77777777" w:rsidR="005523DE" w:rsidRPr="005523DE" w:rsidRDefault="005523DE" w:rsidP="005523DE">
      <w:pPr>
        <w:keepNext/>
        <w:spacing w:after="0" w:line="240" w:lineRule="auto"/>
        <w:rPr>
          <w:rFonts w:ascii="Times New Roman" w:eastAsia="Times New Roman" w:hAnsi="Times New Roman"/>
          <w:sz w:val="20"/>
          <w:szCs w:val="20"/>
          <w:lang w:eastAsia="x-none"/>
        </w:rPr>
      </w:pPr>
    </w:p>
    <w:p w14:paraId="18382094"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črpalk na dehidraciji: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693"/>
        <w:gridCol w:w="1276"/>
        <w:gridCol w:w="850"/>
        <w:gridCol w:w="3686"/>
      </w:tblGrid>
      <w:tr w:rsidR="005523DE" w:rsidRPr="005523DE" w14:paraId="7751DF45" w14:textId="77777777" w:rsidTr="005523DE">
        <w:tc>
          <w:tcPr>
            <w:tcW w:w="9464" w:type="dxa"/>
            <w:gridSpan w:val="5"/>
          </w:tcPr>
          <w:p w14:paraId="3C467DB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DEHIDRACIJA</w:t>
            </w:r>
          </w:p>
        </w:tc>
      </w:tr>
      <w:tr w:rsidR="005523DE" w:rsidRPr="005523DE" w14:paraId="3C88ACA0" w14:textId="77777777" w:rsidTr="005523DE">
        <w:tc>
          <w:tcPr>
            <w:tcW w:w="959" w:type="dxa"/>
          </w:tcPr>
          <w:p w14:paraId="1AEF5BB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2693" w:type="dxa"/>
          </w:tcPr>
          <w:p w14:paraId="6B9D786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276" w:type="dxa"/>
          </w:tcPr>
          <w:p w14:paraId="1321F9B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850" w:type="dxa"/>
          </w:tcPr>
          <w:p w14:paraId="1975AEB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3686" w:type="dxa"/>
          </w:tcPr>
          <w:p w14:paraId="52BD203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57ADF4F5" w14:textId="77777777" w:rsidTr="005523DE">
        <w:tc>
          <w:tcPr>
            <w:tcW w:w="959" w:type="dxa"/>
          </w:tcPr>
          <w:p w14:paraId="6253522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2693" w:type="dxa"/>
          </w:tcPr>
          <w:p w14:paraId="3182E4A7"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 xml:space="preserve">541P43 </w:t>
            </w:r>
          </w:p>
        </w:tc>
        <w:tc>
          <w:tcPr>
            <w:tcW w:w="1276" w:type="dxa"/>
          </w:tcPr>
          <w:p w14:paraId="058AAFA4"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Seepex</w:t>
            </w:r>
          </w:p>
        </w:tc>
        <w:tc>
          <w:tcPr>
            <w:tcW w:w="850" w:type="dxa"/>
          </w:tcPr>
          <w:p w14:paraId="3480D94E"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4 kW</w:t>
            </w:r>
          </w:p>
        </w:tc>
        <w:tc>
          <w:tcPr>
            <w:tcW w:w="3686" w:type="dxa"/>
          </w:tcPr>
          <w:p w14:paraId="4E1D5E0D"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BN 17-6L</w:t>
            </w:r>
          </w:p>
        </w:tc>
      </w:tr>
      <w:tr w:rsidR="005523DE" w:rsidRPr="005523DE" w14:paraId="384CBD40" w14:textId="77777777" w:rsidTr="005523DE">
        <w:tc>
          <w:tcPr>
            <w:tcW w:w="959" w:type="dxa"/>
          </w:tcPr>
          <w:p w14:paraId="479B4BD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2693" w:type="dxa"/>
          </w:tcPr>
          <w:p w14:paraId="2BB98C70"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 xml:space="preserve">541P36 </w:t>
            </w:r>
          </w:p>
        </w:tc>
        <w:tc>
          <w:tcPr>
            <w:tcW w:w="1276" w:type="dxa"/>
          </w:tcPr>
          <w:p w14:paraId="084D7EE8"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Seepex</w:t>
            </w:r>
          </w:p>
        </w:tc>
        <w:tc>
          <w:tcPr>
            <w:tcW w:w="850" w:type="dxa"/>
          </w:tcPr>
          <w:p w14:paraId="200A3212"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4 kW</w:t>
            </w:r>
          </w:p>
        </w:tc>
        <w:tc>
          <w:tcPr>
            <w:tcW w:w="3686" w:type="dxa"/>
          </w:tcPr>
          <w:p w14:paraId="422FA153"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BN 17-6L</w:t>
            </w:r>
          </w:p>
        </w:tc>
      </w:tr>
      <w:tr w:rsidR="005523DE" w:rsidRPr="005523DE" w14:paraId="59B9932C" w14:textId="77777777" w:rsidTr="005523DE">
        <w:tc>
          <w:tcPr>
            <w:tcW w:w="959" w:type="dxa"/>
          </w:tcPr>
          <w:p w14:paraId="730520C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2693" w:type="dxa"/>
          </w:tcPr>
          <w:p w14:paraId="26C68A85"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541P44</w:t>
            </w:r>
          </w:p>
        </w:tc>
        <w:tc>
          <w:tcPr>
            <w:tcW w:w="1276" w:type="dxa"/>
          </w:tcPr>
          <w:p w14:paraId="29BCD447"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Seepex</w:t>
            </w:r>
          </w:p>
        </w:tc>
        <w:tc>
          <w:tcPr>
            <w:tcW w:w="850" w:type="dxa"/>
          </w:tcPr>
          <w:p w14:paraId="4C2877F7"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4 kW</w:t>
            </w:r>
          </w:p>
        </w:tc>
        <w:tc>
          <w:tcPr>
            <w:tcW w:w="3686" w:type="dxa"/>
          </w:tcPr>
          <w:p w14:paraId="478F2635"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BN 35-12</w:t>
            </w:r>
          </w:p>
        </w:tc>
      </w:tr>
      <w:tr w:rsidR="005523DE" w:rsidRPr="005523DE" w14:paraId="57AD9947" w14:textId="77777777" w:rsidTr="005523DE">
        <w:tc>
          <w:tcPr>
            <w:tcW w:w="959" w:type="dxa"/>
          </w:tcPr>
          <w:p w14:paraId="3F4FE99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4</w:t>
            </w:r>
          </w:p>
        </w:tc>
        <w:tc>
          <w:tcPr>
            <w:tcW w:w="2693" w:type="dxa"/>
          </w:tcPr>
          <w:p w14:paraId="77C1CB5A"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541P37</w:t>
            </w:r>
          </w:p>
        </w:tc>
        <w:tc>
          <w:tcPr>
            <w:tcW w:w="1276" w:type="dxa"/>
          </w:tcPr>
          <w:p w14:paraId="60A3390C"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Seepex</w:t>
            </w:r>
          </w:p>
        </w:tc>
        <w:tc>
          <w:tcPr>
            <w:tcW w:w="850" w:type="dxa"/>
          </w:tcPr>
          <w:p w14:paraId="70D07D37"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4 kW</w:t>
            </w:r>
          </w:p>
        </w:tc>
        <w:tc>
          <w:tcPr>
            <w:tcW w:w="3686" w:type="dxa"/>
          </w:tcPr>
          <w:p w14:paraId="09608A7D"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BN 17-6L</w:t>
            </w:r>
          </w:p>
        </w:tc>
      </w:tr>
      <w:tr w:rsidR="005523DE" w:rsidRPr="005523DE" w14:paraId="4481AFB6" w14:textId="77777777" w:rsidTr="005523DE">
        <w:tc>
          <w:tcPr>
            <w:tcW w:w="959" w:type="dxa"/>
          </w:tcPr>
          <w:p w14:paraId="39DE17A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w:t>
            </w:r>
          </w:p>
        </w:tc>
        <w:tc>
          <w:tcPr>
            <w:tcW w:w="2693" w:type="dxa"/>
          </w:tcPr>
          <w:p w14:paraId="183E39DC"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541P44</w:t>
            </w:r>
          </w:p>
        </w:tc>
        <w:tc>
          <w:tcPr>
            <w:tcW w:w="1276" w:type="dxa"/>
          </w:tcPr>
          <w:p w14:paraId="263E7EBF"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Seepex</w:t>
            </w:r>
          </w:p>
        </w:tc>
        <w:tc>
          <w:tcPr>
            <w:tcW w:w="850" w:type="dxa"/>
          </w:tcPr>
          <w:p w14:paraId="46912659"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4 kW</w:t>
            </w:r>
          </w:p>
        </w:tc>
        <w:tc>
          <w:tcPr>
            <w:tcW w:w="3686" w:type="dxa"/>
          </w:tcPr>
          <w:p w14:paraId="497910AE"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BN 17-6L</w:t>
            </w:r>
          </w:p>
        </w:tc>
      </w:tr>
      <w:tr w:rsidR="005523DE" w:rsidRPr="005523DE" w14:paraId="456C7306" w14:textId="77777777" w:rsidTr="005523DE">
        <w:tc>
          <w:tcPr>
            <w:tcW w:w="959" w:type="dxa"/>
          </w:tcPr>
          <w:p w14:paraId="3E3EC46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6</w:t>
            </w:r>
          </w:p>
        </w:tc>
        <w:tc>
          <w:tcPr>
            <w:tcW w:w="2693" w:type="dxa"/>
          </w:tcPr>
          <w:p w14:paraId="0901F48C"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541P53</w:t>
            </w:r>
          </w:p>
        </w:tc>
        <w:tc>
          <w:tcPr>
            <w:tcW w:w="1276" w:type="dxa"/>
          </w:tcPr>
          <w:p w14:paraId="2B0F50C3"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Seepex</w:t>
            </w:r>
          </w:p>
        </w:tc>
        <w:tc>
          <w:tcPr>
            <w:tcW w:w="850" w:type="dxa"/>
          </w:tcPr>
          <w:p w14:paraId="059A21A2"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3 kW</w:t>
            </w:r>
          </w:p>
        </w:tc>
        <w:tc>
          <w:tcPr>
            <w:tcW w:w="3686" w:type="dxa"/>
          </w:tcPr>
          <w:p w14:paraId="050900B2"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BN 17-6L</w:t>
            </w:r>
          </w:p>
        </w:tc>
      </w:tr>
      <w:tr w:rsidR="005523DE" w:rsidRPr="005523DE" w14:paraId="4FF322E3" w14:textId="77777777" w:rsidTr="005523DE">
        <w:tc>
          <w:tcPr>
            <w:tcW w:w="959" w:type="dxa"/>
          </w:tcPr>
          <w:p w14:paraId="6C85762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w:t>
            </w:r>
          </w:p>
        </w:tc>
        <w:tc>
          <w:tcPr>
            <w:tcW w:w="2693" w:type="dxa"/>
          </w:tcPr>
          <w:p w14:paraId="5712D996"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541P52</w:t>
            </w:r>
          </w:p>
        </w:tc>
        <w:tc>
          <w:tcPr>
            <w:tcW w:w="1276" w:type="dxa"/>
          </w:tcPr>
          <w:p w14:paraId="09322F7B"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Seepex</w:t>
            </w:r>
          </w:p>
        </w:tc>
        <w:tc>
          <w:tcPr>
            <w:tcW w:w="850" w:type="dxa"/>
          </w:tcPr>
          <w:p w14:paraId="655428F2"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7,5 kW</w:t>
            </w:r>
          </w:p>
        </w:tc>
        <w:tc>
          <w:tcPr>
            <w:tcW w:w="3686" w:type="dxa"/>
          </w:tcPr>
          <w:p w14:paraId="68B3ACA5"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BN 17-12</w:t>
            </w:r>
          </w:p>
        </w:tc>
      </w:tr>
      <w:tr w:rsidR="005523DE" w:rsidRPr="005523DE" w14:paraId="23FB39E8" w14:textId="77777777" w:rsidTr="005523DE">
        <w:tc>
          <w:tcPr>
            <w:tcW w:w="959" w:type="dxa"/>
          </w:tcPr>
          <w:p w14:paraId="3D8E3C5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8</w:t>
            </w:r>
          </w:p>
        </w:tc>
        <w:tc>
          <w:tcPr>
            <w:tcW w:w="2693" w:type="dxa"/>
          </w:tcPr>
          <w:p w14:paraId="14AE1307"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640P63</w:t>
            </w:r>
          </w:p>
        </w:tc>
        <w:tc>
          <w:tcPr>
            <w:tcW w:w="1276" w:type="dxa"/>
          </w:tcPr>
          <w:p w14:paraId="751CAE35"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Seepex</w:t>
            </w:r>
          </w:p>
        </w:tc>
        <w:tc>
          <w:tcPr>
            <w:tcW w:w="850" w:type="dxa"/>
          </w:tcPr>
          <w:p w14:paraId="68543012"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2,2 kW</w:t>
            </w:r>
          </w:p>
        </w:tc>
        <w:tc>
          <w:tcPr>
            <w:tcW w:w="3686" w:type="dxa"/>
          </w:tcPr>
          <w:p w14:paraId="00C51675"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BN 10-6L</w:t>
            </w:r>
          </w:p>
        </w:tc>
      </w:tr>
      <w:tr w:rsidR="005523DE" w:rsidRPr="005523DE" w14:paraId="31E12CEC" w14:textId="77777777" w:rsidTr="005523DE">
        <w:tc>
          <w:tcPr>
            <w:tcW w:w="959" w:type="dxa"/>
          </w:tcPr>
          <w:p w14:paraId="77E943F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9</w:t>
            </w:r>
          </w:p>
        </w:tc>
        <w:tc>
          <w:tcPr>
            <w:tcW w:w="2693" w:type="dxa"/>
          </w:tcPr>
          <w:p w14:paraId="4AE2038F"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640P62</w:t>
            </w:r>
          </w:p>
        </w:tc>
        <w:tc>
          <w:tcPr>
            <w:tcW w:w="1276" w:type="dxa"/>
          </w:tcPr>
          <w:p w14:paraId="5BAF617C"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Seepex</w:t>
            </w:r>
          </w:p>
        </w:tc>
        <w:tc>
          <w:tcPr>
            <w:tcW w:w="850" w:type="dxa"/>
          </w:tcPr>
          <w:p w14:paraId="723BB865"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5,5 kW</w:t>
            </w:r>
          </w:p>
        </w:tc>
        <w:tc>
          <w:tcPr>
            <w:tcW w:w="3686" w:type="dxa"/>
          </w:tcPr>
          <w:p w14:paraId="781DFF89"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BN 17-6L</w:t>
            </w:r>
          </w:p>
        </w:tc>
      </w:tr>
      <w:tr w:rsidR="005523DE" w:rsidRPr="005523DE" w14:paraId="0599517D" w14:textId="77777777" w:rsidTr="005523DE">
        <w:tc>
          <w:tcPr>
            <w:tcW w:w="959" w:type="dxa"/>
          </w:tcPr>
          <w:p w14:paraId="268520D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10</w:t>
            </w:r>
          </w:p>
        </w:tc>
        <w:tc>
          <w:tcPr>
            <w:tcW w:w="2693" w:type="dxa"/>
          </w:tcPr>
          <w:p w14:paraId="5C49C067"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541P74</w:t>
            </w:r>
          </w:p>
        </w:tc>
        <w:tc>
          <w:tcPr>
            <w:tcW w:w="1276" w:type="dxa"/>
          </w:tcPr>
          <w:p w14:paraId="146729A1"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Netzsch</w:t>
            </w:r>
          </w:p>
        </w:tc>
        <w:tc>
          <w:tcPr>
            <w:tcW w:w="850" w:type="dxa"/>
          </w:tcPr>
          <w:p w14:paraId="54B4C2C7"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1,5 kW</w:t>
            </w:r>
          </w:p>
        </w:tc>
        <w:tc>
          <w:tcPr>
            <w:tcW w:w="3686" w:type="dxa"/>
          </w:tcPr>
          <w:p w14:paraId="35A13C76"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NM045BY</w:t>
            </w:r>
          </w:p>
        </w:tc>
      </w:tr>
      <w:tr w:rsidR="005523DE" w:rsidRPr="005523DE" w14:paraId="5E2C1747" w14:textId="77777777" w:rsidTr="005523DE">
        <w:tc>
          <w:tcPr>
            <w:tcW w:w="959" w:type="dxa"/>
          </w:tcPr>
          <w:p w14:paraId="65D7DAF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11</w:t>
            </w:r>
          </w:p>
        </w:tc>
        <w:tc>
          <w:tcPr>
            <w:tcW w:w="2693" w:type="dxa"/>
          </w:tcPr>
          <w:p w14:paraId="24F8E6B1"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541P75</w:t>
            </w:r>
          </w:p>
        </w:tc>
        <w:tc>
          <w:tcPr>
            <w:tcW w:w="1276" w:type="dxa"/>
          </w:tcPr>
          <w:p w14:paraId="7BB6D26A"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Netzsch</w:t>
            </w:r>
          </w:p>
        </w:tc>
        <w:tc>
          <w:tcPr>
            <w:tcW w:w="850" w:type="dxa"/>
          </w:tcPr>
          <w:p w14:paraId="2FB31C9A"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1,5 kW</w:t>
            </w:r>
          </w:p>
        </w:tc>
        <w:tc>
          <w:tcPr>
            <w:tcW w:w="3686" w:type="dxa"/>
          </w:tcPr>
          <w:p w14:paraId="055D0F99"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NM045BY</w:t>
            </w:r>
          </w:p>
        </w:tc>
      </w:tr>
      <w:tr w:rsidR="005523DE" w:rsidRPr="005523DE" w14:paraId="3AB4745A" w14:textId="77777777" w:rsidTr="005523DE">
        <w:tc>
          <w:tcPr>
            <w:tcW w:w="959" w:type="dxa"/>
          </w:tcPr>
          <w:p w14:paraId="5C85EF8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12</w:t>
            </w:r>
          </w:p>
        </w:tc>
        <w:tc>
          <w:tcPr>
            <w:tcW w:w="2693" w:type="dxa"/>
          </w:tcPr>
          <w:p w14:paraId="194428F4"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541P91</w:t>
            </w:r>
          </w:p>
        </w:tc>
        <w:tc>
          <w:tcPr>
            <w:tcW w:w="1276" w:type="dxa"/>
          </w:tcPr>
          <w:p w14:paraId="66E3D09C"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Netzsch</w:t>
            </w:r>
          </w:p>
        </w:tc>
        <w:tc>
          <w:tcPr>
            <w:tcW w:w="850" w:type="dxa"/>
          </w:tcPr>
          <w:p w14:paraId="4CC6E4CF"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7,5 kW</w:t>
            </w:r>
          </w:p>
        </w:tc>
        <w:tc>
          <w:tcPr>
            <w:tcW w:w="3686" w:type="dxa"/>
          </w:tcPr>
          <w:p w14:paraId="0544C7DF"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NM076BY</w:t>
            </w:r>
          </w:p>
        </w:tc>
      </w:tr>
      <w:tr w:rsidR="005523DE" w:rsidRPr="005523DE" w14:paraId="1DD8BBDA" w14:textId="77777777" w:rsidTr="005523DE">
        <w:tc>
          <w:tcPr>
            <w:tcW w:w="959" w:type="dxa"/>
          </w:tcPr>
          <w:p w14:paraId="37E07F55"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13</w:t>
            </w:r>
          </w:p>
        </w:tc>
        <w:tc>
          <w:tcPr>
            <w:tcW w:w="2693" w:type="dxa"/>
          </w:tcPr>
          <w:p w14:paraId="3A81A32A"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541P54</w:t>
            </w:r>
          </w:p>
        </w:tc>
        <w:tc>
          <w:tcPr>
            <w:tcW w:w="1276" w:type="dxa"/>
          </w:tcPr>
          <w:p w14:paraId="1A5D6072"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Netzsch</w:t>
            </w:r>
          </w:p>
        </w:tc>
        <w:tc>
          <w:tcPr>
            <w:tcW w:w="850" w:type="dxa"/>
          </w:tcPr>
          <w:p w14:paraId="0B49B542"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7,5 kW</w:t>
            </w:r>
          </w:p>
        </w:tc>
        <w:tc>
          <w:tcPr>
            <w:tcW w:w="3686" w:type="dxa"/>
          </w:tcPr>
          <w:p w14:paraId="25BB4F2A"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NM076BY</w:t>
            </w:r>
          </w:p>
        </w:tc>
      </w:tr>
      <w:tr w:rsidR="005523DE" w:rsidRPr="005523DE" w14:paraId="35027875" w14:textId="77777777" w:rsidTr="005523DE">
        <w:tc>
          <w:tcPr>
            <w:tcW w:w="959" w:type="dxa"/>
          </w:tcPr>
          <w:p w14:paraId="1EAB598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14</w:t>
            </w:r>
          </w:p>
        </w:tc>
        <w:tc>
          <w:tcPr>
            <w:tcW w:w="2693" w:type="dxa"/>
          </w:tcPr>
          <w:p w14:paraId="2E95BCB9"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541P72</w:t>
            </w:r>
          </w:p>
        </w:tc>
        <w:tc>
          <w:tcPr>
            <w:tcW w:w="1276" w:type="dxa"/>
          </w:tcPr>
          <w:p w14:paraId="4175DFA5"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Netzsch</w:t>
            </w:r>
          </w:p>
        </w:tc>
        <w:tc>
          <w:tcPr>
            <w:tcW w:w="850" w:type="dxa"/>
          </w:tcPr>
          <w:p w14:paraId="62119FFF"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7,5 kW</w:t>
            </w:r>
          </w:p>
        </w:tc>
        <w:tc>
          <w:tcPr>
            <w:tcW w:w="3686" w:type="dxa"/>
          </w:tcPr>
          <w:p w14:paraId="5933D86B"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NM076BY</w:t>
            </w:r>
          </w:p>
        </w:tc>
      </w:tr>
      <w:tr w:rsidR="005523DE" w:rsidRPr="005523DE" w14:paraId="38C42B3B" w14:textId="77777777" w:rsidTr="005523DE">
        <w:tc>
          <w:tcPr>
            <w:tcW w:w="959" w:type="dxa"/>
          </w:tcPr>
          <w:p w14:paraId="3AD3F673"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15</w:t>
            </w:r>
          </w:p>
        </w:tc>
        <w:tc>
          <w:tcPr>
            <w:tcW w:w="2693" w:type="dxa"/>
          </w:tcPr>
          <w:p w14:paraId="70A25A5D"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 xml:space="preserve">Flocmix </w:t>
            </w:r>
          </w:p>
        </w:tc>
        <w:tc>
          <w:tcPr>
            <w:tcW w:w="1276" w:type="dxa"/>
          </w:tcPr>
          <w:p w14:paraId="1F7191A8"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Netzsch</w:t>
            </w:r>
          </w:p>
        </w:tc>
        <w:tc>
          <w:tcPr>
            <w:tcW w:w="850" w:type="dxa"/>
          </w:tcPr>
          <w:p w14:paraId="62ED94D9"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370 W</w:t>
            </w:r>
          </w:p>
        </w:tc>
        <w:tc>
          <w:tcPr>
            <w:tcW w:w="3686" w:type="dxa"/>
          </w:tcPr>
          <w:p w14:paraId="4F743939"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NM015BY</w:t>
            </w:r>
          </w:p>
        </w:tc>
      </w:tr>
      <w:tr w:rsidR="005523DE" w:rsidRPr="005523DE" w14:paraId="58986B5E" w14:textId="77777777" w:rsidTr="005523DE">
        <w:tc>
          <w:tcPr>
            <w:tcW w:w="959" w:type="dxa"/>
          </w:tcPr>
          <w:p w14:paraId="58BB430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16</w:t>
            </w:r>
          </w:p>
        </w:tc>
        <w:tc>
          <w:tcPr>
            <w:tcW w:w="2693" w:type="dxa"/>
          </w:tcPr>
          <w:p w14:paraId="230695FF"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 xml:space="preserve">Flocmix </w:t>
            </w:r>
          </w:p>
        </w:tc>
        <w:tc>
          <w:tcPr>
            <w:tcW w:w="1276" w:type="dxa"/>
          </w:tcPr>
          <w:p w14:paraId="4EB50B30"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Netzsch</w:t>
            </w:r>
          </w:p>
        </w:tc>
        <w:tc>
          <w:tcPr>
            <w:tcW w:w="850" w:type="dxa"/>
          </w:tcPr>
          <w:p w14:paraId="127B0915"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1,5 kW</w:t>
            </w:r>
          </w:p>
        </w:tc>
        <w:tc>
          <w:tcPr>
            <w:tcW w:w="3686" w:type="dxa"/>
          </w:tcPr>
          <w:p w14:paraId="15181989"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NM031BY</w:t>
            </w:r>
          </w:p>
        </w:tc>
      </w:tr>
      <w:tr w:rsidR="005523DE" w:rsidRPr="005523DE" w14:paraId="79DCB9BC" w14:textId="77777777" w:rsidTr="005523DE">
        <w:tc>
          <w:tcPr>
            <w:tcW w:w="959" w:type="dxa"/>
          </w:tcPr>
          <w:p w14:paraId="6A5BE3B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17</w:t>
            </w:r>
          </w:p>
        </w:tc>
        <w:tc>
          <w:tcPr>
            <w:tcW w:w="2693" w:type="dxa"/>
          </w:tcPr>
          <w:p w14:paraId="623CCDC2" w14:textId="77777777" w:rsidR="005523DE" w:rsidRPr="005523DE" w:rsidRDefault="005523DE" w:rsidP="005523DE">
            <w:pPr>
              <w:keepNext/>
              <w:spacing w:after="0" w:line="240" w:lineRule="auto"/>
              <w:jc w:val="center"/>
              <w:rPr>
                <w:rFonts w:ascii="Times New Roman" w:eastAsia="Times New Roman" w:hAnsi="Times New Roman"/>
                <w:sz w:val="20"/>
                <w:szCs w:val="20"/>
                <w:lang w:eastAsia="sl-SI"/>
              </w:rPr>
            </w:pPr>
            <w:r w:rsidRPr="005523DE">
              <w:rPr>
                <w:rFonts w:ascii="Tahoma" w:eastAsia="Times New Roman" w:hAnsi="Tahoma" w:cs="Tahoma"/>
                <w:color w:val="000000"/>
                <w:sz w:val="20"/>
                <w:szCs w:val="20"/>
                <w:lang w:eastAsia="sl-SI"/>
              </w:rPr>
              <w:t>541P43</w:t>
            </w:r>
          </w:p>
        </w:tc>
        <w:tc>
          <w:tcPr>
            <w:tcW w:w="1276" w:type="dxa"/>
          </w:tcPr>
          <w:p w14:paraId="51AE6E3B" w14:textId="77777777" w:rsidR="005523DE" w:rsidRPr="005523DE" w:rsidRDefault="005523DE" w:rsidP="005523DE">
            <w:pPr>
              <w:keepNext/>
              <w:spacing w:after="0" w:line="240" w:lineRule="auto"/>
              <w:jc w:val="center"/>
              <w:rPr>
                <w:rFonts w:ascii="Times New Roman" w:eastAsia="Times New Roman" w:hAnsi="Times New Roman"/>
                <w:sz w:val="20"/>
                <w:szCs w:val="20"/>
                <w:lang w:eastAsia="sl-SI"/>
              </w:rPr>
            </w:pPr>
            <w:r w:rsidRPr="005523DE">
              <w:rPr>
                <w:rFonts w:ascii="Tahoma" w:eastAsia="Times New Roman" w:hAnsi="Tahoma" w:cs="Tahoma"/>
                <w:color w:val="000000"/>
                <w:sz w:val="20"/>
                <w:szCs w:val="20"/>
                <w:lang w:eastAsia="sl-SI"/>
              </w:rPr>
              <w:t>Netzsch</w:t>
            </w:r>
          </w:p>
        </w:tc>
        <w:tc>
          <w:tcPr>
            <w:tcW w:w="850" w:type="dxa"/>
          </w:tcPr>
          <w:p w14:paraId="2BC7B6B6"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5,5 kW</w:t>
            </w:r>
          </w:p>
          <w:p w14:paraId="27B91F76"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p>
        </w:tc>
        <w:tc>
          <w:tcPr>
            <w:tcW w:w="3686" w:type="dxa"/>
          </w:tcPr>
          <w:p w14:paraId="03F8C651"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AGNM02 NEMO Pumpe NM090BY02S12B.2_Ser.no.:D8409648</w:t>
            </w:r>
          </w:p>
        </w:tc>
      </w:tr>
      <w:tr w:rsidR="005523DE" w:rsidRPr="005523DE" w14:paraId="35EDF329" w14:textId="77777777" w:rsidTr="005523DE">
        <w:tc>
          <w:tcPr>
            <w:tcW w:w="959" w:type="dxa"/>
          </w:tcPr>
          <w:p w14:paraId="23CE56D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18</w:t>
            </w:r>
          </w:p>
        </w:tc>
        <w:tc>
          <w:tcPr>
            <w:tcW w:w="2693" w:type="dxa"/>
          </w:tcPr>
          <w:p w14:paraId="3DE70F9D" w14:textId="77777777" w:rsidR="005523DE" w:rsidRPr="005523DE" w:rsidRDefault="005523DE" w:rsidP="005523DE">
            <w:pPr>
              <w:keepNext/>
              <w:spacing w:after="0" w:line="240" w:lineRule="auto"/>
              <w:jc w:val="center"/>
              <w:rPr>
                <w:rFonts w:ascii="Times New Roman" w:eastAsia="Times New Roman" w:hAnsi="Times New Roman"/>
                <w:sz w:val="20"/>
                <w:szCs w:val="20"/>
                <w:lang w:eastAsia="sl-SI"/>
              </w:rPr>
            </w:pPr>
            <w:r w:rsidRPr="005523DE">
              <w:rPr>
                <w:rFonts w:ascii="Tahoma" w:eastAsia="Times New Roman" w:hAnsi="Tahoma" w:cs="Tahoma"/>
                <w:color w:val="000000"/>
                <w:sz w:val="20"/>
                <w:szCs w:val="20"/>
                <w:lang w:eastAsia="sl-SI"/>
              </w:rPr>
              <w:t>541P37</w:t>
            </w:r>
          </w:p>
        </w:tc>
        <w:tc>
          <w:tcPr>
            <w:tcW w:w="1276" w:type="dxa"/>
          </w:tcPr>
          <w:p w14:paraId="644EBDC5" w14:textId="77777777" w:rsidR="005523DE" w:rsidRPr="005523DE" w:rsidRDefault="005523DE" w:rsidP="005523DE">
            <w:pPr>
              <w:keepNext/>
              <w:spacing w:after="0" w:line="240" w:lineRule="auto"/>
              <w:jc w:val="center"/>
              <w:rPr>
                <w:rFonts w:ascii="Times New Roman" w:eastAsia="Times New Roman" w:hAnsi="Times New Roman"/>
                <w:sz w:val="20"/>
                <w:szCs w:val="20"/>
                <w:lang w:eastAsia="sl-SI"/>
              </w:rPr>
            </w:pPr>
            <w:r w:rsidRPr="005523DE">
              <w:rPr>
                <w:rFonts w:ascii="Tahoma" w:eastAsia="Times New Roman" w:hAnsi="Tahoma" w:cs="Tahoma"/>
                <w:color w:val="000000"/>
                <w:sz w:val="20"/>
                <w:szCs w:val="20"/>
                <w:lang w:eastAsia="sl-SI"/>
              </w:rPr>
              <w:t>Netzsch</w:t>
            </w:r>
          </w:p>
        </w:tc>
        <w:tc>
          <w:tcPr>
            <w:tcW w:w="850" w:type="dxa"/>
          </w:tcPr>
          <w:p w14:paraId="3BD31033"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5,5 kW</w:t>
            </w:r>
          </w:p>
        </w:tc>
        <w:tc>
          <w:tcPr>
            <w:tcW w:w="3686" w:type="dxa"/>
          </w:tcPr>
          <w:p w14:paraId="2B214201"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AGNM02 NEMO Pumpe NM090BY02S12B.2_Ser.no.:D8409649</w:t>
            </w:r>
          </w:p>
        </w:tc>
      </w:tr>
      <w:tr w:rsidR="005523DE" w:rsidRPr="005523DE" w14:paraId="06C028CF" w14:textId="77777777" w:rsidTr="005523DE">
        <w:tc>
          <w:tcPr>
            <w:tcW w:w="959" w:type="dxa"/>
          </w:tcPr>
          <w:p w14:paraId="04963AB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19</w:t>
            </w:r>
          </w:p>
        </w:tc>
        <w:tc>
          <w:tcPr>
            <w:tcW w:w="2693" w:type="dxa"/>
          </w:tcPr>
          <w:p w14:paraId="125781FC" w14:textId="77777777" w:rsidR="005523DE" w:rsidRPr="005523DE" w:rsidRDefault="005523DE" w:rsidP="005523DE">
            <w:pPr>
              <w:keepNext/>
              <w:spacing w:after="0" w:line="240" w:lineRule="auto"/>
              <w:jc w:val="center"/>
              <w:rPr>
                <w:rFonts w:ascii="Times New Roman" w:eastAsia="Times New Roman" w:hAnsi="Times New Roman"/>
                <w:sz w:val="20"/>
                <w:szCs w:val="20"/>
                <w:lang w:eastAsia="sl-SI"/>
              </w:rPr>
            </w:pPr>
            <w:r w:rsidRPr="005523DE">
              <w:rPr>
                <w:rFonts w:ascii="Tahoma" w:eastAsia="Times New Roman" w:hAnsi="Tahoma" w:cs="Tahoma"/>
                <w:color w:val="000000"/>
                <w:sz w:val="20"/>
                <w:szCs w:val="20"/>
                <w:lang w:eastAsia="sl-SI"/>
              </w:rPr>
              <w:t>541P44</w:t>
            </w:r>
          </w:p>
        </w:tc>
        <w:tc>
          <w:tcPr>
            <w:tcW w:w="1276" w:type="dxa"/>
          </w:tcPr>
          <w:p w14:paraId="42224B8E" w14:textId="77777777" w:rsidR="005523DE" w:rsidRPr="005523DE" w:rsidRDefault="005523DE" w:rsidP="005523DE">
            <w:pPr>
              <w:keepNext/>
              <w:spacing w:after="0" w:line="240" w:lineRule="auto"/>
              <w:jc w:val="center"/>
              <w:rPr>
                <w:rFonts w:ascii="Times New Roman" w:eastAsia="Times New Roman" w:hAnsi="Times New Roman"/>
                <w:sz w:val="20"/>
                <w:szCs w:val="20"/>
                <w:lang w:eastAsia="sl-SI"/>
              </w:rPr>
            </w:pPr>
            <w:r w:rsidRPr="005523DE">
              <w:rPr>
                <w:rFonts w:ascii="Tahoma" w:eastAsia="Times New Roman" w:hAnsi="Tahoma" w:cs="Tahoma"/>
                <w:color w:val="000000"/>
                <w:sz w:val="20"/>
                <w:szCs w:val="20"/>
                <w:lang w:eastAsia="sl-SI"/>
              </w:rPr>
              <w:t>Netzsch</w:t>
            </w:r>
          </w:p>
        </w:tc>
        <w:tc>
          <w:tcPr>
            <w:tcW w:w="850" w:type="dxa"/>
          </w:tcPr>
          <w:p w14:paraId="38B96A77"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5,5 kW</w:t>
            </w:r>
          </w:p>
        </w:tc>
        <w:tc>
          <w:tcPr>
            <w:tcW w:w="3686" w:type="dxa"/>
          </w:tcPr>
          <w:p w14:paraId="3C3635F1"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AGNM02 NEMO Pumpe NM090BY02S12B.2_Ser.no.:D8409650</w:t>
            </w:r>
          </w:p>
        </w:tc>
      </w:tr>
      <w:tr w:rsidR="005523DE" w:rsidRPr="005523DE" w14:paraId="7D81A9E1" w14:textId="77777777" w:rsidTr="005523DE">
        <w:tc>
          <w:tcPr>
            <w:tcW w:w="959" w:type="dxa"/>
          </w:tcPr>
          <w:p w14:paraId="14EA40E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20</w:t>
            </w:r>
          </w:p>
        </w:tc>
        <w:tc>
          <w:tcPr>
            <w:tcW w:w="2693" w:type="dxa"/>
          </w:tcPr>
          <w:p w14:paraId="79C89E21" w14:textId="77777777" w:rsidR="005523DE" w:rsidRPr="005523DE" w:rsidRDefault="005523DE" w:rsidP="005523DE">
            <w:pPr>
              <w:keepNext/>
              <w:spacing w:after="0" w:line="240" w:lineRule="auto"/>
              <w:jc w:val="center"/>
              <w:rPr>
                <w:rFonts w:ascii="Times New Roman" w:eastAsia="Times New Roman" w:hAnsi="Times New Roman"/>
                <w:sz w:val="20"/>
                <w:szCs w:val="20"/>
                <w:lang w:eastAsia="sl-SI"/>
              </w:rPr>
            </w:pPr>
            <w:r w:rsidRPr="005523DE">
              <w:rPr>
                <w:rFonts w:ascii="Tahoma" w:eastAsia="Times New Roman" w:hAnsi="Tahoma" w:cs="Tahoma"/>
                <w:color w:val="000000"/>
                <w:sz w:val="20"/>
                <w:szCs w:val="20"/>
                <w:lang w:eastAsia="sl-SI"/>
              </w:rPr>
              <w:t>541P36</w:t>
            </w:r>
          </w:p>
        </w:tc>
        <w:tc>
          <w:tcPr>
            <w:tcW w:w="1276" w:type="dxa"/>
          </w:tcPr>
          <w:p w14:paraId="20674B61" w14:textId="77777777" w:rsidR="005523DE" w:rsidRPr="005523DE" w:rsidRDefault="005523DE" w:rsidP="005523DE">
            <w:pPr>
              <w:keepNext/>
              <w:spacing w:after="0" w:line="240" w:lineRule="auto"/>
              <w:jc w:val="center"/>
              <w:rPr>
                <w:rFonts w:ascii="Times New Roman" w:eastAsia="Times New Roman" w:hAnsi="Times New Roman"/>
                <w:sz w:val="20"/>
                <w:szCs w:val="20"/>
                <w:lang w:eastAsia="sl-SI"/>
              </w:rPr>
            </w:pPr>
            <w:r w:rsidRPr="005523DE">
              <w:rPr>
                <w:rFonts w:ascii="Tahoma" w:eastAsia="Times New Roman" w:hAnsi="Tahoma" w:cs="Tahoma"/>
                <w:color w:val="000000"/>
                <w:sz w:val="20"/>
                <w:szCs w:val="20"/>
                <w:lang w:eastAsia="sl-SI"/>
              </w:rPr>
              <w:t>Netzsch</w:t>
            </w:r>
          </w:p>
        </w:tc>
        <w:tc>
          <w:tcPr>
            <w:tcW w:w="850" w:type="dxa"/>
          </w:tcPr>
          <w:p w14:paraId="35C39797"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5,5 kW</w:t>
            </w:r>
          </w:p>
        </w:tc>
        <w:tc>
          <w:tcPr>
            <w:tcW w:w="3686" w:type="dxa"/>
          </w:tcPr>
          <w:p w14:paraId="2B9B3D0B"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AGNM02 NEMO Pumpe NM090BY02S12B.2_Ser.no.:D8409651</w:t>
            </w:r>
          </w:p>
        </w:tc>
      </w:tr>
    </w:tbl>
    <w:p w14:paraId="725F299A" w14:textId="77777777" w:rsid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47CBE55E" w14:textId="77777777" w:rsidR="002201E5" w:rsidRPr="005523DE" w:rsidRDefault="002201E5" w:rsidP="005523DE">
      <w:pPr>
        <w:keepNext/>
        <w:numPr>
          <w:ilvl w:val="12"/>
          <w:numId w:val="0"/>
        </w:numPr>
        <w:spacing w:after="0" w:line="240" w:lineRule="auto"/>
        <w:jc w:val="both"/>
        <w:rPr>
          <w:rFonts w:ascii="Tahoma" w:eastAsia="Times New Roman" w:hAnsi="Tahoma" w:cs="Tahoma"/>
          <w:bCs/>
          <w:sz w:val="20"/>
          <w:szCs w:val="20"/>
          <w:lang w:eastAsia="sl-SI"/>
        </w:rPr>
      </w:pPr>
    </w:p>
    <w:p w14:paraId="742B1AB1"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lastRenderedPageBreak/>
        <w:t xml:space="preserve">Črpalke za razžvepljevanje </w:t>
      </w:r>
    </w:p>
    <w:p w14:paraId="34ABE672" w14:textId="77777777" w:rsidR="005523DE" w:rsidRPr="005523DE" w:rsidRDefault="005523DE" w:rsidP="005523DE">
      <w:pPr>
        <w:keepNext/>
        <w:spacing w:after="0" w:line="240" w:lineRule="auto"/>
        <w:rPr>
          <w:rFonts w:ascii="Times New Roman" w:eastAsia="Times New Roman" w:hAnsi="Times New Roman"/>
          <w:sz w:val="20"/>
          <w:szCs w:val="20"/>
          <w:lang w:eastAsia="x-none"/>
        </w:rPr>
      </w:pPr>
    </w:p>
    <w:p w14:paraId="41B47DDA"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Črpalke za razžvepljevanje se nahajajo za stabilizacijskimi boksi na zahodni strani in v prostoru poleg biološkega razžvepljevanja. Na pralnikih plina ( 604D31, 604D41 in 604D44) so montirane na potopne črpalke ARBO, ob kislinskih rezervoarjih pa so magnetne centrifugalne črpalke Stubbe.</w:t>
      </w:r>
    </w:p>
    <w:p w14:paraId="444CF740" w14:textId="77777777" w:rsidR="005523DE" w:rsidRPr="005523DE" w:rsidRDefault="005523DE" w:rsidP="005523DE">
      <w:pPr>
        <w:keepNext/>
        <w:spacing w:after="0" w:line="240" w:lineRule="auto"/>
        <w:rPr>
          <w:rFonts w:ascii="Tahoma" w:eastAsia="Times New Roman" w:hAnsi="Tahoma" w:cs="Tahoma"/>
          <w:bCs/>
          <w:sz w:val="20"/>
          <w:szCs w:val="20"/>
          <w:lang w:eastAsia="sl-SI"/>
        </w:rPr>
      </w:pPr>
    </w:p>
    <w:p w14:paraId="57B63108"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črpalk za razžvepljevanje:</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693"/>
        <w:gridCol w:w="1276"/>
        <w:gridCol w:w="850"/>
        <w:gridCol w:w="3686"/>
      </w:tblGrid>
      <w:tr w:rsidR="005523DE" w:rsidRPr="005523DE" w14:paraId="78BA72B7" w14:textId="77777777" w:rsidTr="005523DE">
        <w:tc>
          <w:tcPr>
            <w:tcW w:w="9464" w:type="dxa"/>
            <w:gridSpan w:val="5"/>
          </w:tcPr>
          <w:p w14:paraId="0383F77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RAZŽVEPLEVANJE</w:t>
            </w:r>
          </w:p>
        </w:tc>
      </w:tr>
      <w:tr w:rsidR="005523DE" w:rsidRPr="005523DE" w14:paraId="1B90A811" w14:textId="77777777" w:rsidTr="005523DE">
        <w:tc>
          <w:tcPr>
            <w:tcW w:w="959" w:type="dxa"/>
          </w:tcPr>
          <w:p w14:paraId="23CFBD6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2693" w:type="dxa"/>
          </w:tcPr>
          <w:p w14:paraId="73A314F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276" w:type="dxa"/>
          </w:tcPr>
          <w:p w14:paraId="5268A9D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850" w:type="dxa"/>
          </w:tcPr>
          <w:p w14:paraId="1449649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3686" w:type="dxa"/>
          </w:tcPr>
          <w:p w14:paraId="5EA5D95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37B7ED1D" w14:textId="77777777" w:rsidTr="005523DE">
        <w:tc>
          <w:tcPr>
            <w:tcW w:w="959" w:type="dxa"/>
          </w:tcPr>
          <w:p w14:paraId="178C618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2693" w:type="dxa"/>
          </w:tcPr>
          <w:p w14:paraId="7F8556B8"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604P32</w:t>
            </w:r>
          </w:p>
        </w:tc>
        <w:tc>
          <w:tcPr>
            <w:tcW w:w="1276" w:type="dxa"/>
          </w:tcPr>
          <w:p w14:paraId="395CCE4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ARBO</w:t>
            </w:r>
          </w:p>
        </w:tc>
        <w:tc>
          <w:tcPr>
            <w:tcW w:w="850" w:type="dxa"/>
          </w:tcPr>
          <w:p w14:paraId="38622FF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7,5 kW</w:t>
            </w:r>
          </w:p>
        </w:tc>
        <w:tc>
          <w:tcPr>
            <w:tcW w:w="3686" w:type="dxa"/>
          </w:tcPr>
          <w:p w14:paraId="29D6FD1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DO-100-250-DW-PP-E-GD-F-GD-F-4-7.5-635/6</w:t>
            </w:r>
          </w:p>
        </w:tc>
      </w:tr>
      <w:tr w:rsidR="005523DE" w:rsidRPr="005523DE" w14:paraId="3F08C58B" w14:textId="77777777" w:rsidTr="005523DE">
        <w:tc>
          <w:tcPr>
            <w:tcW w:w="959" w:type="dxa"/>
          </w:tcPr>
          <w:p w14:paraId="26104D4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2693" w:type="dxa"/>
          </w:tcPr>
          <w:p w14:paraId="5A705050"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604P42</w:t>
            </w:r>
          </w:p>
        </w:tc>
        <w:tc>
          <w:tcPr>
            <w:tcW w:w="1276" w:type="dxa"/>
          </w:tcPr>
          <w:p w14:paraId="21C5F28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ARBO</w:t>
            </w:r>
          </w:p>
        </w:tc>
        <w:tc>
          <w:tcPr>
            <w:tcW w:w="850" w:type="dxa"/>
          </w:tcPr>
          <w:p w14:paraId="41F5898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7,5 kW</w:t>
            </w:r>
          </w:p>
        </w:tc>
        <w:tc>
          <w:tcPr>
            <w:tcW w:w="3686" w:type="dxa"/>
          </w:tcPr>
          <w:p w14:paraId="03AA804D"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DO-100-250-DW-PP-E-GD-F-GD-F-4-7.5-635/6</w:t>
            </w:r>
          </w:p>
        </w:tc>
      </w:tr>
      <w:tr w:rsidR="005523DE" w:rsidRPr="005523DE" w14:paraId="6B1B0928" w14:textId="77777777" w:rsidTr="005523DE">
        <w:tc>
          <w:tcPr>
            <w:tcW w:w="959" w:type="dxa"/>
          </w:tcPr>
          <w:p w14:paraId="4E8F287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2693" w:type="dxa"/>
          </w:tcPr>
          <w:p w14:paraId="6510DF5B"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604P45</w:t>
            </w:r>
          </w:p>
        </w:tc>
        <w:tc>
          <w:tcPr>
            <w:tcW w:w="1276" w:type="dxa"/>
          </w:tcPr>
          <w:p w14:paraId="53559CB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ARBO</w:t>
            </w:r>
          </w:p>
        </w:tc>
        <w:tc>
          <w:tcPr>
            <w:tcW w:w="850" w:type="dxa"/>
          </w:tcPr>
          <w:p w14:paraId="166B1A70"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7,5 kW</w:t>
            </w:r>
          </w:p>
        </w:tc>
        <w:tc>
          <w:tcPr>
            <w:tcW w:w="3686" w:type="dxa"/>
          </w:tcPr>
          <w:p w14:paraId="25E2065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DO-100-250-DW-PP-E-GD-F-GD-F-4-7.5-635/6</w:t>
            </w:r>
          </w:p>
        </w:tc>
      </w:tr>
      <w:tr w:rsidR="005523DE" w:rsidRPr="005523DE" w14:paraId="31BEDB04" w14:textId="77777777" w:rsidTr="005523DE">
        <w:tc>
          <w:tcPr>
            <w:tcW w:w="959" w:type="dxa"/>
          </w:tcPr>
          <w:p w14:paraId="073B288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4</w:t>
            </w:r>
          </w:p>
        </w:tc>
        <w:tc>
          <w:tcPr>
            <w:tcW w:w="2693" w:type="dxa"/>
          </w:tcPr>
          <w:p w14:paraId="038EE3EB"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604P57</w:t>
            </w:r>
          </w:p>
        </w:tc>
        <w:tc>
          <w:tcPr>
            <w:tcW w:w="1276" w:type="dxa"/>
          </w:tcPr>
          <w:p w14:paraId="1BCA612D"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Stubbe</w:t>
            </w:r>
          </w:p>
        </w:tc>
        <w:tc>
          <w:tcPr>
            <w:tcW w:w="850" w:type="dxa"/>
          </w:tcPr>
          <w:p w14:paraId="3DFEB4A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1,5 kW</w:t>
            </w:r>
          </w:p>
        </w:tc>
        <w:tc>
          <w:tcPr>
            <w:tcW w:w="3686" w:type="dxa"/>
          </w:tcPr>
          <w:p w14:paraId="6F65DC3C"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SHM50 -405 PP-EPDM</w:t>
            </w:r>
          </w:p>
        </w:tc>
      </w:tr>
      <w:tr w:rsidR="005523DE" w:rsidRPr="005523DE" w14:paraId="163902B2" w14:textId="77777777" w:rsidTr="005523DE">
        <w:tc>
          <w:tcPr>
            <w:tcW w:w="959" w:type="dxa"/>
          </w:tcPr>
          <w:p w14:paraId="01E4ED9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w:t>
            </w:r>
          </w:p>
        </w:tc>
        <w:tc>
          <w:tcPr>
            <w:tcW w:w="2693" w:type="dxa"/>
          </w:tcPr>
          <w:p w14:paraId="467C6C9D"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670P31</w:t>
            </w:r>
          </w:p>
        </w:tc>
        <w:tc>
          <w:tcPr>
            <w:tcW w:w="1276" w:type="dxa"/>
          </w:tcPr>
          <w:p w14:paraId="2E5F8EF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Stubbe</w:t>
            </w:r>
          </w:p>
        </w:tc>
        <w:tc>
          <w:tcPr>
            <w:tcW w:w="850" w:type="dxa"/>
          </w:tcPr>
          <w:p w14:paraId="22FB7E1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5,5 kW</w:t>
            </w:r>
          </w:p>
        </w:tc>
        <w:tc>
          <w:tcPr>
            <w:tcW w:w="3686" w:type="dxa"/>
          </w:tcPr>
          <w:p w14:paraId="2521A162"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SHM65 -50 slide SSiC/SSiC</w:t>
            </w:r>
          </w:p>
        </w:tc>
      </w:tr>
      <w:tr w:rsidR="005523DE" w:rsidRPr="005523DE" w14:paraId="0747F190" w14:textId="77777777" w:rsidTr="005523DE">
        <w:tc>
          <w:tcPr>
            <w:tcW w:w="959" w:type="dxa"/>
          </w:tcPr>
          <w:p w14:paraId="2429353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6</w:t>
            </w:r>
          </w:p>
        </w:tc>
        <w:tc>
          <w:tcPr>
            <w:tcW w:w="2693" w:type="dxa"/>
          </w:tcPr>
          <w:p w14:paraId="5BEA5A10" w14:textId="77777777" w:rsidR="005523DE" w:rsidRPr="005523DE" w:rsidRDefault="005523DE" w:rsidP="005523DE">
            <w:pPr>
              <w:keepNext/>
              <w:tabs>
                <w:tab w:val="left" w:pos="435"/>
                <w:tab w:val="center" w:pos="1238"/>
              </w:tabs>
              <w:spacing w:after="0" w:line="240" w:lineRule="auto"/>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ab/>
            </w:r>
            <w:r w:rsidRPr="005523DE">
              <w:rPr>
                <w:rFonts w:ascii="Tahoma" w:eastAsia="Times New Roman" w:hAnsi="Tahoma" w:cs="Tahoma"/>
                <w:color w:val="000000"/>
                <w:sz w:val="20"/>
                <w:szCs w:val="20"/>
                <w:lang w:eastAsia="sl-SI"/>
              </w:rPr>
              <w:tab/>
              <w:t>670P32</w:t>
            </w:r>
          </w:p>
        </w:tc>
        <w:tc>
          <w:tcPr>
            <w:tcW w:w="1276" w:type="dxa"/>
          </w:tcPr>
          <w:p w14:paraId="488DF9AB"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color w:val="000000"/>
                <w:sz w:val="20"/>
                <w:szCs w:val="20"/>
                <w:lang w:eastAsia="sl-SI"/>
              </w:rPr>
              <w:t>Stubbe</w:t>
            </w:r>
          </w:p>
        </w:tc>
        <w:tc>
          <w:tcPr>
            <w:tcW w:w="850" w:type="dxa"/>
          </w:tcPr>
          <w:p w14:paraId="09AFF78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5,5 kW</w:t>
            </w:r>
          </w:p>
        </w:tc>
        <w:tc>
          <w:tcPr>
            <w:tcW w:w="3686" w:type="dxa"/>
          </w:tcPr>
          <w:p w14:paraId="3EB6D64C"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ascii="Tahoma" w:eastAsia="Times New Roman" w:hAnsi="Tahoma" w:cs="Tahoma"/>
                <w:color w:val="000000"/>
                <w:sz w:val="20"/>
                <w:szCs w:val="20"/>
                <w:lang w:eastAsia="sl-SI"/>
              </w:rPr>
              <w:t>SHM65 -50 slide SSiC/SSiC</w:t>
            </w:r>
          </w:p>
        </w:tc>
      </w:tr>
    </w:tbl>
    <w:p w14:paraId="6E0ACD85" w14:textId="77777777" w:rsidR="005523DE" w:rsidRPr="005523DE" w:rsidRDefault="005523DE" w:rsidP="005523DE">
      <w:pPr>
        <w:keepNext/>
        <w:spacing w:after="0" w:line="240" w:lineRule="auto"/>
        <w:rPr>
          <w:rFonts w:ascii="Tahoma" w:eastAsia="Times New Roman" w:hAnsi="Tahoma" w:cs="Tahoma"/>
          <w:bCs/>
          <w:sz w:val="20"/>
          <w:szCs w:val="20"/>
          <w:lang w:eastAsia="sl-SI"/>
        </w:rPr>
      </w:pPr>
    </w:p>
    <w:p w14:paraId="2F7B479A" w14:textId="77777777" w:rsidR="005523DE" w:rsidRPr="005523DE" w:rsidRDefault="005523DE" w:rsidP="008A0DE1">
      <w:pPr>
        <w:keepNext/>
        <w:numPr>
          <w:ilvl w:val="0"/>
          <w:numId w:val="27"/>
        </w:numPr>
        <w:spacing w:after="0" w:line="240" w:lineRule="auto"/>
        <w:ind w:left="426" w:hanging="426"/>
        <w:jc w:val="both"/>
        <w:rPr>
          <w:rFonts w:ascii="Tahoma" w:eastAsia="Times New Roman" w:hAnsi="Tahoma" w:cs="Tahoma"/>
          <w:b/>
          <w:bCs/>
          <w:sz w:val="20"/>
          <w:szCs w:val="20"/>
          <w:u w:val="single"/>
          <w:lang w:eastAsia="sl-SI"/>
        </w:rPr>
      </w:pPr>
      <w:r w:rsidRPr="005523DE">
        <w:rPr>
          <w:rFonts w:ascii="Tahoma" w:eastAsia="Times New Roman" w:hAnsi="Tahoma" w:cs="Tahoma"/>
          <w:b/>
          <w:bCs/>
          <w:sz w:val="20"/>
          <w:szCs w:val="20"/>
          <w:u w:val="single"/>
          <w:lang w:eastAsia="sl-SI"/>
        </w:rPr>
        <w:t xml:space="preserve">Ostale črpalke </w:t>
      </w:r>
    </w:p>
    <w:p w14:paraId="2776A228" w14:textId="77777777" w:rsidR="005523DE" w:rsidRPr="005523DE" w:rsidRDefault="005523DE" w:rsidP="005523DE">
      <w:pPr>
        <w:keepNext/>
        <w:spacing w:after="0" w:line="240" w:lineRule="auto"/>
        <w:rPr>
          <w:rFonts w:ascii="Tahoma" w:eastAsia="Times New Roman" w:hAnsi="Tahoma" w:cs="Tahoma"/>
          <w:bCs/>
          <w:sz w:val="20"/>
          <w:szCs w:val="20"/>
          <w:lang w:eastAsia="sl-SI"/>
        </w:rPr>
      </w:pPr>
    </w:p>
    <w:p w14:paraId="0D37AFC0"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 xml:space="preserve">Ostale črpalke so v glavnem manjše črpalke razporejene po celotnem objektu (črpalke za dovajanje nitratov na razžvepljevanju (Pronova), črpalke za dovajanje antipenilcev (ProMinent) in črpalke za odpadno – </w:t>
      </w:r>
    </w:p>
    <w:p w14:paraId="2C5E1CB6"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kanalizacijsko vodo (KSB), ki se nahajajo v kletnih prostorih SPS (vzdrževanje) in na rezervoarju odpadnih kanalizacijskih vod.</w:t>
      </w:r>
    </w:p>
    <w:p w14:paraId="3180424B"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207BF85C"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Seznam ostalih črpalk na objektih MBO: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693"/>
        <w:gridCol w:w="1276"/>
        <w:gridCol w:w="850"/>
        <w:gridCol w:w="3686"/>
      </w:tblGrid>
      <w:tr w:rsidR="005523DE" w:rsidRPr="005523DE" w14:paraId="7680B53A" w14:textId="77777777" w:rsidTr="005523DE">
        <w:tc>
          <w:tcPr>
            <w:tcW w:w="9464" w:type="dxa"/>
            <w:gridSpan w:val="5"/>
          </w:tcPr>
          <w:p w14:paraId="4EF3B557"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highlight w:val="lightGray"/>
                <w:lang w:eastAsia="sl-SI"/>
              </w:rPr>
              <w:t>OBJEKTI MBO</w:t>
            </w:r>
          </w:p>
        </w:tc>
      </w:tr>
      <w:tr w:rsidR="005523DE" w:rsidRPr="005523DE" w14:paraId="4AA66896" w14:textId="77777777" w:rsidTr="005523DE">
        <w:tc>
          <w:tcPr>
            <w:tcW w:w="959" w:type="dxa"/>
          </w:tcPr>
          <w:p w14:paraId="42B55E1E"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Zap.št.</w:t>
            </w:r>
          </w:p>
        </w:tc>
        <w:tc>
          <w:tcPr>
            <w:tcW w:w="2693" w:type="dxa"/>
          </w:tcPr>
          <w:p w14:paraId="42E87C0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Oznaka črpalke</w:t>
            </w:r>
          </w:p>
        </w:tc>
        <w:tc>
          <w:tcPr>
            <w:tcW w:w="1276" w:type="dxa"/>
          </w:tcPr>
          <w:p w14:paraId="6BEB6EF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Proizvajalec</w:t>
            </w:r>
          </w:p>
        </w:tc>
        <w:tc>
          <w:tcPr>
            <w:tcW w:w="850" w:type="dxa"/>
          </w:tcPr>
          <w:p w14:paraId="420DB43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Moč</w:t>
            </w:r>
          </w:p>
        </w:tc>
        <w:tc>
          <w:tcPr>
            <w:tcW w:w="3686" w:type="dxa"/>
          </w:tcPr>
          <w:p w14:paraId="22C7161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Tip</w:t>
            </w:r>
          </w:p>
        </w:tc>
      </w:tr>
      <w:tr w:rsidR="005523DE" w:rsidRPr="005523DE" w14:paraId="27F4768A" w14:textId="77777777" w:rsidTr="005523DE">
        <w:tc>
          <w:tcPr>
            <w:tcW w:w="959" w:type="dxa"/>
          </w:tcPr>
          <w:p w14:paraId="6D07173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1</w:t>
            </w:r>
          </w:p>
        </w:tc>
        <w:tc>
          <w:tcPr>
            <w:tcW w:w="2693" w:type="dxa"/>
          </w:tcPr>
          <w:p w14:paraId="44134358"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Črpalna postaja 2</w:t>
            </w:r>
          </w:p>
        </w:tc>
        <w:tc>
          <w:tcPr>
            <w:tcW w:w="1276" w:type="dxa"/>
          </w:tcPr>
          <w:p w14:paraId="320B6C33"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KSB</w:t>
            </w:r>
          </w:p>
        </w:tc>
        <w:tc>
          <w:tcPr>
            <w:tcW w:w="850" w:type="dxa"/>
          </w:tcPr>
          <w:p w14:paraId="7B42A33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3,1 kW</w:t>
            </w:r>
          </w:p>
        </w:tc>
        <w:tc>
          <w:tcPr>
            <w:tcW w:w="3686" w:type="dxa"/>
          </w:tcPr>
          <w:p w14:paraId="467C41C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eastAsia="Times New Roman"/>
                <w:color w:val="000000"/>
                <w:lang w:eastAsia="sl-SI"/>
              </w:rPr>
              <w:t>Amarex NF 65-170/032 ULG-146</w:t>
            </w:r>
          </w:p>
        </w:tc>
      </w:tr>
      <w:tr w:rsidR="005523DE" w:rsidRPr="005523DE" w14:paraId="7FE2AA2A" w14:textId="77777777" w:rsidTr="005523DE">
        <w:tc>
          <w:tcPr>
            <w:tcW w:w="959" w:type="dxa"/>
          </w:tcPr>
          <w:p w14:paraId="687460A6"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w:t>
            </w:r>
          </w:p>
        </w:tc>
        <w:tc>
          <w:tcPr>
            <w:tcW w:w="2693" w:type="dxa"/>
          </w:tcPr>
          <w:p w14:paraId="53ACBC4F"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670P29670P29</w:t>
            </w:r>
          </w:p>
        </w:tc>
        <w:tc>
          <w:tcPr>
            <w:tcW w:w="1276" w:type="dxa"/>
          </w:tcPr>
          <w:p w14:paraId="24C11425"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Pronova</w:t>
            </w:r>
          </w:p>
        </w:tc>
        <w:tc>
          <w:tcPr>
            <w:tcW w:w="850" w:type="dxa"/>
          </w:tcPr>
          <w:p w14:paraId="1E2E8312"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20 W</w:t>
            </w:r>
          </w:p>
        </w:tc>
        <w:tc>
          <w:tcPr>
            <w:tcW w:w="3686" w:type="dxa"/>
          </w:tcPr>
          <w:p w14:paraId="796702C8"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eastAsia="Times New Roman"/>
                <w:color w:val="000000"/>
                <w:lang w:eastAsia="sl-SI"/>
              </w:rPr>
              <w:t>SR25</w:t>
            </w:r>
          </w:p>
        </w:tc>
      </w:tr>
      <w:tr w:rsidR="005523DE" w:rsidRPr="005523DE" w14:paraId="20354817" w14:textId="77777777" w:rsidTr="005523DE">
        <w:tc>
          <w:tcPr>
            <w:tcW w:w="959" w:type="dxa"/>
          </w:tcPr>
          <w:p w14:paraId="35A702AC"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3</w:t>
            </w:r>
          </w:p>
        </w:tc>
        <w:tc>
          <w:tcPr>
            <w:tcW w:w="2693" w:type="dxa"/>
          </w:tcPr>
          <w:p w14:paraId="631E4C3C"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604X51</w:t>
            </w:r>
          </w:p>
        </w:tc>
        <w:tc>
          <w:tcPr>
            <w:tcW w:w="1276" w:type="dxa"/>
          </w:tcPr>
          <w:p w14:paraId="1C5F8C24"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ProMinent</w:t>
            </w:r>
          </w:p>
        </w:tc>
        <w:tc>
          <w:tcPr>
            <w:tcW w:w="850" w:type="dxa"/>
          </w:tcPr>
          <w:p w14:paraId="188FFB9A"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73 W</w:t>
            </w:r>
          </w:p>
        </w:tc>
        <w:tc>
          <w:tcPr>
            <w:tcW w:w="3686" w:type="dxa"/>
          </w:tcPr>
          <w:p w14:paraId="66B3F119"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eastAsia="Times New Roman"/>
                <w:color w:val="000000"/>
                <w:lang w:eastAsia="sl-SI"/>
              </w:rPr>
              <w:t>DLA0450PVT2000UA1030EN0</w:t>
            </w:r>
          </w:p>
        </w:tc>
      </w:tr>
      <w:tr w:rsidR="005523DE" w:rsidRPr="005523DE" w14:paraId="0065C2E1" w14:textId="77777777" w:rsidTr="005523DE">
        <w:tc>
          <w:tcPr>
            <w:tcW w:w="959" w:type="dxa"/>
          </w:tcPr>
          <w:p w14:paraId="371B656F"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4</w:t>
            </w:r>
          </w:p>
        </w:tc>
        <w:tc>
          <w:tcPr>
            <w:tcW w:w="2693" w:type="dxa"/>
          </w:tcPr>
          <w:p w14:paraId="310F2D50"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604X52</w:t>
            </w:r>
          </w:p>
        </w:tc>
        <w:tc>
          <w:tcPr>
            <w:tcW w:w="1276" w:type="dxa"/>
          </w:tcPr>
          <w:p w14:paraId="2E4A35AC"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ProMinent</w:t>
            </w:r>
          </w:p>
        </w:tc>
        <w:tc>
          <w:tcPr>
            <w:tcW w:w="850" w:type="dxa"/>
          </w:tcPr>
          <w:p w14:paraId="6FF9D8A1"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73 W</w:t>
            </w:r>
          </w:p>
        </w:tc>
        <w:tc>
          <w:tcPr>
            <w:tcW w:w="3686" w:type="dxa"/>
          </w:tcPr>
          <w:p w14:paraId="5EF88DD3"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eastAsia="Times New Roman"/>
                <w:color w:val="000000"/>
                <w:lang w:eastAsia="sl-SI"/>
              </w:rPr>
              <w:t>DLA0450PVT2000UA1030EN0</w:t>
            </w:r>
          </w:p>
        </w:tc>
      </w:tr>
      <w:tr w:rsidR="005523DE" w:rsidRPr="005523DE" w14:paraId="787AE82F" w14:textId="77777777" w:rsidTr="005523DE">
        <w:tc>
          <w:tcPr>
            <w:tcW w:w="959" w:type="dxa"/>
          </w:tcPr>
          <w:p w14:paraId="5AF1E271"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5</w:t>
            </w:r>
          </w:p>
        </w:tc>
        <w:tc>
          <w:tcPr>
            <w:tcW w:w="2693" w:type="dxa"/>
          </w:tcPr>
          <w:p w14:paraId="0C88E571"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604X51</w:t>
            </w:r>
          </w:p>
        </w:tc>
        <w:tc>
          <w:tcPr>
            <w:tcW w:w="1276" w:type="dxa"/>
          </w:tcPr>
          <w:p w14:paraId="7AD6E07C"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ProMinent</w:t>
            </w:r>
          </w:p>
        </w:tc>
        <w:tc>
          <w:tcPr>
            <w:tcW w:w="850" w:type="dxa"/>
          </w:tcPr>
          <w:p w14:paraId="206EFD58"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73 W</w:t>
            </w:r>
          </w:p>
        </w:tc>
        <w:tc>
          <w:tcPr>
            <w:tcW w:w="3686" w:type="dxa"/>
          </w:tcPr>
          <w:p w14:paraId="5CF9DC07"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eastAsia="Times New Roman"/>
                <w:color w:val="000000"/>
                <w:lang w:eastAsia="sl-SI"/>
              </w:rPr>
              <w:t>DLA0450PVT2000UA1030EN0</w:t>
            </w:r>
          </w:p>
        </w:tc>
      </w:tr>
      <w:tr w:rsidR="005523DE" w:rsidRPr="005523DE" w14:paraId="0EE27823" w14:textId="77777777" w:rsidTr="005523DE">
        <w:tc>
          <w:tcPr>
            <w:tcW w:w="959" w:type="dxa"/>
          </w:tcPr>
          <w:p w14:paraId="1E2A45A4"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6</w:t>
            </w:r>
          </w:p>
        </w:tc>
        <w:tc>
          <w:tcPr>
            <w:tcW w:w="2693" w:type="dxa"/>
          </w:tcPr>
          <w:p w14:paraId="56BE7413"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604P36</w:t>
            </w:r>
          </w:p>
        </w:tc>
        <w:tc>
          <w:tcPr>
            <w:tcW w:w="1276" w:type="dxa"/>
          </w:tcPr>
          <w:p w14:paraId="6377F263"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ProMinent</w:t>
            </w:r>
          </w:p>
        </w:tc>
        <w:tc>
          <w:tcPr>
            <w:tcW w:w="850" w:type="dxa"/>
          </w:tcPr>
          <w:p w14:paraId="0B9AB8FA"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73 W</w:t>
            </w:r>
          </w:p>
        </w:tc>
        <w:tc>
          <w:tcPr>
            <w:tcW w:w="3686" w:type="dxa"/>
          </w:tcPr>
          <w:p w14:paraId="49B70FB5" w14:textId="77777777" w:rsidR="005523DE" w:rsidRPr="005523DE" w:rsidRDefault="005523DE" w:rsidP="005523DE">
            <w:pPr>
              <w:keepNext/>
              <w:spacing w:after="0" w:line="240" w:lineRule="auto"/>
              <w:jc w:val="center"/>
              <w:rPr>
                <w:rFonts w:ascii="Tahoma" w:eastAsia="Times New Roman" w:hAnsi="Tahoma" w:cs="Tahoma"/>
                <w:color w:val="000000"/>
                <w:sz w:val="20"/>
                <w:szCs w:val="20"/>
                <w:lang w:eastAsia="sl-SI"/>
              </w:rPr>
            </w:pPr>
            <w:r w:rsidRPr="005523DE">
              <w:rPr>
                <w:rFonts w:eastAsia="Times New Roman"/>
                <w:color w:val="000000"/>
                <w:lang w:eastAsia="sl-SI"/>
              </w:rPr>
              <w:t>GMXA1602PVT20000U210000DE</w:t>
            </w:r>
          </w:p>
        </w:tc>
      </w:tr>
      <w:tr w:rsidR="005523DE" w:rsidRPr="005523DE" w14:paraId="2D9EBAE1" w14:textId="77777777" w:rsidTr="005523DE">
        <w:tc>
          <w:tcPr>
            <w:tcW w:w="959" w:type="dxa"/>
          </w:tcPr>
          <w:p w14:paraId="212780FA" w14:textId="77777777" w:rsidR="005523DE" w:rsidRPr="005523DE" w:rsidRDefault="005523DE" w:rsidP="005523DE">
            <w:pPr>
              <w:keepNext/>
              <w:spacing w:after="0" w:line="240" w:lineRule="auto"/>
              <w:jc w:val="center"/>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7</w:t>
            </w:r>
          </w:p>
        </w:tc>
        <w:tc>
          <w:tcPr>
            <w:tcW w:w="2693" w:type="dxa"/>
          </w:tcPr>
          <w:p w14:paraId="038BBB62"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604P37</w:t>
            </w:r>
          </w:p>
        </w:tc>
        <w:tc>
          <w:tcPr>
            <w:tcW w:w="1276" w:type="dxa"/>
          </w:tcPr>
          <w:p w14:paraId="22A059CC"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ProMinent</w:t>
            </w:r>
          </w:p>
        </w:tc>
        <w:tc>
          <w:tcPr>
            <w:tcW w:w="850" w:type="dxa"/>
          </w:tcPr>
          <w:p w14:paraId="7CA1AD9D"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73 W</w:t>
            </w:r>
          </w:p>
        </w:tc>
        <w:tc>
          <w:tcPr>
            <w:tcW w:w="3686" w:type="dxa"/>
          </w:tcPr>
          <w:p w14:paraId="618E5D50" w14:textId="77777777" w:rsidR="005523DE" w:rsidRPr="005523DE" w:rsidRDefault="005523DE" w:rsidP="005523DE">
            <w:pPr>
              <w:keepNext/>
              <w:spacing w:after="0" w:line="240" w:lineRule="auto"/>
              <w:jc w:val="center"/>
              <w:rPr>
                <w:rFonts w:eastAsia="Times New Roman"/>
                <w:color w:val="000000"/>
                <w:lang w:eastAsia="sl-SI"/>
              </w:rPr>
            </w:pPr>
            <w:r w:rsidRPr="005523DE">
              <w:rPr>
                <w:rFonts w:eastAsia="Times New Roman"/>
                <w:color w:val="000000"/>
                <w:lang w:eastAsia="sl-SI"/>
              </w:rPr>
              <w:t>GMXA1602PVT20000U210000DE</w:t>
            </w:r>
          </w:p>
        </w:tc>
      </w:tr>
    </w:tbl>
    <w:p w14:paraId="3D740408" w14:textId="77777777" w:rsidR="005523DE" w:rsidRDefault="005523DE" w:rsidP="005523DE">
      <w:pPr>
        <w:keepNext/>
        <w:spacing w:after="0" w:line="240" w:lineRule="auto"/>
        <w:jc w:val="both"/>
        <w:rPr>
          <w:rFonts w:ascii="Tahoma" w:eastAsia="Times New Roman" w:hAnsi="Tahoma" w:cs="Tahoma"/>
          <w:bCs/>
          <w:iCs/>
          <w:sz w:val="20"/>
          <w:szCs w:val="20"/>
          <w:lang w:eastAsia="sl-SI"/>
        </w:rPr>
      </w:pPr>
    </w:p>
    <w:p w14:paraId="26CB8CE3" w14:textId="77777777" w:rsidR="00E46091" w:rsidRPr="005523DE" w:rsidRDefault="00E46091" w:rsidP="005523DE">
      <w:pPr>
        <w:keepNext/>
        <w:spacing w:after="0" w:line="240" w:lineRule="auto"/>
        <w:jc w:val="both"/>
        <w:rPr>
          <w:rFonts w:ascii="Tahoma" w:eastAsia="Times New Roman" w:hAnsi="Tahoma" w:cs="Tahoma"/>
          <w:bCs/>
          <w:iCs/>
          <w:sz w:val="20"/>
          <w:szCs w:val="20"/>
          <w:lang w:eastAsia="sl-SI"/>
        </w:rPr>
      </w:pPr>
    </w:p>
    <w:p w14:paraId="69E89C1B" w14:textId="77777777" w:rsidR="005523DE" w:rsidRPr="005523DE" w:rsidRDefault="005523DE" w:rsidP="005523DE">
      <w:pPr>
        <w:keepNext/>
        <w:numPr>
          <w:ilvl w:val="1"/>
          <w:numId w:val="1"/>
        </w:numPr>
        <w:spacing w:after="0" w:line="240" w:lineRule="auto"/>
        <w:jc w:val="both"/>
        <w:rPr>
          <w:rFonts w:ascii="Tahoma" w:eastAsia="Times New Roman" w:hAnsi="Tahoma" w:cs="Tahoma"/>
          <w:b/>
          <w:sz w:val="20"/>
          <w:szCs w:val="20"/>
          <w:lang w:eastAsia="sl-SI"/>
        </w:rPr>
      </w:pPr>
      <w:r w:rsidRPr="005523DE">
        <w:rPr>
          <w:rFonts w:ascii="Tahoma" w:eastAsia="Times New Roman" w:hAnsi="Tahoma" w:cs="Tahoma"/>
          <w:b/>
          <w:sz w:val="20"/>
          <w:szCs w:val="20"/>
          <w:lang w:eastAsia="sl-SI"/>
        </w:rPr>
        <w:t>Obseg del</w:t>
      </w:r>
    </w:p>
    <w:p w14:paraId="1BB9A821" w14:textId="77777777" w:rsidR="005523DE" w:rsidRPr="005523DE" w:rsidRDefault="005523DE" w:rsidP="005523DE">
      <w:pPr>
        <w:keepNext/>
        <w:spacing w:after="0" w:line="240" w:lineRule="auto"/>
        <w:jc w:val="both"/>
        <w:rPr>
          <w:rFonts w:ascii="Tahoma" w:eastAsia="Times New Roman" w:hAnsi="Tahoma" w:cs="Tahoma"/>
          <w:bCs/>
          <w:iCs/>
          <w:sz w:val="20"/>
          <w:szCs w:val="20"/>
          <w:lang w:eastAsia="sl-SI"/>
        </w:rPr>
      </w:pPr>
    </w:p>
    <w:p w14:paraId="3C73B82E"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Redna servisno vzdrževalna dela na črpalkah, mešalih in potopnih črpalkah na Odlagališču Barje in objektih MBO obsegajo:</w:t>
      </w:r>
    </w:p>
    <w:p w14:paraId="3E6D8D69"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0BD6C0AD" w14:textId="77777777" w:rsidR="005523DE" w:rsidRPr="002201E5" w:rsidRDefault="005523DE" w:rsidP="005523DE">
      <w:pPr>
        <w:keepNext/>
        <w:numPr>
          <w:ilvl w:val="2"/>
          <w:numId w:val="1"/>
        </w:numPr>
        <w:spacing w:after="0" w:line="240" w:lineRule="auto"/>
        <w:jc w:val="both"/>
        <w:rPr>
          <w:rFonts w:ascii="Tahoma" w:eastAsia="Times New Roman" w:hAnsi="Tahoma" w:cs="Tahoma"/>
          <w:bCs/>
          <w:sz w:val="20"/>
          <w:szCs w:val="20"/>
          <w:lang w:eastAsia="sl-SI"/>
        </w:rPr>
      </w:pPr>
      <w:r w:rsidRPr="002201E5">
        <w:rPr>
          <w:rFonts w:ascii="Tahoma" w:eastAsia="Times New Roman" w:hAnsi="Tahoma" w:cs="Tahoma"/>
          <w:bCs/>
          <w:sz w:val="20"/>
          <w:szCs w:val="20"/>
          <w:lang w:eastAsia="sl-SI"/>
        </w:rPr>
        <w:t xml:space="preserve">Periodični servis </w:t>
      </w:r>
    </w:p>
    <w:p w14:paraId="48AA63EB"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4BC81B9E"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 xml:space="preserve">Periodični servis se izvaja po terminskem planu vzdrževanja - predvidoma enkrat letno. V ponudbeni ceni za periodični servis mora ponudnik </w:t>
      </w:r>
      <w:r w:rsidRPr="005523DE">
        <w:rPr>
          <w:rFonts w:ascii="Tahoma" w:eastAsia="Times New Roman" w:hAnsi="Tahoma" w:cs="Tahoma"/>
          <w:sz w:val="20"/>
          <w:szCs w:val="20"/>
          <w:lang w:eastAsia="sl-SI"/>
        </w:rPr>
        <w:t>upoštevati vse materialne in nematerialne stroške, ki bodo potrebni za izvedbo predmeta naročila, vključno s stroški dela, stroški materiala</w:t>
      </w:r>
      <w:r w:rsidRPr="005523DE">
        <w:rPr>
          <w:rFonts w:ascii="Tahoma" w:eastAsia="Times New Roman" w:hAnsi="Tahoma" w:cs="Tahoma"/>
          <w:bCs/>
          <w:sz w:val="20"/>
          <w:szCs w:val="20"/>
          <w:lang w:eastAsia="sl-SI"/>
        </w:rPr>
        <w:t>. Ta servis obsega:</w:t>
      </w:r>
    </w:p>
    <w:p w14:paraId="56D84FCB"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4379FEF4" w14:textId="77777777" w:rsidR="005523DE" w:rsidRPr="005523DE" w:rsidRDefault="005523DE" w:rsidP="005523DE">
      <w:pPr>
        <w:keepNext/>
        <w:tabs>
          <w:tab w:val="left" w:pos="1134"/>
          <w:tab w:val="left" w:pos="8080"/>
        </w:tabs>
        <w:spacing w:after="0" w:line="240" w:lineRule="auto"/>
        <w:ind w:left="360" w:hanging="360"/>
        <w:jc w:val="both"/>
        <w:outlineLvl w:val="1"/>
        <w:rPr>
          <w:rFonts w:ascii="Tahoma" w:hAnsi="Tahoma" w:cs="Tahoma"/>
          <w:sz w:val="20"/>
          <w:szCs w:val="20"/>
          <w:lang w:val="x-none" w:eastAsia="sl-SI"/>
        </w:rPr>
      </w:pPr>
      <w:r w:rsidRPr="005523DE">
        <w:rPr>
          <w:rFonts w:ascii="Tahoma" w:hAnsi="Tahoma" w:cs="Tahoma"/>
          <w:sz w:val="20"/>
          <w:szCs w:val="20"/>
          <w:lang w:val="x-none" w:eastAsia="sl-SI"/>
        </w:rPr>
        <w:lastRenderedPageBreak/>
        <w:t xml:space="preserve">Za potopne črpalke in mešala KSB, Hidrostal in Flygt </w:t>
      </w:r>
    </w:p>
    <w:p w14:paraId="3A36B92C"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dvig črpalke/mešala,</w:t>
      </w:r>
    </w:p>
    <w:p w14:paraId="606AA15A"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čiščenje črpalke/mešala,</w:t>
      </w:r>
    </w:p>
    <w:p w14:paraId="75BCE7C3"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pregled izrabljenosti tekača,</w:t>
      </w:r>
    </w:p>
    <w:p w14:paraId="6B141D85"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kontrola tesnosti rotorja,</w:t>
      </w:r>
    </w:p>
    <w:p w14:paraId="7DBD76EA"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pregled tesnosti ohišja,</w:t>
      </w:r>
    </w:p>
    <w:p w14:paraId="6887FC18"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kontrola olja in dolivanje,</w:t>
      </w:r>
    </w:p>
    <w:p w14:paraId="43DF261F"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električnih parametrov črpalke/mešala in kontrola vgrajenih zaščit,</w:t>
      </w:r>
    </w:p>
    <w:p w14:paraId="62C64156"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ponovna montaža in spust črpalke/mešala v črpališče,</w:t>
      </w:r>
    </w:p>
    <w:p w14:paraId="6AC5646B"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funkcionalni preizkus in</w:t>
      </w:r>
    </w:p>
    <w:p w14:paraId="31AA5774"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izpis servisnega protokola.</w:t>
      </w:r>
    </w:p>
    <w:p w14:paraId="6EE9DD45"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1CDAA1FF" w14:textId="77777777" w:rsidR="005523DE" w:rsidRPr="005523DE" w:rsidRDefault="005523DE" w:rsidP="005523DE">
      <w:pPr>
        <w:keepNext/>
        <w:tabs>
          <w:tab w:val="left" w:pos="1134"/>
          <w:tab w:val="left" w:pos="8080"/>
        </w:tabs>
        <w:spacing w:after="0" w:line="240" w:lineRule="auto"/>
        <w:ind w:left="360" w:hanging="360"/>
        <w:jc w:val="both"/>
        <w:outlineLvl w:val="1"/>
        <w:rPr>
          <w:rFonts w:ascii="Tahoma" w:hAnsi="Tahoma" w:cs="Tahoma"/>
          <w:sz w:val="20"/>
          <w:szCs w:val="20"/>
          <w:lang w:val="x-none" w:eastAsia="sl-SI"/>
        </w:rPr>
      </w:pPr>
      <w:r w:rsidRPr="005523DE">
        <w:rPr>
          <w:rFonts w:ascii="Tahoma" w:hAnsi="Tahoma" w:cs="Tahoma"/>
          <w:sz w:val="20"/>
          <w:szCs w:val="20"/>
          <w:lang w:val="x-none" w:eastAsia="sl-SI"/>
        </w:rPr>
        <w:t>Za dozirne črpalke Prominent</w:t>
      </w:r>
    </w:p>
    <w:p w14:paraId="0A8565EB"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demontiranje črpalke,</w:t>
      </w:r>
    </w:p>
    <w:p w14:paraId="3AA39747"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pregled izrabljenosti tesnil, krogličnih ventilov in membran,</w:t>
      </w:r>
    </w:p>
    <w:p w14:paraId="30EF4D65"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kontrola tesnosti črpalke,</w:t>
      </w:r>
    </w:p>
    <w:p w14:paraId="6778E3EC"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električnih parametrov črpalke in kontrola vgrajenih zaščit,</w:t>
      </w:r>
    </w:p>
    <w:p w14:paraId="23CCB279"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montaža črpalke,</w:t>
      </w:r>
    </w:p>
    <w:p w14:paraId="7EE78859"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funkcionalni preizkus in</w:t>
      </w:r>
    </w:p>
    <w:p w14:paraId="1366A79C" w14:textId="77777777" w:rsidR="005523DE" w:rsidRPr="005523DE" w:rsidRDefault="005523DE" w:rsidP="008A0DE1">
      <w:pPr>
        <w:keepNext/>
        <w:numPr>
          <w:ilvl w:val="0"/>
          <w:numId w:val="2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izpis servisnega protokola.</w:t>
      </w:r>
    </w:p>
    <w:p w14:paraId="6438C717"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713A98C4" w14:textId="77777777" w:rsidR="005523DE" w:rsidRPr="005523DE" w:rsidRDefault="005523DE" w:rsidP="005523DE">
      <w:pPr>
        <w:keepNext/>
        <w:tabs>
          <w:tab w:val="left" w:pos="1134"/>
          <w:tab w:val="left" w:pos="8080"/>
        </w:tabs>
        <w:spacing w:after="0" w:line="240" w:lineRule="auto"/>
        <w:ind w:left="360" w:hanging="360"/>
        <w:jc w:val="both"/>
        <w:outlineLvl w:val="1"/>
        <w:rPr>
          <w:rFonts w:ascii="Tahoma" w:hAnsi="Tahoma" w:cs="Tahoma"/>
          <w:sz w:val="20"/>
          <w:szCs w:val="20"/>
          <w:lang w:val="x-none" w:eastAsia="sl-SI"/>
        </w:rPr>
      </w:pPr>
      <w:r w:rsidRPr="005523DE">
        <w:rPr>
          <w:rFonts w:ascii="Tahoma" w:hAnsi="Tahoma" w:cs="Tahoma"/>
          <w:sz w:val="20"/>
          <w:szCs w:val="20"/>
          <w:lang w:val="x-none" w:eastAsia="sl-SI"/>
        </w:rPr>
        <w:t>Za vijačne črpalke Seepex</w:t>
      </w:r>
    </w:p>
    <w:p w14:paraId="7003881E" w14:textId="77777777" w:rsidR="005523DE" w:rsidRPr="005523DE" w:rsidRDefault="005523DE" w:rsidP="008A0DE1">
      <w:pPr>
        <w:keepNext/>
        <w:numPr>
          <w:ilvl w:val="0"/>
          <w:numId w:val="22"/>
        </w:numPr>
        <w:spacing w:after="0" w:line="240" w:lineRule="auto"/>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čiščenje črpalke,</w:t>
      </w:r>
    </w:p>
    <w:p w14:paraId="5289DCE9" w14:textId="77777777" w:rsidR="005523DE" w:rsidRPr="005523DE" w:rsidRDefault="005523DE" w:rsidP="008A0DE1">
      <w:pPr>
        <w:keepNext/>
        <w:numPr>
          <w:ilvl w:val="0"/>
          <w:numId w:val="22"/>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električnih parametrov črpalke in kontrola vgrajenih zaščit,</w:t>
      </w:r>
    </w:p>
    <w:p w14:paraId="0DECB3C9" w14:textId="77777777" w:rsidR="005523DE" w:rsidRPr="005523DE" w:rsidRDefault="005523DE" w:rsidP="008A0DE1">
      <w:pPr>
        <w:keepNext/>
        <w:numPr>
          <w:ilvl w:val="0"/>
          <w:numId w:val="22"/>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temperature ležajev na črpalki,</w:t>
      </w:r>
    </w:p>
    <w:p w14:paraId="4CB9D107" w14:textId="77777777" w:rsidR="005523DE" w:rsidRPr="005523DE" w:rsidRDefault="005523DE" w:rsidP="008A0DE1">
      <w:pPr>
        <w:keepNext/>
        <w:numPr>
          <w:ilvl w:val="0"/>
          <w:numId w:val="22"/>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kontrola olja in dolivanje,</w:t>
      </w:r>
    </w:p>
    <w:p w14:paraId="0F94DD6D" w14:textId="77777777" w:rsidR="005523DE" w:rsidRPr="005523DE" w:rsidRDefault="005523DE" w:rsidP="008A0DE1">
      <w:pPr>
        <w:keepNext/>
        <w:numPr>
          <w:ilvl w:val="0"/>
          <w:numId w:val="22"/>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funkcionalni preizkus in</w:t>
      </w:r>
    </w:p>
    <w:p w14:paraId="5CFF56F1" w14:textId="77777777" w:rsidR="005523DE" w:rsidRPr="005523DE" w:rsidRDefault="005523DE" w:rsidP="008A0DE1">
      <w:pPr>
        <w:keepNext/>
        <w:numPr>
          <w:ilvl w:val="0"/>
          <w:numId w:val="22"/>
        </w:numPr>
        <w:spacing w:after="0" w:line="240" w:lineRule="auto"/>
        <w:jc w:val="both"/>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izpis servisnega protokola.</w:t>
      </w:r>
    </w:p>
    <w:p w14:paraId="4AB74C2B"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74F1E7AF" w14:textId="77777777" w:rsidR="005523DE" w:rsidRPr="005523DE" w:rsidRDefault="005523DE" w:rsidP="005523DE">
      <w:pPr>
        <w:keepNext/>
        <w:tabs>
          <w:tab w:val="left" w:pos="1134"/>
          <w:tab w:val="left" w:pos="8080"/>
        </w:tabs>
        <w:spacing w:after="0" w:line="240" w:lineRule="auto"/>
        <w:ind w:left="360" w:hanging="360"/>
        <w:jc w:val="both"/>
        <w:outlineLvl w:val="1"/>
        <w:rPr>
          <w:rFonts w:ascii="Tahoma" w:hAnsi="Tahoma" w:cs="Tahoma"/>
          <w:sz w:val="20"/>
          <w:szCs w:val="20"/>
          <w:lang w:val="x-none" w:eastAsia="sl-SI"/>
        </w:rPr>
      </w:pPr>
      <w:r w:rsidRPr="005523DE">
        <w:rPr>
          <w:rFonts w:ascii="Tahoma" w:hAnsi="Tahoma" w:cs="Tahoma"/>
          <w:sz w:val="20"/>
          <w:szCs w:val="20"/>
          <w:lang w:val="x-none" w:eastAsia="sl-SI"/>
        </w:rPr>
        <w:t>Za vijačne črpalke Netzsch</w:t>
      </w:r>
    </w:p>
    <w:p w14:paraId="7F520B26" w14:textId="77777777" w:rsidR="005523DE" w:rsidRPr="005523DE" w:rsidRDefault="005523DE" w:rsidP="008A0DE1">
      <w:pPr>
        <w:keepNext/>
        <w:numPr>
          <w:ilvl w:val="0"/>
          <w:numId w:val="22"/>
        </w:numPr>
        <w:spacing w:after="0" w:line="240" w:lineRule="auto"/>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čiščenje črpalke,</w:t>
      </w:r>
    </w:p>
    <w:p w14:paraId="0982A446" w14:textId="77777777" w:rsidR="005523DE" w:rsidRPr="005523DE" w:rsidRDefault="005523DE" w:rsidP="008A0DE1">
      <w:pPr>
        <w:keepNext/>
        <w:numPr>
          <w:ilvl w:val="0"/>
          <w:numId w:val="22"/>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električnih parametrov črpalke in kontrola vgrajenih zaščit,</w:t>
      </w:r>
    </w:p>
    <w:p w14:paraId="73E4C175" w14:textId="77777777" w:rsidR="005523DE" w:rsidRPr="005523DE" w:rsidRDefault="005523DE" w:rsidP="008A0DE1">
      <w:pPr>
        <w:keepNext/>
        <w:numPr>
          <w:ilvl w:val="0"/>
          <w:numId w:val="22"/>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temperature ležajev na črpalki,</w:t>
      </w:r>
    </w:p>
    <w:p w14:paraId="29DE8FE7" w14:textId="77777777" w:rsidR="005523DE" w:rsidRPr="005523DE" w:rsidRDefault="005523DE" w:rsidP="008A0DE1">
      <w:pPr>
        <w:keepNext/>
        <w:numPr>
          <w:ilvl w:val="0"/>
          <w:numId w:val="22"/>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kontrola olja in dolivanje,</w:t>
      </w:r>
    </w:p>
    <w:p w14:paraId="5A43680F" w14:textId="77777777" w:rsidR="005523DE" w:rsidRPr="005523DE" w:rsidRDefault="005523DE" w:rsidP="008A0DE1">
      <w:pPr>
        <w:keepNext/>
        <w:numPr>
          <w:ilvl w:val="0"/>
          <w:numId w:val="22"/>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funkcionalni preizkus in</w:t>
      </w:r>
    </w:p>
    <w:p w14:paraId="66FBEACD" w14:textId="77777777" w:rsidR="005523DE" w:rsidRPr="005523DE" w:rsidRDefault="005523DE" w:rsidP="008A0DE1">
      <w:pPr>
        <w:keepNext/>
        <w:numPr>
          <w:ilvl w:val="0"/>
          <w:numId w:val="22"/>
        </w:numPr>
        <w:spacing w:after="0" w:line="240" w:lineRule="auto"/>
        <w:jc w:val="both"/>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izpis servisnega protokola.</w:t>
      </w:r>
    </w:p>
    <w:p w14:paraId="696BB521" w14:textId="77777777" w:rsidR="005523DE" w:rsidRPr="005523DE" w:rsidRDefault="005523DE" w:rsidP="005523DE">
      <w:pPr>
        <w:keepNext/>
        <w:spacing w:after="0" w:line="240" w:lineRule="auto"/>
        <w:rPr>
          <w:rFonts w:ascii="Tahoma" w:eastAsia="Times New Roman" w:hAnsi="Tahoma" w:cs="Tahoma"/>
          <w:bCs/>
          <w:sz w:val="20"/>
          <w:szCs w:val="20"/>
          <w:lang w:eastAsia="sl-SI"/>
        </w:rPr>
      </w:pPr>
    </w:p>
    <w:p w14:paraId="64109A16" w14:textId="77777777" w:rsidR="005523DE" w:rsidRPr="005523DE" w:rsidRDefault="005523DE" w:rsidP="005523DE">
      <w:pPr>
        <w:keepNext/>
        <w:tabs>
          <w:tab w:val="left" w:pos="1134"/>
          <w:tab w:val="left" w:pos="8080"/>
        </w:tabs>
        <w:spacing w:after="0" w:line="240" w:lineRule="auto"/>
        <w:ind w:left="360" w:hanging="360"/>
        <w:jc w:val="both"/>
        <w:outlineLvl w:val="1"/>
        <w:rPr>
          <w:rFonts w:ascii="Tahoma" w:hAnsi="Tahoma" w:cs="Tahoma"/>
          <w:sz w:val="20"/>
          <w:szCs w:val="20"/>
          <w:lang w:val="x-none" w:eastAsia="sl-SI"/>
        </w:rPr>
      </w:pPr>
      <w:r w:rsidRPr="005523DE">
        <w:rPr>
          <w:rFonts w:ascii="Tahoma" w:hAnsi="Tahoma" w:cs="Tahoma"/>
          <w:sz w:val="20"/>
          <w:szCs w:val="20"/>
          <w:lang w:val="x-none" w:eastAsia="sl-SI"/>
        </w:rPr>
        <w:t>Za suhomontažne črpalke KSB, Pompetravaini in Grundfos</w:t>
      </w:r>
    </w:p>
    <w:p w14:paraId="6BF43BCB" w14:textId="77777777" w:rsidR="005523DE" w:rsidRPr="005523DE" w:rsidRDefault="005523DE" w:rsidP="008A0DE1">
      <w:pPr>
        <w:keepNext/>
        <w:numPr>
          <w:ilvl w:val="0"/>
          <w:numId w:val="22"/>
        </w:numPr>
        <w:spacing w:after="0" w:line="240" w:lineRule="auto"/>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čiščenje črpalke,</w:t>
      </w:r>
    </w:p>
    <w:p w14:paraId="13A6D9FA" w14:textId="77777777" w:rsidR="005523DE" w:rsidRPr="005523DE" w:rsidRDefault="005523DE" w:rsidP="008A0DE1">
      <w:pPr>
        <w:keepNext/>
        <w:numPr>
          <w:ilvl w:val="0"/>
          <w:numId w:val="22"/>
        </w:numPr>
        <w:spacing w:after="0" w:line="240" w:lineRule="auto"/>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pregled izrabljenosti tekača,</w:t>
      </w:r>
    </w:p>
    <w:p w14:paraId="03050FC9" w14:textId="77777777" w:rsidR="005523DE" w:rsidRPr="005523DE" w:rsidRDefault="005523DE" w:rsidP="008A0DE1">
      <w:pPr>
        <w:keepNext/>
        <w:numPr>
          <w:ilvl w:val="0"/>
          <w:numId w:val="22"/>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električnih parametrov črpalke in kontrola vgrajenih zaščit,</w:t>
      </w:r>
    </w:p>
    <w:p w14:paraId="743B3BD4" w14:textId="77777777" w:rsidR="005523DE" w:rsidRPr="005523DE" w:rsidRDefault="005523DE" w:rsidP="008A0DE1">
      <w:pPr>
        <w:keepNext/>
        <w:numPr>
          <w:ilvl w:val="0"/>
          <w:numId w:val="22"/>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temperature ležajev na črpalki,</w:t>
      </w:r>
    </w:p>
    <w:p w14:paraId="1F731B7F" w14:textId="77777777" w:rsidR="005523DE" w:rsidRPr="005523DE" w:rsidRDefault="005523DE" w:rsidP="008A0DE1">
      <w:pPr>
        <w:keepNext/>
        <w:numPr>
          <w:ilvl w:val="0"/>
          <w:numId w:val="22"/>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funkcionalni preizkus in</w:t>
      </w:r>
    </w:p>
    <w:p w14:paraId="1DF29BB3" w14:textId="77777777" w:rsidR="005523DE" w:rsidRPr="005523DE" w:rsidRDefault="005523DE" w:rsidP="008A0DE1">
      <w:pPr>
        <w:keepNext/>
        <w:numPr>
          <w:ilvl w:val="0"/>
          <w:numId w:val="22"/>
        </w:numPr>
        <w:spacing w:after="0" w:line="240" w:lineRule="auto"/>
        <w:jc w:val="both"/>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izpis servisnega protokola.</w:t>
      </w:r>
    </w:p>
    <w:p w14:paraId="7F4BDD38"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1C729A38" w14:textId="77777777" w:rsidR="005523DE" w:rsidRPr="005523DE" w:rsidRDefault="005523DE" w:rsidP="005523DE">
      <w:pPr>
        <w:keepNext/>
        <w:tabs>
          <w:tab w:val="left" w:pos="1134"/>
          <w:tab w:val="left" w:pos="8080"/>
        </w:tabs>
        <w:spacing w:after="0" w:line="240" w:lineRule="auto"/>
        <w:ind w:left="360" w:hanging="360"/>
        <w:jc w:val="both"/>
        <w:outlineLvl w:val="1"/>
        <w:rPr>
          <w:rFonts w:ascii="Tahoma" w:hAnsi="Tahoma" w:cs="Tahoma"/>
          <w:sz w:val="20"/>
          <w:szCs w:val="20"/>
          <w:lang w:val="x-none" w:eastAsia="sl-SI"/>
        </w:rPr>
      </w:pPr>
      <w:r w:rsidRPr="005523DE">
        <w:rPr>
          <w:rFonts w:ascii="Tahoma" w:hAnsi="Tahoma" w:cs="Tahoma"/>
          <w:sz w:val="20"/>
          <w:szCs w:val="20"/>
          <w:lang w:val="x-none" w:eastAsia="sl-SI"/>
        </w:rPr>
        <w:t xml:space="preserve">Za črpalke Stubbe in ARBO </w:t>
      </w:r>
    </w:p>
    <w:p w14:paraId="739306F8" w14:textId="77777777" w:rsidR="005523DE" w:rsidRPr="005523DE" w:rsidRDefault="005523DE" w:rsidP="008A0DE1">
      <w:pPr>
        <w:keepNext/>
        <w:numPr>
          <w:ilvl w:val="0"/>
          <w:numId w:val="22"/>
        </w:numPr>
        <w:spacing w:after="0" w:line="240" w:lineRule="auto"/>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čiščenje črpalke,</w:t>
      </w:r>
    </w:p>
    <w:p w14:paraId="6A7F53DF" w14:textId="77777777" w:rsidR="005523DE" w:rsidRPr="005523DE" w:rsidRDefault="005523DE" w:rsidP="008A0DE1">
      <w:pPr>
        <w:keepNext/>
        <w:numPr>
          <w:ilvl w:val="0"/>
          <w:numId w:val="22"/>
        </w:numPr>
        <w:spacing w:after="0" w:line="240" w:lineRule="auto"/>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pregled izrabljenosti tesnil in ostalih obrabnih delov (rotor, stator),</w:t>
      </w:r>
    </w:p>
    <w:p w14:paraId="31C194EA" w14:textId="77777777" w:rsidR="005523DE" w:rsidRPr="005523DE" w:rsidRDefault="005523DE" w:rsidP="008A0DE1">
      <w:pPr>
        <w:keepNext/>
        <w:numPr>
          <w:ilvl w:val="0"/>
          <w:numId w:val="22"/>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električnih parametrov črpalke in kontrola vgrajenih zaščit,</w:t>
      </w:r>
    </w:p>
    <w:p w14:paraId="6A7A94FF" w14:textId="77777777" w:rsidR="005523DE" w:rsidRPr="005523DE" w:rsidRDefault="005523DE" w:rsidP="008A0DE1">
      <w:pPr>
        <w:keepNext/>
        <w:numPr>
          <w:ilvl w:val="0"/>
          <w:numId w:val="22"/>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temperature ležajev na črpalki,</w:t>
      </w:r>
    </w:p>
    <w:p w14:paraId="7BB2D91E" w14:textId="77777777" w:rsidR="005523DE" w:rsidRPr="005523DE" w:rsidRDefault="005523DE" w:rsidP="008A0DE1">
      <w:pPr>
        <w:keepNext/>
        <w:numPr>
          <w:ilvl w:val="0"/>
          <w:numId w:val="22"/>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lastRenderedPageBreak/>
        <w:t xml:space="preserve">funkcionalni preizkus, </w:t>
      </w:r>
    </w:p>
    <w:p w14:paraId="174055FA" w14:textId="77777777" w:rsidR="005523DE" w:rsidRPr="005523DE" w:rsidRDefault="005523DE" w:rsidP="008A0DE1">
      <w:pPr>
        <w:keepNext/>
        <w:numPr>
          <w:ilvl w:val="0"/>
          <w:numId w:val="22"/>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pregled tesnjenja črpalke,</w:t>
      </w:r>
    </w:p>
    <w:p w14:paraId="1A2F17E3" w14:textId="77777777" w:rsidR="005523DE" w:rsidRPr="005523DE" w:rsidRDefault="005523DE" w:rsidP="008A0DE1">
      <w:pPr>
        <w:keepNext/>
        <w:numPr>
          <w:ilvl w:val="0"/>
          <w:numId w:val="22"/>
        </w:numPr>
        <w:spacing w:after="0" w:line="240" w:lineRule="auto"/>
        <w:jc w:val="both"/>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izpis servisnega protokola.</w:t>
      </w:r>
    </w:p>
    <w:p w14:paraId="1BB41E8F" w14:textId="77777777" w:rsidR="005523DE" w:rsidRPr="005523DE" w:rsidRDefault="005523DE" w:rsidP="00C80408">
      <w:pPr>
        <w:keepNext/>
        <w:spacing w:after="0" w:line="240" w:lineRule="auto"/>
        <w:jc w:val="both"/>
        <w:rPr>
          <w:rFonts w:ascii="Tahoma" w:eastAsia="Times New Roman" w:hAnsi="Tahoma" w:cs="Tahoma"/>
          <w:bCs/>
          <w:sz w:val="20"/>
          <w:szCs w:val="20"/>
          <w:lang w:eastAsia="sl-SI"/>
        </w:rPr>
      </w:pPr>
    </w:p>
    <w:p w14:paraId="6805052D" w14:textId="77777777" w:rsidR="005523DE" w:rsidRPr="002201E5" w:rsidRDefault="005523DE" w:rsidP="00C80408">
      <w:pPr>
        <w:keepLines/>
        <w:widowControl w:val="0"/>
        <w:numPr>
          <w:ilvl w:val="2"/>
          <w:numId w:val="1"/>
        </w:numPr>
        <w:spacing w:after="0" w:line="240" w:lineRule="auto"/>
        <w:jc w:val="both"/>
        <w:rPr>
          <w:rFonts w:ascii="Tahoma" w:eastAsia="Times New Roman" w:hAnsi="Tahoma" w:cs="Tahoma"/>
          <w:bCs/>
          <w:sz w:val="20"/>
          <w:szCs w:val="20"/>
          <w:lang w:eastAsia="sl-SI"/>
        </w:rPr>
      </w:pPr>
      <w:r w:rsidRPr="002201E5">
        <w:rPr>
          <w:rFonts w:ascii="Tahoma" w:eastAsia="Times New Roman" w:hAnsi="Tahoma" w:cs="Tahoma"/>
          <w:bCs/>
          <w:sz w:val="20"/>
          <w:szCs w:val="20"/>
          <w:lang w:eastAsia="sl-SI"/>
        </w:rPr>
        <w:t>Generalni servis</w:t>
      </w:r>
    </w:p>
    <w:p w14:paraId="23A47627" w14:textId="77777777" w:rsidR="00C80408" w:rsidRDefault="00C80408" w:rsidP="00C80408">
      <w:pPr>
        <w:keepLines/>
        <w:widowControl w:val="0"/>
        <w:spacing w:after="0" w:line="240" w:lineRule="auto"/>
        <w:jc w:val="both"/>
        <w:rPr>
          <w:rFonts w:ascii="Tahoma" w:eastAsia="Times New Roman" w:hAnsi="Tahoma" w:cs="Tahoma"/>
          <w:bCs/>
          <w:sz w:val="20"/>
          <w:szCs w:val="20"/>
          <w:lang w:eastAsia="sl-SI"/>
        </w:rPr>
      </w:pPr>
    </w:p>
    <w:p w14:paraId="775571BC" w14:textId="77777777" w:rsidR="005523DE" w:rsidRPr="005523DE" w:rsidRDefault="005523DE" w:rsidP="00C80408">
      <w:pPr>
        <w:keepLines/>
        <w:widowControl w:val="0"/>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 xml:space="preserve">Generalni servis se izvaja, ko se pri periodičnem servisnem pregledu ugotovi, da je zaradi dotrajanosti oz. iztrošenosti, na črpalki/mešalu potrebno opraviti generalni servis. V ponudbeni ceni za generalni servis mora ponudnik </w:t>
      </w:r>
      <w:r w:rsidRPr="005523DE">
        <w:rPr>
          <w:rFonts w:ascii="Tahoma" w:eastAsia="Times New Roman" w:hAnsi="Tahoma" w:cs="Tahoma"/>
          <w:sz w:val="20"/>
          <w:szCs w:val="20"/>
          <w:lang w:eastAsia="sl-SI"/>
        </w:rPr>
        <w:t>upoštevati vse materialne in nematerialne stroške, ki bodo potrebni za izvedbo predmeta naročila, vključno s stroški dela, stroški materiala</w:t>
      </w:r>
      <w:r w:rsidRPr="005523DE">
        <w:rPr>
          <w:rFonts w:ascii="Tahoma" w:eastAsia="Times New Roman" w:hAnsi="Tahoma" w:cs="Tahoma"/>
          <w:bCs/>
          <w:sz w:val="20"/>
          <w:szCs w:val="20"/>
          <w:lang w:eastAsia="sl-SI"/>
        </w:rPr>
        <w:t>. Ta servis obsega:</w:t>
      </w:r>
    </w:p>
    <w:p w14:paraId="23F922A6" w14:textId="77777777" w:rsidR="005523DE" w:rsidRPr="005523DE" w:rsidRDefault="005523DE" w:rsidP="00C80408">
      <w:pPr>
        <w:keepLines/>
        <w:widowControl w:val="0"/>
        <w:spacing w:after="0" w:line="240" w:lineRule="auto"/>
        <w:jc w:val="both"/>
        <w:rPr>
          <w:rFonts w:ascii="Tahoma" w:eastAsia="Times New Roman" w:hAnsi="Tahoma" w:cs="Tahoma"/>
          <w:bCs/>
          <w:sz w:val="20"/>
          <w:szCs w:val="20"/>
          <w:lang w:eastAsia="sl-SI"/>
        </w:rPr>
      </w:pPr>
    </w:p>
    <w:p w14:paraId="27B2FCC5" w14:textId="77777777" w:rsidR="005523DE" w:rsidRPr="005523DE" w:rsidRDefault="005523DE" w:rsidP="008A0DE1">
      <w:pPr>
        <w:keepLines/>
        <w:widowControl w:val="0"/>
        <w:numPr>
          <w:ilvl w:val="0"/>
          <w:numId w:val="26"/>
        </w:numPr>
        <w:tabs>
          <w:tab w:val="left" w:pos="1134"/>
          <w:tab w:val="left" w:pos="8080"/>
        </w:tabs>
        <w:spacing w:after="0" w:line="240" w:lineRule="auto"/>
        <w:jc w:val="both"/>
        <w:outlineLvl w:val="1"/>
        <w:rPr>
          <w:rFonts w:ascii="Tahoma" w:hAnsi="Tahoma" w:cs="Tahoma"/>
          <w:sz w:val="20"/>
          <w:szCs w:val="20"/>
          <w:lang w:val="x-none" w:eastAsia="sl-SI"/>
        </w:rPr>
      </w:pPr>
      <w:r w:rsidRPr="005523DE">
        <w:rPr>
          <w:rFonts w:ascii="Tahoma" w:hAnsi="Tahoma" w:cs="Tahoma"/>
          <w:sz w:val="20"/>
          <w:szCs w:val="20"/>
          <w:lang w:val="x-none" w:eastAsia="sl-SI"/>
        </w:rPr>
        <w:t>Za potopne črpalke in mešala KSB, Hidrostal in Flygt</w:t>
      </w:r>
    </w:p>
    <w:p w14:paraId="1897C977" w14:textId="77777777" w:rsidR="005523DE" w:rsidRPr="005523DE" w:rsidRDefault="005523DE" w:rsidP="008A0DE1">
      <w:pPr>
        <w:keepLines/>
        <w:widowControl w:val="0"/>
        <w:numPr>
          <w:ilvl w:val="0"/>
          <w:numId w:val="21"/>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dvig črpalke/mešala,</w:t>
      </w:r>
    </w:p>
    <w:p w14:paraId="1218A10A" w14:textId="77777777" w:rsidR="005523DE" w:rsidRPr="005523DE" w:rsidRDefault="005523DE" w:rsidP="008A0DE1">
      <w:pPr>
        <w:keepLines/>
        <w:widowControl w:val="0"/>
        <w:numPr>
          <w:ilvl w:val="0"/>
          <w:numId w:val="21"/>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nakladanje in prevoz črpalke/mešala v delavnico izvajalca,</w:t>
      </w:r>
    </w:p>
    <w:p w14:paraId="55E6C90F" w14:textId="77777777" w:rsidR="005523DE" w:rsidRPr="005523DE" w:rsidRDefault="005523DE" w:rsidP="008A0DE1">
      <w:pPr>
        <w:keepLines/>
        <w:widowControl w:val="0"/>
        <w:numPr>
          <w:ilvl w:val="0"/>
          <w:numId w:val="21"/>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kompletna demontaža črpalke/mešala,</w:t>
      </w:r>
    </w:p>
    <w:p w14:paraId="11BC28C8" w14:textId="77777777" w:rsidR="005523DE" w:rsidRPr="005523DE" w:rsidRDefault="005523DE" w:rsidP="008A0DE1">
      <w:pPr>
        <w:keepLines/>
        <w:widowControl w:val="0"/>
        <w:numPr>
          <w:ilvl w:val="0"/>
          <w:numId w:val="21"/>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čiščenje vseh delov,</w:t>
      </w:r>
    </w:p>
    <w:p w14:paraId="7A753C72" w14:textId="77777777" w:rsidR="005523DE" w:rsidRPr="005523DE" w:rsidRDefault="005523DE" w:rsidP="008A0DE1">
      <w:pPr>
        <w:keepLines/>
        <w:widowControl w:val="0"/>
        <w:numPr>
          <w:ilvl w:val="0"/>
          <w:numId w:val="21"/>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pregled vseh delov,</w:t>
      </w:r>
    </w:p>
    <w:p w14:paraId="7E9CDFAA" w14:textId="77777777" w:rsidR="005523DE" w:rsidRPr="005523DE" w:rsidRDefault="005523DE" w:rsidP="008A0DE1">
      <w:pPr>
        <w:keepLines/>
        <w:widowControl w:val="0"/>
        <w:numPr>
          <w:ilvl w:val="0"/>
          <w:numId w:val="21"/>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kontrola statorja in rotorja,</w:t>
      </w:r>
    </w:p>
    <w:p w14:paraId="633D7F82" w14:textId="77777777" w:rsidR="005523DE" w:rsidRPr="005523DE" w:rsidRDefault="005523DE" w:rsidP="008A0DE1">
      <w:pPr>
        <w:keepLines/>
        <w:widowControl w:val="0"/>
        <w:numPr>
          <w:ilvl w:val="0"/>
          <w:numId w:val="21"/>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menjava olja,</w:t>
      </w:r>
    </w:p>
    <w:p w14:paraId="495176B7" w14:textId="77777777" w:rsidR="005523DE" w:rsidRPr="005523DE" w:rsidRDefault="005523DE" w:rsidP="008A0DE1">
      <w:pPr>
        <w:keepLines/>
        <w:widowControl w:val="0"/>
        <w:numPr>
          <w:ilvl w:val="0"/>
          <w:numId w:val="21"/>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menjava tesnil in ležajev,</w:t>
      </w:r>
    </w:p>
    <w:p w14:paraId="5544382D" w14:textId="77777777" w:rsidR="005523DE" w:rsidRPr="005523DE" w:rsidRDefault="005523DE" w:rsidP="008A0DE1">
      <w:pPr>
        <w:keepLines/>
        <w:widowControl w:val="0"/>
        <w:numPr>
          <w:ilvl w:val="0"/>
          <w:numId w:val="21"/>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preizkus črpalke/mešala v testnem okolju,</w:t>
      </w:r>
    </w:p>
    <w:p w14:paraId="352BED31" w14:textId="77777777" w:rsidR="005523DE" w:rsidRPr="005523DE" w:rsidRDefault="005523DE" w:rsidP="008A0DE1">
      <w:pPr>
        <w:keepLines/>
        <w:widowControl w:val="0"/>
        <w:numPr>
          <w:ilvl w:val="0"/>
          <w:numId w:val="21"/>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barvanje črpalke/mešala,</w:t>
      </w:r>
    </w:p>
    <w:p w14:paraId="71373848" w14:textId="77777777" w:rsidR="005523DE" w:rsidRPr="005523DE" w:rsidRDefault="005523DE" w:rsidP="008A0DE1">
      <w:pPr>
        <w:keepLines/>
        <w:widowControl w:val="0"/>
        <w:numPr>
          <w:ilvl w:val="0"/>
          <w:numId w:val="21"/>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električnih parametrov črpalke/mešala in kontrola vgrajenih zaščit,</w:t>
      </w:r>
    </w:p>
    <w:p w14:paraId="6E7706EF" w14:textId="77777777" w:rsidR="005523DE" w:rsidRPr="005523DE" w:rsidRDefault="005523DE" w:rsidP="008A0DE1">
      <w:pPr>
        <w:keepLines/>
        <w:widowControl w:val="0"/>
        <w:numPr>
          <w:ilvl w:val="0"/>
          <w:numId w:val="21"/>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dostava in montaža črpalke/mešala,</w:t>
      </w:r>
    </w:p>
    <w:p w14:paraId="6751E480" w14:textId="77777777" w:rsidR="005523DE" w:rsidRPr="005523DE" w:rsidRDefault="005523DE" w:rsidP="008A0DE1">
      <w:pPr>
        <w:keepLines/>
        <w:widowControl w:val="0"/>
        <w:numPr>
          <w:ilvl w:val="0"/>
          <w:numId w:val="21"/>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funkcionalni preizkus na lokaciji in</w:t>
      </w:r>
    </w:p>
    <w:p w14:paraId="4BB7EF12" w14:textId="77777777" w:rsidR="005523DE" w:rsidRPr="005523DE" w:rsidRDefault="005523DE" w:rsidP="008A0DE1">
      <w:pPr>
        <w:keepLines/>
        <w:widowControl w:val="0"/>
        <w:numPr>
          <w:ilvl w:val="0"/>
          <w:numId w:val="21"/>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izpis servisnega protokola.</w:t>
      </w:r>
    </w:p>
    <w:p w14:paraId="6A5B66F2" w14:textId="77777777" w:rsidR="005523DE" w:rsidRPr="005523DE" w:rsidRDefault="005523DE" w:rsidP="00C80408">
      <w:pPr>
        <w:keepLines/>
        <w:widowControl w:val="0"/>
        <w:spacing w:after="0" w:line="240" w:lineRule="auto"/>
        <w:jc w:val="both"/>
        <w:rPr>
          <w:rFonts w:ascii="Tahoma" w:eastAsia="Times New Roman" w:hAnsi="Tahoma" w:cs="Tahoma"/>
          <w:bCs/>
          <w:sz w:val="20"/>
          <w:szCs w:val="20"/>
          <w:lang w:eastAsia="sl-SI"/>
        </w:rPr>
      </w:pPr>
    </w:p>
    <w:p w14:paraId="4F8930D9" w14:textId="77777777" w:rsidR="005523DE" w:rsidRPr="005523DE" w:rsidRDefault="005523DE" w:rsidP="00C80408">
      <w:pPr>
        <w:keepLines/>
        <w:widowControl w:val="0"/>
        <w:tabs>
          <w:tab w:val="left" w:pos="1134"/>
          <w:tab w:val="left" w:pos="8080"/>
        </w:tabs>
        <w:spacing w:after="0" w:line="240" w:lineRule="auto"/>
        <w:ind w:left="360" w:hanging="360"/>
        <w:jc w:val="both"/>
        <w:outlineLvl w:val="1"/>
        <w:rPr>
          <w:rFonts w:ascii="Tahoma" w:hAnsi="Tahoma" w:cs="Tahoma"/>
          <w:sz w:val="20"/>
          <w:szCs w:val="20"/>
          <w:lang w:val="x-none" w:eastAsia="sl-SI"/>
        </w:rPr>
      </w:pPr>
      <w:r w:rsidRPr="005523DE">
        <w:rPr>
          <w:rFonts w:ascii="Tahoma" w:hAnsi="Tahoma" w:cs="Tahoma"/>
          <w:sz w:val="20"/>
          <w:szCs w:val="20"/>
          <w:lang w:val="x-none" w:eastAsia="sl-SI"/>
        </w:rPr>
        <w:t>Za dozirne črpalke Prominent</w:t>
      </w:r>
    </w:p>
    <w:p w14:paraId="5D23D3FD" w14:textId="77777777" w:rsidR="005523DE" w:rsidRPr="005523DE" w:rsidRDefault="005523DE" w:rsidP="008A0DE1">
      <w:pPr>
        <w:keepLines/>
        <w:widowControl w:val="0"/>
        <w:numPr>
          <w:ilvl w:val="0"/>
          <w:numId w:val="23"/>
        </w:numPr>
        <w:spacing w:after="0" w:line="240" w:lineRule="auto"/>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demontiranje črpalke,</w:t>
      </w:r>
    </w:p>
    <w:p w14:paraId="428884F9" w14:textId="77777777" w:rsidR="005523DE" w:rsidRPr="005523DE" w:rsidRDefault="005523DE" w:rsidP="008A0DE1">
      <w:pPr>
        <w:keepLines/>
        <w:widowControl w:val="0"/>
        <w:numPr>
          <w:ilvl w:val="0"/>
          <w:numId w:val="23"/>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nakladanje in prevoz črpalke v delavnico izvajalca,</w:t>
      </w:r>
    </w:p>
    <w:p w14:paraId="0A622C29" w14:textId="77777777" w:rsidR="005523DE" w:rsidRPr="005523DE" w:rsidRDefault="005523DE" w:rsidP="008A0DE1">
      <w:pPr>
        <w:keepLines/>
        <w:widowControl w:val="0"/>
        <w:numPr>
          <w:ilvl w:val="0"/>
          <w:numId w:val="23"/>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kompletna demontaža črpalke/mešala,</w:t>
      </w:r>
    </w:p>
    <w:p w14:paraId="7344E35A" w14:textId="77777777" w:rsidR="005523DE" w:rsidRPr="005523DE" w:rsidRDefault="005523DE" w:rsidP="008A0DE1">
      <w:pPr>
        <w:keepLines/>
        <w:widowControl w:val="0"/>
        <w:numPr>
          <w:ilvl w:val="0"/>
          <w:numId w:val="23"/>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čiščenje vseh delov,</w:t>
      </w:r>
    </w:p>
    <w:p w14:paraId="34D2F852" w14:textId="77777777" w:rsidR="005523DE" w:rsidRPr="005523DE" w:rsidRDefault="005523DE" w:rsidP="008A0DE1">
      <w:pPr>
        <w:keepLines/>
        <w:widowControl w:val="0"/>
        <w:numPr>
          <w:ilvl w:val="0"/>
          <w:numId w:val="23"/>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pregled vseh delov,</w:t>
      </w:r>
    </w:p>
    <w:p w14:paraId="1C8D28C0" w14:textId="77777777" w:rsidR="005523DE" w:rsidRPr="005523DE" w:rsidRDefault="005523DE" w:rsidP="008A0DE1">
      <w:pPr>
        <w:keepLines/>
        <w:widowControl w:val="0"/>
        <w:numPr>
          <w:ilvl w:val="0"/>
          <w:numId w:val="23"/>
        </w:numPr>
        <w:spacing w:after="0" w:line="240" w:lineRule="auto"/>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menjava tesnil, krogličnih ventilov in membran,</w:t>
      </w:r>
    </w:p>
    <w:p w14:paraId="6E6101BF" w14:textId="77777777" w:rsidR="005523DE" w:rsidRPr="005523DE" w:rsidRDefault="005523DE" w:rsidP="008A0DE1">
      <w:pPr>
        <w:keepLines/>
        <w:widowControl w:val="0"/>
        <w:numPr>
          <w:ilvl w:val="0"/>
          <w:numId w:val="23"/>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kontrola tesnosti črpalke,</w:t>
      </w:r>
    </w:p>
    <w:p w14:paraId="1A8CFED7" w14:textId="77777777" w:rsidR="005523DE" w:rsidRPr="005523DE" w:rsidRDefault="005523DE" w:rsidP="008A0DE1">
      <w:pPr>
        <w:keepLines/>
        <w:widowControl w:val="0"/>
        <w:numPr>
          <w:ilvl w:val="0"/>
          <w:numId w:val="23"/>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preizkus črpalke v testnem okolju,</w:t>
      </w:r>
    </w:p>
    <w:p w14:paraId="2E193AB9" w14:textId="77777777" w:rsidR="005523DE" w:rsidRPr="005523DE" w:rsidRDefault="005523DE" w:rsidP="008A0DE1">
      <w:pPr>
        <w:keepLines/>
        <w:widowControl w:val="0"/>
        <w:numPr>
          <w:ilvl w:val="0"/>
          <w:numId w:val="23"/>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električnih parametrov črpalke in kontrola vgrajenih zaščit,</w:t>
      </w:r>
    </w:p>
    <w:p w14:paraId="18EEA307" w14:textId="77777777" w:rsidR="005523DE" w:rsidRPr="005523DE" w:rsidRDefault="005523DE" w:rsidP="008A0DE1">
      <w:pPr>
        <w:keepLines/>
        <w:widowControl w:val="0"/>
        <w:numPr>
          <w:ilvl w:val="0"/>
          <w:numId w:val="23"/>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dostava in montaža črpalke,</w:t>
      </w:r>
    </w:p>
    <w:p w14:paraId="15F0F287" w14:textId="77777777" w:rsidR="005523DE" w:rsidRPr="005523DE" w:rsidRDefault="005523DE" w:rsidP="008A0DE1">
      <w:pPr>
        <w:keepLines/>
        <w:widowControl w:val="0"/>
        <w:numPr>
          <w:ilvl w:val="0"/>
          <w:numId w:val="23"/>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funkcionalni preizkus in</w:t>
      </w:r>
    </w:p>
    <w:p w14:paraId="5794D43F" w14:textId="77777777" w:rsidR="005523DE" w:rsidRPr="005523DE" w:rsidRDefault="005523DE" w:rsidP="008A0DE1">
      <w:pPr>
        <w:keepLines/>
        <w:widowControl w:val="0"/>
        <w:numPr>
          <w:ilvl w:val="0"/>
          <w:numId w:val="23"/>
        </w:numPr>
        <w:spacing w:after="0" w:line="240" w:lineRule="auto"/>
        <w:jc w:val="both"/>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izpis servisnega protokola.</w:t>
      </w:r>
    </w:p>
    <w:p w14:paraId="039F5F5D" w14:textId="77777777" w:rsidR="005523DE" w:rsidRPr="005523DE" w:rsidRDefault="005523DE" w:rsidP="007D54A7">
      <w:pPr>
        <w:keepNext/>
        <w:tabs>
          <w:tab w:val="left" w:pos="1134"/>
          <w:tab w:val="left" w:pos="8080"/>
        </w:tabs>
        <w:spacing w:after="0" w:line="240" w:lineRule="auto"/>
        <w:jc w:val="both"/>
        <w:outlineLvl w:val="1"/>
        <w:rPr>
          <w:rFonts w:ascii="Tahoma" w:hAnsi="Tahoma" w:cs="Tahoma"/>
          <w:sz w:val="20"/>
          <w:szCs w:val="20"/>
          <w:lang w:val="x-none" w:eastAsia="sl-SI"/>
        </w:rPr>
      </w:pPr>
      <w:r w:rsidRPr="005523DE">
        <w:rPr>
          <w:rFonts w:ascii="Tahoma" w:hAnsi="Tahoma" w:cs="Tahoma"/>
          <w:sz w:val="20"/>
          <w:szCs w:val="20"/>
          <w:lang w:val="x-none" w:eastAsia="sl-SI"/>
        </w:rPr>
        <w:lastRenderedPageBreak/>
        <w:t>Za vijačne črpalke Seepex</w:t>
      </w:r>
    </w:p>
    <w:p w14:paraId="141A2A89" w14:textId="77777777" w:rsidR="005523DE" w:rsidRPr="005523DE" w:rsidRDefault="005523DE" w:rsidP="008A0DE1">
      <w:pPr>
        <w:keepNext/>
        <w:numPr>
          <w:ilvl w:val="0"/>
          <w:numId w:val="23"/>
        </w:numPr>
        <w:spacing w:after="0" w:line="240" w:lineRule="auto"/>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demontiranje črpalke,</w:t>
      </w:r>
    </w:p>
    <w:p w14:paraId="4ADE82A4" w14:textId="77777777" w:rsidR="005523DE" w:rsidRPr="005523DE" w:rsidRDefault="005523DE" w:rsidP="008A0DE1">
      <w:pPr>
        <w:keepNext/>
        <w:numPr>
          <w:ilvl w:val="0"/>
          <w:numId w:val="23"/>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nakladanje in prevoz črpalke v delavnico izvajalca,</w:t>
      </w:r>
    </w:p>
    <w:p w14:paraId="5546A23F" w14:textId="77777777" w:rsidR="005523DE" w:rsidRPr="005523DE" w:rsidRDefault="005523DE" w:rsidP="008A0DE1">
      <w:pPr>
        <w:keepNext/>
        <w:numPr>
          <w:ilvl w:val="0"/>
          <w:numId w:val="23"/>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kompletna demontaža črpalke/mešala,</w:t>
      </w:r>
    </w:p>
    <w:p w14:paraId="11CB2E78" w14:textId="77777777" w:rsidR="005523DE" w:rsidRPr="005523DE" w:rsidRDefault="005523DE" w:rsidP="008A0DE1">
      <w:pPr>
        <w:keepNext/>
        <w:numPr>
          <w:ilvl w:val="0"/>
          <w:numId w:val="23"/>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čiščenje vseh delov,</w:t>
      </w:r>
    </w:p>
    <w:p w14:paraId="3AC2746E" w14:textId="77777777" w:rsidR="005523DE" w:rsidRPr="005523DE" w:rsidRDefault="005523DE" w:rsidP="008A0DE1">
      <w:pPr>
        <w:keepNext/>
        <w:numPr>
          <w:ilvl w:val="0"/>
          <w:numId w:val="23"/>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pregled vseh delov,</w:t>
      </w:r>
    </w:p>
    <w:p w14:paraId="50F97AB3" w14:textId="77777777" w:rsidR="005523DE" w:rsidRPr="005523DE" w:rsidRDefault="005523DE" w:rsidP="008A0DE1">
      <w:pPr>
        <w:keepNext/>
        <w:numPr>
          <w:ilvl w:val="0"/>
          <w:numId w:val="23"/>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kontrola statorja, rotorja in reduktorja,</w:t>
      </w:r>
    </w:p>
    <w:p w14:paraId="0DE4FD99" w14:textId="77777777" w:rsidR="005523DE" w:rsidRPr="005523DE" w:rsidRDefault="005523DE" w:rsidP="008A0DE1">
      <w:pPr>
        <w:keepNext/>
        <w:numPr>
          <w:ilvl w:val="0"/>
          <w:numId w:val="23"/>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menjava olja,</w:t>
      </w:r>
    </w:p>
    <w:p w14:paraId="24E17E85" w14:textId="77777777" w:rsidR="005523DE" w:rsidRPr="005523DE" w:rsidRDefault="005523DE" w:rsidP="008A0DE1">
      <w:pPr>
        <w:keepNext/>
        <w:numPr>
          <w:ilvl w:val="0"/>
          <w:numId w:val="23"/>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menjava tesnil in ležajev,</w:t>
      </w:r>
    </w:p>
    <w:p w14:paraId="79BF8709" w14:textId="77777777" w:rsidR="005523DE" w:rsidRPr="005523DE" w:rsidRDefault="005523DE" w:rsidP="008A0DE1">
      <w:pPr>
        <w:keepNext/>
        <w:numPr>
          <w:ilvl w:val="0"/>
          <w:numId w:val="23"/>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preizkus črpalke v testnem okolju,</w:t>
      </w:r>
    </w:p>
    <w:p w14:paraId="43AC527D" w14:textId="77777777" w:rsidR="005523DE" w:rsidRPr="005523DE" w:rsidRDefault="005523DE" w:rsidP="008A0DE1">
      <w:pPr>
        <w:keepNext/>
        <w:numPr>
          <w:ilvl w:val="0"/>
          <w:numId w:val="24"/>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električnih parametrov črpalke in kontrola vgrajenih zaščit,</w:t>
      </w:r>
    </w:p>
    <w:p w14:paraId="44E566BE" w14:textId="77777777" w:rsidR="005523DE" w:rsidRPr="005523DE" w:rsidRDefault="005523DE" w:rsidP="008A0DE1">
      <w:pPr>
        <w:keepNext/>
        <w:numPr>
          <w:ilvl w:val="0"/>
          <w:numId w:val="24"/>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temperature ležajev na črpalki,</w:t>
      </w:r>
    </w:p>
    <w:p w14:paraId="2FA35EFE" w14:textId="77777777" w:rsidR="005523DE" w:rsidRPr="005523DE" w:rsidRDefault="005523DE" w:rsidP="008A0DE1">
      <w:pPr>
        <w:keepNext/>
        <w:numPr>
          <w:ilvl w:val="0"/>
          <w:numId w:val="24"/>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barvanje črpalke,</w:t>
      </w:r>
    </w:p>
    <w:p w14:paraId="297FF331" w14:textId="77777777" w:rsidR="005523DE" w:rsidRPr="005523DE" w:rsidRDefault="005523DE" w:rsidP="008A0DE1">
      <w:pPr>
        <w:keepNext/>
        <w:numPr>
          <w:ilvl w:val="0"/>
          <w:numId w:val="24"/>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dostava in montaža črpalke,</w:t>
      </w:r>
    </w:p>
    <w:p w14:paraId="2CA16C21" w14:textId="77777777" w:rsidR="005523DE" w:rsidRPr="005523DE" w:rsidRDefault="005523DE" w:rsidP="008A0DE1">
      <w:pPr>
        <w:keepNext/>
        <w:numPr>
          <w:ilvl w:val="0"/>
          <w:numId w:val="24"/>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funkcionalni preizkus na lokaciji in</w:t>
      </w:r>
    </w:p>
    <w:p w14:paraId="47BDF2D9" w14:textId="77777777" w:rsidR="005523DE" w:rsidRPr="005523DE" w:rsidRDefault="005523DE" w:rsidP="008A0DE1">
      <w:pPr>
        <w:keepNext/>
        <w:numPr>
          <w:ilvl w:val="0"/>
          <w:numId w:val="24"/>
        </w:numPr>
        <w:spacing w:after="0" w:line="240" w:lineRule="auto"/>
        <w:jc w:val="both"/>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izpis servisnega protokola.</w:t>
      </w:r>
    </w:p>
    <w:p w14:paraId="5D1A45E6" w14:textId="77777777" w:rsidR="005523DE" w:rsidRPr="005523DE" w:rsidRDefault="005523DE" w:rsidP="00C80408">
      <w:pPr>
        <w:keepNext/>
        <w:spacing w:after="0" w:line="240" w:lineRule="auto"/>
        <w:jc w:val="both"/>
        <w:rPr>
          <w:rFonts w:ascii="Tahoma" w:eastAsia="Times New Roman" w:hAnsi="Tahoma" w:cs="Tahoma"/>
          <w:bCs/>
          <w:sz w:val="20"/>
          <w:szCs w:val="20"/>
          <w:lang w:eastAsia="sl-SI"/>
        </w:rPr>
      </w:pPr>
    </w:p>
    <w:p w14:paraId="53F864F1" w14:textId="77777777" w:rsidR="005523DE" w:rsidRPr="005523DE" w:rsidRDefault="005523DE" w:rsidP="005523DE">
      <w:pPr>
        <w:keepNext/>
        <w:tabs>
          <w:tab w:val="left" w:pos="1134"/>
          <w:tab w:val="left" w:pos="8080"/>
        </w:tabs>
        <w:spacing w:after="0" w:line="240" w:lineRule="auto"/>
        <w:ind w:left="360" w:hanging="360"/>
        <w:jc w:val="both"/>
        <w:outlineLvl w:val="1"/>
        <w:rPr>
          <w:rFonts w:ascii="Tahoma" w:hAnsi="Tahoma" w:cs="Tahoma"/>
          <w:sz w:val="20"/>
          <w:szCs w:val="20"/>
          <w:lang w:val="x-none" w:eastAsia="sl-SI"/>
        </w:rPr>
      </w:pPr>
      <w:r w:rsidRPr="005523DE">
        <w:rPr>
          <w:rFonts w:ascii="Tahoma" w:hAnsi="Tahoma" w:cs="Tahoma"/>
          <w:sz w:val="20"/>
          <w:szCs w:val="20"/>
          <w:lang w:val="x-none" w:eastAsia="sl-SI"/>
        </w:rPr>
        <w:t>Za suhomontažne črpalke KSB, Pompetravaini in Grundfos</w:t>
      </w:r>
    </w:p>
    <w:p w14:paraId="7B4549F6" w14:textId="77777777" w:rsidR="005523DE" w:rsidRPr="005523DE" w:rsidRDefault="005523DE" w:rsidP="008A0DE1">
      <w:pPr>
        <w:keepNext/>
        <w:numPr>
          <w:ilvl w:val="0"/>
          <w:numId w:val="25"/>
        </w:numPr>
        <w:spacing w:after="0" w:line="240" w:lineRule="auto"/>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demontiranje črpalke,</w:t>
      </w:r>
    </w:p>
    <w:p w14:paraId="2C336F75" w14:textId="77777777" w:rsidR="005523DE" w:rsidRPr="005523DE" w:rsidRDefault="005523DE" w:rsidP="008A0DE1">
      <w:pPr>
        <w:keepNext/>
        <w:numPr>
          <w:ilvl w:val="0"/>
          <w:numId w:val="25"/>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nakladanje in prevoz črpalke v delavnico izvajalca,</w:t>
      </w:r>
    </w:p>
    <w:p w14:paraId="4C47B68B" w14:textId="77777777" w:rsidR="005523DE" w:rsidRPr="005523DE" w:rsidRDefault="005523DE" w:rsidP="008A0DE1">
      <w:pPr>
        <w:keepNext/>
        <w:numPr>
          <w:ilvl w:val="0"/>
          <w:numId w:val="25"/>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kompletna demontaža črpalke,</w:t>
      </w:r>
    </w:p>
    <w:p w14:paraId="7632C092" w14:textId="77777777" w:rsidR="005523DE" w:rsidRPr="005523DE" w:rsidRDefault="005523DE" w:rsidP="008A0DE1">
      <w:pPr>
        <w:keepNext/>
        <w:numPr>
          <w:ilvl w:val="0"/>
          <w:numId w:val="25"/>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čiščenje vseh delov,</w:t>
      </w:r>
    </w:p>
    <w:p w14:paraId="14128539" w14:textId="77777777" w:rsidR="005523DE" w:rsidRPr="005523DE" w:rsidRDefault="005523DE" w:rsidP="008A0DE1">
      <w:pPr>
        <w:keepNext/>
        <w:numPr>
          <w:ilvl w:val="0"/>
          <w:numId w:val="25"/>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pregled vseh delov,</w:t>
      </w:r>
    </w:p>
    <w:p w14:paraId="258D89A4" w14:textId="77777777" w:rsidR="005523DE" w:rsidRPr="005523DE" w:rsidRDefault="005523DE" w:rsidP="008A0DE1">
      <w:pPr>
        <w:keepNext/>
        <w:numPr>
          <w:ilvl w:val="0"/>
          <w:numId w:val="25"/>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kontrola statorja in rotorja,</w:t>
      </w:r>
    </w:p>
    <w:p w14:paraId="41E61951" w14:textId="77777777" w:rsidR="005523DE" w:rsidRPr="005523DE" w:rsidRDefault="005523DE" w:rsidP="008A0DE1">
      <w:pPr>
        <w:keepNext/>
        <w:numPr>
          <w:ilvl w:val="0"/>
          <w:numId w:val="25"/>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električnih parametrov črpalke in kontrola vgrajenih zaščit,</w:t>
      </w:r>
    </w:p>
    <w:p w14:paraId="33660FDE" w14:textId="77777777" w:rsidR="005523DE" w:rsidRPr="005523DE" w:rsidRDefault="005523DE" w:rsidP="008A0DE1">
      <w:pPr>
        <w:keepNext/>
        <w:numPr>
          <w:ilvl w:val="0"/>
          <w:numId w:val="25"/>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temperature ležajev na črpalki,</w:t>
      </w:r>
    </w:p>
    <w:p w14:paraId="6D7B9083" w14:textId="77777777" w:rsidR="005523DE" w:rsidRPr="005523DE" w:rsidRDefault="005523DE" w:rsidP="008A0DE1">
      <w:pPr>
        <w:keepNext/>
        <w:numPr>
          <w:ilvl w:val="0"/>
          <w:numId w:val="25"/>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barvanje črpalke,</w:t>
      </w:r>
    </w:p>
    <w:p w14:paraId="3863DBC4" w14:textId="77777777" w:rsidR="005523DE" w:rsidRPr="005523DE" w:rsidRDefault="005523DE" w:rsidP="008A0DE1">
      <w:pPr>
        <w:keepNext/>
        <w:numPr>
          <w:ilvl w:val="0"/>
          <w:numId w:val="25"/>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dostava in montaža črpalke,</w:t>
      </w:r>
    </w:p>
    <w:p w14:paraId="69F2B083" w14:textId="77777777" w:rsidR="005523DE" w:rsidRPr="005523DE" w:rsidRDefault="005523DE" w:rsidP="008A0DE1">
      <w:pPr>
        <w:keepNext/>
        <w:numPr>
          <w:ilvl w:val="0"/>
          <w:numId w:val="25"/>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funkcionalni preizkus in</w:t>
      </w:r>
    </w:p>
    <w:p w14:paraId="1E6A8847" w14:textId="77777777" w:rsidR="005523DE" w:rsidRPr="005523DE" w:rsidRDefault="005523DE" w:rsidP="008A0DE1">
      <w:pPr>
        <w:keepNext/>
        <w:numPr>
          <w:ilvl w:val="0"/>
          <w:numId w:val="25"/>
        </w:numPr>
        <w:spacing w:after="0" w:line="240" w:lineRule="auto"/>
        <w:jc w:val="both"/>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izpis servisnega protokola.</w:t>
      </w:r>
    </w:p>
    <w:p w14:paraId="77FADAD7"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6DAA5C25" w14:textId="77777777" w:rsidR="005523DE" w:rsidRPr="005523DE" w:rsidRDefault="005523DE" w:rsidP="005523DE">
      <w:pPr>
        <w:keepNext/>
        <w:tabs>
          <w:tab w:val="left" w:pos="1134"/>
          <w:tab w:val="left" w:pos="8080"/>
        </w:tabs>
        <w:spacing w:after="0" w:line="240" w:lineRule="auto"/>
        <w:ind w:left="360" w:hanging="360"/>
        <w:jc w:val="both"/>
        <w:outlineLvl w:val="1"/>
        <w:rPr>
          <w:rFonts w:ascii="Tahoma" w:hAnsi="Tahoma" w:cs="Tahoma"/>
          <w:sz w:val="20"/>
          <w:szCs w:val="20"/>
          <w:lang w:val="x-none" w:eastAsia="sl-SI"/>
        </w:rPr>
      </w:pPr>
      <w:r w:rsidRPr="005523DE">
        <w:rPr>
          <w:rFonts w:ascii="Tahoma" w:hAnsi="Tahoma" w:cs="Tahoma"/>
          <w:sz w:val="20"/>
          <w:szCs w:val="20"/>
          <w:lang w:val="x-none" w:eastAsia="sl-SI"/>
        </w:rPr>
        <w:t>Za črpalke Stubbe in ARBO</w:t>
      </w:r>
    </w:p>
    <w:p w14:paraId="3B9DE2F7" w14:textId="77777777" w:rsidR="005523DE" w:rsidRPr="005523DE" w:rsidRDefault="005523DE" w:rsidP="008A0DE1">
      <w:pPr>
        <w:keepNext/>
        <w:numPr>
          <w:ilvl w:val="0"/>
          <w:numId w:val="25"/>
        </w:numPr>
        <w:spacing w:after="0" w:line="240" w:lineRule="auto"/>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demontiranje črpalke,</w:t>
      </w:r>
    </w:p>
    <w:p w14:paraId="3318EA62" w14:textId="77777777" w:rsidR="005523DE" w:rsidRPr="005523DE" w:rsidRDefault="005523DE" w:rsidP="008A0DE1">
      <w:pPr>
        <w:keepNext/>
        <w:numPr>
          <w:ilvl w:val="0"/>
          <w:numId w:val="25"/>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nakladanje in prevoz črpalke v delavnico izvajalca,</w:t>
      </w:r>
    </w:p>
    <w:p w14:paraId="5DE48479" w14:textId="77777777" w:rsidR="005523DE" w:rsidRPr="005523DE" w:rsidRDefault="005523DE" w:rsidP="008A0DE1">
      <w:pPr>
        <w:keepNext/>
        <w:numPr>
          <w:ilvl w:val="0"/>
          <w:numId w:val="25"/>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kompletna demontaža črpalke,</w:t>
      </w:r>
    </w:p>
    <w:p w14:paraId="22BAEBC1" w14:textId="77777777" w:rsidR="005523DE" w:rsidRPr="005523DE" w:rsidRDefault="005523DE" w:rsidP="008A0DE1">
      <w:pPr>
        <w:keepNext/>
        <w:numPr>
          <w:ilvl w:val="0"/>
          <w:numId w:val="25"/>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čiščenje vseh delov,</w:t>
      </w:r>
    </w:p>
    <w:p w14:paraId="77F2FDC3" w14:textId="77777777" w:rsidR="005523DE" w:rsidRPr="005523DE" w:rsidRDefault="005523DE" w:rsidP="008A0DE1">
      <w:pPr>
        <w:keepNext/>
        <w:numPr>
          <w:ilvl w:val="0"/>
          <w:numId w:val="25"/>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pregled vseh delov,</w:t>
      </w:r>
    </w:p>
    <w:p w14:paraId="3FFE19F3" w14:textId="77777777" w:rsidR="005523DE" w:rsidRPr="005523DE" w:rsidRDefault="005523DE" w:rsidP="008A0DE1">
      <w:pPr>
        <w:keepNext/>
        <w:numPr>
          <w:ilvl w:val="0"/>
          <w:numId w:val="25"/>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kontrola statorja in rotorja,</w:t>
      </w:r>
    </w:p>
    <w:p w14:paraId="12365FB7" w14:textId="77777777" w:rsidR="005523DE" w:rsidRPr="005523DE" w:rsidRDefault="005523DE" w:rsidP="008A0DE1">
      <w:pPr>
        <w:keepNext/>
        <w:numPr>
          <w:ilvl w:val="0"/>
          <w:numId w:val="25"/>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električnih parametrov črpalke in kontrola vgrajenih zaščit,</w:t>
      </w:r>
    </w:p>
    <w:p w14:paraId="4B029A30" w14:textId="77777777" w:rsidR="005523DE" w:rsidRPr="005523DE" w:rsidRDefault="005523DE" w:rsidP="008A0DE1">
      <w:pPr>
        <w:keepNext/>
        <w:numPr>
          <w:ilvl w:val="0"/>
          <w:numId w:val="25"/>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meritev temperature ležajev na črpalki,</w:t>
      </w:r>
    </w:p>
    <w:p w14:paraId="3DE211CF" w14:textId="77777777" w:rsidR="005523DE" w:rsidRPr="005523DE" w:rsidRDefault="005523DE" w:rsidP="008A0DE1">
      <w:pPr>
        <w:keepNext/>
        <w:numPr>
          <w:ilvl w:val="0"/>
          <w:numId w:val="25"/>
        </w:numPr>
        <w:spacing w:after="0" w:line="240" w:lineRule="auto"/>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dostava in montaža črpalke,</w:t>
      </w:r>
    </w:p>
    <w:p w14:paraId="24D1FB08" w14:textId="77777777" w:rsidR="005523DE" w:rsidRPr="005523DE" w:rsidRDefault="005523DE" w:rsidP="008A0DE1">
      <w:pPr>
        <w:keepNext/>
        <w:numPr>
          <w:ilvl w:val="0"/>
          <w:numId w:val="25"/>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funkcionalni preizkus in</w:t>
      </w:r>
    </w:p>
    <w:p w14:paraId="26982AAA" w14:textId="77777777" w:rsidR="005523DE" w:rsidRPr="005523DE" w:rsidRDefault="005523DE" w:rsidP="008A0DE1">
      <w:pPr>
        <w:keepNext/>
        <w:numPr>
          <w:ilvl w:val="0"/>
          <w:numId w:val="25"/>
        </w:numPr>
        <w:spacing w:after="0" w:line="240" w:lineRule="auto"/>
        <w:jc w:val="both"/>
        <w:rPr>
          <w:rFonts w:ascii="Tahoma" w:eastAsia="Times New Roman" w:hAnsi="Tahoma" w:cs="Tahoma"/>
          <w:bCs/>
          <w:sz w:val="20"/>
          <w:szCs w:val="20"/>
          <w:u w:val="single"/>
          <w:lang w:eastAsia="sl-SI"/>
        </w:rPr>
      </w:pPr>
      <w:r w:rsidRPr="005523DE">
        <w:rPr>
          <w:rFonts w:ascii="Tahoma" w:eastAsia="Times New Roman" w:hAnsi="Tahoma" w:cs="Tahoma"/>
          <w:bCs/>
          <w:sz w:val="20"/>
          <w:szCs w:val="20"/>
          <w:lang w:eastAsia="sl-SI"/>
        </w:rPr>
        <w:t>izpis servisnega protokola.</w:t>
      </w:r>
    </w:p>
    <w:p w14:paraId="36A97D8C" w14:textId="77777777" w:rsidR="005523DE" w:rsidRPr="005523DE" w:rsidRDefault="005523DE" w:rsidP="005523DE">
      <w:pPr>
        <w:keepNext/>
        <w:spacing w:after="0" w:line="240" w:lineRule="auto"/>
        <w:jc w:val="both"/>
        <w:rPr>
          <w:rFonts w:ascii="Tahoma" w:eastAsia="Times New Roman" w:hAnsi="Tahoma" w:cs="Tahoma"/>
          <w:bCs/>
          <w:sz w:val="20"/>
          <w:szCs w:val="20"/>
          <w:lang w:eastAsia="sl-SI"/>
        </w:rPr>
      </w:pPr>
    </w:p>
    <w:p w14:paraId="1F4229C5" w14:textId="77777777" w:rsidR="005523DE" w:rsidRPr="005523DE" w:rsidRDefault="005523DE" w:rsidP="005523DE">
      <w:pPr>
        <w:keepNext/>
        <w:spacing w:after="0" w:line="240" w:lineRule="auto"/>
        <w:jc w:val="both"/>
        <w:rPr>
          <w:rFonts w:ascii="Tahoma" w:eastAsia="Times New Roman" w:hAnsi="Tahoma" w:cs="Tahoma"/>
          <w:b/>
          <w:bCs/>
          <w:sz w:val="20"/>
          <w:szCs w:val="20"/>
          <w:lang w:eastAsia="sl-SI"/>
        </w:rPr>
      </w:pPr>
      <w:r w:rsidRPr="005523DE">
        <w:rPr>
          <w:rFonts w:ascii="Tahoma" w:eastAsia="Times New Roman" w:hAnsi="Tahoma" w:cs="Tahoma"/>
          <w:b/>
          <w:bCs/>
          <w:sz w:val="20"/>
          <w:szCs w:val="20"/>
          <w:lang w:eastAsia="sl-SI"/>
        </w:rPr>
        <w:t>Garancijska doba na izvedena dela po opravljenem generalnem servisu mora znašati najmanj 12 mesecev.</w:t>
      </w:r>
    </w:p>
    <w:p w14:paraId="4849301A" w14:textId="77777777" w:rsidR="005523DE" w:rsidRDefault="005523DE" w:rsidP="005523DE">
      <w:pPr>
        <w:keepNext/>
        <w:spacing w:after="0" w:line="240" w:lineRule="auto"/>
        <w:jc w:val="both"/>
        <w:rPr>
          <w:rFonts w:ascii="Tahoma" w:eastAsia="Times New Roman" w:hAnsi="Tahoma" w:cs="Tahoma"/>
          <w:bCs/>
          <w:iCs/>
          <w:sz w:val="20"/>
          <w:szCs w:val="20"/>
          <w:lang w:eastAsia="sl-SI"/>
        </w:rPr>
      </w:pPr>
    </w:p>
    <w:p w14:paraId="3AC71E80" w14:textId="77777777" w:rsidR="00C80408" w:rsidRDefault="00C80408" w:rsidP="005523DE">
      <w:pPr>
        <w:keepNext/>
        <w:spacing w:after="0" w:line="240" w:lineRule="auto"/>
        <w:jc w:val="both"/>
        <w:rPr>
          <w:rFonts w:ascii="Tahoma" w:eastAsia="Times New Roman" w:hAnsi="Tahoma" w:cs="Tahoma"/>
          <w:bCs/>
          <w:iCs/>
          <w:sz w:val="20"/>
          <w:szCs w:val="20"/>
          <w:lang w:eastAsia="sl-SI"/>
        </w:rPr>
      </w:pPr>
    </w:p>
    <w:p w14:paraId="03E9F22A" w14:textId="77777777" w:rsidR="002201E5" w:rsidRDefault="002201E5" w:rsidP="005523DE">
      <w:pPr>
        <w:keepNext/>
        <w:spacing w:after="0" w:line="240" w:lineRule="auto"/>
        <w:jc w:val="both"/>
        <w:rPr>
          <w:rFonts w:ascii="Tahoma" w:eastAsia="Times New Roman" w:hAnsi="Tahoma" w:cs="Tahoma"/>
          <w:bCs/>
          <w:iCs/>
          <w:sz w:val="20"/>
          <w:szCs w:val="20"/>
          <w:lang w:eastAsia="sl-SI"/>
        </w:rPr>
      </w:pPr>
    </w:p>
    <w:p w14:paraId="40FBEAAF" w14:textId="77777777" w:rsidR="002201E5" w:rsidRPr="005523DE" w:rsidRDefault="002201E5" w:rsidP="005523DE">
      <w:pPr>
        <w:keepNext/>
        <w:spacing w:after="0" w:line="240" w:lineRule="auto"/>
        <w:jc w:val="both"/>
        <w:rPr>
          <w:rFonts w:ascii="Tahoma" w:eastAsia="Times New Roman" w:hAnsi="Tahoma" w:cs="Tahoma"/>
          <w:bCs/>
          <w:iCs/>
          <w:sz w:val="20"/>
          <w:szCs w:val="20"/>
          <w:lang w:eastAsia="sl-SI"/>
        </w:rPr>
      </w:pPr>
    </w:p>
    <w:p w14:paraId="1B67029C" w14:textId="77777777" w:rsidR="005523DE" w:rsidRPr="002201E5" w:rsidRDefault="005523DE" w:rsidP="005523DE">
      <w:pPr>
        <w:keepNext/>
        <w:numPr>
          <w:ilvl w:val="2"/>
          <w:numId w:val="1"/>
        </w:numPr>
        <w:spacing w:after="0" w:line="240" w:lineRule="auto"/>
        <w:jc w:val="both"/>
        <w:rPr>
          <w:rFonts w:ascii="Tahoma" w:eastAsia="Times New Roman" w:hAnsi="Tahoma" w:cs="Tahoma"/>
          <w:bCs/>
          <w:sz w:val="20"/>
          <w:szCs w:val="20"/>
          <w:lang w:eastAsia="sl-SI"/>
        </w:rPr>
      </w:pPr>
      <w:r w:rsidRPr="002201E5">
        <w:rPr>
          <w:rFonts w:ascii="Tahoma" w:eastAsia="Times New Roman" w:hAnsi="Tahoma" w:cs="Tahoma"/>
          <w:bCs/>
          <w:sz w:val="20"/>
          <w:szCs w:val="20"/>
          <w:lang w:eastAsia="sl-SI"/>
        </w:rPr>
        <w:lastRenderedPageBreak/>
        <w:t>Izredna vzdrževalna dela</w:t>
      </w:r>
    </w:p>
    <w:p w14:paraId="59DBD5A4" w14:textId="77777777" w:rsidR="005523DE" w:rsidRPr="005523DE" w:rsidRDefault="005523DE" w:rsidP="005523DE">
      <w:pPr>
        <w:keepNext/>
        <w:spacing w:after="0" w:line="240" w:lineRule="auto"/>
        <w:ind w:left="348"/>
        <w:rPr>
          <w:rFonts w:ascii="Tahoma" w:eastAsia="Times New Roman" w:hAnsi="Tahoma" w:cs="Tahoma"/>
          <w:bCs/>
          <w:iCs/>
          <w:sz w:val="20"/>
          <w:szCs w:val="20"/>
          <w:lang w:eastAsia="sl-SI"/>
        </w:rPr>
      </w:pPr>
    </w:p>
    <w:p w14:paraId="619FCC8B"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Predmet naročila so tudi popravila okvar, ki se pojavijo med obratovanjem. Izredni servisi in popravila se opravijo na poziv naročnika. V tem primeru je ponudnik dolžan poslati usposobljenega serviserja na pisni poziv naročnika v dogovorjenem roku od prejema poziva.</w:t>
      </w:r>
    </w:p>
    <w:p w14:paraId="4A76D3C7"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4BA7469E"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Za vsa večja predvidena in nepredvidena dela (okvare, ki predstavljajo za naročnika strošek</w:t>
      </w:r>
      <w:r w:rsidRPr="005523DE">
        <w:rPr>
          <w:rFonts w:ascii="Tahoma" w:eastAsia="Times New Roman" w:hAnsi="Tahoma" w:cs="Tahoma"/>
          <w:bCs/>
          <w:color w:val="FF0000"/>
          <w:sz w:val="20"/>
          <w:szCs w:val="20"/>
          <w:lang w:eastAsia="sl-SI"/>
        </w:rPr>
        <w:t xml:space="preserve"> </w:t>
      </w:r>
      <w:r w:rsidRPr="005523DE">
        <w:rPr>
          <w:rFonts w:ascii="Tahoma" w:eastAsia="Times New Roman" w:hAnsi="Tahoma" w:cs="Tahoma"/>
          <w:bCs/>
          <w:sz w:val="20"/>
          <w:szCs w:val="20"/>
          <w:lang w:eastAsia="sl-SI"/>
        </w:rPr>
        <w:t xml:space="preserve">večji od 3.500,00 €), mora ponudnik najprej pripraviti ponudbeno specifikacijo, ki vsebuje obseg dela in vrsto ter </w:t>
      </w:r>
    </w:p>
    <w:p w14:paraId="6B4D069E"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r w:rsidRPr="005523DE">
        <w:rPr>
          <w:rFonts w:ascii="Tahoma" w:eastAsia="Times New Roman" w:hAnsi="Tahoma" w:cs="Tahoma"/>
          <w:bCs/>
          <w:sz w:val="20"/>
          <w:szCs w:val="20"/>
          <w:lang w:eastAsia="sl-SI"/>
        </w:rPr>
        <w:t>število potrebnih delov za zamenjavo. V primeru, da je ponudba s strani naročnika potrjena, pristopi k sami izvedbi.</w:t>
      </w:r>
    </w:p>
    <w:p w14:paraId="0503D8D5" w14:textId="77777777" w:rsidR="005523DE" w:rsidRPr="005523DE" w:rsidRDefault="005523DE" w:rsidP="005523DE">
      <w:pPr>
        <w:keepNext/>
        <w:numPr>
          <w:ilvl w:val="12"/>
          <w:numId w:val="0"/>
        </w:numPr>
        <w:spacing w:after="0" w:line="240" w:lineRule="auto"/>
        <w:jc w:val="both"/>
        <w:rPr>
          <w:rFonts w:ascii="Tahoma" w:eastAsia="Times New Roman" w:hAnsi="Tahoma" w:cs="Tahoma"/>
          <w:bCs/>
          <w:sz w:val="20"/>
          <w:szCs w:val="20"/>
          <w:lang w:eastAsia="sl-SI"/>
        </w:rPr>
      </w:pPr>
    </w:p>
    <w:p w14:paraId="7FA2198C" w14:textId="77777777" w:rsidR="005523DE" w:rsidRPr="002201E5" w:rsidRDefault="005523DE" w:rsidP="005523DE">
      <w:pPr>
        <w:keepNext/>
        <w:numPr>
          <w:ilvl w:val="2"/>
          <w:numId w:val="1"/>
        </w:numPr>
        <w:spacing w:after="0" w:line="240" w:lineRule="auto"/>
        <w:jc w:val="both"/>
        <w:rPr>
          <w:rFonts w:ascii="Tahoma" w:eastAsia="Times New Roman" w:hAnsi="Tahoma" w:cs="Tahoma"/>
          <w:color w:val="000000" w:themeColor="text1"/>
          <w:sz w:val="20"/>
          <w:szCs w:val="20"/>
        </w:rPr>
      </w:pPr>
      <w:r w:rsidRPr="002201E5">
        <w:rPr>
          <w:rFonts w:ascii="Tahoma" w:eastAsia="Times New Roman" w:hAnsi="Tahoma" w:cs="Tahoma"/>
          <w:bCs/>
          <w:sz w:val="20"/>
          <w:szCs w:val="20"/>
          <w:lang w:eastAsia="sl-SI"/>
        </w:rPr>
        <w:t>Nadomestni deli za črpalke, mešala in potopne črpalke</w:t>
      </w:r>
    </w:p>
    <w:p w14:paraId="08BB1C94" w14:textId="77777777" w:rsidR="005523DE" w:rsidRPr="005523DE" w:rsidRDefault="005523DE" w:rsidP="005523DE">
      <w:pPr>
        <w:keepNext/>
        <w:spacing w:after="0" w:line="240" w:lineRule="auto"/>
        <w:jc w:val="both"/>
        <w:rPr>
          <w:rFonts w:ascii="Tahoma" w:eastAsia="Times New Roman" w:hAnsi="Tahoma" w:cs="Tahoma"/>
          <w:b/>
          <w:color w:val="000000" w:themeColor="text1"/>
          <w:sz w:val="20"/>
          <w:szCs w:val="20"/>
        </w:rPr>
      </w:pPr>
    </w:p>
    <w:p w14:paraId="0D44120A" w14:textId="77777777" w:rsidR="005523DE" w:rsidRPr="00A94ED1" w:rsidRDefault="005523DE" w:rsidP="005523DE">
      <w:pPr>
        <w:keepNext/>
        <w:spacing w:after="0" w:line="240" w:lineRule="auto"/>
        <w:jc w:val="both"/>
        <w:rPr>
          <w:rFonts w:ascii="Tahoma" w:eastAsia="Times New Roman" w:hAnsi="Tahoma" w:cs="Tahoma"/>
          <w:color w:val="000000" w:themeColor="text1"/>
          <w:sz w:val="20"/>
          <w:szCs w:val="20"/>
        </w:rPr>
      </w:pPr>
      <w:r w:rsidRPr="00A94ED1">
        <w:rPr>
          <w:rFonts w:ascii="Tahoma" w:eastAsia="Times New Roman" w:hAnsi="Tahoma" w:cs="Tahoma"/>
          <w:color w:val="000000" w:themeColor="text1"/>
          <w:sz w:val="20"/>
          <w:szCs w:val="20"/>
        </w:rPr>
        <w:t>Seznam dobav nadomestnih delov za črpalke, mešala in potopne črpalke je razviden iz ponudbenega predračuna, ki je priloga te razpisne dokumentacije.</w:t>
      </w:r>
    </w:p>
    <w:p w14:paraId="0774CCEC" w14:textId="77777777" w:rsidR="005523DE" w:rsidRPr="00A94ED1" w:rsidRDefault="005523DE" w:rsidP="005523DE">
      <w:pPr>
        <w:keepNext/>
        <w:spacing w:after="0" w:line="240" w:lineRule="auto"/>
        <w:jc w:val="both"/>
        <w:rPr>
          <w:rFonts w:ascii="Tahoma" w:eastAsia="Times New Roman" w:hAnsi="Tahoma" w:cs="Tahoma"/>
          <w:color w:val="000000" w:themeColor="text1"/>
          <w:sz w:val="20"/>
          <w:szCs w:val="20"/>
        </w:rPr>
      </w:pPr>
    </w:p>
    <w:p w14:paraId="26E6318F" w14:textId="77777777" w:rsidR="005523DE" w:rsidRPr="00A94ED1" w:rsidRDefault="005523DE" w:rsidP="005523DE">
      <w:pPr>
        <w:keepNext/>
        <w:spacing w:after="0" w:line="240" w:lineRule="auto"/>
        <w:jc w:val="both"/>
        <w:rPr>
          <w:rFonts w:ascii="Tahoma" w:eastAsia="Times New Roman" w:hAnsi="Tahoma" w:cs="Tahoma"/>
          <w:color w:val="000000" w:themeColor="text1"/>
          <w:sz w:val="20"/>
          <w:szCs w:val="20"/>
        </w:rPr>
      </w:pPr>
      <w:r w:rsidRPr="00A94ED1">
        <w:rPr>
          <w:rFonts w:ascii="Tahoma" w:eastAsia="Times New Roman" w:hAnsi="Tahoma" w:cs="Tahoma"/>
          <w:color w:val="000000" w:themeColor="text1"/>
          <w:sz w:val="20"/>
          <w:szCs w:val="20"/>
        </w:rPr>
        <w:t>V Prilogi 2/</w:t>
      </w:r>
      <w:r w:rsidR="00104A25">
        <w:rPr>
          <w:rFonts w:ascii="Tahoma" w:eastAsia="Times New Roman" w:hAnsi="Tahoma" w:cs="Tahoma"/>
          <w:color w:val="000000" w:themeColor="text1"/>
          <w:sz w:val="20"/>
          <w:szCs w:val="20"/>
        </w:rPr>
        <w:t>1</w:t>
      </w:r>
      <w:r w:rsidRPr="00A94ED1">
        <w:rPr>
          <w:rFonts w:ascii="Tahoma" w:eastAsia="Times New Roman" w:hAnsi="Tahoma" w:cs="Tahoma"/>
          <w:color w:val="000000" w:themeColor="text1"/>
          <w:sz w:val="20"/>
          <w:szCs w:val="20"/>
        </w:rPr>
        <w:t xml:space="preserve"> PONUDBENI PREDRAČUN je naveden spisek nadomestnih delov, za katere naročnik predvideva, da jih bo v času trajanja okvirnega sporazuma potreboval in so sestavni del ponudbene cene, ki se ocenjuje/točkuje. </w:t>
      </w:r>
    </w:p>
    <w:p w14:paraId="6807FAC9" w14:textId="77777777" w:rsidR="005523DE" w:rsidRPr="00A94ED1" w:rsidRDefault="005523DE" w:rsidP="005523DE">
      <w:pPr>
        <w:keepNext/>
        <w:spacing w:after="0" w:line="240" w:lineRule="auto"/>
        <w:jc w:val="both"/>
        <w:rPr>
          <w:rFonts w:ascii="Tahoma" w:eastAsia="Times New Roman" w:hAnsi="Tahoma" w:cs="Tahoma"/>
          <w:color w:val="000000" w:themeColor="text1"/>
          <w:sz w:val="20"/>
          <w:szCs w:val="20"/>
        </w:rPr>
      </w:pPr>
    </w:p>
    <w:p w14:paraId="152CE7EF" w14:textId="77777777" w:rsidR="005523DE" w:rsidRPr="005523DE" w:rsidRDefault="005523DE" w:rsidP="005523DE">
      <w:pPr>
        <w:keepNext/>
        <w:spacing w:after="0" w:line="240" w:lineRule="auto"/>
        <w:jc w:val="both"/>
        <w:rPr>
          <w:rFonts w:ascii="Tahoma" w:eastAsia="Times New Roman" w:hAnsi="Tahoma" w:cs="Tahoma"/>
          <w:b/>
          <w:color w:val="000000" w:themeColor="text1"/>
          <w:sz w:val="20"/>
          <w:szCs w:val="20"/>
        </w:rPr>
      </w:pPr>
      <w:r w:rsidRPr="00A94ED1">
        <w:rPr>
          <w:rFonts w:ascii="Tahoma" w:eastAsia="Times New Roman" w:hAnsi="Tahoma" w:cs="Tahoma"/>
          <w:color w:val="000000" w:themeColor="text1"/>
          <w:sz w:val="20"/>
          <w:szCs w:val="20"/>
        </w:rPr>
        <w:t>V Prilogi 2/</w:t>
      </w:r>
      <w:r w:rsidR="00104A25">
        <w:rPr>
          <w:rFonts w:ascii="Tahoma" w:eastAsia="Times New Roman" w:hAnsi="Tahoma" w:cs="Tahoma"/>
          <w:color w:val="000000" w:themeColor="text1"/>
          <w:sz w:val="20"/>
          <w:szCs w:val="20"/>
        </w:rPr>
        <w:t>2</w:t>
      </w:r>
      <w:r w:rsidRPr="00A94ED1">
        <w:rPr>
          <w:rFonts w:ascii="Tahoma" w:eastAsia="Times New Roman" w:hAnsi="Tahoma" w:cs="Tahoma"/>
          <w:color w:val="000000" w:themeColor="text1"/>
          <w:sz w:val="20"/>
          <w:szCs w:val="20"/>
        </w:rPr>
        <w:t xml:space="preserve"> SEZNAM NADOMESTNIH DELOV je naveden seznam nadomestnih delov</w:t>
      </w:r>
      <w:r w:rsidRPr="00A94ED1">
        <w:rPr>
          <w:rFonts w:ascii="Tahoma" w:eastAsia="Times New Roman" w:hAnsi="Tahoma" w:cs="Tahoma"/>
          <w:b/>
          <w:color w:val="000000" w:themeColor="text1"/>
          <w:sz w:val="20"/>
          <w:szCs w:val="20"/>
        </w:rPr>
        <w:t xml:space="preserve"> </w:t>
      </w:r>
      <w:r w:rsidRPr="00A94ED1">
        <w:rPr>
          <w:rFonts w:ascii="Tahoma" w:eastAsia="Times New Roman" w:hAnsi="Tahoma" w:cs="Tahoma"/>
          <w:color w:val="000000" w:themeColor="text1"/>
          <w:sz w:val="20"/>
          <w:szCs w:val="20"/>
        </w:rPr>
        <w:t>za črpalke, mešala in potopne črpalke je razviden iz seznama nadomestnih delov, ki je priloga te razpisne dokumentacije. Priloga 2/</w:t>
      </w:r>
      <w:r w:rsidR="00104A25">
        <w:rPr>
          <w:rFonts w:ascii="Tahoma" w:eastAsia="Times New Roman" w:hAnsi="Tahoma" w:cs="Tahoma"/>
          <w:color w:val="000000" w:themeColor="text1"/>
          <w:sz w:val="20"/>
          <w:szCs w:val="20"/>
        </w:rPr>
        <w:t>2</w:t>
      </w:r>
      <w:r w:rsidRPr="00A94ED1">
        <w:rPr>
          <w:rFonts w:ascii="Tahoma" w:eastAsia="Times New Roman" w:hAnsi="Tahoma" w:cs="Tahoma"/>
          <w:color w:val="000000" w:themeColor="text1"/>
          <w:sz w:val="20"/>
          <w:szCs w:val="20"/>
        </w:rPr>
        <w:t xml:space="preserve"> SEZNAM NADOMESTNIH DELOV ni sestavni del ponudbene cene in se ne točkuje.</w:t>
      </w:r>
    </w:p>
    <w:p w14:paraId="76CA796A" w14:textId="77777777" w:rsidR="005523DE" w:rsidRPr="005523DE" w:rsidRDefault="005523DE" w:rsidP="005523DE">
      <w:pPr>
        <w:keepNext/>
        <w:spacing w:after="0" w:line="240" w:lineRule="auto"/>
        <w:jc w:val="both"/>
        <w:rPr>
          <w:rFonts w:ascii="Tahoma" w:eastAsia="Times New Roman" w:hAnsi="Tahoma" w:cs="Tahoma"/>
          <w:color w:val="000000" w:themeColor="text1"/>
          <w:sz w:val="20"/>
          <w:szCs w:val="20"/>
        </w:rPr>
      </w:pPr>
    </w:p>
    <w:p w14:paraId="50A0BD2F" w14:textId="77777777" w:rsidR="005523DE" w:rsidRPr="005523DE" w:rsidRDefault="005523DE" w:rsidP="005523DE">
      <w:pPr>
        <w:keepNext/>
        <w:spacing w:after="0" w:line="240" w:lineRule="auto"/>
        <w:jc w:val="both"/>
        <w:rPr>
          <w:rFonts w:ascii="Tahoma" w:eastAsia="Times New Roman" w:hAnsi="Tahoma" w:cs="Tahoma"/>
          <w:color w:val="000000" w:themeColor="text1"/>
          <w:sz w:val="20"/>
          <w:szCs w:val="20"/>
        </w:rPr>
      </w:pPr>
    </w:p>
    <w:p w14:paraId="4186A0A5" w14:textId="77777777" w:rsidR="005523DE" w:rsidRPr="005523DE" w:rsidRDefault="005523DE" w:rsidP="005523DE">
      <w:pPr>
        <w:keepNext/>
        <w:numPr>
          <w:ilvl w:val="1"/>
          <w:numId w:val="1"/>
        </w:numPr>
        <w:spacing w:after="0" w:line="240" w:lineRule="auto"/>
        <w:jc w:val="both"/>
        <w:rPr>
          <w:rFonts w:ascii="Tahoma" w:eastAsia="Times New Roman" w:hAnsi="Tahoma" w:cs="Tahoma"/>
          <w:b/>
          <w:sz w:val="20"/>
          <w:szCs w:val="20"/>
          <w:lang w:eastAsia="sl-SI"/>
        </w:rPr>
      </w:pPr>
      <w:r w:rsidRPr="005523DE">
        <w:rPr>
          <w:rFonts w:ascii="Tahoma" w:eastAsia="Times New Roman" w:hAnsi="Tahoma" w:cs="Tahoma"/>
          <w:b/>
          <w:sz w:val="20"/>
          <w:szCs w:val="20"/>
          <w:lang w:eastAsia="sl-SI"/>
        </w:rPr>
        <w:t>Ostali ponudbeni pogoji in zahteve</w:t>
      </w:r>
    </w:p>
    <w:p w14:paraId="64CDBB59" w14:textId="77777777" w:rsidR="005523DE" w:rsidRPr="005523DE" w:rsidRDefault="005523DE" w:rsidP="005523DE">
      <w:pPr>
        <w:keepNext/>
        <w:spacing w:after="0" w:line="240" w:lineRule="auto"/>
        <w:ind w:left="720"/>
        <w:jc w:val="both"/>
        <w:rPr>
          <w:rFonts w:ascii="Tahoma" w:eastAsia="Times New Roman" w:hAnsi="Tahoma" w:cs="Tahoma"/>
          <w:b/>
          <w:sz w:val="20"/>
          <w:szCs w:val="20"/>
          <w:lang w:eastAsia="sl-SI"/>
        </w:rPr>
      </w:pPr>
    </w:p>
    <w:p w14:paraId="43992444" w14:textId="77777777" w:rsidR="005523DE" w:rsidRPr="002201E5" w:rsidRDefault="005523DE" w:rsidP="005523DE">
      <w:pPr>
        <w:keepNext/>
        <w:numPr>
          <w:ilvl w:val="2"/>
          <w:numId w:val="1"/>
        </w:numPr>
        <w:spacing w:after="0" w:line="240" w:lineRule="auto"/>
        <w:jc w:val="both"/>
        <w:rPr>
          <w:rFonts w:ascii="Tahoma" w:eastAsia="Times New Roman" w:hAnsi="Tahoma" w:cs="Tahoma"/>
          <w:sz w:val="20"/>
          <w:szCs w:val="20"/>
          <w:lang w:eastAsia="sl-SI"/>
        </w:rPr>
      </w:pPr>
      <w:r w:rsidRPr="002201E5">
        <w:rPr>
          <w:rFonts w:ascii="Tahoma" w:eastAsia="Times New Roman" w:hAnsi="Tahoma" w:cs="Tahoma"/>
          <w:sz w:val="20"/>
          <w:szCs w:val="20"/>
          <w:lang w:eastAsia="sl-SI"/>
        </w:rPr>
        <w:t xml:space="preserve">Rok dobave in odzivni čas za vzdrževalna dela </w:t>
      </w:r>
    </w:p>
    <w:p w14:paraId="651123DC" w14:textId="77777777" w:rsidR="00A94ED1" w:rsidRDefault="00A94ED1" w:rsidP="00E46091">
      <w:pPr>
        <w:keepNext/>
        <w:keepLines/>
        <w:tabs>
          <w:tab w:val="left" w:pos="2155"/>
        </w:tabs>
        <w:spacing w:after="0" w:line="240" w:lineRule="auto"/>
        <w:jc w:val="both"/>
        <w:rPr>
          <w:rFonts w:ascii="Tahoma" w:eastAsia="Times New Roman" w:hAnsi="Tahoma" w:cs="Tahoma"/>
          <w:kern w:val="16"/>
          <w:sz w:val="20"/>
          <w:szCs w:val="20"/>
          <w:lang w:eastAsia="sl-SI"/>
        </w:rPr>
      </w:pPr>
    </w:p>
    <w:p w14:paraId="5D99A2FC" w14:textId="77777777" w:rsidR="005523DE" w:rsidRPr="005523DE" w:rsidRDefault="005523DE" w:rsidP="00E46091">
      <w:pPr>
        <w:keepNext/>
        <w:keepLines/>
        <w:tabs>
          <w:tab w:val="left" w:pos="2155"/>
        </w:tabs>
        <w:spacing w:after="0" w:line="240" w:lineRule="auto"/>
        <w:jc w:val="both"/>
        <w:rPr>
          <w:rFonts w:ascii="Tahoma" w:eastAsia="Times New Roman" w:hAnsi="Tahoma" w:cs="Tahoma"/>
          <w:kern w:val="16"/>
          <w:sz w:val="20"/>
          <w:szCs w:val="20"/>
          <w:lang w:eastAsia="sl-SI"/>
        </w:rPr>
      </w:pPr>
      <w:r w:rsidRPr="005523DE">
        <w:rPr>
          <w:rFonts w:ascii="Tahoma" w:eastAsia="Times New Roman" w:hAnsi="Tahoma" w:cs="Tahoma"/>
          <w:kern w:val="16"/>
          <w:sz w:val="20"/>
          <w:szCs w:val="20"/>
          <w:lang w:eastAsia="sl-SI"/>
        </w:rPr>
        <w:t xml:space="preserve">Razpisana dela (redna in izredna vzdrževalna dela) ter dobave nadomestni delov se bodo v času veljavnosti okvirnega sporazuma izvajale sukcesivno, na osnovi posameznih pisnih (po elektronski pošti, faks) naročil naročnika. </w:t>
      </w:r>
      <w:r w:rsidRPr="005523DE">
        <w:rPr>
          <w:rFonts w:ascii="Tahoma" w:eastAsia="Times New Roman" w:hAnsi="Tahoma" w:cs="Tahoma"/>
          <w:kern w:val="16"/>
          <w:sz w:val="20"/>
          <w:szCs w:val="20"/>
          <w:lang w:val="sv-SE" w:eastAsia="sl-SI"/>
        </w:rPr>
        <w:t>Rok izvedbe za posameznih del oziroma dobav blaga začne teči od trenutka, ko naročnik da pisno (po elektronski pošti) naročilo za dela oziroma dobave blaga. Naročnik posreduje izvajalcu naročilo v pisni obliki preko elektronske pošte.</w:t>
      </w:r>
      <w:r w:rsidRPr="005523DE">
        <w:rPr>
          <w:rFonts w:ascii="Tahoma" w:eastAsia="Times New Roman" w:hAnsi="Tahoma" w:cs="Tahoma"/>
          <w:kern w:val="16"/>
          <w:sz w:val="20"/>
          <w:szCs w:val="20"/>
          <w:lang w:eastAsia="sl-SI"/>
        </w:rPr>
        <w:t xml:space="preserve"> </w:t>
      </w:r>
      <w:r w:rsidRPr="005523DE">
        <w:rPr>
          <w:rFonts w:ascii="Tahoma" w:eastAsia="Times New Roman" w:hAnsi="Tahoma" w:cs="Tahoma"/>
          <w:bCs/>
          <w:kern w:val="16"/>
          <w:sz w:val="20"/>
          <w:szCs w:val="20"/>
          <w:lang w:eastAsia="sl-SI"/>
        </w:rPr>
        <w:t>Naročnik bo nadomestne del iz priloženega seznama nadomestnih delov naročal po potrebi.</w:t>
      </w:r>
    </w:p>
    <w:p w14:paraId="6A0E853F" w14:textId="77777777" w:rsidR="005523DE" w:rsidRPr="005523DE" w:rsidRDefault="005523DE" w:rsidP="00E46091">
      <w:pPr>
        <w:keepNext/>
        <w:keepLines/>
        <w:tabs>
          <w:tab w:val="left" w:pos="2155"/>
        </w:tabs>
        <w:spacing w:after="0" w:line="240" w:lineRule="auto"/>
        <w:jc w:val="both"/>
        <w:rPr>
          <w:rFonts w:ascii="Tahoma" w:eastAsia="Times New Roman" w:hAnsi="Tahoma" w:cs="Tahoma"/>
          <w:kern w:val="16"/>
          <w:sz w:val="20"/>
          <w:szCs w:val="20"/>
          <w:lang w:eastAsia="sl-SI"/>
        </w:rPr>
      </w:pPr>
    </w:p>
    <w:p w14:paraId="4A1AAAB6" w14:textId="77777777" w:rsidR="005523DE" w:rsidRPr="005523DE" w:rsidRDefault="005523DE" w:rsidP="005523DE">
      <w:pPr>
        <w:keepNext/>
        <w:tabs>
          <w:tab w:val="left" w:pos="851"/>
          <w:tab w:val="left" w:pos="1702"/>
        </w:tabs>
        <w:spacing w:after="0" w:line="240" w:lineRule="auto"/>
        <w:jc w:val="both"/>
        <w:rPr>
          <w:rFonts w:ascii="Tahoma" w:eastAsia="Times New Roman" w:hAnsi="Tahoma" w:cs="Tahoma"/>
          <w:sz w:val="20"/>
          <w:szCs w:val="20"/>
          <w:lang w:val="sv-SE" w:eastAsia="sl-SI"/>
        </w:rPr>
      </w:pPr>
      <w:r w:rsidRPr="005523DE">
        <w:rPr>
          <w:rFonts w:ascii="Tahoma" w:eastAsia="Times New Roman" w:hAnsi="Tahoma" w:cs="Tahoma"/>
          <w:sz w:val="20"/>
          <w:szCs w:val="20"/>
          <w:lang w:eastAsia="sl-SI"/>
        </w:rPr>
        <w:t>Dela (redna in izredna vzdrževalna dela) in dobave blaga se bodo izvajale na lokacijah RCERO Ljubljana – ČN Barje, Odlagališče Barje, MBO RCERO</w:t>
      </w:r>
      <w:r w:rsidR="002326F5">
        <w:rPr>
          <w:rFonts w:ascii="Tahoma" w:eastAsia="Times New Roman" w:hAnsi="Tahoma" w:cs="Tahoma"/>
          <w:sz w:val="20"/>
          <w:szCs w:val="20"/>
          <w:lang w:eastAsia="sl-SI"/>
        </w:rPr>
        <w:t>;</w:t>
      </w:r>
      <w:r w:rsidRPr="005523DE">
        <w:rPr>
          <w:rFonts w:ascii="Tahoma" w:eastAsia="Times New Roman" w:hAnsi="Tahoma" w:cs="Tahoma"/>
          <w:sz w:val="20"/>
          <w:szCs w:val="20"/>
          <w:lang w:eastAsia="sl-SI"/>
        </w:rPr>
        <w:t>vse na naslovu Cesta dveh cesarjev 101, 1000 Ljubljana.</w:t>
      </w:r>
    </w:p>
    <w:p w14:paraId="7C13E660" w14:textId="77777777" w:rsidR="00E46091" w:rsidRDefault="00E46091" w:rsidP="00E46091">
      <w:pPr>
        <w:keepNext/>
        <w:keepLines/>
        <w:tabs>
          <w:tab w:val="left" w:pos="2155"/>
        </w:tabs>
        <w:spacing w:after="0" w:line="240" w:lineRule="auto"/>
        <w:jc w:val="both"/>
        <w:rPr>
          <w:rFonts w:ascii="Tahoma" w:eastAsia="Times New Roman" w:hAnsi="Tahoma" w:cs="Tahoma"/>
          <w:b/>
          <w:kern w:val="16"/>
          <w:sz w:val="20"/>
          <w:szCs w:val="20"/>
          <w:lang w:eastAsia="sl-SI"/>
        </w:rPr>
      </w:pPr>
    </w:p>
    <w:p w14:paraId="2279DE0C" w14:textId="77777777" w:rsidR="005523DE" w:rsidRPr="005523DE" w:rsidRDefault="005523DE" w:rsidP="00E46091">
      <w:pPr>
        <w:keepNext/>
        <w:keepLines/>
        <w:tabs>
          <w:tab w:val="left" w:pos="2155"/>
        </w:tabs>
        <w:spacing w:after="0" w:line="240" w:lineRule="auto"/>
        <w:jc w:val="both"/>
        <w:rPr>
          <w:rFonts w:ascii="Tahoma" w:eastAsia="Times New Roman" w:hAnsi="Tahoma" w:cs="Tahoma"/>
          <w:kern w:val="16"/>
          <w:sz w:val="20"/>
          <w:szCs w:val="20"/>
          <w:lang w:eastAsia="sl-SI"/>
        </w:rPr>
      </w:pPr>
      <w:r w:rsidRPr="005523DE">
        <w:rPr>
          <w:rFonts w:ascii="Tahoma" w:eastAsia="Times New Roman" w:hAnsi="Tahoma" w:cs="Tahoma"/>
          <w:b/>
          <w:kern w:val="16"/>
          <w:sz w:val="20"/>
          <w:szCs w:val="20"/>
          <w:lang w:eastAsia="sl-SI"/>
        </w:rPr>
        <w:t>Rok dobave nadomestnih delov</w:t>
      </w:r>
      <w:r w:rsidRPr="005523DE">
        <w:rPr>
          <w:rFonts w:ascii="Tahoma" w:eastAsia="Times New Roman" w:hAnsi="Tahoma" w:cs="Tahoma"/>
          <w:kern w:val="16"/>
          <w:sz w:val="20"/>
          <w:szCs w:val="20"/>
          <w:lang w:eastAsia="sl-SI"/>
        </w:rPr>
        <w:t xml:space="preserve"> je največ </w:t>
      </w:r>
      <w:r w:rsidR="004F59BA" w:rsidRPr="00FB4286">
        <w:rPr>
          <w:rFonts w:ascii="Tahoma" w:eastAsia="Times New Roman" w:hAnsi="Tahoma" w:cs="Tahoma"/>
          <w:b/>
          <w:kern w:val="16"/>
          <w:sz w:val="20"/>
          <w:szCs w:val="20"/>
          <w:lang w:eastAsia="sl-SI"/>
        </w:rPr>
        <w:t>12</w:t>
      </w:r>
      <w:r w:rsidRPr="005523DE">
        <w:rPr>
          <w:rFonts w:ascii="Tahoma" w:eastAsia="Times New Roman" w:hAnsi="Tahoma" w:cs="Tahoma"/>
          <w:b/>
          <w:kern w:val="16"/>
          <w:sz w:val="20"/>
          <w:szCs w:val="20"/>
          <w:lang w:eastAsia="sl-SI"/>
        </w:rPr>
        <w:t xml:space="preserve"> tedn</w:t>
      </w:r>
      <w:r w:rsidR="004F59BA">
        <w:rPr>
          <w:rFonts w:ascii="Tahoma" w:eastAsia="Times New Roman" w:hAnsi="Tahoma" w:cs="Tahoma"/>
          <w:b/>
          <w:kern w:val="16"/>
          <w:sz w:val="20"/>
          <w:szCs w:val="20"/>
          <w:lang w:eastAsia="sl-SI"/>
        </w:rPr>
        <w:t>ov</w:t>
      </w:r>
      <w:r w:rsidRPr="005523DE">
        <w:rPr>
          <w:rFonts w:ascii="Tahoma" w:eastAsia="Times New Roman" w:hAnsi="Tahoma" w:cs="Tahoma"/>
          <w:kern w:val="16"/>
          <w:sz w:val="20"/>
          <w:szCs w:val="20"/>
          <w:lang w:eastAsia="sl-SI"/>
        </w:rPr>
        <w:t xml:space="preserve"> od prejema naročila.</w:t>
      </w:r>
    </w:p>
    <w:p w14:paraId="38483EDD" w14:textId="77777777" w:rsidR="00E46091" w:rsidRDefault="00E46091" w:rsidP="00E46091">
      <w:pPr>
        <w:keepNext/>
        <w:keepLines/>
        <w:tabs>
          <w:tab w:val="left" w:pos="2155"/>
        </w:tabs>
        <w:spacing w:after="0" w:line="240" w:lineRule="auto"/>
        <w:jc w:val="both"/>
        <w:rPr>
          <w:rFonts w:ascii="Tahoma" w:eastAsia="Times New Roman" w:hAnsi="Tahoma" w:cs="Tahoma"/>
          <w:kern w:val="16"/>
          <w:sz w:val="20"/>
          <w:szCs w:val="20"/>
          <w:lang w:eastAsia="sl-SI"/>
        </w:rPr>
      </w:pPr>
    </w:p>
    <w:p w14:paraId="46A06938" w14:textId="77777777" w:rsidR="005523DE" w:rsidRPr="00E46091" w:rsidRDefault="005523DE" w:rsidP="00E46091">
      <w:pPr>
        <w:keepNext/>
        <w:keepLines/>
        <w:tabs>
          <w:tab w:val="left" w:pos="2155"/>
        </w:tabs>
        <w:spacing w:after="0" w:line="240" w:lineRule="auto"/>
        <w:jc w:val="both"/>
        <w:rPr>
          <w:rFonts w:ascii="Tahoma" w:eastAsia="Times New Roman" w:hAnsi="Tahoma" w:cs="Tahoma"/>
          <w:kern w:val="16"/>
          <w:sz w:val="20"/>
          <w:szCs w:val="20"/>
          <w:lang w:eastAsia="sl-SI"/>
        </w:rPr>
      </w:pPr>
      <w:r w:rsidRPr="00E46091">
        <w:rPr>
          <w:rFonts w:ascii="Tahoma" w:eastAsia="Times New Roman" w:hAnsi="Tahoma" w:cs="Tahoma"/>
          <w:b/>
          <w:bCs/>
          <w:kern w:val="16"/>
          <w:sz w:val="20"/>
          <w:szCs w:val="20"/>
          <w:lang w:eastAsia="sl-SI"/>
        </w:rPr>
        <w:t>Redna vzdrževalna dela</w:t>
      </w:r>
      <w:r w:rsidRPr="00E46091">
        <w:rPr>
          <w:rFonts w:ascii="Tahoma" w:eastAsia="Times New Roman" w:hAnsi="Tahoma" w:cs="Tahoma"/>
          <w:bCs/>
          <w:kern w:val="16"/>
          <w:sz w:val="20"/>
          <w:szCs w:val="20"/>
          <w:lang w:eastAsia="sl-SI"/>
        </w:rPr>
        <w:t xml:space="preserve"> se pričnejo opravljati </w:t>
      </w:r>
      <w:r w:rsidRPr="00E46091">
        <w:rPr>
          <w:rFonts w:ascii="Tahoma" w:eastAsia="Times New Roman" w:hAnsi="Tahoma" w:cs="Tahoma"/>
          <w:b/>
          <w:kern w:val="16"/>
          <w:sz w:val="20"/>
          <w:szCs w:val="20"/>
          <w:lang w:eastAsia="sl-SI"/>
        </w:rPr>
        <w:t>najkasneje</w:t>
      </w:r>
      <w:r w:rsidRPr="00E46091">
        <w:rPr>
          <w:rFonts w:ascii="Tahoma" w:eastAsia="Times New Roman" w:hAnsi="Tahoma" w:cs="Tahoma"/>
          <w:b/>
          <w:bCs/>
          <w:kern w:val="16"/>
          <w:sz w:val="20"/>
          <w:szCs w:val="20"/>
          <w:lang w:eastAsia="sl-SI"/>
        </w:rPr>
        <w:t xml:space="preserve"> v 7 delovnih dneh</w:t>
      </w:r>
      <w:r w:rsidRPr="00E46091">
        <w:rPr>
          <w:rFonts w:ascii="Tahoma" w:eastAsia="Times New Roman" w:hAnsi="Tahoma" w:cs="Tahoma"/>
          <w:bCs/>
          <w:kern w:val="16"/>
          <w:sz w:val="20"/>
          <w:szCs w:val="20"/>
          <w:lang w:eastAsia="sl-SI"/>
        </w:rPr>
        <w:t xml:space="preserve"> po pisnem (telefaks, elektronska pošta) naročilu naročnika. </w:t>
      </w:r>
    </w:p>
    <w:p w14:paraId="12F16762" w14:textId="77777777" w:rsidR="00E46091" w:rsidRDefault="00E46091" w:rsidP="00E46091">
      <w:pPr>
        <w:keepNext/>
        <w:keepLines/>
        <w:tabs>
          <w:tab w:val="left" w:pos="2155"/>
        </w:tabs>
        <w:spacing w:after="0" w:line="240" w:lineRule="auto"/>
        <w:jc w:val="both"/>
        <w:rPr>
          <w:rFonts w:ascii="Tahoma" w:eastAsia="Times New Roman" w:hAnsi="Tahoma" w:cs="Tahoma"/>
          <w:bCs/>
          <w:iCs/>
          <w:kern w:val="16"/>
          <w:sz w:val="20"/>
          <w:szCs w:val="20"/>
          <w:lang w:eastAsia="sl-SI"/>
        </w:rPr>
      </w:pPr>
    </w:p>
    <w:p w14:paraId="5217CC81" w14:textId="77777777" w:rsidR="005523DE" w:rsidRPr="00E46091" w:rsidRDefault="005523DE" w:rsidP="00E46091">
      <w:pPr>
        <w:keepNext/>
        <w:keepLines/>
        <w:tabs>
          <w:tab w:val="left" w:pos="2155"/>
        </w:tabs>
        <w:spacing w:after="0" w:line="240" w:lineRule="auto"/>
        <w:jc w:val="both"/>
        <w:rPr>
          <w:rFonts w:ascii="Tahoma" w:eastAsia="Times New Roman" w:hAnsi="Tahoma" w:cs="Tahoma"/>
          <w:bCs/>
          <w:iCs/>
          <w:kern w:val="16"/>
          <w:sz w:val="20"/>
          <w:szCs w:val="20"/>
          <w:lang w:eastAsia="sl-SI"/>
        </w:rPr>
      </w:pPr>
      <w:r w:rsidRPr="00E46091">
        <w:rPr>
          <w:rFonts w:ascii="Tahoma" w:eastAsia="Times New Roman" w:hAnsi="Tahoma" w:cs="Tahoma"/>
          <w:b/>
          <w:bCs/>
          <w:kern w:val="16"/>
          <w:sz w:val="20"/>
          <w:szCs w:val="20"/>
          <w:lang w:eastAsia="sl-SI"/>
        </w:rPr>
        <w:t>Izredna vzdrževalna dela</w:t>
      </w:r>
      <w:r w:rsidRPr="00E46091">
        <w:rPr>
          <w:rFonts w:ascii="Tahoma" w:eastAsia="Times New Roman" w:hAnsi="Tahoma" w:cs="Tahoma"/>
          <w:bCs/>
          <w:kern w:val="16"/>
          <w:sz w:val="20"/>
          <w:szCs w:val="20"/>
          <w:lang w:eastAsia="sl-SI"/>
        </w:rPr>
        <w:t xml:space="preserve"> – nepredvidene prisilne zaustavitve in okvare, ki jih naročnik ne more odpraviti sam – se pričnejo opravljati </w:t>
      </w:r>
      <w:r w:rsidRPr="00E46091">
        <w:rPr>
          <w:rFonts w:ascii="Tahoma" w:eastAsia="Times New Roman" w:hAnsi="Tahoma" w:cs="Tahoma"/>
          <w:b/>
          <w:kern w:val="16"/>
          <w:sz w:val="20"/>
          <w:szCs w:val="20"/>
          <w:lang w:eastAsia="sl-SI"/>
        </w:rPr>
        <w:t>najkasneje</w:t>
      </w:r>
      <w:r w:rsidRPr="00E46091">
        <w:rPr>
          <w:rFonts w:ascii="Tahoma" w:eastAsia="Times New Roman" w:hAnsi="Tahoma" w:cs="Tahoma"/>
          <w:bCs/>
          <w:kern w:val="16"/>
          <w:sz w:val="20"/>
          <w:szCs w:val="20"/>
          <w:lang w:eastAsia="sl-SI"/>
        </w:rPr>
        <w:t xml:space="preserve"> </w:t>
      </w:r>
      <w:r w:rsidRPr="00E46091">
        <w:rPr>
          <w:rFonts w:ascii="Tahoma" w:eastAsia="Times New Roman" w:hAnsi="Tahoma" w:cs="Tahoma"/>
          <w:b/>
          <w:bCs/>
          <w:kern w:val="16"/>
          <w:sz w:val="20"/>
          <w:szCs w:val="20"/>
          <w:lang w:eastAsia="sl-SI"/>
        </w:rPr>
        <w:t>v 24 urah</w:t>
      </w:r>
      <w:r w:rsidRPr="00E46091">
        <w:rPr>
          <w:rFonts w:ascii="Tahoma" w:eastAsia="Times New Roman" w:hAnsi="Tahoma" w:cs="Tahoma"/>
          <w:bCs/>
          <w:kern w:val="16"/>
          <w:sz w:val="20"/>
          <w:szCs w:val="20"/>
          <w:lang w:eastAsia="sl-SI"/>
        </w:rPr>
        <w:t xml:space="preserve"> po pisnem (telefaks, elektronska pošta) naročilu naročnika (dokončanje je odvisno od dobave nadomestnih delov, vendar ne daljše kot </w:t>
      </w:r>
      <w:r w:rsidR="00F77C32">
        <w:rPr>
          <w:rFonts w:ascii="Tahoma" w:eastAsia="Times New Roman" w:hAnsi="Tahoma" w:cs="Tahoma"/>
          <w:bCs/>
          <w:kern w:val="16"/>
          <w:sz w:val="20"/>
          <w:szCs w:val="20"/>
          <w:lang w:eastAsia="sl-SI"/>
        </w:rPr>
        <w:t>4</w:t>
      </w:r>
      <w:r w:rsidRPr="00E46091">
        <w:rPr>
          <w:rFonts w:ascii="Tahoma" w:eastAsia="Times New Roman" w:hAnsi="Tahoma" w:cs="Tahoma"/>
          <w:bCs/>
          <w:kern w:val="16"/>
          <w:sz w:val="20"/>
          <w:szCs w:val="20"/>
          <w:lang w:eastAsia="sl-SI"/>
        </w:rPr>
        <w:t xml:space="preserve"> (</w:t>
      </w:r>
      <w:r w:rsidR="00E53EAC">
        <w:rPr>
          <w:rFonts w:ascii="Tahoma" w:eastAsia="Times New Roman" w:hAnsi="Tahoma" w:cs="Tahoma"/>
          <w:bCs/>
          <w:kern w:val="16"/>
          <w:sz w:val="20"/>
          <w:szCs w:val="20"/>
          <w:lang w:eastAsia="sl-SI"/>
        </w:rPr>
        <w:t>štiri</w:t>
      </w:r>
      <w:r w:rsidRPr="00E46091">
        <w:rPr>
          <w:rFonts w:ascii="Tahoma" w:eastAsia="Times New Roman" w:hAnsi="Tahoma" w:cs="Tahoma"/>
          <w:bCs/>
          <w:kern w:val="16"/>
          <w:sz w:val="20"/>
          <w:szCs w:val="20"/>
          <w:lang w:eastAsia="sl-SI"/>
        </w:rPr>
        <w:t xml:space="preserve">) mesece). </w:t>
      </w:r>
    </w:p>
    <w:p w14:paraId="760D49A6" w14:textId="77777777" w:rsidR="005523DE" w:rsidRPr="005523DE" w:rsidRDefault="005523DE" w:rsidP="00E46091">
      <w:pPr>
        <w:keepNext/>
        <w:keepLines/>
        <w:tabs>
          <w:tab w:val="left" w:pos="2155"/>
        </w:tabs>
        <w:spacing w:after="0" w:line="240" w:lineRule="auto"/>
        <w:jc w:val="both"/>
        <w:rPr>
          <w:rFonts w:ascii="Tahoma" w:eastAsia="Times New Roman" w:hAnsi="Tahoma" w:cs="Tahoma"/>
          <w:bCs/>
          <w:kern w:val="16"/>
          <w:sz w:val="20"/>
          <w:szCs w:val="20"/>
          <w:lang w:eastAsia="sl-SI"/>
        </w:rPr>
      </w:pPr>
    </w:p>
    <w:p w14:paraId="76CF6EDF" w14:textId="77777777" w:rsidR="005523DE" w:rsidRDefault="005523DE" w:rsidP="00C87A10">
      <w:pPr>
        <w:keepNext/>
        <w:keepLines/>
        <w:tabs>
          <w:tab w:val="left" w:pos="2155"/>
        </w:tabs>
        <w:spacing w:after="0" w:line="240" w:lineRule="auto"/>
        <w:jc w:val="both"/>
        <w:rPr>
          <w:rFonts w:ascii="Tahoma" w:eastAsia="Times New Roman" w:hAnsi="Tahoma" w:cs="Tahoma"/>
          <w:kern w:val="16"/>
          <w:sz w:val="20"/>
          <w:szCs w:val="20"/>
          <w:lang w:eastAsia="sl-SI"/>
        </w:rPr>
      </w:pPr>
      <w:r w:rsidRPr="005523DE">
        <w:rPr>
          <w:rFonts w:ascii="Tahoma" w:eastAsia="Times New Roman" w:hAnsi="Tahoma" w:cs="Tahoma"/>
          <w:kern w:val="16"/>
          <w:sz w:val="20"/>
          <w:szCs w:val="20"/>
          <w:lang w:eastAsia="sl-SI"/>
        </w:rPr>
        <w:lastRenderedPageBreak/>
        <w:t>Po opravljenem servisu (redna in izredna vzdrževalna dela) mora serviser izdelati servisno poročilo, ki ga podpišeta izvajalec in naročnik. Servisno poročilo za črpalke, mešala in potopne črpalke, ki so v EX izvedbi, mora biti v skladu s Pravilnikom o protieksplozijski zaščiti (</w:t>
      </w:r>
      <w:r w:rsidRPr="005523DE">
        <w:rPr>
          <w:rFonts w:ascii="Tahoma" w:eastAsia="Times New Roman" w:hAnsi="Tahoma" w:cs="Tahoma"/>
          <w:bCs/>
          <w:kern w:val="16"/>
          <w:sz w:val="20"/>
          <w:szCs w:val="20"/>
          <w:lang w:eastAsia="sl-SI"/>
        </w:rPr>
        <w:t>Ur. l. RS, št. 41/16)</w:t>
      </w:r>
      <w:r w:rsidR="00C87A10">
        <w:rPr>
          <w:rFonts w:ascii="Tahoma" w:eastAsia="Times New Roman" w:hAnsi="Tahoma" w:cs="Tahoma"/>
          <w:kern w:val="16"/>
          <w:sz w:val="20"/>
          <w:szCs w:val="20"/>
          <w:lang w:eastAsia="sl-SI"/>
        </w:rPr>
        <w:t>.</w:t>
      </w:r>
    </w:p>
    <w:p w14:paraId="0EDD4DBC" w14:textId="77777777" w:rsidR="002201E5" w:rsidRPr="00C87A10" w:rsidRDefault="002201E5" w:rsidP="00C87A10">
      <w:pPr>
        <w:keepNext/>
        <w:keepLines/>
        <w:tabs>
          <w:tab w:val="left" w:pos="2155"/>
        </w:tabs>
        <w:spacing w:after="0" w:line="240" w:lineRule="auto"/>
        <w:jc w:val="both"/>
        <w:rPr>
          <w:rFonts w:ascii="Tahoma" w:eastAsia="Times New Roman" w:hAnsi="Tahoma" w:cs="Tahoma"/>
          <w:kern w:val="16"/>
          <w:sz w:val="20"/>
          <w:szCs w:val="20"/>
          <w:lang w:eastAsia="sl-SI"/>
        </w:rPr>
      </w:pPr>
    </w:p>
    <w:p w14:paraId="5AFBEE5A" w14:textId="77777777" w:rsidR="005523DE" w:rsidRPr="002201E5" w:rsidRDefault="005523DE" w:rsidP="005523DE">
      <w:pPr>
        <w:keepNext/>
        <w:numPr>
          <w:ilvl w:val="2"/>
          <w:numId w:val="1"/>
        </w:numPr>
        <w:spacing w:after="0" w:line="240" w:lineRule="auto"/>
        <w:jc w:val="both"/>
        <w:rPr>
          <w:rFonts w:ascii="Tahoma" w:eastAsia="Times New Roman" w:hAnsi="Tahoma" w:cs="Tahoma"/>
          <w:sz w:val="20"/>
          <w:szCs w:val="20"/>
          <w:lang w:eastAsia="sl-SI"/>
        </w:rPr>
      </w:pPr>
      <w:r w:rsidRPr="002201E5">
        <w:rPr>
          <w:rFonts w:ascii="Tahoma" w:eastAsia="Times New Roman" w:hAnsi="Tahoma" w:cs="Tahoma"/>
          <w:sz w:val="20"/>
          <w:szCs w:val="20"/>
          <w:lang w:eastAsia="sl-SI"/>
        </w:rPr>
        <w:t>Zagotavljanje varnosti in zdravja pri delu</w:t>
      </w:r>
    </w:p>
    <w:p w14:paraId="0DF3D05C" w14:textId="77777777" w:rsidR="005523DE" w:rsidRPr="005523DE" w:rsidRDefault="005523DE" w:rsidP="005523DE">
      <w:pPr>
        <w:keepNext/>
        <w:spacing w:after="0" w:line="240" w:lineRule="auto"/>
        <w:jc w:val="both"/>
        <w:rPr>
          <w:rFonts w:ascii="Tahoma" w:eastAsia="Times New Roman" w:hAnsi="Tahoma" w:cs="Tahoma"/>
          <w:sz w:val="20"/>
          <w:szCs w:val="20"/>
          <w:lang w:eastAsia="sl-SI"/>
        </w:rPr>
      </w:pPr>
    </w:p>
    <w:p w14:paraId="5D8D0ED8" w14:textId="77777777" w:rsidR="005523DE" w:rsidRPr="005523DE" w:rsidRDefault="005523DE" w:rsidP="005523DE">
      <w:pPr>
        <w:keepNext/>
        <w:spacing w:after="0" w:line="240" w:lineRule="auto"/>
        <w:jc w:val="both"/>
        <w:rPr>
          <w:rFonts w:ascii="Tahoma" w:eastAsia="Times New Roman" w:hAnsi="Tahoma" w:cs="Tahoma"/>
          <w:sz w:val="20"/>
          <w:szCs w:val="20"/>
          <w:lang w:eastAsia="sl-SI"/>
        </w:rPr>
      </w:pPr>
      <w:r w:rsidRPr="005523DE">
        <w:rPr>
          <w:rFonts w:ascii="Tahoma" w:eastAsia="Times New Roman" w:hAnsi="Tahoma" w:cs="Tahoma"/>
          <w:sz w:val="20"/>
          <w:szCs w:val="20"/>
          <w:lang w:eastAsia="sl-SI"/>
        </w:rPr>
        <w:t xml:space="preserve">Izbrani izvajalec bo moral dosledno upoštevati določbe Uredbe o zagotavljanju varnosti in zdravja pri delu na začasnih in premičnih gradbiščih (Ur. l. RS, št. 3/02, 57/03 in 53/05) ter ob sklenitvi okvirnega sporazuma z naročnikom skleniti tudi Pisni sporazum, ki ureja skupne varstvene ukrepe za zagotavljanje varstva in zdravja pri delu. Nespoštovanje določil je razlog za prekinitev okvirnega sporazuma. </w:t>
      </w:r>
    </w:p>
    <w:p w14:paraId="077F61DE" w14:textId="77777777" w:rsidR="00687CBD" w:rsidRPr="00381720" w:rsidRDefault="00687CBD" w:rsidP="00434B25">
      <w:pPr>
        <w:keepLines/>
        <w:widowControl w:val="0"/>
        <w:spacing w:after="0" w:line="240" w:lineRule="auto"/>
        <w:jc w:val="both"/>
        <w:rPr>
          <w:rFonts w:ascii="Tahoma" w:eastAsia="Times New Roman" w:hAnsi="Tahoma" w:cs="Tahoma"/>
          <w:kern w:val="16"/>
          <w:sz w:val="20"/>
          <w:szCs w:val="20"/>
          <w:lang w:eastAsia="sl-SI"/>
        </w:rPr>
      </w:pPr>
    </w:p>
    <w:p w14:paraId="3CDA3C9E" w14:textId="77777777" w:rsidR="00C940D1" w:rsidRPr="00381720" w:rsidRDefault="00C940D1" w:rsidP="00434B25">
      <w:pPr>
        <w:keepLines/>
        <w:widowControl w:val="0"/>
        <w:spacing w:after="0" w:line="240" w:lineRule="auto"/>
        <w:jc w:val="both"/>
        <w:rPr>
          <w:rFonts w:ascii="Tahoma" w:eastAsia="Times New Roman" w:hAnsi="Tahoma" w:cs="Tahoma"/>
          <w:kern w:val="16"/>
          <w:sz w:val="20"/>
          <w:szCs w:val="20"/>
          <w:lang w:eastAsia="sl-SI"/>
        </w:rPr>
      </w:pPr>
    </w:p>
    <w:p w14:paraId="1B54515E" w14:textId="77777777" w:rsidR="002042CC" w:rsidRPr="00381720" w:rsidRDefault="002042CC" w:rsidP="00434B25">
      <w:pPr>
        <w:keepLines/>
        <w:widowControl w:val="0"/>
        <w:numPr>
          <w:ilvl w:val="0"/>
          <w:numId w:val="1"/>
        </w:numPr>
        <w:spacing w:after="0" w:line="240" w:lineRule="auto"/>
        <w:jc w:val="both"/>
        <w:rPr>
          <w:rFonts w:ascii="Tahoma" w:eastAsia="Times New Roman" w:hAnsi="Tahoma" w:cs="Tahoma"/>
          <w:b/>
          <w:sz w:val="24"/>
          <w:szCs w:val="20"/>
          <w:lang w:eastAsia="sl-SI"/>
        </w:rPr>
      </w:pPr>
      <w:r w:rsidRPr="00381720">
        <w:rPr>
          <w:rFonts w:ascii="Tahoma" w:eastAsia="Times New Roman" w:hAnsi="Tahoma" w:cs="Tahoma"/>
          <w:b/>
          <w:sz w:val="24"/>
          <w:szCs w:val="20"/>
          <w:lang w:eastAsia="sl-SI"/>
        </w:rPr>
        <w:t xml:space="preserve">POGOJI ZA UGOTAVLJANJE SPOSOBNOSTI PONUDNIKA </w:t>
      </w:r>
    </w:p>
    <w:p w14:paraId="0CC24012" w14:textId="77777777" w:rsidR="002042CC" w:rsidRPr="00381720" w:rsidRDefault="002042CC" w:rsidP="00434B25">
      <w:pPr>
        <w:keepLines/>
        <w:widowControl w:val="0"/>
        <w:spacing w:after="0" w:line="240" w:lineRule="auto"/>
        <w:jc w:val="both"/>
        <w:rPr>
          <w:rFonts w:ascii="Tahoma" w:eastAsia="Times New Roman" w:hAnsi="Tahoma" w:cs="Tahoma"/>
          <w:sz w:val="20"/>
          <w:szCs w:val="20"/>
          <w:lang w:eastAsia="sl-SI"/>
        </w:rPr>
      </w:pPr>
    </w:p>
    <w:p w14:paraId="13209981" w14:textId="77777777" w:rsidR="008F6D27" w:rsidRPr="00381720" w:rsidRDefault="008F6D27" w:rsidP="006E60E1">
      <w:pPr>
        <w:keepLines/>
        <w:widowControl w:val="0"/>
        <w:numPr>
          <w:ilvl w:val="0"/>
          <w:numId w:val="12"/>
        </w:numPr>
        <w:spacing w:after="0" w:line="240" w:lineRule="auto"/>
        <w:ind w:left="284" w:hanging="284"/>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 xml:space="preserve">Splošno: </w:t>
      </w:r>
    </w:p>
    <w:p w14:paraId="64ADAEB8" w14:textId="77777777" w:rsidR="008F6D27" w:rsidRPr="00381720" w:rsidRDefault="008F6D27" w:rsidP="00434B25">
      <w:pPr>
        <w:keepLines/>
        <w:widowControl w:val="0"/>
        <w:spacing w:after="0" w:line="240" w:lineRule="auto"/>
        <w:jc w:val="both"/>
        <w:rPr>
          <w:rFonts w:ascii="Tahoma" w:eastAsia="Times New Roman" w:hAnsi="Tahoma" w:cs="Tahoma"/>
          <w:bCs/>
          <w:sz w:val="10"/>
          <w:szCs w:val="20"/>
          <w:lang w:eastAsia="sl-SI"/>
        </w:rPr>
      </w:pPr>
    </w:p>
    <w:p w14:paraId="7614C645" w14:textId="77777777" w:rsidR="008F6D27" w:rsidRPr="00381720" w:rsidRDefault="008F6D2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bCs/>
          <w:sz w:val="20"/>
          <w:szCs w:val="20"/>
          <w:lang w:eastAsia="sl-SI"/>
        </w:rPr>
        <w:t xml:space="preserve">Za ugotavljanje sposobnosti mora ponudnik izpolnjevati pogoje in zahteve skladno z določbami ZJN-3, ter pogoje in zahteve, ki so določene v tej razpisni dokumentaciji. </w:t>
      </w:r>
    </w:p>
    <w:p w14:paraId="160747D2" w14:textId="77777777" w:rsidR="008F6D27" w:rsidRPr="00381720" w:rsidRDefault="008F6D27" w:rsidP="00434B25">
      <w:pPr>
        <w:keepLines/>
        <w:widowControl w:val="0"/>
        <w:spacing w:after="0" w:line="240" w:lineRule="auto"/>
        <w:jc w:val="both"/>
        <w:rPr>
          <w:rFonts w:ascii="Tahoma" w:eastAsia="Times New Roman" w:hAnsi="Tahoma" w:cs="Tahoma"/>
          <w:szCs w:val="20"/>
          <w:lang w:eastAsia="sl-SI"/>
        </w:rPr>
      </w:pPr>
    </w:p>
    <w:p w14:paraId="305AF56B" w14:textId="77777777" w:rsidR="008F6D27" w:rsidRPr="00381720" w:rsidRDefault="008F6D27" w:rsidP="00434B25">
      <w:pPr>
        <w:keepLines/>
        <w:widowControl w:val="0"/>
        <w:spacing w:after="0" w:line="240" w:lineRule="auto"/>
        <w:jc w:val="both"/>
        <w:rPr>
          <w:rFonts w:ascii="Tahoma" w:eastAsia="Times New Roman" w:hAnsi="Tahoma" w:cs="Tahoma"/>
          <w:szCs w:val="20"/>
          <w:lang w:eastAsia="sl-SI"/>
        </w:rPr>
      </w:pPr>
      <w:r w:rsidRPr="00381720">
        <w:rPr>
          <w:rFonts w:ascii="Tahoma" w:eastAsia="Times New Roman" w:hAnsi="Tahoma" w:cs="Tahoma"/>
          <w:sz w:val="20"/>
          <w:szCs w:val="20"/>
          <w:lang w:eastAsia="sl-SI"/>
        </w:rPr>
        <w:t>Naročnik bo od ponudnika, ki je glede na merila za oddajo naročila najugodnejši in mu naročnik namerava oddati javno naročilo, zahteval,</w:t>
      </w:r>
      <w:r w:rsidRPr="00381720">
        <w:rPr>
          <w:rFonts w:ascii="Times New Roman" w:eastAsia="Times New Roman" w:hAnsi="Times New Roman"/>
          <w:sz w:val="20"/>
          <w:szCs w:val="20"/>
          <w:lang w:eastAsia="sl-SI"/>
        </w:rPr>
        <w:t xml:space="preserve"> </w:t>
      </w:r>
      <w:r w:rsidRPr="00381720">
        <w:rPr>
          <w:rFonts w:ascii="Tahoma" w:eastAsia="Times New Roman" w:hAnsi="Tahoma" w:cs="Tahoma"/>
          <w:sz w:val="20"/>
          <w:szCs w:val="20"/>
          <w:lang w:eastAsia="sl-SI"/>
        </w:rPr>
        <w:t xml:space="preserve">da predloži dokazila o izpolnjevanju pogojev in zahtev iz razpisne dokumentacije, v kolikor ponudnik vseh zahtevanih dokazil že ne bo sam priložil v ponudbi. </w:t>
      </w:r>
    </w:p>
    <w:p w14:paraId="2C85D134" w14:textId="77777777" w:rsidR="008F6D27" w:rsidRPr="00381720" w:rsidRDefault="008F6D27" w:rsidP="00434B25">
      <w:pPr>
        <w:keepLines/>
        <w:widowControl w:val="0"/>
        <w:spacing w:after="0" w:line="240" w:lineRule="auto"/>
        <w:jc w:val="both"/>
        <w:rPr>
          <w:rFonts w:ascii="Tahoma" w:eastAsia="Times New Roman" w:hAnsi="Tahoma" w:cs="Tahoma"/>
          <w:szCs w:val="20"/>
          <w:lang w:eastAsia="sl-SI"/>
        </w:rPr>
      </w:pPr>
    </w:p>
    <w:p w14:paraId="24B78EBC" w14:textId="77777777" w:rsidR="008F6D27" w:rsidRPr="00381720" w:rsidRDefault="008F6D27" w:rsidP="00434B25">
      <w:pPr>
        <w:keepLines/>
        <w:widowControl w:val="0"/>
        <w:spacing w:after="0" w:line="240" w:lineRule="auto"/>
        <w:jc w:val="both"/>
        <w:rPr>
          <w:rFonts w:ascii="Tahoma" w:eastAsia="Times New Roman" w:hAnsi="Tahoma" w:cs="Tahoma"/>
          <w:i/>
          <w:sz w:val="20"/>
          <w:szCs w:val="20"/>
          <w:lang w:eastAsia="sl-SI"/>
        </w:rPr>
      </w:pPr>
      <w:r w:rsidRPr="00381720">
        <w:rPr>
          <w:rFonts w:ascii="Tahoma" w:eastAsia="Times New Roman" w:hAnsi="Tahoma" w:cs="Tahoma"/>
          <w:bCs/>
          <w:i/>
          <w:sz w:val="18"/>
          <w:szCs w:val="20"/>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w:t>
      </w:r>
      <w:r w:rsidRPr="00381720">
        <w:rPr>
          <w:rFonts w:ascii="Tahoma" w:eastAsia="Times New Roman" w:hAnsi="Tahoma" w:cs="Tahoma"/>
          <w:bCs/>
          <w:i/>
          <w:sz w:val="20"/>
          <w:szCs w:val="20"/>
          <w:lang w:eastAsia="sl-SI"/>
        </w:rPr>
        <w:t xml:space="preserve">gospodarski subjekt. </w:t>
      </w:r>
    </w:p>
    <w:p w14:paraId="30EB89C8" w14:textId="77777777" w:rsidR="008F6D27" w:rsidRPr="00381720" w:rsidRDefault="008F6D27" w:rsidP="00434B25">
      <w:pPr>
        <w:keepLines/>
        <w:widowControl w:val="0"/>
        <w:spacing w:after="0" w:line="240" w:lineRule="auto"/>
        <w:ind w:left="142"/>
        <w:jc w:val="both"/>
        <w:rPr>
          <w:rFonts w:ascii="Tahoma" w:eastAsia="Times New Roman" w:hAnsi="Tahoma" w:cs="Tahoma"/>
          <w:sz w:val="20"/>
          <w:szCs w:val="20"/>
          <w:lang w:eastAsia="sl-SI"/>
        </w:rPr>
      </w:pPr>
    </w:p>
    <w:p w14:paraId="57117C12" w14:textId="77777777" w:rsidR="008F6D27" w:rsidRPr="00381720" w:rsidRDefault="008F6D27" w:rsidP="006E60E1">
      <w:pPr>
        <w:keepLines/>
        <w:widowControl w:val="0"/>
        <w:numPr>
          <w:ilvl w:val="0"/>
          <w:numId w:val="12"/>
        </w:numPr>
        <w:spacing w:after="0" w:line="240" w:lineRule="auto"/>
        <w:ind w:left="284" w:hanging="284"/>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 xml:space="preserve">Ponudnik: </w:t>
      </w:r>
    </w:p>
    <w:p w14:paraId="54D1A424" w14:textId="77777777" w:rsidR="008F6D27" w:rsidRPr="00381720" w:rsidRDefault="008F6D27" w:rsidP="00434B25">
      <w:pPr>
        <w:keepLines/>
        <w:widowControl w:val="0"/>
        <w:spacing w:after="0" w:line="240" w:lineRule="auto"/>
        <w:jc w:val="both"/>
        <w:rPr>
          <w:rFonts w:ascii="Tahoma" w:eastAsia="Times New Roman" w:hAnsi="Tahoma" w:cs="Tahoma"/>
          <w:sz w:val="10"/>
          <w:szCs w:val="20"/>
          <w:lang w:eastAsia="sl-SI"/>
        </w:rPr>
      </w:pPr>
    </w:p>
    <w:p w14:paraId="0992DE9C" w14:textId="77777777" w:rsidR="008F6D27" w:rsidRPr="00381720" w:rsidRDefault="008F6D2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Za ugotavljanje sposobnosti </w:t>
      </w:r>
      <w:r w:rsidRPr="00381720">
        <w:rPr>
          <w:rFonts w:ascii="Tahoma" w:eastAsia="Times New Roman" w:hAnsi="Tahoma" w:cs="Tahoma"/>
          <w:b/>
          <w:sz w:val="20"/>
          <w:szCs w:val="20"/>
          <w:lang w:eastAsia="sl-SI"/>
        </w:rPr>
        <w:t>mora</w:t>
      </w:r>
      <w:r w:rsidRPr="00381720">
        <w:rPr>
          <w:rFonts w:ascii="Tahoma" w:eastAsia="Times New Roman" w:hAnsi="Tahoma" w:cs="Tahoma"/>
          <w:sz w:val="20"/>
          <w:szCs w:val="20"/>
          <w:lang w:eastAsia="sl-SI"/>
        </w:rPr>
        <w:t xml:space="preserve"> ponudnik </w:t>
      </w:r>
      <w:r w:rsidRPr="00381720">
        <w:rPr>
          <w:rFonts w:ascii="Tahoma" w:eastAsia="Times New Roman" w:hAnsi="Tahoma" w:cs="Tahoma"/>
          <w:sz w:val="20"/>
          <w:szCs w:val="20"/>
          <w:u w:val="single"/>
          <w:lang w:eastAsia="sl-SI"/>
        </w:rPr>
        <w:t>izpolniti in priložiti ESPD obrazec</w:t>
      </w:r>
      <w:r w:rsidRPr="00381720">
        <w:rPr>
          <w:rFonts w:ascii="Tahoma" w:eastAsia="Times New Roman" w:hAnsi="Tahoma" w:cs="Tahoma"/>
          <w:sz w:val="20"/>
          <w:szCs w:val="20"/>
          <w:lang w:eastAsia="sl-SI"/>
        </w:rPr>
        <w:t xml:space="preserve">, ki je priloga te razpisne dokumentacije. </w:t>
      </w:r>
    </w:p>
    <w:p w14:paraId="6272BEDE" w14:textId="77777777" w:rsidR="008F6D27" w:rsidRPr="00381720" w:rsidRDefault="008F6D27" w:rsidP="00434B25">
      <w:pPr>
        <w:keepLines/>
        <w:widowControl w:val="0"/>
        <w:spacing w:after="0" w:line="240" w:lineRule="auto"/>
        <w:jc w:val="both"/>
        <w:rPr>
          <w:rFonts w:ascii="Tahoma" w:eastAsia="Times New Roman" w:hAnsi="Tahoma" w:cs="Tahoma"/>
          <w:sz w:val="20"/>
          <w:szCs w:val="20"/>
          <w:lang w:eastAsia="sl-SI"/>
        </w:rPr>
      </w:pPr>
    </w:p>
    <w:p w14:paraId="67112D54" w14:textId="77777777" w:rsidR="008F6D27" w:rsidRPr="00381720" w:rsidRDefault="008F6D27" w:rsidP="006E60E1">
      <w:pPr>
        <w:keepLines/>
        <w:widowControl w:val="0"/>
        <w:numPr>
          <w:ilvl w:val="0"/>
          <w:numId w:val="12"/>
        </w:numPr>
        <w:spacing w:after="0" w:line="240" w:lineRule="auto"/>
        <w:ind w:left="284" w:hanging="284"/>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Skupna ponudba (s partnerjem/ji), ponudba s podizvajalci in/ali s subjekti, katerih zmogljivosti uporablja gospodarski subjekt:</w:t>
      </w:r>
    </w:p>
    <w:p w14:paraId="1904D1D3" w14:textId="77777777" w:rsidR="008F6D27" w:rsidRPr="00381720" w:rsidRDefault="008F6D27" w:rsidP="00434B25">
      <w:pPr>
        <w:keepLines/>
        <w:widowControl w:val="0"/>
        <w:spacing w:after="0" w:line="240" w:lineRule="auto"/>
        <w:jc w:val="both"/>
        <w:rPr>
          <w:rFonts w:ascii="Tahoma" w:eastAsia="Times New Roman" w:hAnsi="Tahoma" w:cs="Tahoma"/>
          <w:sz w:val="10"/>
          <w:szCs w:val="20"/>
          <w:lang w:eastAsia="sl-SI"/>
        </w:rPr>
      </w:pPr>
    </w:p>
    <w:p w14:paraId="68F24B1D" w14:textId="77777777" w:rsidR="008F6D27" w:rsidRPr="00381720" w:rsidRDefault="008F6D2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Če ponudnik nastopa </w:t>
      </w:r>
      <w:r w:rsidRPr="00381720">
        <w:rPr>
          <w:rFonts w:ascii="Tahoma" w:eastAsia="Times New Roman" w:hAnsi="Tahoma" w:cs="Tahoma"/>
          <w:sz w:val="20"/>
          <w:szCs w:val="20"/>
          <w:u w:val="single"/>
          <w:lang w:eastAsia="sl-SI"/>
        </w:rPr>
        <w:t>v skupni ponudbi (s partnerjem/ji)</w:t>
      </w:r>
      <w:r w:rsidRPr="00381720">
        <w:rPr>
          <w:rFonts w:ascii="Tahoma" w:eastAsia="Times New Roman" w:hAnsi="Tahoma" w:cs="Tahoma"/>
          <w:sz w:val="20"/>
          <w:szCs w:val="20"/>
          <w:lang w:eastAsia="sl-SI"/>
        </w:rPr>
        <w:t xml:space="preserve">, </w:t>
      </w:r>
      <w:r w:rsidRPr="00381720">
        <w:rPr>
          <w:rFonts w:ascii="Tahoma" w:eastAsia="Times New Roman" w:hAnsi="Tahoma" w:cs="Tahoma"/>
          <w:b/>
          <w:sz w:val="20"/>
          <w:szCs w:val="20"/>
          <w:lang w:eastAsia="sl-SI"/>
        </w:rPr>
        <w:t>mora</w:t>
      </w:r>
      <w:r w:rsidRPr="00381720">
        <w:rPr>
          <w:rFonts w:ascii="Tahoma" w:eastAsia="Times New Roman" w:hAnsi="Tahoma" w:cs="Tahoma"/>
          <w:sz w:val="20"/>
          <w:szCs w:val="20"/>
          <w:lang w:eastAsia="sl-SI"/>
        </w:rPr>
        <w:t xml:space="preserve"> </w:t>
      </w:r>
      <w:r w:rsidRPr="00381720">
        <w:rPr>
          <w:rFonts w:ascii="Tahoma" w:eastAsia="Times New Roman" w:hAnsi="Tahoma" w:cs="Tahoma"/>
          <w:sz w:val="20"/>
          <w:szCs w:val="20"/>
          <w:u w:val="single"/>
          <w:lang w:eastAsia="sl-SI"/>
        </w:rPr>
        <w:t>poleg svojega</w:t>
      </w:r>
      <w:r w:rsidRPr="00381720">
        <w:rPr>
          <w:rFonts w:ascii="Tahoma" w:eastAsia="Times New Roman" w:hAnsi="Tahoma" w:cs="Tahoma"/>
          <w:sz w:val="20"/>
          <w:szCs w:val="20"/>
          <w:lang w:eastAsia="sl-SI"/>
        </w:rPr>
        <w:t xml:space="preserve"> priložiti tudi </w:t>
      </w:r>
      <w:r w:rsidRPr="00381720">
        <w:rPr>
          <w:rFonts w:ascii="Tahoma" w:eastAsia="Times New Roman" w:hAnsi="Tahoma" w:cs="Tahoma"/>
          <w:b/>
          <w:sz w:val="20"/>
          <w:szCs w:val="20"/>
          <w:u w:val="single"/>
          <w:lang w:eastAsia="sl-SI"/>
        </w:rPr>
        <w:t>ločen</w:t>
      </w:r>
      <w:r w:rsidRPr="00381720">
        <w:rPr>
          <w:rFonts w:ascii="Times New Roman" w:eastAsia="Times New Roman" w:hAnsi="Times New Roman"/>
          <w:sz w:val="20"/>
          <w:szCs w:val="20"/>
          <w:lang w:eastAsia="sl-SI"/>
        </w:rPr>
        <w:t xml:space="preserve"> </w:t>
      </w:r>
      <w:r w:rsidRPr="00381720">
        <w:rPr>
          <w:rFonts w:ascii="Tahoma" w:eastAsia="Times New Roman" w:hAnsi="Tahoma" w:cs="Tahoma"/>
          <w:sz w:val="20"/>
          <w:szCs w:val="20"/>
          <w:lang w:eastAsia="sl-SI"/>
        </w:rPr>
        <w:t xml:space="preserve">ESPD obrazec za </w:t>
      </w:r>
      <w:r w:rsidRPr="00381720">
        <w:rPr>
          <w:rFonts w:ascii="Tahoma" w:eastAsia="Times New Roman" w:hAnsi="Tahoma" w:cs="Tahoma"/>
          <w:sz w:val="20"/>
          <w:szCs w:val="20"/>
          <w:u w:val="single"/>
          <w:lang w:eastAsia="sl-SI"/>
        </w:rPr>
        <w:t>vsakega od sodelujočih partnerjev</w:t>
      </w:r>
      <w:r w:rsidRPr="00381720">
        <w:rPr>
          <w:rFonts w:ascii="Tahoma" w:eastAsia="Times New Roman" w:hAnsi="Tahoma" w:cs="Tahoma"/>
          <w:sz w:val="20"/>
          <w:szCs w:val="20"/>
          <w:lang w:eastAsia="sl-SI"/>
        </w:rPr>
        <w:t xml:space="preserve"> v skupni ponudbi. </w:t>
      </w:r>
      <w:r w:rsidRPr="00381720">
        <w:rPr>
          <w:rFonts w:ascii="Tahoma" w:eastAsia="Times New Roman" w:hAnsi="Tahoma" w:cs="Tahoma"/>
          <w:b/>
          <w:sz w:val="20"/>
          <w:szCs w:val="20"/>
          <w:lang w:eastAsia="sl-SI"/>
        </w:rPr>
        <w:t>Enako velja v primeru</w:t>
      </w:r>
      <w:r w:rsidRPr="00381720">
        <w:rPr>
          <w:rFonts w:ascii="Tahoma" w:eastAsia="Times New Roman" w:hAnsi="Tahoma" w:cs="Tahoma"/>
          <w:sz w:val="20"/>
          <w:szCs w:val="20"/>
          <w:lang w:eastAsia="sl-SI"/>
        </w:rPr>
        <w:t xml:space="preserve">, če ponudnik sodeluje s </w:t>
      </w:r>
      <w:r w:rsidRPr="00381720">
        <w:rPr>
          <w:rFonts w:ascii="Tahoma" w:eastAsia="Times New Roman" w:hAnsi="Tahoma" w:cs="Tahoma"/>
          <w:sz w:val="20"/>
          <w:szCs w:val="20"/>
          <w:u w:val="single"/>
          <w:lang w:eastAsia="sl-SI"/>
        </w:rPr>
        <w:t>podizvajalci</w:t>
      </w:r>
      <w:r w:rsidRPr="00381720">
        <w:rPr>
          <w:rFonts w:ascii="Tahoma" w:eastAsia="Times New Roman" w:hAnsi="Tahoma" w:cs="Tahoma"/>
          <w:sz w:val="20"/>
          <w:szCs w:val="20"/>
          <w:lang w:eastAsia="sl-SI"/>
        </w:rPr>
        <w:t xml:space="preserve"> ali če se ponudnik pri izkazovanju svoje sposobnosti sklicuje </w:t>
      </w:r>
      <w:r w:rsidRPr="00381720">
        <w:rPr>
          <w:rFonts w:ascii="Tahoma" w:eastAsia="Times New Roman" w:hAnsi="Tahoma" w:cs="Tahoma"/>
          <w:sz w:val="20"/>
          <w:szCs w:val="20"/>
          <w:u w:val="single"/>
          <w:lang w:eastAsia="sl-SI"/>
        </w:rPr>
        <w:t>na druge gospodarske subjekte</w:t>
      </w:r>
      <w:r w:rsidRPr="00381720">
        <w:rPr>
          <w:rFonts w:ascii="Tahoma" w:eastAsia="Times New Roman" w:hAnsi="Tahoma" w:cs="Tahoma"/>
          <w:sz w:val="20"/>
          <w:szCs w:val="20"/>
          <w:lang w:eastAsia="sl-SI"/>
        </w:rPr>
        <w:t xml:space="preserve"> </w:t>
      </w:r>
      <w:r w:rsidRPr="00381720">
        <w:rPr>
          <w:rFonts w:ascii="Tahoma" w:eastAsia="Times New Roman" w:hAnsi="Tahoma" w:cs="Tahoma"/>
          <w:i/>
          <w:sz w:val="20"/>
          <w:szCs w:val="20"/>
          <w:lang w:eastAsia="sl-SI"/>
        </w:rPr>
        <w:t>(priložiti je potrebno ločen ESPD obrazec zase kot ponudnika, ter ločene ESPD obrazce za vsakega podizvajalca in subjekta, katerih zmogljivosti uporablja ponudnik v ponudbi).</w:t>
      </w:r>
      <w:r w:rsidRPr="00381720">
        <w:rPr>
          <w:rFonts w:ascii="Tahoma" w:eastAsia="Times New Roman" w:hAnsi="Tahoma" w:cs="Tahoma"/>
          <w:sz w:val="20"/>
          <w:szCs w:val="20"/>
          <w:lang w:eastAsia="sl-SI"/>
        </w:rPr>
        <w:t xml:space="preserve">   </w:t>
      </w:r>
    </w:p>
    <w:p w14:paraId="323891F8" w14:textId="77777777" w:rsidR="008F6D27" w:rsidRPr="00381720" w:rsidRDefault="008F6D27" w:rsidP="00434B25">
      <w:pPr>
        <w:keepLines/>
        <w:widowControl w:val="0"/>
        <w:spacing w:after="0" w:line="240" w:lineRule="auto"/>
        <w:jc w:val="both"/>
        <w:rPr>
          <w:rFonts w:ascii="Tahoma" w:eastAsia="Times New Roman" w:hAnsi="Tahoma" w:cs="Tahoma"/>
          <w:sz w:val="20"/>
          <w:szCs w:val="20"/>
          <w:lang w:eastAsia="sl-SI"/>
        </w:rPr>
      </w:pPr>
    </w:p>
    <w:p w14:paraId="3F44A94A" w14:textId="77777777" w:rsidR="008F6D27" w:rsidRPr="00381720" w:rsidRDefault="008F6D27" w:rsidP="006E60E1">
      <w:pPr>
        <w:keepLines/>
        <w:widowControl w:val="0"/>
        <w:numPr>
          <w:ilvl w:val="0"/>
          <w:numId w:val="12"/>
        </w:numPr>
        <w:spacing w:after="0" w:line="240" w:lineRule="auto"/>
        <w:ind w:left="284" w:hanging="284"/>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Navodila za ESPD obrazec:</w:t>
      </w:r>
    </w:p>
    <w:p w14:paraId="481F5FB0" w14:textId="77777777" w:rsidR="008F6D27" w:rsidRPr="00381720" w:rsidRDefault="008F6D27" w:rsidP="00434B25">
      <w:pPr>
        <w:keepLines/>
        <w:widowControl w:val="0"/>
        <w:spacing w:after="0" w:line="240" w:lineRule="auto"/>
        <w:jc w:val="both"/>
        <w:rPr>
          <w:rFonts w:ascii="Tahoma" w:eastAsia="Times New Roman" w:hAnsi="Tahoma" w:cs="Tahoma"/>
          <w:sz w:val="10"/>
          <w:szCs w:val="20"/>
          <w:lang w:eastAsia="sl-SI"/>
        </w:rPr>
      </w:pPr>
    </w:p>
    <w:p w14:paraId="76A6BAAD" w14:textId="77777777" w:rsidR="008F6D27" w:rsidRPr="00381720" w:rsidRDefault="008F6D2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75547395" w14:textId="77777777" w:rsidR="008F6D27" w:rsidRPr="00381720" w:rsidRDefault="008F6D27" w:rsidP="00434B25">
      <w:pPr>
        <w:keepLines/>
        <w:widowControl w:val="0"/>
        <w:spacing w:after="0" w:line="240" w:lineRule="auto"/>
        <w:jc w:val="both"/>
        <w:rPr>
          <w:rFonts w:ascii="Tahoma" w:eastAsia="Times New Roman" w:hAnsi="Tahoma" w:cs="Tahoma"/>
          <w:sz w:val="16"/>
          <w:szCs w:val="20"/>
          <w:lang w:eastAsia="sl-SI"/>
        </w:rPr>
      </w:pPr>
    </w:p>
    <w:p w14:paraId="43E31B55" w14:textId="77777777" w:rsidR="008F6D27" w:rsidRPr="00381720" w:rsidRDefault="008F6D27" w:rsidP="00434B25">
      <w:pPr>
        <w:keepLines/>
        <w:widowControl w:val="0"/>
        <w:spacing w:after="0" w:line="240" w:lineRule="auto"/>
        <w:jc w:val="both"/>
        <w:rPr>
          <w:rFonts w:ascii="Tahoma" w:eastAsia="Times New Roman" w:hAnsi="Tahoma" w:cs="Tahoma"/>
          <w:bCs/>
          <w:sz w:val="20"/>
          <w:szCs w:val="20"/>
          <w:lang w:eastAsia="sl-SI"/>
        </w:rPr>
      </w:pPr>
      <w:r w:rsidRPr="00381720">
        <w:rPr>
          <w:rFonts w:ascii="Tahoma" w:eastAsia="Times New Roman" w:hAnsi="Tahoma" w:cs="Tahoma"/>
          <w:bCs/>
          <w:sz w:val="20"/>
          <w:szCs w:val="20"/>
          <w:lang w:eastAsia="sl-SI"/>
        </w:rPr>
        <w:lastRenderedPageBreak/>
        <w:t xml:space="preserve">Ponudnik (ostali subjekti v okviru ponudbe) uvodoma na svoj računalnik (ali drugi elektronski medij) shrani naročnikov ESPD obrazec, ki je na voljo na naročnikovi spletni strani (v elektronski obliki v formatu xml), na mestu, kjer je objavljena razpisna dokumentacija. Ponudnik nato preko brezplačne spletne strani </w:t>
      </w:r>
      <w:hyperlink r:id="rId17" w:history="1">
        <w:r w:rsidRPr="00381720">
          <w:rPr>
            <w:rFonts w:ascii="Tahoma" w:eastAsia="Times New Roman" w:hAnsi="Tahoma" w:cs="Tahoma"/>
            <w:bCs/>
            <w:color w:val="0000FF"/>
            <w:sz w:val="20"/>
            <w:szCs w:val="20"/>
            <w:u w:val="single"/>
            <w:lang w:eastAsia="sl-SI"/>
          </w:rPr>
          <w:t>http://www.enarocanje.si/_ESPD/</w:t>
        </w:r>
      </w:hyperlink>
      <w:r w:rsidRPr="00381720">
        <w:rPr>
          <w:rFonts w:ascii="Tahoma" w:eastAsia="Times New Roman" w:hAnsi="Tahoma" w:cs="Tahoma"/>
          <w:bCs/>
          <w:sz w:val="20"/>
          <w:szCs w:val="20"/>
          <w:lang w:eastAsia="sl-SI"/>
        </w:rPr>
        <w:t xml:space="preserve"> prične z izpolnjevanjem obrazca ESPD tako, da </w:t>
      </w:r>
      <w:r w:rsidRPr="00381720">
        <w:rPr>
          <w:rFonts w:ascii="Tahoma" w:eastAsia="Times New Roman" w:hAnsi="Tahoma" w:cs="Tahoma"/>
          <w:b/>
          <w:bCs/>
          <w:sz w:val="20"/>
          <w:szCs w:val="20"/>
          <w:lang w:eastAsia="sl-SI"/>
        </w:rPr>
        <w:t xml:space="preserve">označi, da je gospodarski subjekt </w:t>
      </w:r>
      <w:r w:rsidRPr="00381720">
        <w:rPr>
          <w:rFonts w:ascii="Tahoma" w:eastAsia="Times New Roman" w:hAnsi="Tahoma" w:cs="Tahoma"/>
          <w:bCs/>
          <w:sz w:val="20"/>
          <w:szCs w:val="20"/>
          <w:lang w:eastAsia="sl-SI"/>
        </w:rPr>
        <w:t xml:space="preserve">in izbere možnost: </w:t>
      </w:r>
      <w:r w:rsidRPr="00381720">
        <w:rPr>
          <w:rFonts w:ascii="Tahoma" w:eastAsia="Times New Roman" w:hAnsi="Tahoma" w:cs="Tahoma"/>
          <w:b/>
          <w:bCs/>
          <w:sz w:val="20"/>
          <w:szCs w:val="20"/>
          <w:lang w:eastAsia="sl-SI"/>
        </w:rPr>
        <w:t>»Uvoziti naročnikov ESPD«</w:t>
      </w:r>
      <w:r w:rsidRPr="00381720">
        <w:rPr>
          <w:rFonts w:ascii="Tahoma" w:eastAsia="Times New Roman" w:hAnsi="Tahoma" w:cs="Tahoma"/>
          <w:bCs/>
          <w:sz w:val="20"/>
          <w:szCs w:val="20"/>
          <w:lang w:eastAsia="sl-SI"/>
        </w:rPr>
        <w:t>.</w:t>
      </w:r>
      <w:r w:rsidRPr="00381720">
        <w:rPr>
          <w:rFonts w:ascii="Tahoma" w:eastAsia="Times New Roman" w:hAnsi="Tahoma" w:cs="Tahoma"/>
          <w:b/>
          <w:bCs/>
          <w:sz w:val="20"/>
          <w:szCs w:val="20"/>
          <w:lang w:eastAsia="sl-SI"/>
        </w:rPr>
        <w:t xml:space="preserve"> </w:t>
      </w:r>
      <w:r w:rsidRPr="00381720">
        <w:rPr>
          <w:rFonts w:ascii="Tahoma" w:eastAsia="Times New Roman" w:hAnsi="Tahoma" w:cs="Tahoma"/>
          <w:bCs/>
          <w:sz w:val="20"/>
          <w:szCs w:val="20"/>
          <w:lang w:eastAsia="sl-SI"/>
        </w:rPr>
        <w:t>Ponudnik izbere ukaz »Prebrskaj…« in na svojem računalniku (oziroma drugem elektronskem mediju) poišče ESPD (.xml datoteko), ki ga je za potrebe predmetnega javnega naročila pripravil naročnik, ponudnik pa ga je predhodno shranil na računalnik (ali drug elektronski medij). Nato izbere ukaz »</w:t>
      </w:r>
      <w:r w:rsidRPr="00381720">
        <w:rPr>
          <w:rFonts w:ascii="Tahoma" w:eastAsia="Times New Roman" w:hAnsi="Tahoma" w:cs="Tahoma"/>
          <w:b/>
          <w:bCs/>
          <w:sz w:val="20"/>
          <w:szCs w:val="20"/>
          <w:lang w:eastAsia="sl-SI"/>
        </w:rPr>
        <w:t xml:space="preserve">Uvozi ESPD« </w:t>
      </w:r>
      <w:r w:rsidRPr="00381720">
        <w:rPr>
          <w:rFonts w:ascii="Tahoma" w:eastAsia="Times New Roman" w:hAnsi="Tahoma" w:cs="Tahoma"/>
          <w:bCs/>
          <w:sz w:val="20"/>
          <w:szCs w:val="20"/>
          <w:lang w:eastAsia="sl-SI"/>
        </w:rPr>
        <w:t xml:space="preserve">in začne z izpolnjevanjem ESPD, ter ga natisne, podpiše in priloži k ponudbi. </w:t>
      </w:r>
    </w:p>
    <w:p w14:paraId="7A9C5D9F" w14:textId="77777777" w:rsidR="008F6D27" w:rsidRPr="00381720" w:rsidRDefault="008F6D27" w:rsidP="00434B25">
      <w:pPr>
        <w:keepLines/>
        <w:widowControl w:val="0"/>
        <w:spacing w:after="0" w:line="240" w:lineRule="auto"/>
        <w:jc w:val="both"/>
        <w:rPr>
          <w:rFonts w:ascii="Tahoma" w:eastAsia="Times New Roman" w:hAnsi="Tahoma" w:cs="Tahoma"/>
          <w:bCs/>
          <w:sz w:val="20"/>
          <w:szCs w:val="20"/>
          <w:lang w:eastAsia="sl-SI"/>
        </w:rPr>
      </w:pPr>
    </w:p>
    <w:p w14:paraId="5BC0A37B" w14:textId="77777777" w:rsidR="008F6D27" w:rsidRPr="00381720" w:rsidRDefault="008F6D27" w:rsidP="00434B25">
      <w:pPr>
        <w:keepLines/>
        <w:widowControl w:val="0"/>
        <w:spacing w:after="0" w:line="240" w:lineRule="auto"/>
        <w:jc w:val="both"/>
        <w:rPr>
          <w:rFonts w:ascii="Tahoma" w:eastAsia="Times New Roman" w:hAnsi="Tahoma" w:cs="Tahoma"/>
          <w:b/>
          <w:bCs/>
          <w:i/>
          <w:sz w:val="18"/>
          <w:szCs w:val="20"/>
          <w:lang w:eastAsia="sl-SI"/>
        </w:rPr>
      </w:pPr>
      <w:r w:rsidRPr="00381720">
        <w:rPr>
          <w:rFonts w:ascii="Tahoma" w:eastAsia="Times New Roman" w:hAnsi="Tahoma" w:cs="Tahoma"/>
          <w:b/>
          <w:bCs/>
          <w:i/>
          <w:sz w:val="18"/>
          <w:szCs w:val="20"/>
          <w:lang w:eastAsia="sl-SI"/>
        </w:rPr>
        <w:t>Naročnik lahko ponudnike kadarkoli med postopkom pozove, da predložijo vsa dokazila ali del dokazil v zvezi z navedbami v izjavi (ESPD).</w:t>
      </w:r>
    </w:p>
    <w:p w14:paraId="084C964E" w14:textId="77777777" w:rsidR="00B20993" w:rsidRPr="00381720" w:rsidRDefault="00B20993" w:rsidP="00434B25">
      <w:pPr>
        <w:keepLines/>
        <w:widowControl w:val="0"/>
        <w:spacing w:after="0" w:line="240" w:lineRule="auto"/>
        <w:jc w:val="both"/>
        <w:rPr>
          <w:rFonts w:ascii="Tahoma" w:eastAsia="Times New Roman" w:hAnsi="Tahoma" w:cs="Tahoma"/>
          <w:b/>
          <w:bCs/>
          <w:i/>
          <w:sz w:val="18"/>
          <w:szCs w:val="20"/>
          <w:lang w:eastAsia="sl-SI"/>
        </w:rPr>
      </w:pPr>
    </w:p>
    <w:p w14:paraId="7D2EE208" w14:textId="77777777" w:rsidR="008F6D27" w:rsidRPr="00381720" w:rsidRDefault="008F6D27" w:rsidP="00434B25">
      <w:pPr>
        <w:keepLines/>
        <w:widowControl w:val="0"/>
        <w:spacing w:after="0" w:line="240" w:lineRule="auto"/>
        <w:jc w:val="both"/>
        <w:rPr>
          <w:rFonts w:ascii="Tahoma" w:eastAsia="Times New Roman" w:hAnsi="Tahoma" w:cs="Tahoma"/>
          <w:bCs/>
          <w:sz w:val="20"/>
          <w:szCs w:val="20"/>
          <w:lang w:eastAsia="sl-SI"/>
        </w:rPr>
      </w:pPr>
    </w:p>
    <w:p w14:paraId="0AA259DA" w14:textId="77777777" w:rsidR="008F6D27" w:rsidRPr="002201E5" w:rsidRDefault="008F6D27" w:rsidP="00434B25">
      <w:pPr>
        <w:keepLines/>
        <w:widowControl w:val="0"/>
        <w:numPr>
          <w:ilvl w:val="1"/>
          <w:numId w:val="1"/>
        </w:numPr>
        <w:spacing w:after="0" w:line="240" w:lineRule="auto"/>
        <w:jc w:val="both"/>
        <w:rPr>
          <w:rFonts w:ascii="Tahoma" w:eastAsia="Times New Roman" w:hAnsi="Tahoma" w:cs="Tahoma"/>
          <w:b/>
          <w:sz w:val="20"/>
          <w:szCs w:val="20"/>
          <w:lang w:eastAsia="sl-SI"/>
        </w:rPr>
      </w:pPr>
      <w:r w:rsidRPr="002201E5">
        <w:rPr>
          <w:rFonts w:ascii="Tahoma" w:eastAsia="Times New Roman" w:hAnsi="Tahoma" w:cs="Tahoma"/>
          <w:b/>
          <w:sz w:val="20"/>
          <w:szCs w:val="20"/>
          <w:lang w:eastAsia="sl-SI"/>
        </w:rPr>
        <w:t>Razlogi za izključitev</w:t>
      </w:r>
    </w:p>
    <w:p w14:paraId="115DA6F0" w14:textId="77777777" w:rsidR="008F6D27" w:rsidRPr="00381720" w:rsidRDefault="008F6D27" w:rsidP="00434B25">
      <w:pPr>
        <w:keepLines/>
        <w:widowControl w:val="0"/>
        <w:spacing w:after="0" w:line="240" w:lineRule="auto"/>
        <w:jc w:val="both"/>
        <w:rPr>
          <w:rFonts w:ascii="Tahoma" w:eastAsia="Times New Roman" w:hAnsi="Tahoma" w:cs="Tahoma"/>
          <w:sz w:val="20"/>
          <w:szCs w:val="20"/>
          <w:lang w:eastAsia="sl-SI"/>
        </w:rPr>
      </w:pPr>
    </w:p>
    <w:p w14:paraId="50D9F524" w14:textId="77777777" w:rsidR="00162430" w:rsidRPr="00381720" w:rsidRDefault="00162430" w:rsidP="00434B25">
      <w:pPr>
        <w:keepLines/>
        <w:widowControl w:val="0"/>
        <w:spacing w:after="0" w:line="240" w:lineRule="auto"/>
        <w:ind w:right="-2"/>
        <w:jc w:val="both"/>
        <w:rPr>
          <w:rFonts w:ascii="Tahoma" w:eastAsia="Times New Roman" w:hAnsi="Tahoma" w:cs="Tahoma"/>
          <w:i/>
          <w:sz w:val="18"/>
          <w:szCs w:val="20"/>
          <w:lang w:eastAsia="sl-SI"/>
        </w:rPr>
      </w:pPr>
      <w:r w:rsidRPr="00381720">
        <w:rPr>
          <w:rFonts w:ascii="Tahoma" w:eastAsia="Times New Roman" w:hAnsi="Tahoma" w:cs="Tahoma"/>
          <w:i/>
          <w:sz w:val="18"/>
          <w:szCs w:val="20"/>
          <w:lang w:eastAsia="sl-SI"/>
        </w:rPr>
        <w:t>Ponudnik mora izpolnjevati zahtevane pogoje v točki 3.1.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549E4982" w14:textId="77777777" w:rsidR="00162430" w:rsidRPr="00381720" w:rsidRDefault="00162430" w:rsidP="00434B25">
      <w:pPr>
        <w:keepLines/>
        <w:widowControl w:val="0"/>
        <w:spacing w:after="0" w:line="240" w:lineRule="auto"/>
        <w:jc w:val="both"/>
        <w:rPr>
          <w:rFonts w:ascii="Tahoma" w:eastAsia="Times New Roman" w:hAnsi="Tahoma" w:cs="Tahoma"/>
          <w:sz w:val="20"/>
          <w:szCs w:val="20"/>
          <w:lang w:eastAsia="sl-SI"/>
        </w:rPr>
      </w:pPr>
    </w:p>
    <w:p w14:paraId="5776DB7D" w14:textId="77777777" w:rsidR="008F6D27" w:rsidRPr="00381720" w:rsidRDefault="008F6D27" w:rsidP="00434B25">
      <w:pPr>
        <w:keepLines/>
        <w:widowControl w:val="0"/>
        <w:spacing w:after="0" w:line="240" w:lineRule="auto"/>
        <w:jc w:val="both"/>
        <w:rPr>
          <w:rFonts w:ascii="Tahoma" w:eastAsia="Times New Roman" w:hAnsi="Tahoma" w:cs="Tahoma"/>
          <w:bCs/>
          <w:sz w:val="20"/>
          <w:szCs w:val="20"/>
          <w:u w:val="single"/>
          <w:lang w:eastAsia="sl-SI"/>
        </w:rPr>
      </w:pPr>
      <w:r w:rsidRPr="00381720">
        <w:rPr>
          <w:rFonts w:ascii="Tahoma" w:eastAsia="Times New Roman" w:hAnsi="Tahoma" w:cs="Tahoma"/>
          <w:bCs/>
          <w:sz w:val="20"/>
          <w:szCs w:val="20"/>
          <w:u w:val="single"/>
          <w:lang w:eastAsia="sl-SI"/>
        </w:rPr>
        <w:t xml:space="preserve">Naročnik bo iz sodelovanja v postopku javnega naročanja izključil </w:t>
      </w:r>
      <w:r w:rsidRPr="00381720">
        <w:rPr>
          <w:rFonts w:ascii="Tahoma" w:eastAsia="Times New Roman" w:hAnsi="Tahoma" w:cs="Tahoma"/>
          <w:sz w:val="20"/>
          <w:szCs w:val="20"/>
          <w:u w:val="single"/>
          <w:lang w:eastAsia="sl-SI"/>
        </w:rPr>
        <w:t>ponudnika</w:t>
      </w:r>
      <w:r w:rsidRPr="00381720">
        <w:rPr>
          <w:rFonts w:ascii="Tahoma" w:eastAsia="Times New Roman" w:hAnsi="Tahoma" w:cs="Tahoma"/>
          <w:bCs/>
          <w:sz w:val="20"/>
          <w:szCs w:val="20"/>
          <w:u w:val="single"/>
          <w:lang w:eastAsia="sl-SI"/>
        </w:rPr>
        <w:t xml:space="preserve">, če pri preverjanju v skladu s z ZJN-3 ugotovi ali je drugače seznanjen, da ponudnik ne izpolnjuje pogojev v skladu z 1., 2. in 4. odstavkom 75. člena ZJN-3. </w:t>
      </w:r>
    </w:p>
    <w:p w14:paraId="05CF2D65" w14:textId="77777777" w:rsidR="008F6D27" w:rsidRPr="00381720" w:rsidRDefault="008F6D27" w:rsidP="00434B25">
      <w:pPr>
        <w:keepLines/>
        <w:widowControl w:val="0"/>
        <w:spacing w:after="0" w:line="240" w:lineRule="auto"/>
        <w:jc w:val="both"/>
        <w:rPr>
          <w:rFonts w:ascii="Tahoma" w:eastAsia="Times New Roman" w:hAnsi="Tahoma" w:cs="Tahoma"/>
          <w:bCs/>
          <w:sz w:val="20"/>
          <w:szCs w:val="20"/>
          <w:lang w:eastAsia="sl-SI"/>
        </w:rPr>
      </w:pPr>
    </w:p>
    <w:p w14:paraId="780D2D24" w14:textId="77777777" w:rsidR="00162430" w:rsidRPr="00381720" w:rsidRDefault="00162430"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mallCaps/>
          <w:sz w:val="20"/>
          <w:szCs w:val="20"/>
          <w:lang w:eastAsia="sl-SI"/>
        </w:rPr>
        <w:t>Opomba</w:t>
      </w:r>
      <w:r w:rsidRPr="00381720">
        <w:rPr>
          <w:rFonts w:ascii="Tahoma" w:eastAsia="Times New Roman" w:hAnsi="Tahoma" w:cs="Tahoma"/>
          <w:b/>
          <w:sz w:val="20"/>
          <w:szCs w:val="20"/>
          <w:lang w:eastAsia="sl-SI"/>
        </w:rPr>
        <w:t>:</w:t>
      </w:r>
    </w:p>
    <w:p w14:paraId="2C89B9C9" w14:textId="77777777" w:rsidR="00162430" w:rsidRPr="00381720" w:rsidRDefault="00162430" w:rsidP="00434B25">
      <w:pPr>
        <w:keepLines/>
        <w:widowControl w:val="0"/>
        <w:spacing w:after="0" w:line="240" w:lineRule="auto"/>
        <w:jc w:val="both"/>
        <w:rPr>
          <w:rFonts w:ascii="Tahoma" w:eastAsia="Times New Roman" w:hAnsi="Tahoma" w:cs="Tahoma"/>
          <w:bCs/>
          <w:i/>
          <w:sz w:val="20"/>
          <w:szCs w:val="20"/>
          <w:lang w:eastAsia="sl-SI"/>
        </w:rPr>
      </w:pPr>
      <w:r w:rsidRPr="00381720">
        <w:rPr>
          <w:rFonts w:ascii="Tahoma" w:eastAsia="Times New Roman" w:hAnsi="Tahoma" w:cs="Tahoma"/>
          <w:bCs/>
          <w:i/>
          <w:sz w:val="20"/>
          <w:szCs w:val="20"/>
          <w:lang w:eastAsia="sl-SI"/>
        </w:rPr>
        <w:t>V kolikor je gospodarski subjekt v enem od položajev iz 1., 2. ali b) točke 4. odstavka 75. člena ZJN-3, lahko v skladu z 9.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3AA929AA" w14:textId="77777777" w:rsidR="00162430" w:rsidRPr="00381720" w:rsidRDefault="00162430" w:rsidP="00434B25">
      <w:pPr>
        <w:keepLines/>
        <w:widowControl w:val="0"/>
        <w:spacing w:after="0" w:line="240" w:lineRule="auto"/>
        <w:jc w:val="both"/>
        <w:rPr>
          <w:rFonts w:ascii="Tahoma" w:eastAsia="Times New Roman" w:hAnsi="Tahoma" w:cs="Tahoma"/>
          <w:bCs/>
          <w:i/>
          <w:sz w:val="20"/>
          <w:szCs w:val="20"/>
          <w:lang w:eastAsia="sl-SI"/>
        </w:rPr>
      </w:pPr>
    </w:p>
    <w:p w14:paraId="06B029D7" w14:textId="77777777" w:rsidR="00162430" w:rsidRPr="00381720" w:rsidRDefault="00162430" w:rsidP="00434B25">
      <w:pPr>
        <w:keepLines/>
        <w:widowControl w:val="0"/>
        <w:spacing w:after="0" w:line="240" w:lineRule="auto"/>
        <w:jc w:val="both"/>
        <w:rPr>
          <w:rFonts w:ascii="Tahoma" w:eastAsia="Times New Roman" w:hAnsi="Tahoma" w:cs="Tahoma"/>
          <w:bCs/>
          <w:sz w:val="20"/>
          <w:szCs w:val="20"/>
          <w:lang w:eastAsia="sl-SI"/>
        </w:rPr>
      </w:pPr>
      <w:r w:rsidRPr="00381720">
        <w:rPr>
          <w:rFonts w:ascii="Tahoma" w:eastAsia="Times New Roman" w:hAnsi="Tahoma" w:cs="Tahoma"/>
          <w:bCs/>
          <w:i/>
          <w:sz w:val="20"/>
          <w:szCs w:val="20"/>
          <w:lang w:eastAsia="sl-SI"/>
        </w:rPr>
        <w:t>V kolikor je v primeru pri izpolnjevanju obrazca ESPD (v »Del III: Razlogi za izključitev, A: Razlogi povezani s kazenskimi obsodbami, B: Razlogi, povezani s plačilom davkov ali prispevkov za socialno varnost ali Oddelek D: Nacionalni razlogi za izključitev«) za posamezne gospodarske subjekte v ponudbi, vaš odgovor »DA«, in uveljavljate popravni mehanizem, v polje »Opišite jih« napišete kršitve in ukrepe za samoočiščenje ali predložite lastno izjavo z navedbo kršitev in ukrepov za samoočiščenje, s katerimi lahko dokažete svojo zanesljivost kljub obstoju razlogov za izključitev, ter predložite dokaze glede njih pa predložite skupaj s ponudbo ali na poziv naročnika.</w:t>
      </w:r>
    </w:p>
    <w:p w14:paraId="2F41D0BB" w14:textId="77777777" w:rsidR="008F6D27" w:rsidRPr="00381720" w:rsidRDefault="008F6D27" w:rsidP="00434B25">
      <w:pPr>
        <w:keepLines/>
        <w:widowControl w:val="0"/>
        <w:spacing w:after="0" w:line="240" w:lineRule="auto"/>
        <w:ind w:right="-2"/>
        <w:jc w:val="both"/>
        <w:rPr>
          <w:rFonts w:ascii="Tahoma" w:eastAsia="Times New Roman" w:hAnsi="Tahoma" w:cs="Tahoma"/>
          <w:sz w:val="20"/>
          <w:szCs w:val="20"/>
          <w:lang w:eastAsia="sl-SI"/>
        </w:rPr>
      </w:pPr>
    </w:p>
    <w:p w14:paraId="0AF1758C" w14:textId="77777777" w:rsidR="008F6D27" w:rsidRPr="00381720" w:rsidRDefault="008F6D27" w:rsidP="00434B25">
      <w:pPr>
        <w:keepLines/>
        <w:widowControl w:val="0"/>
        <w:spacing w:after="0" w:line="240" w:lineRule="auto"/>
        <w:ind w:right="-2"/>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 xml:space="preserve">A: Razlogi, povezani s kazenskimi obsodbami </w:t>
      </w:r>
    </w:p>
    <w:p w14:paraId="6C3726A4" w14:textId="77777777" w:rsidR="008F6D27" w:rsidRPr="00381720" w:rsidRDefault="008F6D27" w:rsidP="00434B25">
      <w:pPr>
        <w:keepLines/>
        <w:widowControl w:val="0"/>
        <w:spacing w:after="0" w:line="240" w:lineRule="auto"/>
        <w:ind w:right="-2"/>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1AD256EB" w14:textId="77777777" w:rsidR="008F6D27" w:rsidRPr="00381720" w:rsidRDefault="008F6D27" w:rsidP="00434B25">
      <w:pPr>
        <w:keepLines/>
        <w:widowControl w:val="0"/>
        <w:spacing w:after="0" w:line="240" w:lineRule="auto"/>
        <w:ind w:right="-2"/>
        <w:jc w:val="both"/>
        <w:rPr>
          <w:rFonts w:ascii="Tahoma" w:eastAsia="Times New Roman" w:hAnsi="Tahoma" w:cs="Tahoma"/>
          <w:sz w:val="20"/>
          <w:szCs w:val="20"/>
          <w:lang w:eastAsia="sl-SI"/>
        </w:rPr>
      </w:pPr>
    </w:p>
    <w:p w14:paraId="125D3A3C" w14:textId="77777777" w:rsidR="008F6D27" w:rsidRPr="00381720" w:rsidRDefault="008F6D27" w:rsidP="00434B25">
      <w:pPr>
        <w:keepLines/>
        <w:widowControl w:val="0"/>
        <w:spacing w:after="0" w:line="240" w:lineRule="auto"/>
        <w:ind w:right="-2"/>
        <w:jc w:val="both"/>
        <w:rPr>
          <w:rFonts w:ascii="Tahoma" w:eastAsia="Times New Roman" w:hAnsi="Tahoma" w:cs="Tahoma"/>
          <w:b/>
          <w:smallCaps/>
          <w:sz w:val="20"/>
          <w:szCs w:val="20"/>
          <w:lang w:eastAsia="sl-SI"/>
        </w:rPr>
      </w:pPr>
      <w:r w:rsidRPr="00381720">
        <w:rPr>
          <w:rFonts w:ascii="Tahoma" w:eastAsia="Times New Roman" w:hAnsi="Tahoma" w:cs="Tahoma"/>
          <w:b/>
          <w:smallCaps/>
          <w:sz w:val="20"/>
          <w:szCs w:val="20"/>
          <w:lang w:eastAsia="sl-SI"/>
        </w:rPr>
        <w:t>Dokazilo:</w:t>
      </w:r>
    </w:p>
    <w:p w14:paraId="1D8FC081" w14:textId="77777777" w:rsidR="008F6D27" w:rsidRPr="00381720" w:rsidRDefault="008F6D27" w:rsidP="00434B25">
      <w:pPr>
        <w:keepLines/>
        <w:widowControl w:val="0"/>
        <w:spacing w:after="0" w:line="240" w:lineRule="auto"/>
        <w:jc w:val="both"/>
        <w:rPr>
          <w:rFonts w:ascii="Tahoma" w:eastAsia="Times New Roman" w:hAnsi="Tahoma" w:cs="Tahoma"/>
          <w:sz w:val="20"/>
          <w:lang w:eastAsia="sl-SI"/>
        </w:rPr>
      </w:pPr>
      <w:r w:rsidRPr="00381720">
        <w:rPr>
          <w:rFonts w:ascii="Tahoma" w:eastAsia="Times New Roman" w:hAnsi="Tahoma" w:cs="Tahoma"/>
          <w:sz w:val="20"/>
          <w:lang w:eastAsia="sl-SI"/>
        </w:rPr>
        <w:t>Izpolnjen ESPD (</w:t>
      </w:r>
      <w:r w:rsidRPr="00381720">
        <w:rPr>
          <w:rFonts w:ascii="Tahoma" w:eastAsia="Times New Roman" w:hAnsi="Tahoma" w:cs="Tahoma"/>
          <w:i/>
          <w:sz w:val="20"/>
          <w:lang w:eastAsia="sl-SI"/>
        </w:rPr>
        <w:t>v »Del III: Razlogi za izključitev, A: Razlogi, povezani s kazenskimi obsodbami«</w:t>
      </w:r>
      <w:r w:rsidRPr="00381720">
        <w:rPr>
          <w:rFonts w:ascii="Tahoma" w:eastAsia="Times New Roman" w:hAnsi="Tahoma" w:cs="Tahoma"/>
          <w:sz w:val="20"/>
          <w:lang w:eastAsia="sl-SI"/>
        </w:rPr>
        <w:t xml:space="preserve">) s strani vseh gospodarskih subjektov v ponudbi. </w:t>
      </w:r>
    </w:p>
    <w:p w14:paraId="2ED8CAE3" w14:textId="77777777" w:rsidR="004E17B0" w:rsidRPr="00381720" w:rsidRDefault="004E17B0" w:rsidP="00434B25">
      <w:pPr>
        <w:keepLines/>
        <w:widowControl w:val="0"/>
        <w:spacing w:after="0" w:line="240" w:lineRule="auto"/>
        <w:jc w:val="both"/>
        <w:rPr>
          <w:rFonts w:ascii="Tahoma" w:eastAsia="Times New Roman" w:hAnsi="Tahoma" w:cs="Tahoma"/>
          <w:bCs/>
          <w:sz w:val="20"/>
          <w:szCs w:val="20"/>
          <w:lang w:eastAsia="sl-SI"/>
        </w:rPr>
      </w:pPr>
    </w:p>
    <w:p w14:paraId="4DEC3EE1" w14:textId="77777777" w:rsidR="00BF1FEC" w:rsidRPr="00381720" w:rsidRDefault="00BF1FEC" w:rsidP="00434B25">
      <w:pPr>
        <w:keepLines/>
        <w:widowControl w:val="0"/>
        <w:spacing w:after="0" w:line="240" w:lineRule="auto"/>
        <w:jc w:val="both"/>
        <w:rPr>
          <w:rFonts w:ascii="Tahoma" w:eastAsia="Times New Roman" w:hAnsi="Tahoma" w:cs="Tahoma"/>
          <w:bCs/>
          <w:sz w:val="20"/>
          <w:szCs w:val="20"/>
          <w:lang w:eastAsia="sl-SI"/>
        </w:rPr>
      </w:pPr>
      <w:r w:rsidRPr="00381720">
        <w:rPr>
          <w:rFonts w:ascii="Tahoma" w:eastAsia="Times New Roman" w:hAnsi="Tahoma" w:cs="Tahoma"/>
          <w:bCs/>
          <w:sz w:val="20"/>
          <w:szCs w:val="20"/>
          <w:lang w:eastAsia="sl-SI"/>
        </w:rPr>
        <w:lastRenderedPageBreak/>
        <w:t>Naročnik bo kot ustrezna štel dokazila</w:t>
      </w:r>
      <w:r w:rsidRPr="00381720">
        <w:rPr>
          <w:rFonts w:ascii="Times New Roman" w:eastAsia="Times New Roman" w:hAnsi="Times New Roman"/>
          <w:sz w:val="20"/>
          <w:szCs w:val="20"/>
          <w:lang w:eastAsia="sl-SI"/>
        </w:rPr>
        <w:t xml:space="preserve"> </w:t>
      </w:r>
      <w:r w:rsidRPr="00381720">
        <w:rPr>
          <w:rFonts w:ascii="Tahoma" w:eastAsia="Times New Roman" w:hAnsi="Tahoma" w:cs="Tahoma"/>
          <w:bCs/>
          <w:sz w:val="20"/>
          <w:szCs w:val="20"/>
          <w:lang w:eastAsia="sl-SI"/>
        </w:rPr>
        <w:t>o nekaznovanosti, ki so izdana v obdobju enega meseca pred dnevom roka za prejem ponudb ali v obdobju enega meseca po dnevu roka za prejem ponudb.</w:t>
      </w:r>
    </w:p>
    <w:p w14:paraId="7B352476" w14:textId="77777777" w:rsidR="00BF1FEC" w:rsidRPr="00381720" w:rsidRDefault="00BF1FEC" w:rsidP="00434B25">
      <w:pPr>
        <w:keepLines/>
        <w:widowControl w:val="0"/>
        <w:spacing w:after="0" w:line="240" w:lineRule="auto"/>
        <w:jc w:val="both"/>
        <w:rPr>
          <w:rFonts w:ascii="Tahoma" w:eastAsia="Times New Roman" w:hAnsi="Tahoma" w:cs="Tahoma"/>
          <w:bCs/>
          <w:sz w:val="20"/>
          <w:szCs w:val="20"/>
          <w:lang w:eastAsia="sl-SI"/>
        </w:rPr>
      </w:pPr>
    </w:p>
    <w:p w14:paraId="40C4C432" w14:textId="77777777" w:rsidR="008F6D27" w:rsidRPr="00381720" w:rsidRDefault="008F6D27" w:rsidP="00434B25">
      <w:pPr>
        <w:keepLines/>
        <w:widowControl w:val="0"/>
        <w:spacing w:after="0" w:line="240" w:lineRule="auto"/>
        <w:jc w:val="both"/>
        <w:rPr>
          <w:rFonts w:ascii="Tahoma" w:eastAsia="Times New Roman" w:hAnsi="Tahoma" w:cs="Tahoma"/>
          <w:sz w:val="20"/>
          <w:lang w:eastAsia="sl-SI"/>
        </w:rPr>
      </w:pPr>
      <w:r w:rsidRPr="00381720">
        <w:rPr>
          <w:rFonts w:ascii="Tahoma" w:eastAsia="Times New Roman" w:hAnsi="Tahoma" w:cs="Tahoma"/>
          <w:bCs/>
          <w:sz w:val="20"/>
          <w:lang w:eastAsia="sl-SI"/>
        </w:rPr>
        <w:t>Naročnik bo pred oddajo javnega naročila od ponudnika, kateremu se je odločil oddati predmetno naročilo</w:t>
      </w:r>
      <w:r w:rsidRPr="00381720">
        <w:rPr>
          <w:rFonts w:ascii="Tahoma" w:eastAsia="Times New Roman" w:hAnsi="Tahoma" w:cs="Tahoma"/>
          <w:sz w:val="20"/>
          <w:lang w:eastAsia="sl-SI"/>
        </w:rPr>
        <w:t>,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w:t>
      </w:r>
    </w:p>
    <w:p w14:paraId="57A7796B" w14:textId="77777777" w:rsidR="008F6D27" w:rsidRPr="00381720" w:rsidRDefault="008F6D27" w:rsidP="00434B25">
      <w:pPr>
        <w:keepLines/>
        <w:widowControl w:val="0"/>
        <w:spacing w:after="0" w:line="240" w:lineRule="auto"/>
        <w:jc w:val="both"/>
        <w:rPr>
          <w:rFonts w:ascii="Tahoma" w:eastAsia="Times New Roman" w:hAnsi="Tahoma" w:cs="Tahoma"/>
          <w:sz w:val="20"/>
          <w:lang w:eastAsia="sl-SI"/>
        </w:rPr>
      </w:pPr>
    </w:p>
    <w:p w14:paraId="4EE9F41B" w14:textId="77777777" w:rsidR="008F6D27" w:rsidRPr="00381720" w:rsidRDefault="008F6D27" w:rsidP="00434B25">
      <w:pPr>
        <w:keepLines/>
        <w:widowControl w:val="0"/>
        <w:spacing w:after="0" w:line="240" w:lineRule="auto"/>
        <w:jc w:val="both"/>
        <w:rPr>
          <w:rFonts w:ascii="Tahoma" w:eastAsia="Times New Roman" w:hAnsi="Tahoma" w:cs="Tahoma"/>
          <w:sz w:val="20"/>
          <w:lang w:eastAsia="sl-SI"/>
        </w:rPr>
      </w:pPr>
      <w:r w:rsidRPr="00381720">
        <w:rPr>
          <w:rFonts w:ascii="Tahoma" w:eastAsia="Times New Roman" w:hAnsi="Tahoma" w:cs="Tahoma"/>
          <w:sz w:val="20"/>
          <w:u w:val="single"/>
          <w:lang w:eastAsia="sl-SI"/>
        </w:rPr>
        <w:t xml:space="preserve">Ponudnik </w:t>
      </w:r>
      <w:r w:rsidRPr="00381720">
        <w:rPr>
          <w:rFonts w:ascii="Tahoma" w:eastAsia="Times New Roman" w:hAnsi="Tahoma" w:cs="Tahoma"/>
          <w:b/>
          <w:sz w:val="20"/>
          <w:u w:val="single"/>
          <w:lang w:eastAsia="sl-SI"/>
        </w:rPr>
        <w:t>lahko že v ponudbi</w:t>
      </w:r>
      <w:r w:rsidRPr="00381720">
        <w:rPr>
          <w:rFonts w:ascii="Tahoma" w:eastAsia="Times New Roman" w:hAnsi="Tahoma" w:cs="Tahoma"/>
          <w:sz w:val="20"/>
          <w:u w:val="single"/>
          <w:lang w:eastAsia="sl-SI"/>
        </w:rPr>
        <w:t xml:space="preserve"> predloži predmetna pooblastila (to je </w:t>
      </w:r>
      <w:r w:rsidRPr="00381720">
        <w:rPr>
          <w:rFonts w:ascii="Tahoma" w:eastAsia="Times New Roman" w:hAnsi="Tahoma" w:cs="Tahoma"/>
          <w:b/>
          <w:sz w:val="20"/>
          <w:u w:val="single"/>
          <w:lang w:eastAsia="sl-SI"/>
        </w:rPr>
        <w:t>Obrazca k Prilogi 4</w:t>
      </w:r>
      <w:r w:rsidRPr="00381720">
        <w:rPr>
          <w:rFonts w:ascii="Tahoma" w:eastAsia="Times New Roman" w:hAnsi="Tahoma" w:cs="Tahoma"/>
          <w:sz w:val="20"/>
          <w:u w:val="single"/>
          <w:lang w:eastAsia="sl-SI"/>
        </w:rPr>
        <w:t>)</w:t>
      </w:r>
      <w:r w:rsidRPr="00381720">
        <w:rPr>
          <w:rFonts w:ascii="Tahoma" w:eastAsia="Times New Roman" w:hAnsi="Tahoma" w:cs="Tahoma"/>
          <w:sz w:val="20"/>
          <w:lang w:eastAsia="sl-SI"/>
        </w:rPr>
        <w:t xml:space="preserve">. </w:t>
      </w:r>
    </w:p>
    <w:p w14:paraId="0046A1C7" w14:textId="77777777" w:rsidR="008F6D27" w:rsidRPr="00381720" w:rsidRDefault="008F6D27" w:rsidP="00434B25">
      <w:pPr>
        <w:keepLines/>
        <w:widowControl w:val="0"/>
        <w:spacing w:after="0" w:line="240" w:lineRule="auto"/>
        <w:jc w:val="both"/>
        <w:rPr>
          <w:rFonts w:ascii="Tahoma" w:eastAsia="Times New Roman" w:hAnsi="Tahoma" w:cs="Tahoma"/>
          <w:sz w:val="20"/>
          <w:lang w:eastAsia="sl-SI"/>
        </w:rPr>
      </w:pPr>
    </w:p>
    <w:p w14:paraId="30B90D56" w14:textId="77777777" w:rsidR="008F6D27" w:rsidRPr="00381720" w:rsidRDefault="008F6D27" w:rsidP="00434B25">
      <w:pPr>
        <w:keepLines/>
        <w:widowControl w:val="0"/>
        <w:spacing w:after="0" w:line="240" w:lineRule="auto"/>
        <w:jc w:val="both"/>
        <w:rPr>
          <w:rFonts w:ascii="Tahoma" w:eastAsia="Times New Roman" w:hAnsi="Tahoma" w:cs="Tahoma"/>
          <w:sz w:val="20"/>
          <w:lang w:eastAsia="sl-SI"/>
        </w:rPr>
      </w:pPr>
      <w:r w:rsidRPr="00381720">
        <w:rPr>
          <w:rFonts w:ascii="Tahoma" w:eastAsia="Times New Roman" w:hAnsi="Tahoma" w:cs="Tahoma"/>
          <w:sz w:val="20"/>
          <w:lang w:eastAsia="sl-SI"/>
        </w:rPr>
        <w:t>Gospodarski subjekt s sedežem izven Republike Slovenije bo moral potrdilo pristojnega organa predložiti sam, v kolikor takšnega potrdila iz ustreznega registra ne bo mogel pridobiti naročnik.</w:t>
      </w:r>
    </w:p>
    <w:p w14:paraId="46415F01" w14:textId="77777777" w:rsidR="008F6D27" w:rsidRPr="00381720" w:rsidRDefault="008F6D27" w:rsidP="00434B25">
      <w:pPr>
        <w:keepLines/>
        <w:widowControl w:val="0"/>
        <w:spacing w:after="0" w:line="240" w:lineRule="auto"/>
        <w:jc w:val="both"/>
        <w:rPr>
          <w:rFonts w:ascii="Tahoma" w:eastAsia="Times New Roman" w:hAnsi="Tahoma" w:cs="Tahoma"/>
          <w:sz w:val="20"/>
          <w:lang w:eastAsia="sl-SI"/>
        </w:rPr>
      </w:pPr>
    </w:p>
    <w:p w14:paraId="54E68B85" w14:textId="77777777" w:rsidR="008F6D27" w:rsidRPr="00381720" w:rsidRDefault="008F6D27" w:rsidP="00434B25">
      <w:pPr>
        <w:keepLines/>
        <w:widowControl w:val="0"/>
        <w:spacing w:after="0" w:line="240" w:lineRule="auto"/>
        <w:ind w:right="-2"/>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B: Razlogi, povezani s plačilom davkov ali prispevkov za socialno varnost</w:t>
      </w:r>
    </w:p>
    <w:p w14:paraId="2B834535" w14:textId="77777777" w:rsidR="008F6D27" w:rsidRPr="00381720" w:rsidRDefault="008F6D27" w:rsidP="00434B25">
      <w:pPr>
        <w:keepLines/>
        <w:widowControl w:val="0"/>
        <w:spacing w:after="0" w:line="240" w:lineRule="auto"/>
        <w:ind w:right="-2"/>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6602DE90" w14:textId="77777777" w:rsidR="002347F9" w:rsidRPr="00381720" w:rsidRDefault="002347F9" w:rsidP="00434B25">
      <w:pPr>
        <w:keepLines/>
        <w:widowControl w:val="0"/>
        <w:spacing w:after="0" w:line="240" w:lineRule="auto"/>
        <w:jc w:val="both"/>
        <w:rPr>
          <w:rFonts w:ascii="Tahoma" w:eastAsia="Times New Roman" w:hAnsi="Tahoma" w:cs="Tahoma"/>
          <w:b/>
          <w:sz w:val="20"/>
          <w:szCs w:val="20"/>
          <w:lang w:eastAsia="sl-SI"/>
        </w:rPr>
      </w:pPr>
    </w:p>
    <w:p w14:paraId="17213220" w14:textId="77777777" w:rsidR="008F6D27" w:rsidRPr="00381720" w:rsidRDefault="008F6D27" w:rsidP="00434B25">
      <w:pPr>
        <w:keepLines/>
        <w:widowControl w:val="0"/>
        <w:spacing w:after="0" w:line="240" w:lineRule="auto"/>
        <w:ind w:right="-2"/>
        <w:jc w:val="both"/>
        <w:rPr>
          <w:rFonts w:ascii="Tahoma" w:eastAsia="Times New Roman" w:hAnsi="Tahoma" w:cs="Tahoma"/>
          <w:b/>
          <w:smallCaps/>
          <w:sz w:val="20"/>
          <w:szCs w:val="20"/>
          <w:lang w:eastAsia="sl-SI"/>
        </w:rPr>
      </w:pPr>
      <w:r w:rsidRPr="00381720">
        <w:rPr>
          <w:rFonts w:ascii="Tahoma" w:eastAsia="Times New Roman" w:hAnsi="Tahoma" w:cs="Tahoma"/>
          <w:b/>
          <w:smallCaps/>
          <w:sz w:val="20"/>
          <w:szCs w:val="20"/>
          <w:lang w:eastAsia="sl-SI"/>
        </w:rPr>
        <w:t>Dokazilo:</w:t>
      </w:r>
    </w:p>
    <w:p w14:paraId="6F8CBA1B" w14:textId="77777777" w:rsidR="008F6D27" w:rsidRPr="00381720" w:rsidRDefault="008F6D27" w:rsidP="00434B25">
      <w:pPr>
        <w:keepLines/>
        <w:widowControl w:val="0"/>
        <w:spacing w:after="0" w:line="240" w:lineRule="auto"/>
        <w:jc w:val="both"/>
        <w:rPr>
          <w:rFonts w:ascii="Tahoma" w:eastAsia="Times New Roman" w:hAnsi="Tahoma" w:cs="Tahoma"/>
          <w:sz w:val="20"/>
          <w:lang w:eastAsia="sl-SI"/>
        </w:rPr>
      </w:pPr>
      <w:r w:rsidRPr="00381720">
        <w:rPr>
          <w:rFonts w:ascii="Tahoma" w:eastAsia="Times New Roman" w:hAnsi="Tahoma" w:cs="Tahoma"/>
          <w:sz w:val="20"/>
          <w:lang w:eastAsia="sl-SI"/>
        </w:rPr>
        <w:t>Izpolnjen ESPD (</w:t>
      </w:r>
      <w:r w:rsidRPr="00381720">
        <w:rPr>
          <w:rFonts w:ascii="Tahoma" w:eastAsia="Times New Roman" w:hAnsi="Tahoma" w:cs="Tahoma"/>
          <w:i/>
          <w:sz w:val="20"/>
          <w:lang w:eastAsia="sl-SI"/>
        </w:rPr>
        <w:t>v »Del III: Razlogi za izključitev, B</w:t>
      </w:r>
      <w:r w:rsidRPr="00381720">
        <w:rPr>
          <w:rFonts w:ascii="Tahoma" w:eastAsia="Times New Roman" w:hAnsi="Tahoma" w:cs="Tahoma"/>
          <w:i/>
          <w:iCs/>
          <w:sz w:val="20"/>
          <w:lang w:eastAsia="sl-SI"/>
        </w:rPr>
        <w:t>: Razlogi, povezani s plačilom davkov ali prispevkov za socialno varnost</w:t>
      </w:r>
      <w:r w:rsidRPr="00381720">
        <w:rPr>
          <w:rFonts w:ascii="Tahoma" w:eastAsia="Times New Roman" w:hAnsi="Tahoma" w:cs="Tahoma"/>
          <w:i/>
          <w:sz w:val="20"/>
          <w:lang w:eastAsia="sl-SI"/>
        </w:rPr>
        <w:t>«</w:t>
      </w:r>
      <w:r w:rsidRPr="00381720">
        <w:rPr>
          <w:rFonts w:ascii="Tahoma" w:eastAsia="Times New Roman" w:hAnsi="Tahoma" w:cs="Tahoma"/>
          <w:sz w:val="20"/>
          <w:lang w:eastAsia="sl-SI"/>
        </w:rPr>
        <w:t>) s strani vseh gospodarskih subjektov v ponudbi.</w:t>
      </w:r>
    </w:p>
    <w:p w14:paraId="04CC9EC4" w14:textId="77777777" w:rsidR="008F6D27" w:rsidRPr="00381720" w:rsidRDefault="008F6D27" w:rsidP="00434B25">
      <w:pPr>
        <w:keepLines/>
        <w:widowControl w:val="0"/>
        <w:spacing w:after="0" w:line="240" w:lineRule="auto"/>
        <w:jc w:val="both"/>
        <w:rPr>
          <w:rFonts w:ascii="Tahoma" w:eastAsia="Times New Roman" w:hAnsi="Tahoma" w:cs="Tahoma"/>
          <w:sz w:val="14"/>
          <w:lang w:eastAsia="sl-SI"/>
        </w:rPr>
      </w:pPr>
    </w:p>
    <w:p w14:paraId="38F3698B" w14:textId="77777777" w:rsidR="008F6D27" w:rsidRPr="00381720" w:rsidRDefault="008F6D27" w:rsidP="00434B25">
      <w:pPr>
        <w:keepLines/>
        <w:widowControl w:val="0"/>
        <w:spacing w:after="0" w:line="240" w:lineRule="auto"/>
        <w:jc w:val="both"/>
        <w:rPr>
          <w:rFonts w:ascii="Tahoma" w:eastAsia="Times New Roman" w:hAnsi="Tahoma" w:cs="Tahoma"/>
          <w:sz w:val="20"/>
          <w:lang w:eastAsia="sl-SI"/>
        </w:rPr>
      </w:pPr>
      <w:r w:rsidRPr="00381720">
        <w:rPr>
          <w:rFonts w:ascii="Tahoma" w:eastAsia="Times New Roman" w:hAnsi="Tahoma" w:cs="Tahoma"/>
          <w:sz w:val="20"/>
          <w:lang w:eastAsia="sl-SI"/>
        </w:rPr>
        <w:t xml:space="preserve">Naročnik </w:t>
      </w:r>
      <w:r w:rsidRPr="00381720">
        <w:rPr>
          <w:rFonts w:ascii="Tahoma" w:eastAsia="Times New Roman" w:hAnsi="Tahoma" w:cs="Tahoma"/>
          <w:bCs/>
          <w:sz w:val="20"/>
          <w:lang w:eastAsia="sl-SI"/>
        </w:rPr>
        <w:t>bo pred oddajo javnega naročila za ponudnika, kateremu se je odločil oddati predmetno naročilo,</w:t>
      </w:r>
      <w:r w:rsidRPr="00381720" w:rsidDel="00500A39">
        <w:rPr>
          <w:rFonts w:ascii="Tahoma" w:eastAsia="Times New Roman" w:hAnsi="Tahoma" w:cs="Tahoma"/>
          <w:sz w:val="20"/>
          <w:lang w:eastAsia="sl-SI"/>
        </w:rPr>
        <w:t xml:space="preserve"> </w:t>
      </w:r>
      <w:r w:rsidRPr="00381720">
        <w:rPr>
          <w:rFonts w:ascii="Tahoma" w:eastAsia="Times New Roman" w:hAnsi="Tahoma" w:cs="Tahoma"/>
          <w:sz w:val="20"/>
          <w:lang w:eastAsia="sl-SI"/>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6D24D701" w14:textId="77777777" w:rsidR="009E4DAD" w:rsidRPr="00381720" w:rsidRDefault="009E4DAD" w:rsidP="00434B25">
      <w:pPr>
        <w:keepLines/>
        <w:widowControl w:val="0"/>
        <w:spacing w:after="0" w:line="240" w:lineRule="auto"/>
        <w:jc w:val="both"/>
        <w:rPr>
          <w:rFonts w:ascii="Tahoma" w:eastAsia="Times New Roman" w:hAnsi="Tahoma" w:cs="Tahoma"/>
          <w:sz w:val="20"/>
          <w:lang w:eastAsia="sl-SI"/>
        </w:rPr>
      </w:pPr>
    </w:p>
    <w:p w14:paraId="39593594" w14:textId="77777777" w:rsidR="008F6D27" w:rsidRPr="00381720" w:rsidRDefault="008F6D27" w:rsidP="00434B25">
      <w:pPr>
        <w:keepLines/>
        <w:widowControl w:val="0"/>
        <w:spacing w:after="0" w:line="240" w:lineRule="auto"/>
        <w:ind w:right="-2"/>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D: Nacionalni razlogi za izključitev</w:t>
      </w:r>
    </w:p>
    <w:p w14:paraId="2E693E1E" w14:textId="77777777" w:rsidR="008F6D27" w:rsidRPr="00381720" w:rsidRDefault="008F6D27" w:rsidP="00434B25">
      <w:pPr>
        <w:keepLines/>
        <w:widowControl w:val="0"/>
        <w:spacing w:after="0" w:line="240" w:lineRule="auto"/>
        <w:ind w:right="-2"/>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Naročnik bo iz posameznega postopka javnega naročanja izključil gospodarski subjekt:</w:t>
      </w:r>
    </w:p>
    <w:p w14:paraId="1680C617" w14:textId="77777777" w:rsidR="008F6D27" w:rsidRPr="00381720" w:rsidRDefault="008F6D27" w:rsidP="006E60E1">
      <w:pPr>
        <w:keepLines/>
        <w:widowControl w:val="0"/>
        <w:numPr>
          <w:ilvl w:val="0"/>
          <w:numId w:val="11"/>
        </w:numPr>
        <w:spacing w:after="0" w:line="240" w:lineRule="auto"/>
        <w:ind w:left="426" w:right="-2"/>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če je ta na dan, ko poteče rok za oddajo ponudb, izločen iz postopkov oddaje javnih naročil zaradi uvrstitve v evidenco gospodarskih subjektov z negativnimi referencami;</w:t>
      </w:r>
    </w:p>
    <w:p w14:paraId="653C14E1" w14:textId="77777777" w:rsidR="008F6D27" w:rsidRPr="00381720" w:rsidRDefault="008F6D27" w:rsidP="006E60E1">
      <w:pPr>
        <w:keepLines/>
        <w:widowControl w:val="0"/>
        <w:numPr>
          <w:ilvl w:val="0"/>
          <w:numId w:val="11"/>
        </w:numPr>
        <w:spacing w:after="0" w:line="240" w:lineRule="auto"/>
        <w:ind w:left="426" w:right="-2"/>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CF9E23D" w14:textId="77777777" w:rsidR="004D71E0" w:rsidRPr="00381720" w:rsidRDefault="004D71E0" w:rsidP="00434B25">
      <w:pPr>
        <w:keepLines/>
        <w:widowControl w:val="0"/>
        <w:spacing w:after="0" w:line="240" w:lineRule="auto"/>
        <w:ind w:right="-2"/>
        <w:jc w:val="both"/>
        <w:rPr>
          <w:rFonts w:ascii="Tahoma" w:eastAsia="Times New Roman" w:hAnsi="Tahoma" w:cs="Tahoma"/>
          <w:b/>
          <w:smallCaps/>
          <w:sz w:val="20"/>
          <w:szCs w:val="20"/>
          <w:lang w:eastAsia="sl-SI"/>
        </w:rPr>
      </w:pPr>
    </w:p>
    <w:p w14:paraId="29692A95" w14:textId="77777777" w:rsidR="008F6D27" w:rsidRPr="00381720" w:rsidRDefault="008F6D27" w:rsidP="00434B25">
      <w:pPr>
        <w:keepLines/>
        <w:widowControl w:val="0"/>
        <w:spacing w:after="0" w:line="240" w:lineRule="auto"/>
        <w:ind w:right="-2"/>
        <w:jc w:val="both"/>
        <w:rPr>
          <w:rFonts w:ascii="Tahoma" w:eastAsia="Times New Roman" w:hAnsi="Tahoma" w:cs="Tahoma"/>
          <w:b/>
          <w:smallCaps/>
          <w:sz w:val="20"/>
          <w:szCs w:val="20"/>
          <w:lang w:eastAsia="sl-SI"/>
        </w:rPr>
      </w:pPr>
      <w:r w:rsidRPr="00381720">
        <w:rPr>
          <w:rFonts w:ascii="Tahoma" w:eastAsia="Times New Roman" w:hAnsi="Tahoma" w:cs="Tahoma"/>
          <w:b/>
          <w:smallCaps/>
          <w:sz w:val="20"/>
          <w:szCs w:val="20"/>
          <w:lang w:eastAsia="sl-SI"/>
        </w:rPr>
        <w:t>Dokazilo:</w:t>
      </w:r>
    </w:p>
    <w:p w14:paraId="42936999" w14:textId="77777777" w:rsidR="008F6D27" w:rsidRPr="00381720" w:rsidRDefault="008F6D27" w:rsidP="00434B25">
      <w:pPr>
        <w:keepLines/>
        <w:widowControl w:val="0"/>
        <w:spacing w:after="0" w:line="240" w:lineRule="auto"/>
        <w:jc w:val="both"/>
        <w:rPr>
          <w:rFonts w:ascii="Tahoma" w:eastAsia="Times New Roman" w:hAnsi="Tahoma" w:cs="Tahoma"/>
          <w:sz w:val="20"/>
          <w:lang w:eastAsia="sl-SI"/>
        </w:rPr>
      </w:pPr>
      <w:r w:rsidRPr="00381720">
        <w:rPr>
          <w:rFonts w:ascii="Tahoma" w:eastAsia="Times New Roman" w:hAnsi="Tahoma" w:cs="Tahoma"/>
          <w:sz w:val="20"/>
          <w:lang w:eastAsia="sl-SI"/>
        </w:rPr>
        <w:t>Izpolnjen ESPD (</w:t>
      </w:r>
      <w:r w:rsidRPr="00381720">
        <w:rPr>
          <w:rFonts w:ascii="Tahoma" w:eastAsia="Times New Roman" w:hAnsi="Tahoma" w:cs="Tahoma"/>
          <w:i/>
          <w:sz w:val="20"/>
          <w:lang w:eastAsia="sl-SI"/>
        </w:rPr>
        <w:t xml:space="preserve">v »Del III: Razlogi za izključitev, D: </w:t>
      </w:r>
      <w:r w:rsidRPr="00381720">
        <w:rPr>
          <w:rFonts w:ascii="Tahoma" w:eastAsia="Times New Roman" w:hAnsi="Tahoma" w:cs="Tahoma"/>
          <w:i/>
          <w:sz w:val="20"/>
          <w:szCs w:val="20"/>
          <w:lang w:eastAsia="sl-SI"/>
        </w:rPr>
        <w:t>Nacionalni razlogi za izključite</w:t>
      </w:r>
      <w:r w:rsidRPr="00381720">
        <w:rPr>
          <w:rFonts w:ascii="Tahoma" w:eastAsia="Times New Roman" w:hAnsi="Tahoma" w:cs="Tahoma"/>
          <w:sz w:val="20"/>
          <w:szCs w:val="20"/>
          <w:lang w:eastAsia="sl-SI"/>
        </w:rPr>
        <w:t>v</w:t>
      </w:r>
      <w:r w:rsidRPr="00381720">
        <w:rPr>
          <w:rFonts w:ascii="Tahoma" w:eastAsia="Times New Roman" w:hAnsi="Tahoma" w:cs="Tahoma"/>
          <w:i/>
          <w:sz w:val="20"/>
          <w:lang w:eastAsia="sl-SI"/>
        </w:rPr>
        <w:t>«</w:t>
      </w:r>
      <w:r w:rsidRPr="00381720">
        <w:rPr>
          <w:rFonts w:ascii="Tahoma" w:eastAsia="Times New Roman" w:hAnsi="Tahoma" w:cs="Tahoma"/>
          <w:sz w:val="20"/>
          <w:lang w:eastAsia="sl-SI"/>
        </w:rPr>
        <w:t>) s strani vseh gospodarskih subjektov v ponudbi.</w:t>
      </w:r>
    </w:p>
    <w:p w14:paraId="2C46F9C3" w14:textId="77777777" w:rsidR="008F6D27" w:rsidRPr="00381720" w:rsidRDefault="008F6D27" w:rsidP="00434B25">
      <w:pPr>
        <w:keepLines/>
        <w:widowControl w:val="0"/>
        <w:spacing w:after="0" w:line="240" w:lineRule="auto"/>
        <w:jc w:val="both"/>
        <w:rPr>
          <w:rFonts w:ascii="Tahoma" w:eastAsia="Times New Roman" w:hAnsi="Tahoma" w:cs="Tahoma"/>
          <w:sz w:val="20"/>
          <w:lang w:eastAsia="sl-SI"/>
        </w:rPr>
      </w:pPr>
    </w:p>
    <w:p w14:paraId="39E865E3" w14:textId="77777777" w:rsidR="008F6D27" w:rsidRDefault="008F6D27" w:rsidP="00434B25">
      <w:pPr>
        <w:keepLines/>
        <w:widowControl w:val="0"/>
        <w:spacing w:after="0" w:line="240" w:lineRule="auto"/>
        <w:jc w:val="both"/>
        <w:rPr>
          <w:rFonts w:ascii="Tahoma" w:eastAsia="Times New Roman" w:hAnsi="Tahoma" w:cs="Tahoma"/>
          <w:sz w:val="20"/>
          <w:lang w:eastAsia="sl-SI"/>
        </w:rPr>
      </w:pPr>
      <w:r w:rsidRPr="00381720">
        <w:rPr>
          <w:rFonts w:ascii="Tahoma" w:eastAsia="Times New Roman" w:hAnsi="Tahoma" w:cs="Tahoma"/>
          <w:sz w:val="20"/>
          <w:lang w:eastAsia="sl-SI"/>
        </w:rPr>
        <w:t xml:space="preserve">Naročnik </w:t>
      </w:r>
      <w:r w:rsidRPr="00381720">
        <w:rPr>
          <w:rFonts w:ascii="Tahoma" w:eastAsia="Times New Roman" w:hAnsi="Tahoma" w:cs="Tahoma"/>
          <w:bCs/>
          <w:sz w:val="20"/>
          <w:lang w:eastAsia="sl-SI"/>
        </w:rPr>
        <w:t>bo pred oddajo javnega naročila za ponudnika, kateremu se je odločil oddati predmetno naročilo,</w:t>
      </w:r>
      <w:r w:rsidRPr="00381720" w:rsidDel="00500A39">
        <w:rPr>
          <w:rFonts w:ascii="Tahoma" w:eastAsia="Times New Roman" w:hAnsi="Tahoma" w:cs="Tahoma"/>
          <w:sz w:val="20"/>
          <w:lang w:eastAsia="sl-SI"/>
        </w:rPr>
        <w:t xml:space="preserve"> </w:t>
      </w:r>
      <w:r w:rsidRPr="00381720">
        <w:rPr>
          <w:rFonts w:ascii="Tahoma" w:eastAsia="Times New Roman" w:hAnsi="Tahoma" w:cs="Tahoma"/>
          <w:sz w:val="20"/>
          <w:lang w:eastAsia="sl-SI"/>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23998A36" w14:textId="77777777" w:rsidR="002201E5" w:rsidRPr="00381720" w:rsidRDefault="002201E5" w:rsidP="00434B25">
      <w:pPr>
        <w:keepLines/>
        <w:widowControl w:val="0"/>
        <w:spacing w:after="0" w:line="240" w:lineRule="auto"/>
        <w:jc w:val="both"/>
        <w:rPr>
          <w:rFonts w:ascii="Tahoma" w:eastAsia="Times New Roman" w:hAnsi="Tahoma" w:cs="Tahoma"/>
          <w:sz w:val="20"/>
          <w:lang w:eastAsia="sl-SI"/>
        </w:rPr>
      </w:pPr>
    </w:p>
    <w:p w14:paraId="5457FDCD" w14:textId="77777777" w:rsidR="008F6D27" w:rsidRPr="002201E5" w:rsidRDefault="008F6D27" w:rsidP="00434B25">
      <w:pPr>
        <w:keepLines/>
        <w:widowControl w:val="0"/>
        <w:numPr>
          <w:ilvl w:val="1"/>
          <w:numId w:val="1"/>
        </w:numPr>
        <w:spacing w:after="0" w:line="240" w:lineRule="auto"/>
        <w:jc w:val="both"/>
        <w:rPr>
          <w:rFonts w:ascii="Tahoma" w:eastAsia="Times New Roman" w:hAnsi="Tahoma" w:cs="Tahoma"/>
          <w:b/>
          <w:sz w:val="20"/>
          <w:szCs w:val="20"/>
          <w:lang w:eastAsia="sl-SI"/>
        </w:rPr>
      </w:pPr>
      <w:r w:rsidRPr="002201E5">
        <w:rPr>
          <w:rFonts w:ascii="Tahoma" w:eastAsia="Times New Roman" w:hAnsi="Tahoma" w:cs="Tahoma"/>
          <w:b/>
          <w:sz w:val="20"/>
          <w:szCs w:val="20"/>
          <w:lang w:eastAsia="sl-SI"/>
        </w:rPr>
        <w:lastRenderedPageBreak/>
        <w:t xml:space="preserve">Pogoji za sodelovanje </w:t>
      </w:r>
    </w:p>
    <w:p w14:paraId="4EB0868D" w14:textId="77777777" w:rsidR="008F6D27" w:rsidRPr="00381720" w:rsidRDefault="008F6D27" w:rsidP="00434B25">
      <w:pPr>
        <w:keepLines/>
        <w:widowControl w:val="0"/>
        <w:spacing w:after="0" w:line="240" w:lineRule="auto"/>
        <w:ind w:left="720"/>
        <w:jc w:val="both"/>
        <w:rPr>
          <w:rFonts w:ascii="Tahoma" w:eastAsia="Times New Roman" w:hAnsi="Tahoma" w:cs="Tahoma"/>
          <w:b/>
          <w:sz w:val="20"/>
          <w:szCs w:val="20"/>
          <w:lang w:eastAsia="sl-SI"/>
        </w:rPr>
      </w:pPr>
    </w:p>
    <w:p w14:paraId="6526AA55" w14:textId="77777777" w:rsidR="008F6D27" w:rsidRPr="002201E5" w:rsidRDefault="008F6D27" w:rsidP="00434B25">
      <w:pPr>
        <w:keepLines/>
        <w:widowControl w:val="0"/>
        <w:numPr>
          <w:ilvl w:val="2"/>
          <w:numId w:val="1"/>
        </w:numPr>
        <w:spacing w:after="0" w:line="240" w:lineRule="auto"/>
        <w:jc w:val="both"/>
        <w:rPr>
          <w:rFonts w:ascii="Tahoma" w:eastAsia="Times New Roman" w:hAnsi="Tahoma" w:cs="Tahoma"/>
          <w:sz w:val="20"/>
          <w:szCs w:val="20"/>
          <w:lang w:eastAsia="sl-SI"/>
        </w:rPr>
      </w:pPr>
      <w:r w:rsidRPr="002201E5">
        <w:rPr>
          <w:rFonts w:ascii="Tahoma" w:eastAsia="Times New Roman" w:hAnsi="Tahoma" w:cs="Tahoma"/>
          <w:sz w:val="20"/>
          <w:szCs w:val="20"/>
          <w:lang w:eastAsia="sl-SI"/>
        </w:rPr>
        <w:t>Ustreznost za opravljanje poklicne dejavnosti</w:t>
      </w:r>
    </w:p>
    <w:p w14:paraId="17617A4A" w14:textId="77777777" w:rsidR="008F6D27" w:rsidRPr="00381720" w:rsidRDefault="008F6D27" w:rsidP="00434B25">
      <w:pPr>
        <w:keepLines/>
        <w:widowControl w:val="0"/>
        <w:spacing w:after="0" w:line="240" w:lineRule="auto"/>
        <w:jc w:val="both"/>
        <w:rPr>
          <w:rFonts w:ascii="Tahoma" w:eastAsia="Times New Roman" w:hAnsi="Tahoma" w:cs="Tahoma"/>
          <w:sz w:val="20"/>
          <w:szCs w:val="20"/>
          <w:lang w:eastAsia="sl-SI"/>
        </w:rPr>
      </w:pPr>
    </w:p>
    <w:p w14:paraId="119D2295" w14:textId="77777777" w:rsidR="008F6D27" w:rsidRPr="00381720" w:rsidRDefault="008F6D2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54445C5C" w14:textId="77777777" w:rsidR="008F6D27" w:rsidRPr="00381720" w:rsidRDefault="008F6D27" w:rsidP="00434B25">
      <w:pPr>
        <w:keepLines/>
        <w:widowControl w:val="0"/>
        <w:spacing w:after="0" w:line="240" w:lineRule="auto"/>
        <w:jc w:val="both"/>
        <w:rPr>
          <w:rFonts w:ascii="Tahoma" w:eastAsia="Times New Roman" w:hAnsi="Tahoma" w:cs="Tahoma"/>
          <w:sz w:val="20"/>
          <w:szCs w:val="20"/>
          <w:lang w:eastAsia="sl-SI"/>
        </w:rPr>
      </w:pPr>
    </w:p>
    <w:p w14:paraId="5D981208" w14:textId="77777777" w:rsidR="008F6D27" w:rsidRPr="00381720" w:rsidRDefault="008F6D27"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2DF8AA3A" w14:textId="77777777" w:rsidR="00E51583" w:rsidRPr="00381720" w:rsidRDefault="00E51583" w:rsidP="00434B25">
      <w:pPr>
        <w:keepLines/>
        <w:widowControl w:val="0"/>
        <w:spacing w:after="0" w:line="240" w:lineRule="auto"/>
        <w:jc w:val="both"/>
        <w:rPr>
          <w:rFonts w:ascii="Tahoma" w:hAnsi="Tahoma" w:cs="Tahoma"/>
          <w:bCs/>
          <w:sz w:val="20"/>
          <w:szCs w:val="20"/>
          <w:lang w:eastAsia="sl-SI"/>
        </w:rPr>
      </w:pPr>
    </w:p>
    <w:p w14:paraId="37A74D6F" w14:textId="77777777" w:rsidR="008F6D27" w:rsidRPr="00381720" w:rsidRDefault="008F6D27" w:rsidP="00434B25">
      <w:pPr>
        <w:keepLines/>
        <w:widowControl w:val="0"/>
        <w:spacing w:after="0" w:line="240" w:lineRule="auto"/>
        <w:jc w:val="both"/>
        <w:rPr>
          <w:rFonts w:ascii="Tahoma" w:hAnsi="Tahoma" w:cs="Tahoma"/>
          <w:bCs/>
          <w:i/>
          <w:sz w:val="20"/>
          <w:szCs w:val="20"/>
          <w:u w:val="single"/>
          <w:lang w:eastAsia="sl-SI"/>
        </w:rPr>
      </w:pPr>
      <w:r w:rsidRPr="00381720">
        <w:rPr>
          <w:rFonts w:ascii="Tahoma" w:hAnsi="Tahoma" w:cs="Tahoma"/>
          <w:bCs/>
          <w:i/>
          <w:sz w:val="20"/>
          <w:szCs w:val="20"/>
          <w:lang w:eastAsia="sl-SI"/>
        </w:rPr>
        <w:t>Zgoraj navedene pogoje lahko ponudnik izpolni samostojno</w:t>
      </w:r>
      <w:r w:rsidR="001B790D" w:rsidRPr="00381720">
        <w:rPr>
          <w:rFonts w:ascii="Tahoma" w:hAnsi="Tahoma" w:cs="Tahoma"/>
          <w:bCs/>
          <w:i/>
          <w:sz w:val="20"/>
          <w:szCs w:val="20"/>
          <w:lang w:eastAsia="sl-SI"/>
        </w:rPr>
        <w:t xml:space="preserve"> in vsak izmed</w:t>
      </w:r>
      <w:r w:rsidR="001F4983" w:rsidRPr="00381720">
        <w:rPr>
          <w:rFonts w:ascii="Tahoma" w:hAnsi="Tahoma" w:cs="Tahoma"/>
          <w:bCs/>
          <w:i/>
          <w:sz w:val="20"/>
          <w:szCs w:val="20"/>
          <w:lang w:eastAsia="sl-SI"/>
        </w:rPr>
        <w:t xml:space="preserve"> paratnerjev v </w:t>
      </w:r>
      <w:r w:rsidRPr="00381720">
        <w:rPr>
          <w:rFonts w:ascii="Tahoma" w:hAnsi="Tahoma" w:cs="Tahoma"/>
          <w:bCs/>
          <w:i/>
          <w:sz w:val="20"/>
          <w:szCs w:val="20"/>
          <w:lang w:eastAsia="sl-SI"/>
        </w:rPr>
        <w:t>skupin</w:t>
      </w:r>
      <w:r w:rsidR="001B790D" w:rsidRPr="00381720">
        <w:rPr>
          <w:rFonts w:ascii="Tahoma" w:hAnsi="Tahoma" w:cs="Tahoma"/>
          <w:bCs/>
          <w:i/>
          <w:sz w:val="20"/>
          <w:szCs w:val="20"/>
          <w:lang w:eastAsia="sl-SI"/>
        </w:rPr>
        <w:t>i</w:t>
      </w:r>
      <w:r w:rsidRPr="00381720">
        <w:rPr>
          <w:rFonts w:ascii="Tahoma" w:hAnsi="Tahoma" w:cs="Tahoma"/>
          <w:bCs/>
          <w:i/>
          <w:sz w:val="20"/>
          <w:szCs w:val="20"/>
          <w:lang w:eastAsia="sl-SI"/>
        </w:rPr>
        <w:t xml:space="preserve"> ponudnikov v primeru skupne ponudbe</w:t>
      </w:r>
      <w:r w:rsidR="001F4983" w:rsidRPr="00381720">
        <w:rPr>
          <w:rFonts w:ascii="Tahoma" w:hAnsi="Tahoma" w:cs="Tahoma"/>
          <w:bCs/>
          <w:i/>
          <w:sz w:val="20"/>
          <w:szCs w:val="20"/>
          <w:lang w:eastAsia="sl-SI"/>
        </w:rPr>
        <w:t>.</w:t>
      </w:r>
    </w:p>
    <w:p w14:paraId="2852776A" w14:textId="77777777" w:rsidR="008F6D27" w:rsidRPr="00381720" w:rsidRDefault="008F6D27" w:rsidP="00434B25">
      <w:pPr>
        <w:keepLines/>
        <w:widowControl w:val="0"/>
        <w:spacing w:after="0" w:line="240" w:lineRule="auto"/>
        <w:jc w:val="both"/>
        <w:rPr>
          <w:rFonts w:ascii="Tahoma" w:hAnsi="Tahoma" w:cs="Tahoma"/>
          <w:bCs/>
          <w:sz w:val="20"/>
          <w:szCs w:val="20"/>
          <w:lang w:eastAsia="sl-SI"/>
        </w:rPr>
      </w:pPr>
    </w:p>
    <w:p w14:paraId="7EBBDA0C" w14:textId="77777777" w:rsidR="008F6D27" w:rsidRPr="00381720" w:rsidRDefault="008F6D27" w:rsidP="00434B25">
      <w:pPr>
        <w:keepLines/>
        <w:widowControl w:val="0"/>
        <w:spacing w:after="0" w:line="240" w:lineRule="auto"/>
        <w:ind w:right="-2"/>
        <w:jc w:val="both"/>
        <w:rPr>
          <w:rFonts w:ascii="Tahoma" w:eastAsia="Times New Roman" w:hAnsi="Tahoma" w:cs="Tahoma"/>
          <w:b/>
          <w:smallCaps/>
          <w:sz w:val="20"/>
          <w:szCs w:val="20"/>
          <w:lang w:eastAsia="sl-SI"/>
        </w:rPr>
      </w:pPr>
      <w:r w:rsidRPr="00381720">
        <w:rPr>
          <w:rFonts w:ascii="Tahoma" w:eastAsia="Times New Roman" w:hAnsi="Tahoma" w:cs="Tahoma"/>
          <w:b/>
          <w:smallCaps/>
          <w:sz w:val="20"/>
          <w:szCs w:val="20"/>
          <w:lang w:eastAsia="sl-SI"/>
        </w:rPr>
        <w:t>Dokazila:</w:t>
      </w:r>
    </w:p>
    <w:p w14:paraId="07A8F593" w14:textId="77777777" w:rsidR="009C1EE7" w:rsidRPr="00381720" w:rsidRDefault="008F6D27" w:rsidP="006E60E1">
      <w:pPr>
        <w:keepLines/>
        <w:widowControl w:val="0"/>
        <w:numPr>
          <w:ilvl w:val="0"/>
          <w:numId w:val="13"/>
        </w:numPr>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Izpolnjen ESPD (v »Del IV: Pogoji za sodelovanje, ɑ: Skupna navedba za vse pogoje za sodelovanje«) s strani (vseh) gospodarskih subjektov v ponudbi</w:t>
      </w:r>
      <w:r w:rsidR="00A736F5" w:rsidRPr="00381720">
        <w:rPr>
          <w:rFonts w:ascii="Tahoma" w:eastAsia="Times New Roman" w:hAnsi="Tahoma" w:cs="Tahoma"/>
          <w:sz w:val="20"/>
          <w:szCs w:val="20"/>
          <w:lang w:eastAsia="sl-SI"/>
        </w:rPr>
        <w:t>.</w:t>
      </w:r>
      <w:r w:rsidR="00E958C6" w:rsidRPr="00381720">
        <w:rPr>
          <w:rFonts w:ascii="Tahoma" w:eastAsia="Times New Roman" w:hAnsi="Tahoma" w:cs="Tahoma"/>
          <w:sz w:val="20"/>
          <w:szCs w:val="20"/>
          <w:lang w:eastAsia="sl-SI"/>
        </w:rPr>
        <w:t xml:space="preserve"> </w:t>
      </w:r>
    </w:p>
    <w:p w14:paraId="77E1BB93" w14:textId="77777777" w:rsidR="00400D15" w:rsidRPr="00381720" w:rsidRDefault="00400D15" w:rsidP="00434B25">
      <w:pPr>
        <w:keepLines/>
        <w:widowControl w:val="0"/>
        <w:spacing w:after="0" w:line="240" w:lineRule="auto"/>
        <w:jc w:val="both"/>
        <w:rPr>
          <w:rFonts w:ascii="Tahoma" w:eastAsia="Times New Roman" w:hAnsi="Tahoma" w:cs="Tahoma"/>
          <w:i/>
          <w:sz w:val="20"/>
          <w:szCs w:val="20"/>
          <w:lang w:eastAsia="sl-SI"/>
        </w:rPr>
      </w:pPr>
    </w:p>
    <w:p w14:paraId="29E5F8EE" w14:textId="77777777" w:rsidR="00001A62" w:rsidRPr="00381720" w:rsidRDefault="00001A62" w:rsidP="00434B25">
      <w:pPr>
        <w:keepLines/>
        <w:widowControl w:val="0"/>
        <w:spacing w:after="0" w:line="240" w:lineRule="auto"/>
        <w:jc w:val="both"/>
        <w:rPr>
          <w:rFonts w:ascii="Tahoma" w:eastAsia="Times New Roman" w:hAnsi="Tahoma" w:cs="Tahoma"/>
          <w:i/>
          <w:sz w:val="20"/>
          <w:szCs w:val="20"/>
          <w:lang w:eastAsia="sl-SI"/>
        </w:rPr>
      </w:pPr>
      <w:r w:rsidRPr="00381720">
        <w:rPr>
          <w:rFonts w:ascii="Tahoma" w:eastAsia="Times New Roman" w:hAnsi="Tahoma" w:cs="Tahoma"/>
          <w:i/>
          <w:sz w:val="20"/>
          <w:szCs w:val="20"/>
          <w:lang w:eastAsia="sl-SI"/>
        </w:rPr>
        <w:t>Naročnik si pridržuje pravico, da ponudnik na podlagi poziva naročnika v zahtevanem roku predloži dodatna dokazila oz. pojasnila o izpolnjevanju</w:t>
      </w:r>
      <w:r w:rsidR="003678CD" w:rsidRPr="00381720">
        <w:rPr>
          <w:rFonts w:ascii="Tahoma" w:eastAsia="Times New Roman" w:hAnsi="Tahoma" w:cs="Tahoma"/>
          <w:i/>
          <w:sz w:val="20"/>
          <w:szCs w:val="20"/>
          <w:lang w:eastAsia="sl-SI"/>
        </w:rPr>
        <w:t xml:space="preserve"> zahtevanih</w:t>
      </w:r>
      <w:r w:rsidRPr="00381720">
        <w:rPr>
          <w:rFonts w:ascii="Tahoma" w:eastAsia="Times New Roman" w:hAnsi="Tahoma" w:cs="Tahoma"/>
          <w:i/>
          <w:sz w:val="20"/>
          <w:szCs w:val="20"/>
          <w:lang w:eastAsia="sl-SI"/>
        </w:rPr>
        <w:t xml:space="preserve"> pogojev.</w:t>
      </w:r>
    </w:p>
    <w:p w14:paraId="768B861E" w14:textId="77777777" w:rsidR="00E406F0" w:rsidRPr="00381720" w:rsidRDefault="00E406F0" w:rsidP="00434B25">
      <w:pPr>
        <w:keepLines/>
        <w:widowControl w:val="0"/>
        <w:spacing w:after="0" w:line="240" w:lineRule="auto"/>
        <w:jc w:val="both"/>
        <w:rPr>
          <w:rFonts w:ascii="Tahoma" w:hAnsi="Tahoma" w:cs="Tahoma"/>
          <w:bCs/>
          <w:sz w:val="20"/>
          <w:szCs w:val="20"/>
          <w:lang w:eastAsia="sl-SI"/>
        </w:rPr>
      </w:pPr>
    </w:p>
    <w:p w14:paraId="61A52DEC" w14:textId="77777777" w:rsidR="00E406F0" w:rsidRPr="00381720" w:rsidRDefault="00E406F0" w:rsidP="00434B25">
      <w:pPr>
        <w:keepLines/>
        <w:widowControl w:val="0"/>
        <w:spacing w:after="0" w:line="240" w:lineRule="auto"/>
        <w:ind w:right="-2"/>
        <w:jc w:val="both"/>
        <w:rPr>
          <w:rFonts w:ascii="Tahoma" w:eastAsia="Times New Roman" w:hAnsi="Tahoma" w:cs="Tahoma"/>
          <w:b/>
          <w:smallCaps/>
          <w:sz w:val="20"/>
          <w:szCs w:val="20"/>
          <w:lang w:eastAsia="sl-SI"/>
        </w:rPr>
      </w:pPr>
      <w:r w:rsidRPr="00381720">
        <w:rPr>
          <w:rFonts w:ascii="Tahoma" w:eastAsia="Times New Roman" w:hAnsi="Tahoma" w:cs="Tahoma"/>
          <w:b/>
          <w:smallCaps/>
          <w:sz w:val="20"/>
          <w:szCs w:val="20"/>
          <w:lang w:eastAsia="sl-SI"/>
        </w:rPr>
        <w:t>Dokazila:</w:t>
      </w:r>
    </w:p>
    <w:p w14:paraId="18DFAED9" w14:textId="77777777" w:rsidR="00E406F0" w:rsidRPr="00381720" w:rsidRDefault="00E406F0" w:rsidP="006E60E1">
      <w:pPr>
        <w:keepLines/>
        <w:widowControl w:val="0"/>
        <w:numPr>
          <w:ilvl w:val="0"/>
          <w:numId w:val="13"/>
        </w:numPr>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Izpolnjen ESPD (v »Del IV: Pogoji za sodelovanje, ɑ: Skupna navedba za vse pogoje za sodelovanje«) s strani (vseh) gospodarskih subjektov v ponudbi. </w:t>
      </w:r>
    </w:p>
    <w:p w14:paraId="584374D3" w14:textId="77777777" w:rsidR="00E27399" w:rsidRPr="00381720" w:rsidRDefault="00E27399" w:rsidP="006E60E1">
      <w:pPr>
        <w:pStyle w:val="Odstavekseznama"/>
        <w:keepNext/>
        <w:widowControl w:val="0"/>
        <w:numPr>
          <w:ilvl w:val="0"/>
          <w:numId w:val="13"/>
        </w:numPr>
        <w:jc w:val="both"/>
        <w:rPr>
          <w:rFonts w:ascii="Tahoma" w:hAnsi="Tahoma" w:cs="Tahoma"/>
        </w:rPr>
      </w:pPr>
      <w:r w:rsidRPr="00381720">
        <w:rPr>
          <w:rFonts w:ascii="Tahoma" w:hAnsi="Tahoma" w:cs="Tahoma"/>
        </w:rPr>
        <w:t>s predložitvijo ustreznega dokazila, ki izkazuje izpolnjevanje zahteve iz drugega odstavka te točke, v kolikor je le to potrebno.</w:t>
      </w:r>
    </w:p>
    <w:p w14:paraId="2EE5B31F" w14:textId="77777777" w:rsidR="00955ADA" w:rsidRPr="00381720" w:rsidRDefault="009A5583" w:rsidP="009A5583">
      <w:pPr>
        <w:keepLines/>
        <w:widowControl w:val="0"/>
        <w:tabs>
          <w:tab w:val="left" w:pos="6465"/>
        </w:tabs>
        <w:spacing w:after="0" w:line="240" w:lineRule="auto"/>
        <w:jc w:val="both"/>
        <w:rPr>
          <w:rFonts w:ascii="Tahoma" w:eastAsia="Times New Roman" w:hAnsi="Tahoma" w:cs="Tahoma"/>
          <w:i/>
          <w:sz w:val="20"/>
          <w:szCs w:val="20"/>
          <w:lang w:eastAsia="sl-SI"/>
        </w:rPr>
      </w:pPr>
      <w:r>
        <w:rPr>
          <w:rFonts w:ascii="Tahoma" w:eastAsia="Times New Roman" w:hAnsi="Tahoma" w:cs="Tahoma"/>
          <w:i/>
          <w:sz w:val="20"/>
          <w:szCs w:val="20"/>
          <w:lang w:eastAsia="sl-SI"/>
        </w:rPr>
        <w:tab/>
      </w:r>
    </w:p>
    <w:p w14:paraId="3D157864" w14:textId="77777777" w:rsidR="00E51583" w:rsidRPr="002201E5" w:rsidRDefault="00E51583" w:rsidP="00A64831">
      <w:pPr>
        <w:keepLines/>
        <w:widowControl w:val="0"/>
        <w:numPr>
          <w:ilvl w:val="2"/>
          <w:numId w:val="1"/>
        </w:numPr>
        <w:spacing w:after="0" w:line="240" w:lineRule="auto"/>
        <w:jc w:val="both"/>
        <w:rPr>
          <w:rFonts w:ascii="Tahoma" w:eastAsia="Times New Roman" w:hAnsi="Tahoma" w:cs="Tahoma"/>
          <w:sz w:val="20"/>
          <w:szCs w:val="20"/>
          <w:lang w:eastAsia="sl-SI"/>
        </w:rPr>
      </w:pPr>
      <w:r w:rsidRPr="002201E5">
        <w:rPr>
          <w:rFonts w:ascii="Tahoma" w:eastAsia="Times New Roman" w:hAnsi="Tahoma" w:cs="Tahoma"/>
          <w:sz w:val="20"/>
          <w:szCs w:val="20"/>
          <w:lang w:eastAsia="sl-SI"/>
        </w:rPr>
        <w:t>Tehnična in strokovna</w:t>
      </w:r>
      <w:r w:rsidR="0080311A" w:rsidRPr="002201E5">
        <w:rPr>
          <w:rFonts w:ascii="Tahoma" w:eastAsia="Times New Roman" w:hAnsi="Tahoma" w:cs="Tahoma"/>
          <w:sz w:val="20"/>
          <w:szCs w:val="20"/>
          <w:lang w:eastAsia="sl-SI"/>
        </w:rPr>
        <w:t>/kadrovska</w:t>
      </w:r>
      <w:r w:rsidRPr="002201E5">
        <w:rPr>
          <w:rFonts w:ascii="Tahoma" w:eastAsia="Times New Roman" w:hAnsi="Tahoma" w:cs="Tahoma"/>
          <w:sz w:val="20"/>
          <w:szCs w:val="20"/>
          <w:lang w:eastAsia="sl-SI"/>
        </w:rPr>
        <w:t xml:space="preserve"> sposobnost </w:t>
      </w:r>
    </w:p>
    <w:p w14:paraId="7BB85CC8" w14:textId="77777777" w:rsidR="00E51583" w:rsidRPr="00381720" w:rsidRDefault="00E51583" w:rsidP="00A64831">
      <w:pPr>
        <w:keepLines/>
        <w:widowControl w:val="0"/>
        <w:spacing w:after="0" w:line="240" w:lineRule="auto"/>
        <w:jc w:val="both"/>
        <w:rPr>
          <w:rFonts w:ascii="Tahoma" w:eastAsia="Times New Roman" w:hAnsi="Tahoma" w:cs="Tahoma"/>
          <w:sz w:val="20"/>
          <w:szCs w:val="20"/>
          <w:lang w:eastAsia="sl-SI"/>
        </w:rPr>
      </w:pPr>
    </w:p>
    <w:p w14:paraId="6ACC574B" w14:textId="77777777" w:rsidR="00E51583" w:rsidRDefault="00E51583" w:rsidP="00A64831">
      <w:pPr>
        <w:keepLines/>
        <w:widowControl w:val="0"/>
        <w:spacing w:after="0" w:line="240" w:lineRule="auto"/>
        <w:jc w:val="both"/>
        <w:rPr>
          <w:rFonts w:ascii="Tahoma" w:eastAsia="Times New Roman" w:hAnsi="Tahoma" w:cs="Tahoma"/>
          <w:bCs/>
          <w:i/>
          <w:sz w:val="20"/>
          <w:szCs w:val="20"/>
          <w:u w:val="single"/>
          <w:lang w:eastAsia="sl-SI"/>
        </w:rPr>
      </w:pPr>
      <w:r w:rsidRPr="00E145F6">
        <w:rPr>
          <w:rFonts w:ascii="Tahoma" w:eastAsia="Times New Roman" w:hAnsi="Tahoma" w:cs="Tahoma"/>
          <w:bCs/>
          <w:i/>
          <w:sz w:val="20"/>
          <w:szCs w:val="20"/>
          <w:lang w:eastAsia="sl-SI"/>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E145F6">
        <w:rPr>
          <w:rFonts w:ascii="Tahoma" w:eastAsia="Times New Roman" w:hAnsi="Tahoma" w:cs="Tahoma"/>
          <w:bCs/>
          <w:i/>
          <w:sz w:val="20"/>
          <w:szCs w:val="20"/>
          <w:u w:val="single"/>
          <w:lang w:eastAsia="sl-SI"/>
        </w:rPr>
        <w:t>vendar bo moral ta subjekt (s katerim se izkazuje pogoje oz. sposobnost) predmetna dela javnega naročila tudi izvesti.</w:t>
      </w:r>
      <w:r w:rsidRPr="00381720">
        <w:rPr>
          <w:rFonts w:ascii="Tahoma" w:eastAsia="Times New Roman" w:hAnsi="Tahoma" w:cs="Tahoma"/>
          <w:bCs/>
          <w:i/>
          <w:sz w:val="20"/>
          <w:szCs w:val="20"/>
          <w:u w:val="single"/>
          <w:lang w:eastAsia="sl-SI"/>
        </w:rPr>
        <w:t xml:space="preserve"> </w:t>
      </w:r>
    </w:p>
    <w:p w14:paraId="3C3DD527" w14:textId="77777777" w:rsidR="003D525B" w:rsidRPr="00381720" w:rsidRDefault="003D525B" w:rsidP="00A64831">
      <w:pPr>
        <w:keepLines/>
        <w:widowControl w:val="0"/>
        <w:spacing w:after="0" w:line="240" w:lineRule="auto"/>
        <w:jc w:val="both"/>
        <w:rPr>
          <w:rFonts w:ascii="Tahoma" w:eastAsia="Times New Roman" w:hAnsi="Tahoma" w:cs="Tahoma"/>
          <w:bCs/>
          <w:i/>
          <w:sz w:val="20"/>
          <w:szCs w:val="20"/>
          <w:lang w:eastAsia="sl-SI"/>
        </w:rPr>
      </w:pPr>
    </w:p>
    <w:p w14:paraId="2B270B37" w14:textId="77777777" w:rsidR="00A94ED1" w:rsidRPr="002201E5" w:rsidRDefault="00B31DB1" w:rsidP="00D93163">
      <w:pPr>
        <w:keepLines/>
        <w:widowControl w:val="0"/>
        <w:numPr>
          <w:ilvl w:val="3"/>
          <w:numId w:val="1"/>
        </w:numPr>
        <w:spacing w:after="0" w:line="240" w:lineRule="auto"/>
        <w:jc w:val="both"/>
        <w:rPr>
          <w:rFonts w:ascii="Tahoma" w:hAnsi="Tahoma" w:cs="Tahoma"/>
          <w:sz w:val="20"/>
        </w:rPr>
      </w:pPr>
      <w:r w:rsidRPr="002201E5">
        <w:rPr>
          <w:rFonts w:ascii="Tahoma" w:hAnsi="Tahoma" w:cs="Tahoma"/>
          <w:sz w:val="20"/>
        </w:rPr>
        <w:t xml:space="preserve">Tehnična </w:t>
      </w:r>
      <w:r w:rsidR="00B11DFB" w:rsidRPr="002201E5">
        <w:rPr>
          <w:rFonts w:ascii="Tahoma" w:hAnsi="Tahoma" w:cs="Tahoma"/>
          <w:sz w:val="20"/>
        </w:rPr>
        <w:t>sposobnost</w:t>
      </w:r>
    </w:p>
    <w:p w14:paraId="13E612DA" w14:textId="77777777" w:rsidR="00BA2744" w:rsidRDefault="00BA2744" w:rsidP="00D93163">
      <w:pPr>
        <w:keepLines/>
        <w:widowControl w:val="0"/>
        <w:jc w:val="both"/>
        <w:rPr>
          <w:rFonts w:ascii="Tahoma" w:hAnsi="Tahoma" w:cs="Tahoma"/>
          <w:sz w:val="20"/>
          <w:szCs w:val="20"/>
        </w:rPr>
      </w:pPr>
    </w:p>
    <w:p w14:paraId="7C6DEED0" w14:textId="77777777" w:rsidR="00D93163" w:rsidRPr="00A94ED1" w:rsidRDefault="00D93163" w:rsidP="00D93163">
      <w:pPr>
        <w:keepLines/>
        <w:widowControl w:val="0"/>
        <w:jc w:val="both"/>
        <w:rPr>
          <w:rFonts w:ascii="Tahoma" w:hAnsi="Tahoma" w:cs="Tahoma"/>
          <w:sz w:val="20"/>
          <w:szCs w:val="20"/>
        </w:rPr>
      </w:pPr>
      <w:r w:rsidRPr="00A94ED1">
        <w:rPr>
          <w:rFonts w:ascii="Tahoma" w:hAnsi="Tahoma" w:cs="Tahoma"/>
          <w:sz w:val="20"/>
          <w:szCs w:val="20"/>
        </w:rPr>
        <w:t xml:space="preserve">Ponudnik mora imeti na razpolago vso tehnološko opremo za izvajanje pogodbenih obveznosti. </w:t>
      </w:r>
    </w:p>
    <w:p w14:paraId="206F958E" w14:textId="77777777" w:rsidR="00D93163" w:rsidRPr="00A94ED1" w:rsidRDefault="00D93163" w:rsidP="00D93163">
      <w:pPr>
        <w:keepNext/>
        <w:jc w:val="both"/>
        <w:rPr>
          <w:rFonts w:ascii="Tahoma" w:hAnsi="Tahoma" w:cs="Tahoma"/>
          <w:bCs/>
          <w:sz w:val="20"/>
          <w:szCs w:val="20"/>
        </w:rPr>
      </w:pPr>
      <w:r w:rsidRPr="00A94ED1">
        <w:rPr>
          <w:rFonts w:ascii="Tahoma" w:hAnsi="Tahoma" w:cs="Tahoma"/>
          <w:bCs/>
          <w:sz w:val="20"/>
          <w:szCs w:val="20"/>
        </w:rPr>
        <w:t xml:space="preserve">Ponudnik </w:t>
      </w:r>
      <w:r w:rsidR="00A94ED1">
        <w:rPr>
          <w:rFonts w:ascii="Tahoma" w:hAnsi="Tahoma" w:cs="Tahoma"/>
          <w:sz w:val="20"/>
          <w:szCs w:val="20"/>
        </w:rPr>
        <w:t>(kot pravna oseba):</w:t>
      </w:r>
    </w:p>
    <w:p w14:paraId="73C922F4" w14:textId="77777777" w:rsidR="00D93163" w:rsidRPr="00A94ED1" w:rsidRDefault="00D93163" w:rsidP="008A0DE1">
      <w:pPr>
        <w:pStyle w:val="Odstavekseznama"/>
        <w:keepNext/>
        <w:numPr>
          <w:ilvl w:val="0"/>
          <w:numId w:val="30"/>
        </w:numPr>
        <w:jc w:val="both"/>
        <w:rPr>
          <w:rFonts w:ascii="Tahoma" w:eastAsia="Calibri" w:hAnsi="Tahoma" w:cs="Tahoma"/>
          <w:bCs/>
        </w:rPr>
      </w:pPr>
      <w:r w:rsidRPr="00A94ED1">
        <w:rPr>
          <w:rFonts w:ascii="Tahoma" w:eastAsia="Calibri" w:hAnsi="Tahoma" w:cs="Tahoma"/>
          <w:bCs/>
        </w:rPr>
        <w:t xml:space="preserve">mora imeti s strani certifikacijskega organa v Republiki Sloveniji izdan veljaven certifikat o usposobljenosti vgraditve Ex-opreme in usposobljenosti servisiranja/vzdrževanja in popravila Ex-oprem v skladu s Pravilnikom o protieksplozijski zaščiti (Ur. l. RS, št. </w:t>
      </w:r>
      <w:r w:rsidRPr="00A94ED1">
        <w:rPr>
          <w:rFonts w:ascii="Tahoma" w:hAnsi="Tahoma" w:cs="Tahoma"/>
          <w:bCs/>
        </w:rPr>
        <w:t>41/16</w:t>
      </w:r>
      <w:r w:rsidRPr="00A94ED1">
        <w:rPr>
          <w:rFonts w:ascii="Tahoma" w:eastAsia="Calibri" w:hAnsi="Tahoma" w:cs="Tahoma"/>
          <w:bCs/>
        </w:rPr>
        <w:t>);</w:t>
      </w:r>
    </w:p>
    <w:p w14:paraId="064ED797" w14:textId="77777777" w:rsidR="00D93163" w:rsidRPr="00A94ED1" w:rsidRDefault="00D93163" w:rsidP="008A0DE1">
      <w:pPr>
        <w:pStyle w:val="Odstavekseznama"/>
        <w:keepNext/>
        <w:numPr>
          <w:ilvl w:val="0"/>
          <w:numId w:val="30"/>
        </w:numPr>
        <w:jc w:val="both"/>
        <w:rPr>
          <w:rFonts w:ascii="Tahoma" w:eastAsia="Calibri" w:hAnsi="Tahoma" w:cs="Tahoma"/>
          <w:bCs/>
          <w:i/>
        </w:rPr>
      </w:pPr>
      <w:r w:rsidRPr="00A94ED1">
        <w:rPr>
          <w:rFonts w:ascii="Tahoma" w:hAnsi="Tahoma" w:cs="Tahoma"/>
        </w:rPr>
        <w:t xml:space="preserve">biti pooblaščen za vzdrževanje in servisiranje črpalk, mešal in potopnih črpalk proizvajalca KSB </w:t>
      </w:r>
      <w:r w:rsidRPr="00A94ED1">
        <w:rPr>
          <w:rFonts w:ascii="Tahoma" w:hAnsi="Tahoma"/>
        </w:rPr>
        <w:t>in/ali</w:t>
      </w:r>
      <w:r w:rsidRPr="00A94ED1">
        <w:rPr>
          <w:rFonts w:ascii="Tahoma" w:hAnsi="Tahoma" w:cs="Tahoma"/>
        </w:rPr>
        <w:t xml:space="preserve"> proizvajalca Hidrostal </w:t>
      </w:r>
      <w:r w:rsidRPr="00A94ED1">
        <w:rPr>
          <w:rFonts w:ascii="Tahoma" w:hAnsi="Tahoma"/>
        </w:rPr>
        <w:t>in/ali</w:t>
      </w:r>
      <w:r w:rsidRPr="00A94ED1">
        <w:rPr>
          <w:rFonts w:ascii="Tahoma" w:hAnsi="Tahoma" w:cs="Tahoma"/>
        </w:rPr>
        <w:t xml:space="preserve"> proizvajalca Seepex </w:t>
      </w:r>
      <w:r w:rsidRPr="00A94ED1">
        <w:rPr>
          <w:rFonts w:ascii="Tahoma" w:hAnsi="Tahoma"/>
        </w:rPr>
        <w:t xml:space="preserve">in/ali proizvajalca </w:t>
      </w:r>
      <w:r w:rsidRPr="00A94ED1">
        <w:rPr>
          <w:rFonts w:ascii="Tahoma" w:hAnsi="Tahoma" w:cs="Tahoma"/>
        </w:rPr>
        <w:t xml:space="preserve">Flygt </w:t>
      </w:r>
      <w:r w:rsidRPr="00A94ED1">
        <w:rPr>
          <w:rFonts w:ascii="Tahoma" w:hAnsi="Tahoma"/>
        </w:rPr>
        <w:t>in/ali proizvajalca</w:t>
      </w:r>
      <w:r w:rsidRPr="00A94ED1">
        <w:rPr>
          <w:rFonts w:ascii="Tahoma" w:hAnsi="Tahoma" w:cs="Tahoma"/>
        </w:rPr>
        <w:t xml:space="preserve"> Prominent </w:t>
      </w:r>
      <w:r w:rsidRPr="00A94ED1">
        <w:rPr>
          <w:rFonts w:ascii="Tahoma" w:hAnsi="Tahoma" w:cs="Tahoma"/>
        </w:rPr>
        <w:lastRenderedPageBreak/>
        <w:t xml:space="preserve">in/ali </w:t>
      </w:r>
      <w:r w:rsidRPr="00A94ED1">
        <w:rPr>
          <w:rFonts w:ascii="Tahoma" w:hAnsi="Tahoma" w:cs="Tahoma"/>
          <w:bCs/>
        </w:rPr>
        <w:t>Netzsch in/ali Grundfos</w:t>
      </w:r>
      <w:r w:rsidRPr="00A94ED1">
        <w:rPr>
          <w:rFonts w:ascii="Tahoma" w:hAnsi="Tahoma" w:cs="Tahoma"/>
        </w:rPr>
        <w:t>; ponudnik mora biti pooblaščen za vzdrževanje črpalk, mešal in potopnih črpalk za vsaj enega od zgoraj naštetih proizvajalcev črpalk, mešal in potopnih črpalk.</w:t>
      </w:r>
    </w:p>
    <w:p w14:paraId="19B17388" w14:textId="77777777" w:rsidR="00D93163" w:rsidRPr="00A94ED1" w:rsidRDefault="00D93163" w:rsidP="00D93163">
      <w:pPr>
        <w:pStyle w:val="Odstavekseznama"/>
        <w:keepNext/>
        <w:ind w:left="340"/>
        <w:jc w:val="both"/>
        <w:rPr>
          <w:rFonts w:ascii="Tahoma" w:eastAsia="Calibri" w:hAnsi="Tahoma" w:cs="Tahoma"/>
          <w:bCs/>
          <w:i/>
        </w:rPr>
      </w:pPr>
    </w:p>
    <w:p w14:paraId="47A9DA4F" w14:textId="77777777" w:rsidR="00D93163" w:rsidRPr="00A94ED1" w:rsidRDefault="00D93163" w:rsidP="00D93163">
      <w:pPr>
        <w:keepNext/>
        <w:jc w:val="both"/>
        <w:rPr>
          <w:rFonts w:ascii="Tahoma" w:hAnsi="Tahoma" w:cs="Tahoma"/>
          <w:bCs/>
          <w:sz w:val="20"/>
          <w:szCs w:val="20"/>
        </w:rPr>
      </w:pPr>
      <w:r w:rsidRPr="00A94ED1">
        <w:rPr>
          <w:rFonts w:ascii="Tahoma" w:hAnsi="Tahoma" w:cs="Tahoma"/>
          <w:bCs/>
          <w:i/>
          <w:sz w:val="20"/>
          <w:szCs w:val="20"/>
        </w:rPr>
        <w:t xml:space="preserve">Zgoraj navedeno tehnično sposobnost lahko ponudnik izpolni samostojno, kot skupina ponudnikov (partnerji) v primeru skupne ponudbe ali skupaj s podizvajalci. V kolikor bo ponudnik izkazoval tehnično sposobnost skupaj s partnerjem in/ali skupaj s podizvajalcem, mora partner oziroma </w:t>
      </w:r>
      <w:r w:rsidRPr="00A94ED1">
        <w:rPr>
          <w:rFonts w:ascii="Tahoma" w:hAnsi="Tahoma" w:cs="Tahoma"/>
          <w:bCs/>
          <w:sz w:val="20"/>
          <w:szCs w:val="20"/>
        </w:rPr>
        <w:t>nominirani podizvajalec sodelovati pri izvedbi del/storitev</w:t>
      </w:r>
      <w:r w:rsidRPr="00A94ED1">
        <w:rPr>
          <w:rFonts w:ascii="Tahoma" w:hAnsi="Tahoma" w:cs="Tahoma"/>
          <w:bCs/>
          <w:i/>
          <w:sz w:val="20"/>
          <w:szCs w:val="20"/>
        </w:rPr>
        <w:t>, za katere izkazuje tehnično sposobnost</w:t>
      </w:r>
      <w:r w:rsidRPr="00A94ED1">
        <w:rPr>
          <w:rFonts w:ascii="Tahoma" w:hAnsi="Tahoma" w:cs="Tahoma"/>
          <w:bCs/>
          <w:sz w:val="20"/>
          <w:szCs w:val="20"/>
        </w:rPr>
        <w:t>.</w:t>
      </w:r>
    </w:p>
    <w:p w14:paraId="5A28E17D" w14:textId="77777777" w:rsidR="00D93163" w:rsidRDefault="00D93163" w:rsidP="00D93163">
      <w:pPr>
        <w:keepNext/>
        <w:jc w:val="both"/>
        <w:rPr>
          <w:rFonts w:ascii="Tahoma" w:hAnsi="Tahoma" w:cs="Tahoma"/>
          <w:b/>
          <w:smallCaps/>
        </w:rPr>
      </w:pPr>
      <w:r w:rsidRPr="00376D98">
        <w:rPr>
          <w:rFonts w:ascii="Tahoma" w:hAnsi="Tahoma" w:cs="Tahoma"/>
          <w:b/>
          <w:smallCaps/>
        </w:rPr>
        <w:t>Dokazila:</w:t>
      </w:r>
    </w:p>
    <w:p w14:paraId="6D5F5B9D" w14:textId="77777777" w:rsidR="00D93163" w:rsidRPr="00A94ED1" w:rsidRDefault="00D93163" w:rsidP="008A0DE1">
      <w:pPr>
        <w:pStyle w:val="Odstavekseznama"/>
        <w:keepNext/>
        <w:numPr>
          <w:ilvl w:val="0"/>
          <w:numId w:val="29"/>
        </w:numPr>
        <w:jc w:val="both"/>
        <w:rPr>
          <w:rFonts w:ascii="Tahoma" w:hAnsi="Tahoma" w:cs="Tahoma"/>
        </w:rPr>
      </w:pPr>
      <w:r>
        <w:rPr>
          <w:rFonts w:ascii="Tahoma" w:hAnsi="Tahoma" w:cs="Tahoma"/>
        </w:rPr>
        <w:t xml:space="preserve">Veljavno dokazilo za pravne osebe (potrdilo, certifikati) </w:t>
      </w:r>
      <w:r w:rsidRPr="003147DD">
        <w:rPr>
          <w:rFonts w:ascii="Tahoma" w:hAnsi="Tahoma" w:cs="Tahoma"/>
        </w:rPr>
        <w:t>o usposobljenosti za</w:t>
      </w:r>
      <w:r>
        <w:rPr>
          <w:rFonts w:ascii="Tahoma" w:eastAsia="Calibri" w:hAnsi="Tahoma" w:cs="Tahoma"/>
          <w:color w:val="FF0000"/>
        </w:rPr>
        <w:t xml:space="preserve"> </w:t>
      </w:r>
      <w:r w:rsidRPr="003147DD">
        <w:rPr>
          <w:rFonts w:ascii="Tahoma" w:hAnsi="Tahoma" w:cs="Tahoma"/>
        </w:rPr>
        <w:t>delo v ek</w:t>
      </w:r>
      <w:r>
        <w:rPr>
          <w:rFonts w:ascii="Tahoma" w:hAnsi="Tahoma" w:cs="Tahoma"/>
        </w:rPr>
        <w:t xml:space="preserve">splozijsko </w:t>
      </w:r>
      <w:r w:rsidRPr="00A94ED1">
        <w:rPr>
          <w:rFonts w:ascii="Tahoma" w:hAnsi="Tahoma" w:cs="Tahoma"/>
        </w:rPr>
        <w:t>ogroženih prostorih, vgradnjo Ex opreme ter servisiranje oziroma popravila Ex opreme. Dokazilo mora biti izdano s strani pooblaščene organizacije, ki taka potrdila izdaja (</w:t>
      </w:r>
      <w:r w:rsidR="00A94ED1" w:rsidRPr="00A94ED1">
        <w:rPr>
          <w:rFonts w:ascii="Tahoma" w:hAnsi="Tahoma" w:cs="Tahoma"/>
        </w:rPr>
        <w:t>Priloga 8</w:t>
      </w:r>
      <w:r w:rsidRPr="00A94ED1">
        <w:rPr>
          <w:rFonts w:ascii="Tahoma" w:hAnsi="Tahoma" w:cs="Tahoma"/>
        </w:rPr>
        <w:t>);</w:t>
      </w:r>
    </w:p>
    <w:p w14:paraId="7E4A82C1" w14:textId="77777777" w:rsidR="00D93163" w:rsidRDefault="00D93163" w:rsidP="008A0DE1">
      <w:pPr>
        <w:pStyle w:val="Odstavekseznama"/>
        <w:keepNext/>
        <w:numPr>
          <w:ilvl w:val="0"/>
          <w:numId w:val="29"/>
        </w:numPr>
        <w:jc w:val="both"/>
        <w:rPr>
          <w:rFonts w:ascii="Tahoma" w:hAnsi="Tahoma" w:cs="Tahoma"/>
        </w:rPr>
      </w:pPr>
      <w:r w:rsidRPr="00A94ED1">
        <w:rPr>
          <w:rFonts w:ascii="Tahoma" w:hAnsi="Tahoma" w:cs="Tahoma"/>
        </w:rPr>
        <w:t xml:space="preserve">Fotokopija pooblastila/certifikata za vzdrževanje in servisiranje črpalk, mešal in potopnih črpalk </w:t>
      </w:r>
      <w:r w:rsidR="00A94ED1" w:rsidRPr="00A94ED1">
        <w:rPr>
          <w:rFonts w:ascii="Tahoma" w:hAnsi="Tahoma" w:cs="Tahoma"/>
        </w:rPr>
        <w:t>(Priloga 8</w:t>
      </w:r>
      <w:r w:rsidRPr="00A94ED1">
        <w:rPr>
          <w:rFonts w:ascii="Tahoma" w:hAnsi="Tahoma" w:cs="Tahoma"/>
        </w:rPr>
        <w:t>).</w:t>
      </w:r>
    </w:p>
    <w:p w14:paraId="0B871589" w14:textId="77777777" w:rsidR="00A94ED1" w:rsidRPr="00A94ED1" w:rsidRDefault="00A94ED1" w:rsidP="00A94ED1">
      <w:pPr>
        <w:pStyle w:val="Odstavekseznama"/>
        <w:keepNext/>
        <w:ind w:left="644"/>
        <w:jc w:val="both"/>
        <w:rPr>
          <w:rFonts w:ascii="Tahoma" w:hAnsi="Tahoma" w:cs="Tahoma"/>
        </w:rPr>
      </w:pPr>
    </w:p>
    <w:p w14:paraId="5851E024" w14:textId="77777777" w:rsidR="00D93163" w:rsidRPr="002201E5" w:rsidRDefault="00A94ED1" w:rsidP="00C80408">
      <w:pPr>
        <w:keepLines/>
        <w:widowControl w:val="0"/>
        <w:numPr>
          <w:ilvl w:val="3"/>
          <w:numId w:val="1"/>
        </w:numPr>
        <w:spacing w:after="0" w:line="240" w:lineRule="auto"/>
        <w:contextualSpacing/>
        <w:jc w:val="both"/>
        <w:rPr>
          <w:rFonts w:ascii="Tahoma" w:hAnsi="Tahoma" w:cs="Tahoma"/>
          <w:sz w:val="20"/>
        </w:rPr>
      </w:pPr>
      <w:r w:rsidRPr="002201E5">
        <w:rPr>
          <w:rFonts w:ascii="Tahoma" w:hAnsi="Tahoma" w:cs="Tahoma"/>
          <w:sz w:val="20"/>
        </w:rPr>
        <w:t xml:space="preserve">Kadrovska sposobnost </w:t>
      </w:r>
    </w:p>
    <w:p w14:paraId="5810A7D5" w14:textId="77777777" w:rsidR="00D93163" w:rsidRDefault="00D93163" w:rsidP="00C80408">
      <w:pPr>
        <w:keepLines/>
        <w:widowControl w:val="0"/>
        <w:contextualSpacing/>
        <w:jc w:val="both"/>
        <w:rPr>
          <w:rFonts w:ascii="Tahoma" w:hAnsi="Tahoma" w:cs="Tahoma"/>
        </w:rPr>
      </w:pPr>
      <w:r w:rsidRPr="006A2E9E">
        <w:rPr>
          <w:rFonts w:ascii="Tahoma" w:hAnsi="Tahoma" w:cs="Tahoma"/>
        </w:rPr>
        <w:t xml:space="preserve">    </w:t>
      </w:r>
    </w:p>
    <w:p w14:paraId="12037FA8" w14:textId="77777777" w:rsidR="00D93163" w:rsidRPr="00A94ED1" w:rsidRDefault="00D93163" w:rsidP="00C80408">
      <w:pPr>
        <w:keepLines/>
        <w:widowControl w:val="0"/>
        <w:contextualSpacing/>
        <w:jc w:val="both"/>
        <w:rPr>
          <w:rFonts w:ascii="Tahoma" w:hAnsi="Tahoma" w:cs="Tahoma"/>
          <w:sz w:val="20"/>
          <w:szCs w:val="20"/>
        </w:rPr>
      </w:pPr>
      <w:r w:rsidRPr="00A94ED1">
        <w:rPr>
          <w:rFonts w:ascii="Tahoma" w:hAnsi="Tahoma" w:cs="Tahoma"/>
          <w:sz w:val="20"/>
          <w:szCs w:val="20"/>
        </w:rPr>
        <w:t>Ponudnik mora v ponudbi izkazati, da ima na razpolago dovolj delavcev za izvedbo servisno vzdrževalnih del na črpalkah, mešalih in potopnih črpalkah ter zanje priložiti veljavno potrdilo o usposobljenosti za delo v eksplozijsko ogroženih prostorih (ex conah).</w:t>
      </w:r>
    </w:p>
    <w:p w14:paraId="2B450B60" w14:textId="77777777" w:rsidR="00A94ED1" w:rsidRPr="00A94ED1" w:rsidRDefault="00A94ED1" w:rsidP="00C80408">
      <w:pPr>
        <w:keepLines/>
        <w:widowControl w:val="0"/>
        <w:contextualSpacing/>
        <w:jc w:val="both"/>
        <w:rPr>
          <w:rFonts w:ascii="Tahoma" w:hAnsi="Tahoma" w:cs="Tahoma"/>
          <w:sz w:val="20"/>
          <w:szCs w:val="20"/>
        </w:rPr>
      </w:pPr>
    </w:p>
    <w:p w14:paraId="12D23653" w14:textId="77777777" w:rsidR="00D93163" w:rsidRPr="00A94ED1" w:rsidRDefault="00D93163" w:rsidP="00C80408">
      <w:pPr>
        <w:keepLines/>
        <w:widowControl w:val="0"/>
        <w:contextualSpacing/>
        <w:jc w:val="both"/>
        <w:rPr>
          <w:rFonts w:ascii="Tahoma" w:hAnsi="Tahoma" w:cs="Tahoma"/>
          <w:sz w:val="20"/>
          <w:szCs w:val="20"/>
        </w:rPr>
      </w:pPr>
      <w:r w:rsidRPr="00A94ED1">
        <w:rPr>
          <w:rFonts w:ascii="Tahoma" w:hAnsi="Tahoma" w:cs="Tahoma"/>
          <w:sz w:val="20"/>
          <w:szCs w:val="20"/>
        </w:rPr>
        <w:t>Vsi prijavljeni delavci morajo imeti opravljen tudi tečaj iz varnosti in zdravja pri delu</w:t>
      </w:r>
      <w:r w:rsidRPr="00A94ED1">
        <w:rPr>
          <w:rFonts w:ascii="Tahoma" w:hAnsi="Tahoma" w:cs="Tahoma"/>
          <w:b/>
          <w:i/>
          <w:sz w:val="20"/>
          <w:szCs w:val="20"/>
        </w:rPr>
        <w:t xml:space="preserve"> </w:t>
      </w:r>
      <w:r w:rsidRPr="00A94ED1">
        <w:rPr>
          <w:rFonts w:ascii="Tahoma" w:hAnsi="Tahoma" w:cs="Tahoma"/>
          <w:sz w:val="20"/>
          <w:szCs w:val="20"/>
        </w:rPr>
        <w:t>in požarnega varstva.</w:t>
      </w:r>
    </w:p>
    <w:p w14:paraId="257AB677" w14:textId="77777777" w:rsidR="00A94ED1" w:rsidRPr="00A94ED1" w:rsidRDefault="00A94ED1" w:rsidP="00C80408">
      <w:pPr>
        <w:keepLines/>
        <w:widowControl w:val="0"/>
        <w:contextualSpacing/>
        <w:jc w:val="both"/>
        <w:rPr>
          <w:rFonts w:ascii="Tahoma" w:hAnsi="Tahoma" w:cs="Tahoma"/>
          <w:color w:val="FF0000"/>
          <w:sz w:val="20"/>
          <w:szCs w:val="20"/>
        </w:rPr>
      </w:pPr>
    </w:p>
    <w:p w14:paraId="6FB6C26D" w14:textId="77777777" w:rsidR="00A94ED1" w:rsidRDefault="00D93163" w:rsidP="00C80408">
      <w:pPr>
        <w:keepLines/>
        <w:widowControl w:val="0"/>
        <w:contextualSpacing/>
        <w:jc w:val="both"/>
        <w:rPr>
          <w:rFonts w:ascii="Tahoma" w:hAnsi="Tahoma" w:cs="Tahoma"/>
          <w:sz w:val="20"/>
          <w:szCs w:val="20"/>
        </w:rPr>
      </w:pPr>
      <w:r w:rsidRPr="00A94ED1">
        <w:rPr>
          <w:rFonts w:ascii="Tahoma" w:hAnsi="Tahoma" w:cs="Tahoma"/>
          <w:sz w:val="20"/>
          <w:szCs w:val="20"/>
        </w:rPr>
        <w:t xml:space="preserve">V primeru, da posamezni prijavljeni delavec ni zaposlen pri ponudniku ali partnerju v primeru skupne ponudbe ali podizvajalcu, v primeru nastopa ponudnika s podizvajalcem, mora </w:t>
      </w:r>
      <w:r w:rsidR="00467B6E">
        <w:rPr>
          <w:rFonts w:ascii="Tahoma" w:hAnsi="Tahoma" w:cs="Tahoma"/>
          <w:sz w:val="20"/>
          <w:szCs w:val="20"/>
        </w:rPr>
        <w:t xml:space="preserve">ponudnik oz. partner oz. podizvajalec </w:t>
      </w:r>
      <w:r w:rsidRPr="00A94ED1">
        <w:rPr>
          <w:rFonts w:ascii="Tahoma" w:hAnsi="Tahoma" w:cs="Tahoma"/>
          <w:sz w:val="20"/>
          <w:szCs w:val="20"/>
        </w:rPr>
        <w:t>zanj predložiti še pogodbo o medsebojnem sodelovanju.</w:t>
      </w:r>
    </w:p>
    <w:p w14:paraId="514DCF93" w14:textId="77777777" w:rsidR="00A94ED1" w:rsidRPr="00A94ED1" w:rsidRDefault="00A94ED1" w:rsidP="00C80408">
      <w:pPr>
        <w:keepLines/>
        <w:widowControl w:val="0"/>
        <w:contextualSpacing/>
        <w:jc w:val="both"/>
        <w:rPr>
          <w:rFonts w:ascii="Tahoma" w:hAnsi="Tahoma" w:cs="Tahoma"/>
          <w:sz w:val="20"/>
          <w:szCs w:val="20"/>
        </w:rPr>
      </w:pPr>
    </w:p>
    <w:p w14:paraId="31211D89" w14:textId="77777777" w:rsidR="00D93163" w:rsidRPr="00A94ED1" w:rsidRDefault="00D93163" w:rsidP="00C80408">
      <w:pPr>
        <w:keepLines/>
        <w:widowControl w:val="0"/>
        <w:contextualSpacing/>
        <w:jc w:val="both"/>
        <w:rPr>
          <w:rFonts w:ascii="Tahoma" w:hAnsi="Tahoma" w:cs="Tahoma"/>
          <w:bCs/>
          <w:sz w:val="20"/>
          <w:szCs w:val="20"/>
        </w:rPr>
      </w:pPr>
      <w:r w:rsidRPr="00A94ED1">
        <w:rPr>
          <w:rFonts w:ascii="Tahoma" w:hAnsi="Tahoma" w:cs="Tahoma"/>
          <w:bCs/>
          <w:i/>
          <w:sz w:val="20"/>
          <w:szCs w:val="20"/>
        </w:rPr>
        <w:t xml:space="preserve">Zgoraj navedeno strokovno sposobnost lahko ponudnik izpolni samostojno, kot skupina ponudnikov (partnerji) v primeru skupne ponudbe ali skupaj s podizvajalci. V kolikor bo ponudnik izkazoval strokovno sposobnost skupaj s partnerjem in/ali skupaj s podizvajalcem, mora partner oziroma </w:t>
      </w:r>
      <w:r w:rsidRPr="00A94ED1">
        <w:rPr>
          <w:rFonts w:ascii="Tahoma" w:hAnsi="Tahoma" w:cs="Tahoma"/>
          <w:bCs/>
          <w:sz w:val="20"/>
          <w:szCs w:val="20"/>
        </w:rPr>
        <w:t>nominirani podizvajalec sodelovati pri izvedbi del/storitev</w:t>
      </w:r>
      <w:r w:rsidRPr="00A94ED1">
        <w:rPr>
          <w:rFonts w:ascii="Tahoma" w:hAnsi="Tahoma" w:cs="Tahoma"/>
          <w:bCs/>
          <w:i/>
          <w:sz w:val="20"/>
          <w:szCs w:val="20"/>
        </w:rPr>
        <w:t>, za katere izkazuje strokovno sposobnost</w:t>
      </w:r>
      <w:r w:rsidRPr="00A94ED1">
        <w:rPr>
          <w:rFonts w:ascii="Tahoma" w:hAnsi="Tahoma" w:cs="Tahoma"/>
          <w:bCs/>
          <w:sz w:val="20"/>
          <w:szCs w:val="20"/>
        </w:rPr>
        <w:t>.</w:t>
      </w:r>
    </w:p>
    <w:p w14:paraId="5E76D028" w14:textId="77777777" w:rsidR="003D525B" w:rsidRDefault="003D525B" w:rsidP="00C80408">
      <w:pPr>
        <w:keepLines/>
        <w:widowControl w:val="0"/>
        <w:contextualSpacing/>
        <w:jc w:val="both"/>
        <w:rPr>
          <w:rFonts w:ascii="Tahoma" w:hAnsi="Tahoma" w:cs="Tahoma"/>
          <w:b/>
          <w:smallCaps/>
        </w:rPr>
      </w:pPr>
    </w:p>
    <w:p w14:paraId="0F1C8200" w14:textId="77777777" w:rsidR="00D93163" w:rsidRDefault="00D93163" w:rsidP="00C80408">
      <w:pPr>
        <w:keepLines/>
        <w:widowControl w:val="0"/>
        <w:contextualSpacing/>
        <w:jc w:val="both"/>
        <w:rPr>
          <w:rFonts w:ascii="Tahoma" w:hAnsi="Tahoma" w:cs="Tahoma"/>
          <w:b/>
          <w:smallCaps/>
        </w:rPr>
      </w:pPr>
      <w:r w:rsidRPr="00376D98">
        <w:rPr>
          <w:rFonts w:ascii="Tahoma" w:hAnsi="Tahoma" w:cs="Tahoma"/>
          <w:b/>
          <w:smallCaps/>
        </w:rPr>
        <w:t>Dokazila:</w:t>
      </w:r>
    </w:p>
    <w:p w14:paraId="53B3E9F4" w14:textId="77777777" w:rsidR="00D93163" w:rsidRPr="00A94ED1" w:rsidRDefault="00D93163" w:rsidP="008A0DE1">
      <w:pPr>
        <w:pStyle w:val="Odstavekseznama"/>
        <w:keepLines/>
        <w:widowControl w:val="0"/>
        <w:numPr>
          <w:ilvl w:val="0"/>
          <w:numId w:val="29"/>
        </w:numPr>
        <w:contextualSpacing/>
        <w:jc w:val="both"/>
      </w:pPr>
      <w:r w:rsidRPr="00A94ED1">
        <w:rPr>
          <w:rFonts w:ascii="Tahoma" w:hAnsi="Tahoma" w:cs="Tahoma"/>
          <w:szCs w:val="22"/>
        </w:rPr>
        <w:t xml:space="preserve">Izpolnjena in podpisana Priloga </w:t>
      </w:r>
      <w:r w:rsidR="00A94ED1" w:rsidRPr="00A94ED1">
        <w:rPr>
          <w:rFonts w:ascii="Tahoma" w:hAnsi="Tahoma" w:cs="Tahoma"/>
          <w:szCs w:val="22"/>
        </w:rPr>
        <w:t>9</w:t>
      </w:r>
      <w:r w:rsidRPr="00A94ED1">
        <w:rPr>
          <w:rFonts w:ascii="Tahoma" w:hAnsi="Tahoma" w:cs="Tahoma"/>
          <w:szCs w:val="22"/>
        </w:rPr>
        <w:t xml:space="preserve"> </w:t>
      </w:r>
      <w:r w:rsidR="00A94ED1" w:rsidRPr="00A94ED1">
        <w:rPr>
          <w:rFonts w:ascii="Tahoma" w:hAnsi="Tahoma" w:cs="Tahoma"/>
          <w:szCs w:val="22"/>
        </w:rPr>
        <w:t>KADROVSKA</w:t>
      </w:r>
      <w:r w:rsidRPr="00A94ED1">
        <w:rPr>
          <w:rFonts w:ascii="Tahoma" w:hAnsi="Tahoma" w:cs="Tahoma"/>
          <w:szCs w:val="22"/>
        </w:rPr>
        <w:t xml:space="preserve"> SPOSOBNOST</w:t>
      </w:r>
      <w:r w:rsidR="00A94ED1" w:rsidRPr="00A94ED1">
        <w:rPr>
          <w:rFonts w:ascii="Tahoma" w:hAnsi="Tahoma" w:cs="Tahoma"/>
          <w:szCs w:val="22"/>
        </w:rPr>
        <w:t xml:space="preserve"> ter</w:t>
      </w:r>
    </w:p>
    <w:p w14:paraId="38231912" w14:textId="77777777" w:rsidR="00D93163" w:rsidRPr="002E141E" w:rsidRDefault="00D93163" w:rsidP="008A0DE1">
      <w:pPr>
        <w:pStyle w:val="Odstavekseznama"/>
        <w:keepLines/>
        <w:widowControl w:val="0"/>
        <w:numPr>
          <w:ilvl w:val="0"/>
          <w:numId w:val="29"/>
        </w:numPr>
        <w:contextualSpacing/>
        <w:jc w:val="both"/>
      </w:pPr>
      <w:r>
        <w:rPr>
          <w:rFonts w:ascii="Tahoma" w:hAnsi="Tahoma" w:cs="Tahoma"/>
        </w:rPr>
        <w:t>Veljavno dokazilo (potrdilo, certifikat) o</w:t>
      </w:r>
      <w:r w:rsidRPr="009D3EE5">
        <w:rPr>
          <w:rFonts w:ascii="Tahoma" w:hAnsi="Tahoma" w:cs="Tahoma"/>
        </w:rPr>
        <w:t xml:space="preserve"> </w:t>
      </w:r>
      <w:r w:rsidRPr="00D738D1">
        <w:rPr>
          <w:rFonts w:ascii="Tahoma" w:hAnsi="Tahoma" w:cs="Tahoma"/>
        </w:rPr>
        <w:t>usposobljenosti</w:t>
      </w:r>
      <w:r w:rsidRPr="009D3EE5">
        <w:rPr>
          <w:rFonts w:ascii="Tahoma" w:hAnsi="Tahoma" w:cs="Tahoma"/>
        </w:rPr>
        <w:t xml:space="preserve"> </w:t>
      </w:r>
      <w:r>
        <w:rPr>
          <w:rFonts w:ascii="Tahoma" w:hAnsi="Tahoma" w:cs="Tahoma"/>
        </w:rPr>
        <w:t>za delo v eksplozijsko ogroženih prostorih.</w:t>
      </w:r>
    </w:p>
    <w:p w14:paraId="3585A2CD" w14:textId="77777777" w:rsidR="00D93163" w:rsidRPr="00A94ED1" w:rsidRDefault="00D93163" w:rsidP="008A0DE1">
      <w:pPr>
        <w:pStyle w:val="Odstavekseznama"/>
        <w:keepLines/>
        <w:widowControl w:val="0"/>
        <w:numPr>
          <w:ilvl w:val="0"/>
          <w:numId w:val="29"/>
        </w:numPr>
        <w:contextualSpacing/>
        <w:jc w:val="both"/>
      </w:pPr>
      <w:r>
        <w:rPr>
          <w:rFonts w:ascii="Tahoma" w:hAnsi="Tahoma" w:cs="Tahoma"/>
        </w:rPr>
        <w:t xml:space="preserve">Potrdilo o opravljenem tečaju iz </w:t>
      </w:r>
      <w:r w:rsidRPr="00F9372C">
        <w:rPr>
          <w:rFonts w:ascii="Tahoma" w:hAnsi="Tahoma" w:cs="Tahoma"/>
        </w:rPr>
        <w:t>varnosti in zdravja pri delu</w:t>
      </w:r>
      <w:r w:rsidRPr="00F9372C">
        <w:rPr>
          <w:rFonts w:ascii="Tahoma" w:hAnsi="Tahoma" w:cs="Tahoma"/>
          <w:b/>
          <w:i/>
        </w:rPr>
        <w:t xml:space="preserve"> </w:t>
      </w:r>
      <w:r w:rsidRPr="00D738D1">
        <w:rPr>
          <w:rFonts w:ascii="Tahoma" w:hAnsi="Tahoma" w:cs="Tahoma"/>
        </w:rPr>
        <w:t>in požarnega varstva</w:t>
      </w:r>
      <w:r>
        <w:rPr>
          <w:rFonts w:ascii="Tahoma" w:hAnsi="Tahoma" w:cs="Tahoma"/>
        </w:rPr>
        <w:t>.</w:t>
      </w:r>
    </w:p>
    <w:p w14:paraId="62C37573" w14:textId="77777777" w:rsidR="00A94ED1" w:rsidRDefault="00A94ED1" w:rsidP="00A94ED1">
      <w:pPr>
        <w:pStyle w:val="Odstavekseznama"/>
        <w:keepLines/>
        <w:widowControl w:val="0"/>
        <w:ind w:left="644"/>
        <w:contextualSpacing/>
        <w:jc w:val="both"/>
      </w:pPr>
    </w:p>
    <w:p w14:paraId="7F7DBAF4" w14:textId="77777777" w:rsidR="00C80408" w:rsidRDefault="00C80408" w:rsidP="00A64831">
      <w:pPr>
        <w:pStyle w:val="Telobesedila-zamik"/>
        <w:keepLines/>
        <w:widowControl w:val="0"/>
        <w:tabs>
          <w:tab w:val="left" w:pos="9001"/>
        </w:tabs>
        <w:ind w:left="0"/>
        <w:rPr>
          <w:rFonts w:ascii="Tahoma" w:hAnsi="Tahoma" w:cs="Tahoma"/>
          <w:sz w:val="20"/>
        </w:rPr>
      </w:pPr>
    </w:p>
    <w:p w14:paraId="157A1E5A" w14:textId="77777777" w:rsidR="00D93163" w:rsidRPr="002201E5" w:rsidRDefault="00D93163" w:rsidP="00D93163">
      <w:pPr>
        <w:keepNext/>
        <w:numPr>
          <w:ilvl w:val="2"/>
          <w:numId w:val="1"/>
        </w:numPr>
        <w:tabs>
          <w:tab w:val="clear" w:pos="1080"/>
          <w:tab w:val="num" w:pos="709"/>
        </w:tabs>
        <w:spacing w:after="0" w:line="240" w:lineRule="auto"/>
        <w:jc w:val="both"/>
        <w:rPr>
          <w:rFonts w:ascii="Tahoma" w:eastAsia="Times New Roman" w:hAnsi="Tahoma" w:cs="Tahoma"/>
          <w:sz w:val="20"/>
          <w:szCs w:val="20"/>
          <w:lang w:eastAsia="sl-SI"/>
        </w:rPr>
      </w:pPr>
      <w:r w:rsidRPr="002201E5">
        <w:rPr>
          <w:rFonts w:ascii="Tahoma" w:eastAsia="Times New Roman" w:hAnsi="Tahoma" w:cs="Tahoma"/>
          <w:sz w:val="20"/>
          <w:szCs w:val="20"/>
          <w:lang w:eastAsia="sl-SI"/>
        </w:rPr>
        <w:t>Referenčni pogoji</w:t>
      </w:r>
    </w:p>
    <w:p w14:paraId="08EB11FB" w14:textId="77777777" w:rsidR="00D93163" w:rsidRPr="00D93163" w:rsidRDefault="00D93163" w:rsidP="00D93163">
      <w:pPr>
        <w:keepNext/>
        <w:spacing w:after="0" w:line="240" w:lineRule="auto"/>
        <w:ind w:left="1080"/>
        <w:jc w:val="both"/>
        <w:rPr>
          <w:rFonts w:ascii="Tahoma" w:eastAsia="Times New Roman" w:hAnsi="Tahoma" w:cs="Tahoma"/>
          <w:sz w:val="20"/>
          <w:szCs w:val="20"/>
          <w:lang w:eastAsia="sl-SI"/>
        </w:rPr>
      </w:pPr>
    </w:p>
    <w:p w14:paraId="3D1D6EE6" w14:textId="77777777" w:rsidR="00D93163" w:rsidRPr="00A94ED1" w:rsidRDefault="00D93163" w:rsidP="00D93163">
      <w:pPr>
        <w:keepNext/>
        <w:spacing w:after="0" w:line="240" w:lineRule="auto"/>
        <w:jc w:val="both"/>
        <w:rPr>
          <w:rFonts w:ascii="Tahoma" w:eastAsia="Times New Roman" w:hAnsi="Tahoma" w:cs="Tahoma"/>
          <w:sz w:val="20"/>
          <w:szCs w:val="20"/>
          <w:lang w:eastAsia="sl-SI"/>
        </w:rPr>
      </w:pPr>
      <w:r w:rsidRPr="00A94ED1">
        <w:rPr>
          <w:rFonts w:ascii="Tahoma" w:eastAsia="Times New Roman" w:hAnsi="Tahoma" w:cs="Tahoma"/>
          <w:sz w:val="20"/>
          <w:szCs w:val="20"/>
          <w:lang w:eastAsia="sl-SI"/>
        </w:rPr>
        <w:t>Naročnik je upravičen pred sprejemom odločitve o izbiri opraviti poizvedbe o navedenih referencah. Če navedene reference ne izkazujejo resničnega stanja, jih naročnik ne bo upošteval.</w:t>
      </w:r>
    </w:p>
    <w:p w14:paraId="2D34478C" w14:textId="77777777" w:rsidR="00D93163" w:rsidRPr="00A94ED1" w:rsidRDefault="00D93163" w:rsidP="00D93163">
      <w:pPr>
        <w:keepNext/>
        <w:spacing w:after="0" w:line="240" w:lineRule="auto"/>
        <w:jc w:val="both"/>
        <w:rPr>
          <w:rFonts w:ascii="Tahoma" w:eastAsia="Times New Roman" w:hAnsi="Tahoma" w:cs="Tahoma"/>
          <w:sz w:val="20"/>
          <w:szCs w:val="20"/>
          <w:lang w:eastAsia="sl-SI"/>
        </w:rPr>
      </w:pPr>
    </w:p>
    <w:p w14:paraId="49A97F1B" w14:textId="77777777" w:rsidR="00D93163" w:rsidRPr="00A94ED1" w:rsidRDefault="00D93163" w:rsidP="00D93163">
      <w:pPr>
        <w:keepNext/>
        <w:spacing w:after="0" w:line="240" w:lineRule="auto"/>
        <w:jc w:val="both"/>
        <w:rPr>
          <w:rFonts w:ascii="Tahoma" w:eastAsia="Times New Roman" w:hAnsi="Tahoma" w:cs="Tahoma"/>
          <w:sz w:val="20"/>
          <w:szCs w:val="20"/>
          <w:lang w:eastAsia="sl-SI"/>
        </w:rPr>
      </w:pPr>
      <w:r w:rsidRPr="00A94ED1">
        <w:rPr>
          <w:rFonts w:ascii="Tahoma" w:eastAsia="Times New Roman" w:hAnsi="Tahoma" w:cs="Tahoma"/>
          <w:sz w:val="20"/>
          <w:szCs w:val="20"/>
          <w:lang w:eastAsia="sl-SI"/>
        </w:rPr>
        <w:t xml:space="preserve">Ponudnik mora izkazati, da je v zadnjih treh (3) letih šteto do datuma, določenega za oddajo ponudb, kvalitetno in v skladu s pogodbenimi določili/določili okvirnega sporazuma, vzdrževal in servisiral črpalke, </w:t>
      </w:r>
      <w:r w:rsidRPr="00A94ED1">
        <w:rPr>
          <w:rFonts w:ascii="Tahoma" w:eastAsia="Times New Roman" w:hAnsi="Tahoma" w:cs="Tahoma"/>
          <w:sz w:val="20"/>
          <w:szCs w:val="20"/>
          <w:lang w:eastAsia="sl-SI"/>
        </w:rPr>
        <w:lastRenderedPageBreak/>
        <w:t xml:space="preserve">mešala ali potopne črpalke proizvajalca KSB </w:t>
      </w:r>
      <w:r w:rsidRPr="00A94ED1">
        <w:rPr>
          <w:rFonts w:ascii="Tahoma" w:eastAsia="Times New Roman" w:hAnsi="Tahoma"/>
          <w:sz w:val="20"/>
          <w:szCs w:val="20"/>
          <w:lang w:eastAsia="sl-SI"/>
        </w:rPr>
        <w:t>in/ali</w:t>
      </w:r>
      <w:r w:rsidRPr="00A94ED1">
        <w:rPr>
          <w:rFonts w:ascii="Tahoma" w:eastAsia="Times New Roman" w:hAnsi="Tahoma" w:cs="Tahoma"/>
          <w:sz w:val="20"/>
          <w:szCs w:val="20"/>
          <w:lang w:eastAsia="sl-SI"/>
        </w:rPr>
        <w:t xml:space="preserve"> proizvajalca Hidrostal </w:t>
      </w:r>
      <w:r w:rsidRPr="00A94ED1">
        <w:rPr>
          <w:rFonts w:ascii="Tahoma" w:eastAsia="Times New Roman" w:hAnsi="Tahoma"/>
          <w:sz w:val="20"/>
          <w:szCs w:val="20"/>
          <w:lang w:eastAsia="sl-SI"/>
        </w:rPr>
        <w:t>in/ali</w:t>
      </w:r>
      <w:r w:rsidRPr="00A94ED1">
        <w:rPr>
          <w:rFonts w:ascii="Tahoma" w:eastAsia="Times New Roman" w:hAnsi="Tahoma" w:cs="Tahoma"/>
          <w:sz w:val="20"/>
          <w:szCs w:val="20"/>
          <w:lang w:eastAsia="sl-SI"/>
        </w:rPr>
        <w:t xml:space="preserve"> proizvajalca Seepex </w:t>
      </w:r>
      <w:r w:rsidRPr="00A94ED1">
        <w:rPr>
          <w:rFonts w:ascii="Tahoma" w:eastAsia="Times New Roman" w:hAnsi="Tahoma"/>
          <w:sz w:val="20"/>
          <w:szCs w:val="20"/>
          <w:lang w:eastAsia="sl-SI"/>
        </w:rPr>
        <w:t xml:space="preserve">in/ali proizvajalca </w:t>
      </w:r>
      <w:r w:rsidRPr="00A94ED1">
        <w:rPr>
          <w:rFonts w:ascii="Tahoma" w:eastAsia="Times New Roman" w:hAnsi="Tahoma" w:cs="Tahoma"/>
          <w:sz w:val="20"/>
          <w:szCs w:val="20"/>
          <w:lang w:eastAsia="sl-SI"/>
        </w:rPr>
        <w:t xml:space="preserve">Flygt </w:t>
      </w:r>
      <w:r w:rsidRPr="00A94ED1">
        <w:rPr>
          <w:rFonts w:ascii="Tahoma" w:eastAsia="Times New Roman" w:hAnsi="Tahoma"/>
          <w:sz w:val="20"/>
          <w:szCs w:val="20"/>
          <w:lang w:eastAsia="sl-SI"/>
        </w:rPr>
        <w:t>in/ali proizvajalca</w:t>
      </w:r>
      <w:r w:rsidRPr="00A94ED1">
        <w:rPr>
          <w:rFonts w:ascii="Tahoma" w:eastAsia="Times New Roman" w:hAnsi="Tahoma" w:cs="Tahoma"/>
          <w:sz w:val="20"/>
          <w:szCs w:val="20"/>
          <w:lang w:eastAsia="sl-SI"/>
        </w:rPr>
        <w:t xml:space="preserve"> Prominent in/ali </w:t>
      </w:r>
      <w:r w:rsidRPr="00A94ED1">
        <w:rPr>
          <w:rFonts w:ascii="Tahoma" w:eastAsia="Times New Roman" w:hAnsi="Tahoma" w:cs="Tahoma"/>
          <w:bCs/>
          <w:sz w:val="20"/>
          <w:szCs w:val="20"/>
          <w:lang w:eastAsia="sl-SI"/>
        </w:rPr>
        <w:t>Netzsch in/ali Grundfos</w:t>
      </w:r>
      <w:r w:rsidRPr="00A94ED1">
        <w:rPr>
          <w:rFonts w:ascii="Tahoma" w:eastAsia="Times New Roman" w:hAnsi="Tahoma" w:cs="Tahoma"/>
          <w:sz w:val="20"/>
          <w:szCs w:val="20"/>
          <w:lang w:eastAsia="sl-SI"/>
        </w:rPr>
        <w:t xml:space="preserve">. </w:t>
      </w:r>
      <w:r w:rsidRPr="00A94ED1">
        <w:rPr>
          <w:rFonts w:ascii="Tahoma" w:hAnsi="Tahoma" w:cs="Tahoma"/>
          <w:sz w:val="20"/>
          <w:szCs w:val="20"/>
          <w:lang w:eastAsia="sl-SI"/>
        </w:rPr>
        <w:t>Ponudnik mora predložiti najmanj tri (3) reference, potrjene s strani različnih končnih naročnikov</w:t>
      </w:r>
      <w:r w:rsidRPr="00A94ED1">
        <w:rPr>
          <w:rFonts w:ascii="Tahoma" w:eastAsia="Times New Roman" w:hAnsi="Tahoma" w:cs="Tahoma"/>
          <w:sz w:val="20"/>
          <w:szCs w:val="20"/>
          <w:lang w:eastAsia="sl-SI"/>
        </w:rPr>
        <w:t>.</w:t>
      </w:r>
    </w:p>
    <w:p w14:paraId="067DFFF6" w14:textId="77777777" w:rsidR="00D93163" w:rsidRPr="00A94ED1" w:rsidRDefault="00D93163" w:rsidP="00D93163">
      <w:pPr>
        <w:keepNext/>
        <w:spacing w:after="0" w:line="240" w:lineRule="auto"/>
        <w:jc w:val="both"/>
        <w:rPr>
          <w:rFonts w:ascii="Tahoma" w:eastAsia="Times New Roman" w:hAnsi="Tahoma" w:cs="Tahoma"/>
          <w:sz w:val="20"/>
          <w:szCs w:val="20"/>
          <w:lang w:eastAsia="sl-SI"/>
        </w:rPr>
      </w:pPr>
    </w:p>
    <w:p w14:paraId="2AD128FB" w14:textId="77777777" w:rsidR="00D93163" w:rsidRPr="00A94ED1" w:rsidRDefault="00D93163" w:rsidP="00D93163">
      <w:pPr>
        <w:keepNext/>
        <w:spacing w:after="0" w:line="240" w:lineRule="auto"/>
        <w:jc w:val="both"/>
        <w:rPr>
          <w:rFonts w:ascii="Tahoma" w:eastAsia="Times New Roman" w:hAnsi="Tahoma" w:cs="Tahoma"/>
          <w:sz w:val="20"/>
          <w:szCs w:val="20"/>
          <w:lang w:eastAsia="sl-SI"/>
        </w:rPr>
      </w:pPr>
      <w:r w:rsidRPr="00A94ED1">
        <w:rPr>
          <w:rFonts w:ascii="Tahoma" w:eastAsia="Times New Roman" w:hAnsi="Tahoma" w:cs="Tahoma"/>
          <w:sz w:val="20"/>
          <w:szCs w:val="20"/>
          <w:lang w:eastAsia="sl-SI"/>
        </w:rPr>
        <w:t>Kot ustrezne reference bo naročnik priznal le tiste reference ponudnika, s katerimi bo izkazal, da je pri posameznem naročniku izvedel servisno vzdrževalna dela na vsaj osmih (8) potopnih črpalkah in/ali mešalih in/ali črpalkah, katerih minimalna moč znaša 5,5 kW.</w:t>
      </w:r>
    </w:p>
    <w:p w14:paraId="351DE9E5" w14:textId="77777777" w:rsidR="00D93163" w:rsidRPr="00A94ED1" w:rsidRDefault="00D93163" w:rsidP="00D93163">
      <w:pPr>
        <w:keepNext/>
        <w:spacing w:after="0" w:line="240" w:lineRule="auto"/>
        <w:jc w:val="both"/>
        <w:rPr>
          <w:rFonts w:ascii="Tahoma" w:eastAsia="Times New Roman" w:hAnsi="Tahoma" w:cs="Tahoma"/>
          <w:sz w:val="20"/>
          <w:szCs w:val="20"/>
          <w:lang w:eastAsia="sl-SI"/>
        </w:rPr>
      </w:pPr>
    </w:p>
    <w:p w14:paraId="57A2BF52" w14:textId="77777777" w:rsidR="00D93163" w:rsidRPr="00A94ED1" w:rsidRDefault="00D93163" w:rsidP="00D93163">
      <w:pPr>
        <w:keepNext/>
        <w:spacing w:after="0" w:line="240" w:lineRule="auto"/>
        <w:jc w:val="both"/>
        <w:rPr>
          <w:rFonts w:ascii="Tahoma" w:eastAsia="Times New Roman" w:hAnsi="Tahoma" w:cs="Tahoma"/>
          <w:bCs/>
          <w:i/>
          <w:sz w:val="20"/>
          <w:szCs w:val="20"/>
          <w:lang w:eastAsia="sl-SI"/>
        </w:rPr>
      </w:pPr>
      <w:r w:rsidRPr="00A94ED1">
        <w:rPr>
          <w:rFonts w:ascii="Tahoma" w:hAnsi="Tahoma" w:cs="Tahoma"/>
          <w:bCs/>
          <w:i/>
          <w:sz w:val="20"/>
          <w:szCs w:val="20"/>
          <w:lang w:eastAsia="sl-SI"/>
        </w:rPr>
        <w:t xml:space="preserve">Zgoraj navedeni referenčni pogoj lahko ponudnik izpolni samostojno, kot skupina ponudnikov (partnerji) v primeru skupne ponudbe ali skupaj s podizvajalci. V kolikor bo ponudnik izkazoval referenčni pogoj skupaj s partnerjem in/ali skupaj s podizvajalcem, mora partner oziroma </w:t>
      </w:r>
      <w:r w:rsidRPr="00A94ED1">
        <w:rPr>
          <w:rFonts w:ascii="Tahoma" w:eastAsia="Times New Roman" w:hAnsi="Tahoma" w:cs="Tahoma"/>
          <w:bCs/>
          <w:i/>
          <w:sz w:val="20"/>
          <w:szCs w:val="20"/>
          <w:lang w:eastAsia="sl-SI"/>
        </w:rPr>
        <w:t>nominirani podizvajalec sodelovati pri izvedbi del/storitev, za katera izdaja referenco.</w:t>
      </w:r>
    </w:p>
    <w:p w14:paraId="1992916C" w14:textId="77777777" w:rsidR="00D93163" w:rsidRPr="00A94ED1" w:rsidRDefault="00D93163" w:rsidP="00D93163">
      <w:pPr>
        <w:keepNext/>
        <w:spacing w:after="0" w:line="240" w:lineRule="auto"/>
        <w:jc w:val="both"/>
        <w:rPr>
          <w:rFonts w:ascii="Tahoma" w:eastAsia="Times New Roman" w:hAnsi="Tahoma" w:cs="Tahoma"/>
          <w:bCs/>
          <w:sz w:val="20"/>
          <w:szCs w:val="20"/>
          <w:lang w:eastAsia="sl-SI"/>
        </w:rPr>
      </w:pPr>
    </w:p>
    <w:p w14:paraId="26E18D8A" w14:textId="77777777" w:rsidR="00D93163" w:rsidRPr="00A94ED1" w:rsidRDefault="00D93163" w:rsidP="00D93163">
      <w:pPr>
        <w:keepNext/>
        <w:spacing w:after="0" w:line="240" w:lineRule="auto"/>
        <w:ind w:right="-2"/>
        <w:jc w:val="both"/>
        <w:rPr>
          <w:rFonts w:ascii="Tahoma" w:eastAsia="Times New Roman" w:hAnsi="Tahoma" w:cs="Tahoma"/>
          <w:b/>
          <w:smallCaps/>
          <w:sz w:val="20"/>
          <w:szCs w:val="20"/>
          <w:lang w:eastAsia="sl-SI"/>
        </w:rPr>
      </w:pPr>
      <w:r w:rsidRPr="00A94ED1">
        <w:rPr>
          <w:rFonts w:ascii="Tahoma" w:eastAsia="Times New Roman" w:hAnsi="Tahoma" w:cs="Tahoma"/>
          <w:b/>
          <w:smallCaps/>
          <w:sz w:val="20"/>
          <w:szCs w:val="20"/>
          <w:lang w:eastAsia="sl-SI"/>
        </w:rPr>
        <w:t>Dokazila:</w:t>
      </w:r>
    </w:p>
    <w:p w14:paraId="35FFAE8A" w14:textId="77777777" w:rsidR="00334614" w:rsidRPr="00A94ED1" w:rsidRDefault="00334614" w:rsidP="008A0DE1">
      <w:pPr>
        <w:pStyle w:val="Odstavekseznama"/>
        <w:keepNext/>
        <w:numPr>
          <w:ilvl w:val="0"/>
          <w:numId w:val="30"/>
        </w:numPr>
        <w:ind w:right="-2"/>
        <w:jc w:val="both"/>
        <w:rPr>
          <w:rFonts w:ascii="Tahoma" w:hAnsi="Tahoma" w:cs="Tahoma"/>
          <w:b/>
          <w:smallCaps/>
        </w:rPr>
      </w:pPr>
      <w:r w:rsidRPr="00E145F6">
        <w:rPr>
          <w:rFonts w:ascii="Tahoma" w:hAnsi="Tahoma" w:cs="Tahoma"/>
          <w:bCs/>
        </w:rPr>
        <w:t>Izpolnjen ESPD (v »Del IV: Pogoji za sodelovanje, ɑ: Skupna navedba za vse pogoje za sodelovanje«)</w:t>
      </w:r>
      <w:r w:rsidRPr="00A94ED1">
        <w:rPr>
          <w:rFonts w:ascii="Tahoma" w:hAnsi="Tahoma" w:cs="Tahoma"/>
        </w:rPr>
        <w:t xml:space="preserve"> s strani (vseh) gospodarskih subjektov v ponudbi,</w:t>
      </w:r>
    </w:p>
    <w:p w14:paraId="2CD7C1F2" w14:textId="77777777" w:rsidR="00D93163" w:rsidRPr="00A94ED1" w:rsidRDefault="00D93163" w:rsidP="008A0DE1">
      <w:pPr>
        <w:keepNext/>
        <w:numPr>
          <w:ilvl w:val="0"/>
          <w:numId w:val="29"/>
        </w:numPr>
        <w:spacing w:after="0" w:line="240" w:lineRule="auto"/>
        <w:ind w:left="284" w:hanging="284"/>
        <w:jc w:val="both"/>
        <w:rPr>
          <w:rFonts w:ascii="Tahoma" w:eastAsia="Times New Roman" w:hAnsi="Tahoma" w:cs="Tahoma"/>
          <w:sz w:val="20"/>
          <w:szCs w:val="20"/>
          <w:lang w:eastAsia="sl-SI"/>
        </w:rPr>
      </w:pPr>
      <w:r w:rsidRPr="00A94ED1">
        <w:rPr>
          <w:rFonts w:ascii="Tahoma" w:eastAsia="Times New Roman" w:hAnsi="Tahoma" w:cs="Tahoma"/>
          <w:bCs/>
          <w:sz w:val="20"/>
          <w:szCs w:val="20"/>
          <w:lang w:eastAsia="sl-SI"/>
        </w:rPr>
        <w:t>Izpolnjena in podpi</w:t>
      </w:r>
      <w:r w:rsidR="00A94ED1" w:rsidRPr="00A94ED1">
        <w:rPr>
          <w:rFonts w:ascii="Tahoma" w:eastAsia="Times New Roman" w:hAnsi="Tahoma" w:cs="Tahoma"/>
          <w:bCs/>
          <w:sz w:val="20"/>
          <w:szCs w:val="20"/>
          <w:lang w:eastAsia="sl-SI"/>
        </w:rPr>
        <w:t>sana (potrjen obrazec) Priloga 7</w:t>
      </w:r>
      <w:r w:rsidRPr="00A94ED1">
        <w:rPr>
          <w:rFonts w:ascii="Tahoma" w:eastAsia="Times New Roman" w:hAnsi="Tahoma" w:cs="Tahoma"/>
          <w:bCs/>
          <w:sz w:val="20"/>
          <w:szCs w:val="20"/>
          <w:lang w:eastAsia="sl-SI"/>
        </w:rPr>
        <w:t>/1 »SEZNAM REFERENC«.</w:t>
      </w:r>
    </w:p>
    <w:p w14:paraId="6C382446" w14:textId="77777777" w:rsidR="00D93163" w:rsidRPr="00A94ED1" w:rsidRDefault="00D93163" w:rsidP="008A0DE1">
      <w:pPr>
        <w:keepNext/>
        <w:numPr>
          <w:ilvl w:val="0"/>
          <w:numId w:val="29"/>
        </w:numPr>
        <w:spacing w:after="0" w:line="240" w:lineRule="auto"/>
        <w:ind w:left="284" w:hanging="284"/>
        <w:jc w:val="both"/>
        <w:rPr>
          <w:rFonts w:ascii="Tahoma" w:eastAsia="Times New Roman" w:hAnsi="Tahoma" w:cs="Tahoma"/>
          <w:sz w:val="20"/>
          <w:szCs w:val="20"/>
          <w:lang w:eastAsia="sl-SI"/>
        </w:rPr>
      </w:pPr>
      <w:r w:rsidRPr="00A94ED1">
        <w:rPr>
          <w:rFonts w:ascii="Tahoma" w:eastAsia="Times New Roman" w:hAnsi="Tahoma" w:cs="Tahoma"/>
          <w:bCs/>
          <w:sz w:val="20"/>
          <w:szCs w:val="20"/>
          <w:lang w:eastAsia="sl-SI"/>
        </w:rPr>
        <w:t>Izpolnjena in podpi</w:t>
      </w:r>
      <w:r w:rsidR="00A94ED1" w:rsidRPr="00A94ED1">
        <w:rPr>
          <w:rFonts w:ascii="Tahoma" w:eastAsia="Times New Roman" w:hAnsi="Tahoma" w:cs="Tahoma"/>
          <w:bCs/>
          <w:sz w:val="20"/>
          <w:szCs w:val="20"/>
          <w:lang w:eastAsia="sl-SI"/>
        </w:rPr>
        <w:t>sana (potrjen obrazec) Priloga 7</w:t>
      </w:r>
      <w:r w:rsidRPr="00A94ED1">
        <w:rPr>
          <w:rFonts w:ascii="Tahoma" w:eastAsia="Times New Roman" w:hAnsi="Tahoma" w:cs="Tahoma"/>
          <w:bCs/>
          <w:sz w:val="20"/>
          <w:szCs w:val="20"/>
          <w:lang w:eastAsia="sl-SI"/>
        </w:rPr>
        <w:t xml:space="preserve">/2 </w:t>
      </w:r>
      <w:r w:rsidRPr="00A94ED1">
        <w:rPr>
          <w:rFonts w:ascii="Tahoma" w:eastAsia="Times New Roman" w:hAnsi="Tahoma" w:cs="Tahoma"/>
          <w:sz w:val="20"/>
          <w:szCs w:val="20"/>
          <w:lang w:eastAsia="sl-SI"/>
        </w:rPr>
        <w:t xml:space="preserve">»POTRDITEV REFERENC S STRANI POSAMEZNIH NAROČNIKOV«. </w:t>
      </w:r>
      <w:r w:rsidRPr="00A94ED1">
        <w:rPr>
          <w:rFonts w:ascii="Tahoma" w:eastAsia="Times New Roman" w:hAnsi="Tahoma" w:cs="Tahoma"/>
          <w:bCs/>
          <w:sz w:val="20"/>
          <w:szCs w:val="20"/>
          <w:lang w:eastAsia="sl-SI"/>
        </w:rPr>
        <w:t xml:space="preserve">Ponudnik </w:t>
      </w:r>
      <w:r w:rsidR="00A94ED1" w:rsidRPr="00A94ED1">
        <w:rPr>
          <w:rFonts w:ascii="Tahoma" w:eastAsia="Times New Roman" w:hAnsi="Tahoma" w:cs="Tahoma"/>
          <w:sz w:val="20"/>
          <w:szCs w:val="20"/>
          <w:lang w:eastAsia="sl-SI"/>
        </w:rPr>
        <w:t>lahko namesto Priloge 7</w:t>
      </w:r>
      <w:r w:rsidRPr="00A94ED1">
        <w:rPr>
          <w:rFonts w:ascii="Tahoma" w:eastAsia="Times New Roman" w:hAnsi="Tahoma" w:cs="Tahoma"/>
          <w:sz w:val="20"/>
          <w:szCs w:val="20"/>
          <w:lang w:eastAsia="sl-SI"/>
        </w:rPr>
        <w:t>/2 priloži tudi lasten obrazec, iz katerega bo razvidno izpolnjevanje zahtev.</w:t>
      </w:r>
    </w:p>
    <w:p w14:paraId="40D47695" w14:textId="77777777" w:rsidR="00D93163" w:rsidRPr="00A94ED1" w:rsidRDefault="00D93163" w:rsidP="00D93163">
      <w:pPr>
        <w:keepNext/>
        <w:tabs>
          <w:tab w:val="left" w:pos="284"/>
        </w:tabs>
        <w:spacing w:after="0" w:line="240" w:lineRule="auto"/>
        <w:jc w:val="both"/>
        <w:rPr>
          <w:rFonts w:ascii="Tahoma" w:eastAsia="Times New Roman" w:hAnsi="Tahoma" w:cs="Tahoma"/>
          <w:sz w:val="20"/>
          <w:szCs w:val="20"/>
          <w:lang w:eastAsia="sl-SI"/>
        </w:rPr>
      </w:pPr>
    </w:p>
    <w:p w14:paraId="31D6145C" w14:textId="77777777" w:rsidR="00D93163" w:rsidRPr="00A94ED1" w:rsidRDefault="00D93163" w:rsidP="00D93163">
      <w:pPr>
        <w:keepNext/>
        <w:spacing w:after="0" w:line="240" w:lineRule="auto"/>
        <w:jc w:val="both"/>
        <w:rPr>
          <w:rFonts w:ascii="Tahoma" w:eastAsia="Times New Roman" w:hAnsi="Tahoma" w:cs="Tahoma"/>
          <w:sz w:val="20"/>
          <w:szCs w:val="20"/>
          <w:lang w:eastAsia="sl-SI"/>
        </w:rPr>
      </w:pPr>
      <w:r w:rsidRPr="00A94ED1">
        <w:rPr>
          <w:rFonts w:ascii="Tahoma" w:eastAsia="Times New Roman" w:hAnsi="Tahoma" w:cs="Tahoma"/>
          <w:sz w:val="20"/>
          <w:szCs w:val="20"/>
          <w:lang w:eastAsia="sl-SI"/>
        </w:rPr>
        <w:t>Za reference, katerih referenčni naročnik je</w:t>
      </w:r>
      <w:r w:rsidR="00A94ED1" w:rsidRPr="00A94ED1">
        <w:rPr>
          <w:rFonts w:ascii="Tahoma" w:eastAsia="Times New Roman" w:hAnsi="Tahoma" w:cs="Tahoma"/>
          <w:sz w:val="20"/>
          <w:szCs w:val="20"/>
          <w:lang w:eastAsia="sl-SI"/>
        </w:rPr>
        <w:t xml:space="preserve"> Javno podjetje VODOVOD KANALIZACIJA SNAGA, d.o.o. </w:t>
      </w:r>
      <w:r w:rsidRPr="00A94ED1">
        <w:rPr>
          <w:rFonts w:ascii="Tahoma" w:eastAsia="Times New Roman" w:hAnsi="Tahoma" w:cs="Tahoma"/>
          <w:sz w:val="20"/>
          <w:szCs w:val="20"/>
          <w:lang w:eastAsia="sl-SI"/>
        </w:rPr>
        <w:t>ni potrebno</w:t>
      </w:r>
      <w:r w:rsidR="00A94ED1" w:rsidRPr="00A94ED1">
        <w:rPr>
          <w:rFonts w:ascii="Tahoma" w:eastAsia="Times New Roman" w:hAnsi="Tahoma" w:cs="Tahoma"/>
          <w:sz w:val="20"/>
          <w:szCs w:val="20"/>
          <w:lang w:eastAsia="sl-SI"/>
        </w:rPr>
        <w:t xml:space="preserve"> predložiti potrjene Priloge 7</w:t>
      </w:r>
      <w:r w:rsidRPr="00A94ED1">
        <w:rPr>
          <w:rFonts w:ascii="Tahoma" w:eastAsia="Times New Roman" w:hAnsi="Tahoma" w:cs="Tahoma"/>
          <w:sz w:val="20"/>
          <w:szCs w:val="20"/>
          <w:lang w:eastAsia="sl-SI"/>
        </w:rPr>
        <w:t>/2.</w:t>
      </w:r>
    </w:p>
    <w:p w14:paraId="7CD7EC47" w14:textId="77777777" w:rsidR="00D93163" w:rsidRPr="00D93163" w:rsidRDefault="00D93163" w:rsidP="00D93163">
      <w:pPr>
        <w:keepNext/>
        <w:spacing w:after="0" w:line="240" w:lineRule="auto"/>
        <w:jc w:val="both"/>
        <w:rPr>
          <w:rFonts w:ascii="Tahoma" w:eastAsia="Times New Roman" w:hAnsi="Tahoma" w:cs="Tahoma"/>
          <w:sz w:val="20"/>
          <w:szCs w:val="20"/>
          <w:lang w:eastAsia="sl-SI"/>
        </w:rPr>
      </w:pPr>
    </w:p>
    <w:p w14:paraId="02905E5A" w14:textId="77777777" w:rsidR="00BD5845" w:rsidRPr="00381720" w:rsidRDefault="00BD5845" w:rsidP="00434B25">
      <w:pPr>
        <w:keepLines/>
        <w:widowControl w:val="0"/>
        <w:autoSpaceDE w:val="0"/>
        <w:autoSpaceDN w:val="0"/>
        <w:adjustRightInd w:val="0"/>
        <w:spacing w:after="0" w:line="240" w:lineRule="auto"/>
        <w:jc w:val="both"/>
        <w:rPr>
          <w:rFonts w:ascii="Tahoma" w:hAnsi="Tahoma" w:cs="Tahoma"/>
          <w:b/>
          <w:bCs/>
          <w:i/>
          <w:sz w:val="20"/>
          <w:szCs w:val="20"/>
          <w:u w:val="single"/>
          <w:lang w:eastAsia="sl-SI"/>
        </w:rPr>
      </w:pPr>
    </w:p>
    <w:p w14:paraId="77804E3A" w14:textId="77777777" w:rsidR="00DA7348" w:rsidRPr="00381720" w:rsidRDefault="00DA7348" w:rsidP="00434B25">
      <w:pPr>
        <w:keepLines/>
        <w:widowControl w:val="0"/>
        <w:numPr>
          <w:ilvl w:val="1"/>
          <w:numId w:val="1"/>
        </w:numPr>
        <w:spacing w:after="0" w:line="240" w:lineRule="auto"/>
        <w:jc w:val="both"/>
        <w:rPr>
          <w:rFonts w:ascii="Tahoma" w:eastAsia="Times New Roman" w:hAnsi="Tahoma" w:cs="Tahoma"/>
          <w:b/>
          <w:szCs w:val="20"/>
          <w:lang w:eastAsia="sl-SI"/>
        </w:rPr>
      </w:pPr>
      <w:r w:rsidRPr="00381720">
        <w:rPr>
          <w:rFonts w:ascii="Tahoma" w:eastAsia="Times New Roman" w:hAnsi="Tahoma" w:cs="Tahoma"/>
          <w:b/>
          <w:szCs w:val="20"/>
          <w:lang w:eastAsia="sl-SI"/>
        </w:rPr>
        <w:t>OSTALE ZAHTEVE IN POGOJI NAROČNIKA</w:t>
      </w:r>
    </w:p>
    <w:p w14:paraId="1045F55F" w14:textId="77777777" w:rsidR="00DA7348" w:rsidRPr="00381720" w:rsidRDefault="00DA7348" w:rsidP="00434B25">
      <w:pPr>
        <w:keepLines/>
        <w:widowControl w:val="0"/>
        <w:spacing w:after="0" w:line="240" w:lineRule="auto"/>
        <w:rPr>
          <w:rFonts w:ascii="Tahoma" w:eastAsia="Times New Roman" w:hAnsi="Tahoma" w:cs="Tahoma"/>
          <w:b/>
          <w:sz w:val="20"/>
          <w:szCs w:val="21"/>
          <w:lang w:eastAsia="sl-SI"/>
        </w:rPr>
      </w:pPr>
    </w:p>
    <w:p w14:paraId="66E2F016" w14:textId="77777777" w:rsidR="00DA7348" w:rsidRPr="00381720" w:rsidRDefault="00DA7348" w:rsidP="00434B25">
      <w:pPr>
        <w:keepLines/>
        <w:widowControl w:val="0"/>
        <w:tabs>
          <w:tab w:val="left" w:pos="-1560"/>
        </w:tabs>
        <w:spacing w:after="0" w:line="240" w:lineRule="auto"/>
        <w:jc w:val="both"/>
        <w:rPr>
          <w:rFonts w:ascii="Tahoma" w:eastAsia="Times New Roman" w:hAnsi="Tahoma" w:cs="Tahoma"/>
          <w:sz w:val="20"/>
          <w:szCs w:val="20"/>
          <w:lang w:eastAsia="sl-SI"/>
        </w:rPr>
      </w:pPr>
      <w:r w:rsidRPr="00381720">
        <w:rPr>
          <w:rFonts w:ascii="Tahoma" w:eastAsia="Times New Roman" w:hAnsi="Tahoma" w:cs="Tahoma"/>
          <w:b/>
          <w:sz w:val="20"/>
          <w:szCs w:val="20"/>
          <w:lang w:eastAsia="sl-SI"/>
        </w:rPr>
        <w:t xml:space="preserve">A. </w:t>
      </w:r>
      <w:r w:rsidRPr="00381720">
        <w:rPr>
          <w:rFonts w:ascii="Tahoma" w:eastAsia="Times New Roman" w:hAnsi="Tahoma" w:cs="Tahoma"/>
          <w:sz w:val="20"/>
          <w:szCs w:val="20"/>
          <w:lang w:eastAsia="sl-SI"/>
        </w:rPr>
        <w:t xml:space="preserve">Ponudnik, skupina ponudnikov v okviru skupne ponudbe, vsi v ponudbi navedeni podizvajalci ter </w:t>
      </w:r>
      <w:r w:rsidRPr="00381720">
        <w:rPr>
          <w:rFonts w:ascii="Tahoma" w:eastAsia="Times New Roman" w:hAnsi="Tahoma" w:cs="Tahoma"/>
          <w:bCs/>
          <w:sz w:val="20"/>
          <w:szCs w:val="20"/>
          <w:lang w:eastAsia="sl-SI"/>
        </w:rPr>
        <w:t>subjekti, katerega zmogljivost bo ponudnik uporabil,</w:t>
      </w:r>
      <w:r w:rsidRPr="00381720">
        <w:rPr>
          <w:rFonts w:ascii="Tahoma" w:eastAsia="Times New Roman" w:hAnsi="Tahoma" w:cs="Tahoma"/>
          <w:sz w:val="20"/>
          <w:szCs w:val="20"/>
          <w:lang w:eastAsia="sl-SI"/>
        </w:rPr>
        <w:t xml:space="preserve"> ne sme/jo biti uvrščen na seznam poslovnih subjektov, s katerimi na podlagi 35. člena Zakona o integriteti in preprečevanju korupcije (Ur. l. RS, št. 69/11-UPB2, v nadaljevanju: ZIntPK), naročniki ne smejo sodelovati.</w:t>
      </w:r>
    </w:p>
    <w:p w14:paraId="2B216D23" w14:textId="77777777" w:rsidR="00DA7348" w:rsidRPr="00381720" w:rsidRDefault="00DA7348" w:rsidP="00434B25">
      <w:pPr>
        <w:keepLines/>
        <w:widowControl w:val="0"/>
        <w:spacing w:after="0" w:line="240" w:lineRule="auto"/>
        <w:jc w:val="both"/>
        <w:rPr>
          <w:rFonts w:ascii="Tahoma" w:eastAsia="Times New Roman" w:hAnsi="Tahoma" w:cs="Tahoma"/>
          <w:b/>
          <w:smallCaps/>
          <w:sz w:val="16"/>
          <w:szCs w:val="20"/>
          <w:lang w:eastAsia="sl-SI"/>
        </w:rPr>
      </w:pPr>
    </w:p>
    <w:p w14:paraId="3C6495D5" w14:textId="77777777" w:rsidR="00DA7348" w:rsidRPr="00381720" w:rsidRDefault="00DA7348" w:rsidP="00434B25">
      <w:pPr>
        <w:keepLines/>
        <w:widowControl w:val="0"/>
        <w:spacing w:after="0" w:line="240" w:lineRule="auto"/>
        <w:jc w:val="both"/>
        <w:rPr>
          <w:rFonts w:ascii="Tahoma" w:eastAsia="Times New Roman" w:hAnsi="Tahoma" w:cs="Tahoma"/>
          <w:sz w:val="20"/>
          <w:lang w:eastAsia="sl-SI"/>
        </w:rPr>
      </w:pPr>
    </w:p>
    <w:p w14:paraId="79D4D61B" w14:textId="77777777" w:rsidR="00DA7348" w:rsidRPr="00381720" w:rsidRDefault="00DA7348" w:rsidP="00434B25">
      <w:pPr>
        <w:keepLines/>
        <w:widowControl w:val="0"/>
        <w:tabs>
          <w:tab w:val="left" w:pos="284"/>
        </w:tabs>
        <w:spacing w:after="0" w:line="240" w:lineRule="auto"/>
        <w:jc w:val="both"/>
        <w:rPr>
          <w:rFonts w:ascii="Tahoma" w:eastAsia="Times New Roman" w:hAnsi="Tahoma" w:cs="Tahoma"/>
          <w:sz w:val="20"/>
          <w:szCs w:val="20"/>
          <w:lang w:eastAsia="sl-SI"/>
        </w:rPr>
      </w:pPr>
      <w:r w:rsidRPr="00381720">
        <w:rPr>
          <w:rFonts w:ascii="Tahoma" w:eastAsia="Times New Roman" w:hAnsi="Tahoma" w:cs="Tahoma"/>
          <w:b/>
          <w:sz w:val="20"/>
          <w:szCs w:val="20"/>
          <w:lang w:eastAsia="sl-SI"/>
        </w:rPr>
        <w:t xml:space="preserve">B. </w:t>
      </w:r>
      <w:r w:rsidRPr="00381720">
        <w:rPr>
          <w:rFonts w:ascii="Tahoma" w:eastAsia="Times New Roman" w:hAnsi="Tahoma" w:cs="Tahoma"/>
          <w:sz w:val="20"/>
          <w:szCs w:val="20"/>
          <w:lang w:eastAsia="sl-SI"/>
        </w:rPr>
        <w:t>V skladu s šestim odstavkom 14. člena Zakona o integriteti in preprečevanju korupcije (Uradni list RS, št. 69/11-UPB2; v nadaljevanju ZIntPK) je dolžan izbrani ponudnik na poziv naročnika, pred podpisom pogodbe</w:t>
      </w:r>
      <w:r w:rsidR="00611B7F" w:rsidRPr="00381720">
        <w:rPr>
          <w:rFonts w:ascii="Tahoma" w:eastAsia="Times New Roman" w:hAnsi="Tahoma" w:cs="Tahoma"/>
          <w:sz w:val="20"/>
          <w:szCs w:val="20"/>
          <w:lang w:eastAsia="sl-SI"/>
        </w:rPr>
        <w:t>/okvirnega sporazuma</w:t>
      </w:r>
      <w:r w:rsidRPr="00381720">
        <w:rPr>
          <w:rFonts w:ascii="Tahoma" w:eastAsia="Times New Roman" w:hAnsi="Tahoma" w:cs="Tahoma"/>
          <w:sz w:val="20"/>
          <w:szCs w:val="20"/>
          <w:lang w:eastAsia="sl-SI"/>
        </w:rPr>
        <w:t>, predložiti izjavo ali podatke o udeležbi fizičnih in pravnih oseb v lastništvu izbranega ponudnika, ter o gospodarskih subjektih za katere se glede na določbe zakona, ki ureja gospodarske družbe, šteje, da so povezane družbe z izbranim ponudnikom (</w:t>
      </w:r>
      <w:r w:rsidR="009975E6" w:rsidRPr="00381720">
        <w:rPr>
          <w:rFonts w:ascii="Tahoma" w:eastAsia="Times New Roman" w:hAnsi="Tahoma" w:cs="Tahoma"/>
          <w:sz w:val="20"/>
          <w:szCs w:val="20"/>
          <w:lang w:eastAsia="sl-SI"/>
        </w:rPr>
        <w:t>Priloga</w:t>
      </w:r>
      <w:r w:rsidRPr="00381720">
        <w:rPr>
          <w:rFonts w:ascii="Tahoma" w:eastAsia="Times New Roman" w:hAnsi="Tahoma" w:cs="Tahoma"/>
          <w:sz w:val="20"/>
          <w:szCs w:val="20"/>
          <w:lang w:eastAsia="sl-SI"/>
        </w:rPr>
        <w:t xml:space="preserve"> 3</w:t>
      </w:r>
      <w:r w:rsidR="009975E6" w:rsidRPr="00381720">
        <w:rPr>
          <w:rFonts w:ascii="Tahoma" w:eastAsia="Times New Roman" w:hAnsi="Tahoma" w:cs="Tahoma"/>
          <w:sz w:val="20"/>
          <w:szCs w:val="20"/>
          <w:lang w:eastAsia="sl-SI"/>
        </w:rPr>
        <w:t>/3</w:t>
      </w:r>
      <w:r w:rsidRPr="00381720">
        <w:rPr>
          <w:rFonts w:ascii="Tahoma" w:eastAsia="Times New Roman" w:hAnsi="Tahoma" w:cs="Tahoma"/>
          <w:sz w:val="20"/>
          <w:szCs w:val="20"/>
          <w:lang w:eastAsia="sl-SI"/>
        </w:rPr>
        <w:t xml:space="preserve">). Če bo ponudnik predložil lažno izjavo oziroma bo dal neresnične podatke o navedenih dejstvih, bo to imelo za posledico ničnost </w:t>
      </w:r>
      <w:r w:rsidR="00611B7F" w:rsidRPr="00381720">
        <w:rPr>
          <w:rFonts w:ascii="Tahoma" w:eastAsia="Times New Roman" w:hAnsi="Tahoma" w:cs="Tahoma"/>
          <w:sz w:val="20"/>
          <w:szCs w:val="20"/>
          <w:lang w:eastAsia="sl-SI"/>
        </w:rPr>
        <w:t>pogodbe/</w:t>
      </w:r>
      <w:r w:rsidRPr="00381720">
        <w:rPr>
          <w:rFonts w:ascii="Tahoma" w:eastAsia="Times New Roman" w:hAnsi="Tahoma" w:cs="Tahoma"/>
          <w:sz w:val="20"/>
          <w:szCs w:val="20"/>
          <w:lang w:eastAsia="sl-SI"/>
        </w:rPr>
        <w:t>okvirnega sporazuma. Izjavo bodo morali podati tudi ostali gospodarski subjekti, ki nastopajo v ponudbi skupaj s ponudnikom.</w:t>
      </w:r>
    </w:p>
    <w:p w14:paraId="7526BFD1" w14:textId="77777777" w:rsidR="00A0775F" w:rsidRPr="00381720" w:rsidRDefault="00A0775F" w:rsidP="00434B25">
      <w:pPr>
        <w:keepLines/>
        <w:widowControl w:val="0"/>
        <w:spacing w:after="0" w:line="240" w:lineRule="auto"/>
        <w:jc w:val="both"/>
        <w:rPr>
          <w:rFonts w:ascii="Tahoma" w:eastAsia="Times New Roman" w:hAnsi="Tahoma" w:cs="Tahoma"/>
          <w:b/>
          <w:smallCaps/>
          <w:sz w:val="20"/>
          <w:szCs w:val="20"/>
          <w:lang w:eastAsia="sl-SI"/>
        </w:rPr>
      </w:pPr>
    </w:p>
    <w:p w14:paraId="6A99B86C" w14:textId="77777777" w:rsidR="00DA7348" w:rsidRPr="00381720" w:rsidRDefault="00DA7348" w:rsidP="00434B25">
      <w:pPr>
        <w:keepLines/>
        <w:widowControl w:val="0"/>
        <w:spacing w:after="0" w:line="240" w:lineRule="auto"/>
        <w:jc w:val="both"/>
        <w:rPr>
          <w:rFonts w:ascii="Tahoma" w:eastAsia="Times New Roman" w:hAnsi="Tahoma" w:cs="Tahoma"/>
          <w:b/>
          <w:smallCaps/>
          <w:sz w:val="20"/>
          <w:szCs w:val="20"/>
          <w:lang w:eastAsia="sl-SI"/>
        </w:rPr>
      </w:pPr>
      <w:r w:rsidRPr="00381720">
        <w:rPr>
          <w:rFonts w:ascii="Tahoma" w:eastAsia="Times New Roman" w:hAnsi="Tahoma" w:cs="Tahoma"/>
          <w:b/>
          <w:smallCaps/>
          <w:sz w:val="20"/>
          <w:szCs w:val="20"/>
          <w:lang w:eastAsia="sl-SI"/>
        </w:rPr>
        <w:t>Dokazila:</w:t>
      </w:r>
    </w:p>
    <w:p w14:paraId="2644FF0C" w14:textId="77777777" w:rsidR="00DA7348" w:rsidRPr="00381720" w:rsidRDefault="00DA7348" w:rsidP="00434B25">
      <w:pPr>
        <w:keepLines/>
        <w:widowControl w:val="0"/>
        <w:spacing w:after="0" w:line="240" w:lineRule="auto"/>
        <w:jc w:val="both"/>
        <w:rPr>
          <w:rFonts w:ascii="Tahoma" w:eastAsia="Times New Roman" w:hAnsi="Tahoma" w:cs="Tahoma"/>
          <w:b/>
          <w:sz w:val="20"/>
          <w:lang w:eastAsia="sl-SI"/>
        </w:rPr>
      </w:pPr>
      <w:r w:rsidRPr="00381720">
        <w:rPr>
          <w:rFonts w:ascii="Tahoma" w:eastAsia="Times New Roman" w:hAnsi="Tahoma" w:cs="Tahoma"/>
          <w:sz w:val="20"/>
          <w:lang w:eastAsia="sl-SI"/>
        </w:rPr>
        <w:t>Izpolnjen ESPD (</w:t>
      </w:r>
      <w:r w:rsidRPr="00381720">
        <w:rPr>
          <w:rFonts w:ascii="Tahoma" w:eastAsia="Times New Roman" w:hAnsi="Tahoma" w:cs="Tahoma"/>
          <w:i/>
          <w:sz w:val="20"/>
          <w:lang w:eastAsia="sl-SI"/>
        </w:rPr>
        <w:t>v »Del VI: Sklepne izjave«</w:t>
      </w:r>
      <w:r w:rsidRPr="00381720">
        <w:rPr>
          <w:rFonts w:ascii="Tahoma" w:eastAsia="Times New Roman" w:hAnsi="Tahoma" w:cs="Tahoma"/>
          <w:sz w:val="20"/>
          <w:lang w:eastAsia="sl-SI"/>
        </w:rPr>
        <w:t>) s strani vseh gospodarskih subjektov v ponudbi.</w:t>
      </w:r>
      <w:r w:rsidRPr="00381720">
        <w:rPr>
          <w:rFonts w:ascii="Tahoma" w:eastAsia="Times New Roman" w:hAnsi="Tahoma" w:cs="Tahoma"/>
          <w:b/>
          <w:sz w:val="20"/>
          <w:lang w:eastAsia="sl-SI"/>
        </w:rPr>
        <w:t xml:space="preserve"> </w:t>
      </w:r>
    </w:p>
    <w:p w14:paraId="3FF933D8" w14:textId="77777777" w:rsidR="00DA7348" w:rsidRPr="004259A2" w:rsidRDefault="00DA7348" w:rsidP="00434B25">
      <w:pPr>
        <w:keepLines/>
        <w:widowControl w:val="0"/>
        <w:spacing w:after="0" w:line="240" w:lineRule="auto"/>
        <w:jc w:val="both"/>
        <w:rPr>
          <w:rFonts w:ascii="Tahoma" w:eastAsia="Times New Roman" w:hAnsi="Tahoma" w:cs="Tahoma"/>
          <w:color w:val="FF0000"/>
          <w:sz w:val="16"/>
          <w:lang w:eastAsia="sl-SI"/>
        </w:rPr>
      </w:pPr>
    </w:p>
    <w:p w14:paraId="5646C00E" w14:textId="77777777" w:rsidR="00DA7348" w:rsidRDefault="00DA7348" w:rsidP="00434B25">
      <w:pPr>
        <w:keepLines/>
        <w:widowControl w:val="0"/>
        <w:spacing w:after="0" w:line="240" w:lineRule="auto"/>
        <w:jc w:val="both"/>
        <w:rPr>
          <w:rFonts w:ascii="Tahoma" w:eastAsia="Times New Roman" w:hAnsi="Tahoma" w:cs="Tahoma"/>
          <w:sz w:val="20"/>
          <w:lang w:eastAsia="sl-SI"/>
        </w:rPr>
      </w:pPr>
      <w:r w:rsidRPr="004259A2">
        <w:rPr>
          <w:rFonts w:ascii="Tahoma" w:eastAsia="Times New Roman" w:hAnsi="Tahoma" w:cs="Tahoma"/>
          <w:b/>
          <w:sz w:val="20"/>
          <w:lang w:eastAsia="sl-SI"/>
        </w:rPr>
        <w:t xml:space="preserve">Ponudnik </w:t>
      </w:r>
      <w:r w:rsidRPr="004259A2">
        <w:rPr>
          <w:rFonts w:ascii="Tahoma" w:eastAsia="Times New Roman" w:hAnsi="Tahoma" w:cs="Tahoma"/>
          <w:b/>
          <w:sz w:val="20"/>
          <w:u w:val="single"/>
          <w:lang w:eastAsia="sl-SI"/>
        </w:rPr>
        <w:t>lahko že ob oddaji ponudbe</w:t>
      </w:r>
      <w:r w:rsidRPr="004259A2">
        <w:rPr>
          <w:rFonts w:ascii="Tahoma" w:eastAsia="Times New Roman" w:hAnsi="Tahoma" w:cs="Tahoma"/>
          <w:b/>
          <w:sz w:val="20"/>
          <w:lang w:eastAsia="sl-SI"/>
        </w:rPr>
        <w:t xml:space="preserve"> predloži predmetno</w:t>
      </w:r>
      <w:r w:rsidR="004259A2" w:rsidRPr="004259A2">
        <w:rPr>
          <w:rFonts w:ascii="Tahoma" w:eastAsia="Times New Roman" w:hAnsi="Tahoma" w:cs="Tahoma"/>
          <w:b/>
          <w:sz w:val="20"/>
          <w:lang w:eastAsia="sl-SI"/>
        </w:rPr>
        <w:t xml:space="preserve"> prilogo </w:t>
      </w:r>
      <w:r w:rsidRPr="004259A2">
        <w:rPr>
          <w:rFonts w:ascii="Tahoma" w:eastAsia="Times New Roman" w:hAnsi="Tahoma" w:cs="Tahoma"/>
          <w:b/>
          <w:sz w:val="20"/>
          <w:lang w:eastAsia="sl-SI"/>
        </w:rPr>
        <w:t>3</w:t>
      </w:r>
      <w:r w:rsidR="00D66135" w:rsidRPr="004259A2">
        <w:rPr>
          <w:rFonts w:ascii="Tahoma" w:eastAsia="Times New Roman" w:hAnsi="Tahoma" w:cs="Tahoma"/>
          <w:b/>
          <w:sz w:val="20"/>
          <w:lang w:eastAsia="sl-SI"/>
        </w:rPr>
        <w:t>/3</w:t>
      </w:r>
      <w:r w:rsidRPr="004259A2">
        <w:rPr>
          <w:rFonts w:ascii="Tahoma" w:eastAsia="Times New Roman" w:hAnsi="Tahoma" w:cs="Tahoma"/>
          <w:b/>
          <w:sz w:val="20"/>
          <w:lang w:eastAsia="sl-SI"/>
        </w:rPr>
        <w:t xml:space="preserve">, </w:t>
      </w:r>
      <w:r w:rsidRPr="004259A2">
        <w:rPr>
          <w:rFonts w:ascii="Tahoma" w:eastAsia="Times New Roman" w:hAnsi="Tahoma" w:cs="Tahoma"/>
          <w:sz w:val="20"/>
          <w:lang w:eastAsia="sl-SI"/>
        </w:rPr>
        <w:t xml:space="preserve">in sicer </w:t>
      </w:r>
      <w:r w:rsidRPr="004259A2">
        <w:rPr>
          <w:rFonts w:ascii="Tahoma" w:eastAsia="Times New Roman" w:hAnsi="Tahoma" w:cs="Tahoma"/>
          <w:sz w:val="20"/>
          <w:u w:val="single"/>
          <w:lang w:eastAsia="sl-SI"/>
        </w:rPr>
        <w:t>za vse</w:t>
      </w:r>
      <w:r w:rsidRPr="004259A2">
        <w:rPr>
          <w:rFonts w:ascii="Tahoma" w:eastAsia="Times New Roman" w:hAnsi="Tahoma" w:cs="Tahoma"/>
          <w:sz w:val="20"/>
          <w:lang w:eastAsia="sl-SI"/>
        </w:rPr>
        <w:t xml:space="preserve"> </w:t>
      </w:r>
      <w:r w:rsidRPr="00381720">
        <w:rPr>
          <w:rFonts w:ascii="Tahoma" w:eastAsia="Times New Roman" w:hAnsi="Tahoma" w:cs="Tahoma"/>
          <w:sz w:val="20"/>
          <w:lang w:eastAsia="sl-SI"/>
        </w:rPr>
        <w:t>gospodarske subjekte, ki nastopajo v ponudbi skupaj s ponudnikom (za vse partnerje, podizvajalce in/ali s subjekte, katerih zmogljivosti uporablja gospodarski subjekt).</w:t>
      </w:r>
    </w:p>
    <w:p w14:paraId="7342CA13" w14:textId="77777777" w:rsidR="00855EF8" w:rsidRDefault="00855EF8" w:rsidP="00434B25">
      <w:pPr>
        <w:keepLines/>
        <w:widowControl w:val="0"/>
        <w:spacing w:after="0" w:line="240" w:lineRule="auto"/>
        <w:jc w:val="both"/>
        <w:rPr>
          <w:rFonts w:ascii="Tahoma" w:eastAsia="Times New Roman" w:hAnsi="Tahoma" w:cs="Tahoma"/>
          <w:sz w:val="20"/>
          <w:lang w:eastAsia="sl-SI"/>
        </w:rPr>
      </w:pPr>
    </w:p>
    <w:p w14:paraId="644F37CE" w14:textId="77777777" w:rsidR="00855EF8" w:rsidRPr="00855EF8" w:rsidRDefault="00855EF8" w:rsidP="00855EF8">
      <w:pPr>
        <w:keepNext/>
        <w:keepLines/>
        <w:jc w:val="both"/>
        <w:rPr>
          <w:rFonts w:ascii="Tahoma" w:hAnsi="Tahoma" w:cs="Tahoma"/>
          <w:bCs/>
          <w:iCs/>
          <w:sz w:val="20"/>
        </w:rPr>
      </w:pPr>
      <w:r w:rsidRPr="00855EF8">
        <w:rPr>
          <w:rFonts w:ascii="Tahoma" w:hAnsi="Tahoma" w:cs="Tahoma"/>
          <w:b/>
          <w:sz w:val="20"/>
        </w:rPr>
        <w:lastRenderedPageBreak/>
        <w:t>C</w:t>
      </w:r>
      <w:r w:rsidRPr="00855EF8">
        <w:rPr>
          <w:rFonts w:ascii="Tahoma" w:hAnsi="Tahoma" w:cs="Tahoma"/>
          <w:sz w:val="20"/>
        </w:rPr>
        <w:t>.</w:t>
      </w:r>
      <w:r w:rsidRPr="00855EF8">
        <w:rPr>
          <w:rFonts w:ascii="Tahoma" w:hAnsi="Tahoma" w:cs="Tahoma"/>
          <w:bCs/>
          <w:iCs/>
          <w:sz w:val="20"/>
        </w:rPr>
        <w:t xml:space="preserve"> Gospodarski subjekt mora pri pripravi ponudbe upoštevati Sklep Sveta (SZVP) 2022/578 z dne 8. aprila 2022 o spremembi Sklepa 2014/512/SZVP o omejevalnih ukrepih zaradi delovanja Rusije, ki povzroča destabilizacijo razmer v Ukrajini, na podlagi katerega je naročniku prepovedano dodeljevanje ali nadaljnje izvajanje kakršnih koli javnih naročil ali koncesijskih pogodb, ki spadajo na področje uporabe direktiv z osebami, navedenimi v 1h členu navedenega Sklepa, vključno s podizvajalci, dobavitelji ali subjekti, katerih zmogljivosti se uporabljajo v smislu direktiv 2014/23/EU, 2014/24/EU, 2014/25/EU in 2009/81/ES, če predstavljajo več kot 10 % vrednosti naročila.</w:t>
      </w:r>
    </w:p>
    <w:p w14:paraId="4E1CD23F" w14:textId="77777777" w:rsidR="00855EF8" w:rsidRDefault="00855EF8" w:rsidP="00855EF8">
      <w:pPr>
        <w:keepNext/>
        <w:keepLines/>
        <w:jc w:val="both"/>
        <w:rPr>
          <w:rFonts w:ascii="Tahoma" w:hAnsi="Tahoma" w:cs="Tahoma"/>
          <w:b/>
          <w:smallCaps/>
          <w:sz w:val="20"/>
        </w:rPr>
      </w:pPr>
      <w:r w:rsidRPr="00855EF8">
        <w:rPr>
          <w:rFonts w:ascii="Tahoma" w:hAnsi="Tahoma" w:cs="Tahoma"/>
          <w:b/>
          <w:smallCaps/>
          <w:sz w:val="20"/>
        </w:rPr>
        <w:t>Dokazila:</w:t>
      </w:r>
    </w:p>
    <w:p w14:paraId="42BA90C1" w14:textId="77777777" w:rsidR="00855EF8" w:rsidRPr="00855EF8" w:rsidRDefault="00855EF8" w:rsidP="00855EF8">
      <w:pPr>
        <w:keepNext/>
        <w:keepLines/>
        <w:jc w:val="both"/>
        <w:rPr>
          <w:rFonts w:ascii="Tahoma" w:hAnsi="Tahoma" w:cs="Tahoma"/>
          <w:color w:val="000000" w:themeColor="text1"/>
          <w:sz w:val="20"/>
        </w:rPr>
      </w:pPr>
      <w:r w:rsidRPr="00855EF8">
        <w:rPr>
          <w:rFonts w:ascii="Tahoma" w:hAnsi="Tahoma" w:cs="Tahoma"/>
          <w:sz w:val="20"/>
        </w:rPr>
        <w:t>Podpisana IZJAVA GLEDE OMEJEVALNIH UKREPOV PROTI RUSIJI (Priloga 3/4) s strani ponudnika kot tudi vseh posameznih članov skupine ponudnikov (partnerji) ter jo naložena v</w:t>
      </w:r>
      <w:r w:rsidRPr="00855EF8">
        <w:rPr>
          <w:rFonts w:ascii="Tahoma" w:hAnsi="Tahoma" w:cs="Tahoma"/>
          <w:color w:val="000000" w:themeColor="text1"/>
          <w:sz w:val="20"/>
        </w:rPr>
        <w:t xml:space="preserve"> </w:t>
      </w:r>
      <w:r w:rsidRPr="00855EF8">
        <w:rPr>
          <w:rFonts w:ascii="Tahoma" w:hAnsi="Tahoma" w:cs="Tahoma"/>
          <w:b/>
          <w:color w:val="000000" w:themeColor="text1"/>
          <w:sz w:val="20"/>
          <w:u w:val="single"/>
        </w:rPr>
        <w:t>razdelek »Dokumenti«, del »Ostale priloge«</w:t>
      </w:r>
      <w:r w:rsidRPr="00855EF8">
        <w:rPr>
          <w:rFonts w:ascii="Tahoma" w:hAnsi="Tahoma" w:cs="Tahoma"/>
          <w:color w:val="000000" w:themeColor="text1"/>
          <w:sz w:val="20"/>
          <w:u w:val="single"/>
        </w:rPr>
        <w:t>.</w:t>
      </w:r>
    </w:p>
    <w:p w14:paraId="0A501C1A" w14:textId="77777777" w:rsidR="00855EF8" w:rsidRPr="00855EF8" w:rsidRDefault="00855EF8" w:rsidP="00434B25">
      <w:pPr>
        <w:keepLines/>
        <w:widowControl w:val="0"/>
        <w:spacing w:after="0" w:line="240" w:lineRule="auto"/>
        <w:jc w:val="both"/>
        <w:rPr>
          <w:rFonts w:ascii="Tahoma" w:eastAsia="Times New Roman" w:hAnsi="Tahoma" w:cs="Tahoma"/>
          <w:sz w:val="18"/>
          <w:lang w:eastAsia="sl-SI"/>
        </w:rPr>
      </w:pPr>
    </w:p>
    <w:p w14:paraId="3E52B8B5" w14:textId="77777777" w:rsidR="003D525B" w:rsidRPr="00855EF8" w:rsidRDefault="003D525B" w:rsidP="00434B25">
      <w:pPr>
        <w:keepLines/>
        <w:widowControl w:val="0"/>
        <w:spacing w:after="0" w:line="240" w:lineRule="auto"/>
        <w:jc w:val="both"/>
        <w:rPr>
          <w:rFonts w:ascii="Tahoma" w:eastAsia="Times New Roman" w:hAnsi="Tahoma" w:cs="Tahoma"/>
          <w:sz w:val="18"/>
          <w:lang w:eastAsia="sl-SI"/>
        </w:rPr>
      </w:pPr>
    </w:p>
    <w:p w14:paraId="0684D87D" w14:textId="77777777" w:rsidR="00DA7348" w:rsidRPr="00381720" w:rsidRDefault="00DA7348" w:rsidP="00434B25">
      <w:pPr>
        <w:keepLines/>
        <w:widowControl w:val="0"/>
        <w:tabs>
          <w:tab w:val="left" w:pos="284"/>
        </w:tabs>
        <w:spacing w:after="0" w:line="240" w:lineRule="auto"/>
        <w:jc w:val="both"/>
        <w:rPr>
          <w:rFonts w:ascii="Tahoma" w:eastAsia="Times New Roman" w:hAnsi="Tahoma" w:cs="Tahoma"/>
          <w:sz w:val="28"/>
          <w:szCs w:val="20"/>
          <w:lang w:eastAsia="sl-SI"/>
        </w:rPr>
      </w:pPr>
    </w:p>
    <w:p w14:paraId="3171F9FE" w14:textId="77777777" w:rsidR="00DA7348" w:rsidRPr="00381720" w:rsidRDefault="00DA7348" w:rsidP="00434B25">
      <w:pPr>
        <w:keepLines/>
        <w:widowControl w:val="0"/>
        <w:numPr>
          <w:ilvl w:val="1"/>
          <w:numId w:val="1"/>
        </w:numPr>
        <w:spacing w:after="0" w:line="240" w:lineRule="auto"/>
        <w:jc w:val="both"/>
        <w:rPr>
          <w:rFonts w:ascii="Tahoma" w:eastAsia="Times New Roman" w:hAnsi="Tahoma" w:cs="Tahoma"/>
          <w:b/>
          <w:szCs w:val="20"/>
          <w:lang w:eastAsia="sl-SI"/>
        </w:rPr>
      </w:pPr>
      <w:r w:rsidRPr="00381720">
        <w:rPr>
          <w:rFonts w:ascii="Tahoma" w:eastAsia="Times New Roman" w:hAnsi="Tahoma" w:cs="Tahoma"/>
          <w:b/>
          <w:szCs w:val="20"/>
          <w:lang w:eastAsia="sl-SI"/>
        </w:rPr>
        <w:t>SPREJEMANJE POGOJEV RAZPISNE DOKUMENTACIJE</w:t>
      </w:r>
    </w:p>
    <w:p w14:paraId="7C906328" w14:textId="77777777" w:rsidR="00DA7348" w:rsidRPr="00381720" w:rsidRDefault="00DA7348" w:rsidP="00434B25">
      <w:pPr>
        <w:keepLines/>
        <w:widowControl w:val="0"/>
        <w:spacing w:after="0" w:line="240" w:lineRule="auto"/>
        <w:jc w:val="both"/>
        <w:rPr>
          <w:rFonts w:ascii="Tahoma" w:eastAsia="Times New Roman" w:hAnsi="Tahoma" w:cs="Tahoma"/>
          <w:sz w:val="20"/>
          <w:szCs w:val="20"/>
          <w:lang w:eastAsia="sl-SI"/>
        </w:rPr>
      </w:pPr>
    </w:p>
    <w:p w14:paraId="4A38E639" w14:textId="77777777" w:rsidR="00DA7348" w:rsidRPr="00381720" w:rsidRDefault="00DA7348" w:rsidP="00434B25">
      <w:pPr>
        <w:keepLines/>
        <w:widowControl w:val="0"/>
        <w:tabs>
          <w:tab w:val="left" w:pos="284"/>
        </w:tabs>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Ponudnik, skupina ponudnikov v okviru skupne ponudbe (partner/ji), vsi v ponudbi navedeni podizvajalci ter </w:t>
      </w:r>
      <w:r w:rsidRPr="00381720">
        <w:rPr>
          <w:rFonts w:ascii="Tahoma" w:eastAsia="Times New Roman" w:hAnsi="Tahoma" w:cs="Tahoma"/>
          <w:bCs/>
          <w:sz w:val="20"/>
          <w:szCs w:val="20"/>
          <w:lang w:eastAsia="sl-SI"/>
        </w:rPr>
        <w:t>subjekti, katerega zmogljivost bo ponudnik uporabil</w:t>
      </w:r>
      <w:r w:rsidRPr="00381720">
        <w:rPr>
          <w:rFonts w:ascii="Tahoma" w:eastAsia="Times New Roman" w:hAnsi="Tahoma" w:cs="Tahoma"/>
          <w:sz w:val="20"/>
          <w:szCs w:val="20"/>
          <w:lang w:eastAsia="sl-SI"/>
        </w:rPr>
        <w:t xml:space="preserve"> (velja za podizvajalca in </w:t>
      </w:r>
      <w:r w:rsidRPr="00381720">
        <w:rPr>
          <w:rFonts w:ascii="Tahoma" w:eastAsia="Times New Roman" w:hAnsi="Tahoma" w:cs="Tahoma"/>
          <w:bCs/>
          <w:sz w:val="20"/>
          <w:szCs w:val="20"/>
          <w:lang w:eastAsia="sl-SI"/>
        </w:rPr>
        <w:t>subjekta, katerega zmogljivost bo ponudnik uporabil)</w:t>
      </w:r>
      <w:r w:rsidRPr="00381720">
        <w:rPr>
          <w:rFonts w:ascii="Tahoma" w:eastAsia="Times New Roman" w:hAnsi="Tahoma" w:cs="Tahoma"/>
          <w:sz w:val="20"/>
          <w:szCs w:val="20"/>
          <w:lang w:eastAsia="sl-SI"/>
        </w:rPr>
        <w:t>, morajo potrditi, da so seznanjenji z določili oz. zahtevami in pogoji razpisne dokumentacije in da se z njo strinjajo (oz. se strinjajo v delu, ki se nanaša na podizvajalca/e oz. na subjekt/e, katerih zmogljivosti bo uporabljal ponudnik).</w:t>
      </w:r>
    </w:p>
    <w:p w14:paraId="03E4F9BE" w14:textId="77777777" w:rsidR="00DA7348" w:rsidRPr="00381720" w:rsidRDefault="00DA7348" w:rsidP="00434B25">
      <w:pPr>
        <w:keepLines/>
        <w:widowControl w:val="0"/>
        <w:tabs>
          <w:tab w:val="left" w:pos="284"/>
        </w:tabs>
        <w:spacing w:after="0" w:line="240" w:lineRule="auto"/>
        <w:jc w:val="both"/>
        <w:rPr>
          <w:rFonts w:ascii="Tahoma" w:eastAsia="Times New Roman" w:hAnsi="Tahoma" w:cs="Tahoma"/>
          <w:sz w:val="10"/>
          <w:szCs w:val="20"/>
          <w:lang w:eastAsia="sl-SI"/>
        </w:rPr>
      </w:pPr>
    </w:p>
    <w:p w14:paraId="024DAA1F" w14:textId="77777777" w:rsidR="00DA7348" w:rsidRPr="00381720" w:rsidRDefault="00DA7348" w:rsidP="00434B25">
      <w:pPr>
        <w:keepLines/>
        <w:widowControl w:val="0"/>
        <w:spacing w:after="0" w:line="240" w:lineRule="auto"/>
        <w:jc w:val="both"/>
        <w:rPr>
          <w:rFonts w:ascii="Tahoma" w:eastAsia="Times New Roman" w:hAnsi="Tahoma" w:cs="Tahoma"/>
          <w:b/>
          <w:smallCaps/>
          <w:sz w:val="20"/>
          <w:szCs w:val="20"/>
          <w:lang w:eastAsia="sl-SI"/>
        </w:rPr>
      </w:pPr>
      <w:r w:rsidRPr="00381720">
        <w:rPr>
          <w:rFonts w:ascii="Tahoma" w:eastAsia="Times New Roman" w:hAnsi="Tahoma" w:cs="Tahoma"/>
          <w:b/>
          <w:smallCaps/>
          <w:sz w:val="20"/>
          <w:szCs w:val="20"/>
          <w:lang w:eastAsia="sl-SI"/>
        </w:rPr>
        <w:t>Dokazila:</w:t>
      </w:r>
    </w:p>
    <w:p w14:paraId="78840E4C" w14:textId="77777777" w:rsidR="00DA7348" w:rsidRPr="00381720" w:rsidRDefault="00DA7348" w:rsidP="00434B25">
      <w:pPr>
        <w:keepLines/>
        <w:widowControl w:val="0"/>
        <w:spacing w:after="0" w:line="240" w:lineRule="auto"/>
        <w:jc w:val="both"/>
        <w:rPr>
          <w:rFonts w:ascii="Tahoma" w:eastAsia="Times New Roman" w:hAnsi="Tahoma" w:cs="Tahoma"/>
          <w:sz w:val="20"/>
          <w:lang w:eastAsia="sl-SI"/>
        </w:rPr>
      </w:pPr>
      <w:r w:rsidRPr="00381720">
        <w:rPr>
          <w:rFonts w:ascii="Tahoma" w:eastAsia="Times New Roman" w:hAnsi="Tahoma" w:cs="Tahoma"/>
          <w:sz w:val="20"/>
          <w:lang w:eastAsia="sl-SI"/>
        </w:rPr>
        <w:t>Izpolnjen ESPD (</w:t>
      </w:r>
      <w:r w:rsidRPr="00381720">
        <w:rPr>
          <w:rFonts w:ascii="Tahoma" w:eastAsia="Times New Roman" w:hAnsi="Tahoma" w:cs="Tahoma"/>
          <w:i/>
          <w:sz w:val="20"/>
          <w:lang w:eastAsia="sl-SI"/>
        </w:rPr>
        <w:t>v »Del VI: Sklepne izjave«</w:t>
      </w:r>
      <w:r w:rsidRPr="00381720">
        <w:rPr>
          <w:rFonts w:ascii="Tahoma" w:eastAsia="Times New Roman" w:hAnsi="Tahoma" w:cs="Tahoma"/>
          <w:sz w:val="20"/>
          <w:lang w:eastAsia="sl-SI"/>
        </w:rPr>
        <w:t>) s strani vseh gospodarskih subjektov v ponudbi.</w:t>
      </w:r>
    </w:p>
    <w:p w14:paraId="7D256BCD" w14:textId="77777777" w:rsidR="00DA7348" w:rsidRPr="00381720" w:rsidRDefault="00DA7348" w:rsidP="00434B25">
      <w:pPr>
        <w:keepLines/>
        <w:widowControl w:val="0"/>
        <w:spacing w:after="0" w:line="240" w:lineRule="auto"/>
        <w:rPr>
          <w:rFonts w:ascii="Tahoma" w:eastAsia="Times New Roman" w:hAnsi="Tahoma" w:cs="Tahoma"/>
          <w:b/>
          <w:sz w:val="24"/>
          <w:szCs w:val="20"/>
          <w:lang w:eastAsia="sl-SI"/>
        </w:rPr>
      </w:pPr>
      <w:bookmarkStart w:id="18" w:name="OLE_LINK1"/>
      <w:bookmarkStart w:id="19" w:name="OLE_LINK2"/>
      <w:r w:rsidRPr="00381720">
        <w:rPr>
          <w:rFonts w:ascii="Tahoma" w:eastAsia="Times New Roman" w:hAnsi="Tahoma" w:cs="Tahoma"/>
          <w:b/>
          <w:sz w:val="24"/>
          <w:szCs w:val="20"/>
          <w:lang w:eastAsia="sl-SI"/>
        </w:rPr>
        <w:br w:type="page"/>
      </w:r>
    </w:p>
    <w:p w14:paraId="1FA58180" w14:textId="77777777" w:rsidR="002042CC" w:rsidRPr="00381720" w:rsidRDefault="002042CC" w:rsidP="009B1C52">
      <w:pPr>
        <w:keepLines/>
        <w:widowControl w:val="0"/>
        <w:numPr>
          <w:ilvl w:val="0"/>
          <w:numId w:val="1"/>
        </w:numPr>
        <w:spacing w:after="0" w:line="240" w:lineRule="auto"/>
        <w:jc w:val="both"/>
        <w:rPr>
          <w:rFonts w:ascii="Tahoma" w:eastAsia="Times New Roman" w:hAnsi="Tahoma" w:cs="Tahoma"/>
          <w:b/>
          <w:sz w:val="24"/>
          <w:szCs w:val="20"/>
          <w:lang w:eastAsia="sl-SI"/>
        </w:rPr>
      </w:pPr>
      <w:r w:rsidRPr="00381720">
        <w:rPr>
          <w:rFonts w:ascii="Tahoma" w:eastAsia="Times New Roman" w:hAnsi="Tahoma" w:cs="Tahoma"/>
          <w:b/>
          <w:sz w:val="24"/>
          <w:szCs w:val="20"/>
          <w:lang w:eastAsia="sl-SI"/>
        </w:rPr>
        <w:lastRenderedPageBreak/>
        <w:t>FINANČNA ZAVAROVANJA</w:t>
      </w:r>
    </w:p>
    <w:p w14:paraId="2B65BFE0" w14:textId="77777777" w:rsidR="002042CC" w:rsidRPr="00381720" w:rsidRDefault="002042CC" w:rsidP="009B1C52">
      <w:pPr>
        <w:keepLines/>
        <w:widowControl w:val="0"/>
        <w:spacing w:after="0" w:line="240" w:lineRule="auto"/>
        <w:jc w:val="both"/>
        <w:rPr>
          <w:rFonts w:ascii="Tahoma" w:eastAsia="Times New Roman" w:hAnsi="Tahoma" w:cs="Tahoma"/>
          <w:b/>
          <w:sz w:val="20"/>
          <w:szCs w:val="20"/>
          <w:lang w:eastAsia="sl-SI"/>
        </w:rPr>
      </w:pPr>
    </w:p>
    <w:p w14:paraId="797ECCF0" w14:textId="77777777" w:rsidR="002042CC" w:rsidRPr="00381720" w:rsidRDefault="002042CC" w:rsidP="009B1C52">
      <w:pPr>
        <w:keepLines/>
        <w:widowControl w:val="0"/>
        <w:numPr>
          <w:ilvl w:val="1"/>
          <w:numId w:val="1"/>
        </w:numPr>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Splošno</w:t>
      </w:r>
    </w:p>
    <w:p w14:paraId="108907DB" w14:textId="77777777" w:rsidR="002042CC" w:rsidRPr="00381720" w:rsidRDefault="002042CC" w:rsidP="009B1C52">
      <w:pPr>
        <w:keepLines/>
        <w:widowControl w:val="0"/>
        <w:spacing w:after="0" w:line="240" w:lineRule="auto"/>
        <w:jc w:val="both"/>
        <w:rPr>
          <w:rFonts w:ascii="Tahoma" w:eastAsia="Times New Roman" w:hAnsi="Tahoma" w:cs="Tahoma"/>
          <w:b/>
          <w:sz w:val="24"/>
          <w:szCs w:val="20"/>
          <w:lang w:eastAsia="sl-SI"/>
        </w:rPr>
      </w:pPr>
    </w:p>
    <w:p w14:paraId="73FF08FD" w14:textId="77777777" w:rsidR="00007D90" w:rsidRPr="00381720" w:rsidRDefault="00007D90" w:rsidP="009B1C52">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sz w:val="20"/>
          <w:szCs w:val="20"/>
          <w:lang w:eastAsia="sl-SI"/>
        </w:rPr>
        <w:t>Ponudnik mora za zavarovanje izpolnitve svoje obveznosti do naročnika, naročniku predložiti bianko menico z lastno menično izjavo. Menične izjave</w:t>
      </w:r>
      <w:r w:rsidRPr="00381720">
        <w:rPr>
          <w:rFonts w:ascii="Times New Roman" w:eastAsia="Times New Roman" w:hAnsi="Times New Roman"/>
          <w:sz w:val="20"/>
          <w:szCs w:val="20"/>
          <w:lang w:eastAsia="sl-SI"/>
        </w:rPr>
        <w:t xml:space="preserve"> </w:t>
      </w:r>
      <w:r w:rsidRPr="00381720">
        <w:rPr>
          <w:rFonts w:ascii="Tahoma" w:eastAsia="Times New Roman" w:hAnsi="Tahoma" w:cs="Tahoma"/>
          <w:sz w:val="20"/>
          <w:szCs w:val="20"/>
          <w:lang w:eastAsia="sl-SI"/>
        </w:rPr>
        <w:t>morajo biti brezpogojne in plačljive na prvi poziv in morajo biti izdane po vzorcih iz razpisne dokumentacije.</w:t>
      </w:r>
    </w:p>
    <w:p w14:paraId="1A08C71A" w14:textId="77777777" w:rsidR="00007D90" w:rsidRPr="00381720" w:rsidRDefault="00007D90" w:rsidP="009B1C52">
      <w:pPr>
        <w:keepLines/>
        <w:widowControl w:val="0"/>
        <w:spacing w:after="0" w:line="240" w:lineRule="auto"/>
        <w:jc w:val="both"/>
        <w:rPr>
          <w:rFonts w:ascii="Tahoma" w:eastAsia="Times New Roman" w:hAnsi="Tahoma" w:cs="Tahoma"/>
          <w:b/>
          <w:sz w:val="20"/>
          <w:szCs w:val="20"/>
          <w:lang w:eastAsia="sl-SI"/>
        </w:rPr>
      </w:pPr>
    </w:p>
    <w:p w14:paraId="5DCAE737" w14:textId="77777777" w:rsidR="00007D90" w:rsidRPr="00381720" w:rsidRDefault="00007D90" w:rsidP="009B1C52">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bookmarkEnd w:id="18"/>
    <w:bookmarkEnd w:id="19"/>
    <w:p w14:paraId="4C1520B7" w14:textId="77777777" w:rsidR="009B1C52" w:rsidRPr="00381720" w:rsidRDefault="009B1C52" w:rsidP="009B1C52">
      <w:pPr>
        <w:keepLines/>
        <w:widowControl w:val="0"/>
        <w:spacing w:after="0" w:line="240" w:lineRule="auto"/>
        <w:jc w:val="both"/>
        <w:rPr>
          <w:rFonts w:ascii="Tahoma" w:eastAsia="Times New Roman" w:hAnsi="Tahoma" w:cs="Tahoma"/>
          <w:sz w:val="18"/>
          <w:szCs w:val="20"/>
          <w:lang w:eastAsia="sl-SI"/>
        </w:rPr>
      </w:pPr>
    </w:p>
    <w:p w14:paraId="6194F05C" w14:textId="77777777" w:rsidR="009B1C52" w:rsidRPr="00381720" w:rsidRDefault="009B1C52" w:rsidP="009B1C52">
      <w:pPr>
        <w:keepLines/>
        <w:widowControl w:val="0"/>
        <w:spacing w:after="0" w:line="240" w:lineRule="auto"/>
        <w:jc w:val="both"/>
        <w:rPr>
          <w:rFonts w:ascii="Tahoma" w:eastAsia="Times New Roman" w:hAnsi="Tahoma" w:cs="Tahoma"/>
          <w:sz w:val="18"/>
          <w:szCs w:val="20"/>
          <w:lang w:eastAsia="sl-SI"/>
        </w:rPr>
      </w:pPr>
    </w:p>
    <w:p w14:paraId="29D5D822" w14:textId="77777777" w:rsidR="009B1C52" w:rsidRPr="00381720" w:rsidRDefault="009B1C52" w:rsidP="009B1C52">
      <w:pPr>
        <w:keepLines/>
        <w:widowControl w:val="0"/>
        <w:numPr>
          <w:ilvl w:val="1"/>
          <w:numId w:val="1"/>
        </w:numPr>
        <w:spacing w:after="0" w:line="240" w:lineRule="auto"/>
        <w:jc w:val="both"/>
        <w:rPr>
          <w:rFonts w:ascii="Tahoma" w:hAnsi="Tahoma" w:cs="Tahoma"/>
          <w:b/>
          <w:sz w:val="20"/>
        </w:rPr>
      </w:pPr>
      <w:r w:rsidRPr="00381720">
        <w:rPr>
          <w:rFonts w:ascii="Tahoma" w:hAnsi="Tahoma" w:cs="Tahoma"/>
          <w:b/>
          <w:sz w:val="20"/>
        </w:rPr>
        <w:t>Zavarovanje dobre izvedbe obveznosti iz okvirnega sporazuma</w:t>
      </w:r>
    </w:p>
    <w:p w14:paraId="0BD15A9C" w14:textId="77777777" w:rsidR="009B1C52" w:rsidRPr="00381720" w:rsidRDefault="009B1C52" w:rsidP="009B1C52">
      <w:pPr>
        <w:keepLines/>
        <w:widowControl w:val="0"/>
        <w:tabs>
          <w:tab w:val="num" w:pos="855"/>
        </w:tabs>
        <w:suppressAutoHyphens/>
        <w:jc w:val="both"/>
        <w:rPr>
          <w:sz w:val="20"/>
        </w:rPr>
      </w:pPr>
    </w:p>
    <w:p w14:paraId="798DC65F" w14:textId="77777777" w:rsidR="00334614" w:rsidRPr="00334614" w:rsidRDefault="009B1C52" w:rsidP="00334614">
      <w:pPr>
        <w:keepLines/>
        <w:widowControl w:val="0"/>
        <w:jc w:val="both"/>
        <w:rPr>
          <w:rFonts w:ascii="Tahoma" w:hAnsi="Tahoma" w:cs="Tahoma"/>
          <w:sz w:val="20"/>
        </w:rPr>
      </w:pPr>
      <w:r w:rsidRPr="00381720">
        <w:rPr>
          <w:rFonts w:ascii="Tahoma" w:hAnsi="Tahoma" w:cs="Tahoma"/>
          <w:sz w:val="20"/>
        </w:rPr>
        <w:t xml:space="preserve">Izbrani izvajalec s katerim bo sklenjen okvirni sporazum bo moral, najkasneje </w:t>
      </w:r>
      <w:r w:rsidR="00334614">
        <w:rPr>
          <w:rFonts w:ascii="Tahoma" w:hAnsi="Tahoma" w:cs="Tahoma"/>
          <w:sz w:val="20"/>
        </w:rPr>
        <w:t>pet (5</w:t>
      </w:r>
      <w:r w:rsidRPr="00381720">
        <w:rPr>
          <w:rFonts w:ascii="Tahoma" w:hAnsi="Tahoma" w:cs="Tahoma"/>
          <w:sz w:val="20"/>
        </w:rPr>
        <w:t xml:space="preserve">) dni od sklenitve okvirnega sporazuma, predložiti naročniku finančno zavarovanje za dobro izvedbo </w:t>
      </w:r>
      <w:r w:rsidRPr="00381720">
        <w:rPr>
          <w:rFonts w:ascii="Tahoma" w:hAnsi="Tahoma"/>
          <w:sz w:val="20"/>
        </w:rPr>
        <w:t xml:space="preserve">obveznosti </w:t>
      </w:r>
      <w:r w:rsidRPr="00381720">
        <w:rPr>
          <w:rFonts w:ascii="Tahoma" w:hAnsi="Tahoma"/>
          <w:color w:val="000000"/>
          <w:sz w:val="20"/>
        </w:rPr>
        <w:t>okvirnega sporazuma</w:t>
      </w:r>
      <w:r w:rsidRPr="00381720">
        <w:rPr>
          <w:rFonts w:ascii="Tahoma" w:hAnsi="Tahoma" w:cs="Tahoma"/>
          <w:sz w:val="20"/>
        </w:rPr>
        <w:t xml:space="preserve"> v</w:t>
      </w:r>
      <w:r w:rsidRPr="00381720">
        <w:rPr>
          <w:rFonts w:ascii="Tahoma" w:hAnsi="Tahoma" w:cs="Tahoma"/>
          <w:b/>
          <w:sz w:val="20"/>
        </w:rPr>
        <w:t xml:space="preserve"> </w:t>
      </w:r>
      <w:r w:rsidRPr="00381720">
        <w:rPr>
          <w:rFonts w:ascii="Tahoma" w:hAnsi="Tahoma" w:cs="Tahoma"/>
          <w:sz w:val="20"/>
        </w:rPr>
        <w:t>višini</w:t>
      </w:r>
      <w:r w:rsidR="00334614">
        <w:rPr>
          <w:rFonts w:ascii="Tahoma" w:hAnsi="Tahoma" w:cs="Tahoma"/>
          <w:b/>
          <w:sz w:val="20"/>
        </w:rPr>
        <w:t xml:space="preserve"> 20</w:t>
      </w:r>
      <w:r w:rsidRPr="00381720">
        <w:rPr>
          <w:rFonts w:ascii="Tahoma" w:hAnsi="Tahoma" w:cs="Tahoma"/>
          <w:b/>
          <w:sz w:val="20"/>
        </w:rPr>
        <w:t>.000,00 EUR</w:t>
      </w:r>
      <w:r w:rsidRPr="00381720">
        <w:rPr>
          <w:rFonts w:ascii="Tahoma" w:hAnsi="Tahoma" w:cs="Tahoma"/>
          <w:sz w:val="20"/>
        </w:rPr>
        <w:t xml:space="preserve"> </w:t>
      </w:r>
      <w:r w:rsidR="00334614" w:rsidRPr="00334614">
        <w:rPr>
          <w:rFonts w:ascii="Tahoma" w:hAnsi="Tahoma" w:cs="Tahoma"/>
          <w:sz w:val="20"/>
        </w:rPr>
        <w:t>(z besedo: dvajsettisoč evrov in 00/100) z dobo veljavnosti okvirnega sporazuma in še trideset (30) koledarskih dni po izteku veljavnosti okvirnega sporazuma.</w:t>
      </w:r>
    </w:p>
    <w:p w14:paraId="4F001117" w14:textId="77777777" w:rsidR="00334614" w:rsidRPr="00334614" w:rsidRDefault="00334614" w:rsidP="00334614">
      <w:pPr>
        <w:keepLines/>
        <w:widowControl w:val="0"/>
        <w:jc w:val="both"/>
        <w:rPr>
          <w:rFonts w:ascii="Tahoma" w:hAnsi="Tahoma" w:cs="Tahoma"/>
          <w:sz w:val="20"/>
        </w:rPr>
      </w:pPr>
      <w:r w:rsidRPr="00334614">
        <w:rPr>
          <w:rFonts w:ascii="Tahoma" w:hAnsi="Tahoma" w:cs="Tahoma"/>
          <w:sz w:val="20"/>
        </w:rPr>
        <w:t>V kolikor izbrani ponudnik ne bo izpolnjeval svojih obveznosti, bo lahko naročnik unovčil finančno zavarovanje dobre izvedbe obveznosti in odstopil od okvirnega sporazuma, brez kakršnekoli obveznosti do izbranega ponudnika. Naročnik bo pred unovčenjem zavarovanja izbranega ponudnika pisno pozval k izpolnjevanju obveznosti in mu določil rok za izpolnitev.</w:t>
      </w:r>
    </w:p>
    <w:p w14:paraId="509C6C75" w14:textId="77777777" w:rsidR="00334614" w:rsidRPr="00334614" w:rsidRDefault="00334614" w:rsidP="00334614">
      <w:pPr>
        <w:keepLines/>
        <w:widowControl w:val="0"/>
        <w:jc w:val="both"/>
        <w:rPr>
          <w:rFonts w:ascii="Tahoma" w:hAnsi="Tahoma" w:cs="Tahoma"/>
          <w:sz w:val="20"/>
        </w:rPr>
      </w:pPr>
      <w:r w:rsidRPr="00334614">
        <w:rPr>
          <w:rFonts w:ascii="Tahoma" w:hAnsi="Tahoma" w:cs="Tahoma"/>
          <w:sz w:val="20"/>
        </w:rPr>
        <w:t>V kolikor izbrani ponudnik, ob sklenitvi okvirnega sporazuma oziroma v roku petih (5) koledarskih dni in naknadnem naročnikovem pozivu ne bo predložil zavarovanja dobre izvedbe obveznosti, se šteje da odstopa od sklenitve okvirnega sporazuma in velja, da okvirni sporazum ni bil nikoli sklenjen.</w:t>
      </w:r>
    </w:p>
    <w:p w14:paraId="1BF99AD3" w14:textId="77777777" w:rsidR="00334614" w:rsidRPr="00334614" w:rsidRDefault="00334614" w:rsidP="00334614">
      <w:pPr>
        <w:keepLines/>
        <w:widowControl w:val="0"/>
        <w:jc w:val="both"/>
        <w:rPr>
          <w:rFonts w:ascii="Tahoma" w:hAnsi="Tahoma" w:cs="Tahoma"/>
          <w:sz w:val="20"/>
        </w:rPr>
      </w:pPr>
      <w:r w:rsidRPr="00334614">
        <w:rPr>
          <w:rFonts w:ascii="Tahoma" w:hAnsi="Tahoma" w:cs="Tahoma"/>
          <w:sz w:val="20"/>
        </w:rPr>
        <w:t xml:space="preserve">Vzorec menične izjave za zavarovanja dobre izvedbe obveznosti je priloga razpisne </w:t>
      </w:r>
      <w:r w:rsidRPr="00A94ED1">
        <w:rPr>
          <w:rFonts w:ascii="Tahoma" w:hAnsi="Tahoma" w:cs="Tahoma"/>
          <w:sz w:val="20"/>
        </w:rPr>
        <w:t xml:space="preserve">dokumentacije </w:t>
      </w:r>
      <w:r w:rsidR="00A94ED1" w:rsidRPr="00A94ED1">
        <w:rPr>
          <w:rFonts w:ascii="Tahoma" w:hAnsi="Tahoma" w:cs="Tahoma"/>
          <w:sz w:val="20"/>
        </w:rPr>
        <w:t>(Priloga 11</w:t>
      </w:r>
      <w:r w:rsidRPr="00A94ED1">
        <w:rPr>
          <w:rFonts w:ascii="Tahoma" w:hAnsi="Tahoma" w:cs="Tahoma"/>
          <w:sz w:val="20"/>
        </w:rPr>
        <w:t>).</w:t>
      </w:r>
      <w:r w:rsidRPr="00334614">
        <w:rPr>
          <w:rFonts w:ascii="Tahoma" w:hAnsi="Tahoma" w:cs="Tahoma"/>
          <w:sz w:val="20"/>
        </w:rPr>
        <w:t xml:space="preserve"> </w:t>
      </w:r>
    </w:p>
    <w:p w14:paraId="51B54DB8" w14:textId="77777777" w:rsidR="00571C56" w:rsidRPr="00381720" w:rsidRDefault="00571C56" w:rsidP="00571C56">
      <w:pPr>
        <w:keepNext/>
        <w:widowControl w:val="0"/>
        <w:spacing w:after="0" w:line="240" w:lineRule="auto"/>
        <w:jc w:val="both"/>
        <w:rPr>
          <w:rFonts w:ascii="Tahoma" w:eastAsia="Times New Roman" w:hAnsi="Tahoma" w:cs="Tahoma"/>
          <w:sz w:val="20"/>
          <w:szCs w:val="20"/>
          <w:lang w:eastAsia="sl-SI"/>
        </w:rPr>
      </w:pPr>
    </w:p>
    <w:p w14:paraId="3373671C" w14:textId="77777777" w:rsidR="00B5136F" w:rsidRPr="00B5136F" w:rsidRDefault="00B5136F" w:rsidP="00B5136F">
      <w:pPr>
        <w:keepLines/>
        <w:widowControl w:val="0"/>
        <w:numPr>
          <w:ilvl w:val="0"/>
          <w:numId w:val="1"/>
        </w:numPr>
        <w:spacing w:after="0" w:line="240" w:lineRule="auto"/>
        <w:jc w:val="both"/>
        <w:rPr>
          <w:rFonts w:ascii="Tahoma" w:eastAsia="Times New Roman" w:hAnsi="Tahoma" w:cs="Tahoma"/>
          <w:b/>
          <w:szCs w:val="20"/>
          <w:lang w:eastAsia="sl-SI"/>
        </w:rPr>
      </w:pPr>
      <w:r w:rsidRPr="00B5136F">
        <w:rPr>
          <w:rFonts w:ascii="Tahoma" w:eastAsia="Times New Roman" w:hAnsi="Tahoma" w:cs="Tahoma"/>
          <w:b/>
          <w:szCs w:val="20"/>
          <w:lang w:eastAsia="sl-SI"/>
        </w:rPr>
        <w:t>MERILA ZA IZBIRO PONUDNIKA</w:t>
      </w:r>
    </w:p>
    <w:p w14:paraId="6D4759C9"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654C7232"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 xml:space="preserve">Merilo za izbiro ekonomsko najugodnejšega ponudnika za predmetno javno naročilo, s katerim bo naročnik sklenil okvirni sporazum, je sestavljeno iz naslednjih meril: </w:t>
      </w:r>
    </w:p>
    <w:p w14:paraId="40C5E3DF"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tbl>
      <w:tblPr>
        <w:tblW w:w="907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425"/>
        <w:gridCol w:w="5671"/>
        <w:gridCol w:w="1417"/>
        <w:gridCol w:w="1559"/>
      </w:tblGrid>
      <w:tr w:rsidR="00B5136F" w:rsidRPr="00B5136F" w14:paraId="0497E5F1" w14:textId="77777777" w:rsidTr="00B5136F">
        <w:trPr>
          <w:trHeight w:val="100"/>
        </w:trPr>
        <w:tc>
          <w:tcPr>
            <w:tcW w:w="425" w:type="dxa"/>
            <w:tcBorders>
              <w:top w:val="single" w:sz="4" w:space="0" w:color="auto"/>
              <w:left w:val="single" w:sz="4" w:space="0" w:color="auto"/>
              <w:bottom w:val="single" w:sz="4" w:space="0" w:color="auto"/>
              <w:right w:val="single" w:sz="4" w:space="0" w:color="auto"/>
            </w:tcBorders>
            <w:vAlign w:val="center"/>
            <w:hideMark/>
          </w:tcPr>
          <w:p w14:paraId="02C3B795"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eastAsia="sl-SI"/>
              </w:rPr>
            </w:pPr>
            <w:r w:rsidRPr="00B5136F">
              <w:rPr>
                <w:rFonts w:ascii="Tahoma" w:eastAsia="Times New Roman" w:hAnsi="Tahoma" w:cs="Tahoma"/>
                <w:b/>
                <w:sz w:val="20"/>
                <w:szCs w:val="20"/>
                <w:lang w:eastAsia="sl-SI"/>
              </w:rPr>
              <w:t>no.</w:t>
            </w:r>
          </w:p>
        </w:tc>
        <w:tc>
          <w:tcPr>
            <w:tcW w:w="5671" w:type="dxa"/>
            <w:tcBorders>
              <w:top w:val="single" w:sz="4" w:space="0" w:color="auto"/>
              <w:left w:val="single" w:sz="4" w:space="0" w:color="auto"/>
              <w:bottom w:val="single" w:sz="4" w:space="0" w:color="auto"/>
              <w:right w:val="single" w:sz="4" w:space="0" w:color="auto"/>
            </w:tcBorders>
            <w:vAlign w:val="center"/>
            <w:hideMark/>
          </w:tcPr>
          <w:p w14:paraId="2966933E"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eastAsia="sl-SI"/>
              </w:rPr>
            </w:pPr>
            <w:r w:rsidRPr="00B5136F">
              <w:rPr>
                <w:rFonts w:ascii="Tahoma" w:eastAsia="Times New Roman" w:hAnsi="Tahoma" w:cs="Tahoma"/>
                <w:b/>
                <w:sz w:val="20"/>
                <w:szCs w:val="20"/>
                <w:lang w:eastAsia="sl-SI"/>
              </w:rPr>
              <w:t>Merila ocenjevanja ponudb</w:t>
            </w:r>
          </w:p>
        </w:tc>
        <w:tc>
          <w:tcPr>
            <w:tcW w:w="1417" w:type="dxa"/>
            <w:tcBorders>
              <w:top w:val="single" w:sz="4" w:space="0" w:color="auto"/>
              <w:left w:val="single" w:sz="4" w:space="0" w:color="auto"/>
              <w:bottom w:val="single" w:sz="4" w:space="0" w:color="auto"/>
              <w:right w:val="single" w:sz="4" w:space="0" w:color="auto"/>
            </w:tcBorders>
            <w:hideMark/>
          </w:tcPr>
          <w:p w14:paraId="5F2B6945"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eastAsia="sl-SI"/>
              </w:rPr>
            </w:pPr>
            <w:r w:rsidRPr="00B5136F">
              <w:rPr>
                <w:rFonts w:ascii="Tahoma" w:eastAsia="Times New Roman" w:hAnsi="Tahoma" w:cs="Tahoma"/>
                <w:b/>
                <w:sz w:val="20"/>
                <w:szCs w:val="20"/>
                <w:lang w:eastAsia="sl-SI"/>
              </w:rPr>
              <w:t>oznaka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F72724E" w14:textId="77777777" w:rsidR="00B5136F" w:rsidRPr="00B9741D" w:rsidRDefault="00B5136F" w:rsidP="00B5136F">
            <w:pPr>
              <w:keepLines/>
              <w:widowControl w:val="0"/>
              <w:spacing w:after="0" w:line="240" w:lineRule="auto"/>
              <w:jc w:val="both"/>
              <w:rPr>
                <w:rFonts w:ascii="Tahoma" w:eastAsia="Times New Roman" w:hAnsi="Tahoma" w:cs="Tahoma"/>
                <w:b/>
                <w:sz w:val="20"/>
                <w:szCs w:val="20"/>
                <w:lang w:eastAsia="sl-SI"/>
              </w:rPr>
            </w:pPr>
            <w:r w:rsidRPr="00B9741D">
              <w:rPr>
                <w:rFonts w:ascii="Tahoma" w:eastAsia="Times New Roman" w:hAnsi="Tahoma" w:cs="Tahoma"/>
                <w:b/>
                <w:sz w:val="20"/>
                <w:szCs w:val="20"/>
                <w:lang w:eastAsia="sl-SI"/>
              </w:rPr>
              <w:t>število točk</w:t>
            </w:r>
          </w:p>
        </w:tc>
      </w:tr>
      <w:tr w:rsidR="00B5136F" w:rsidRPr="00B5136F" w14:paraId="5D0A6671" w14:textId="77777777" w:rsidTr="00B5136F">
        <w:trPr>
          <w:trHeight w:val="235"/>
        </w:trPr>
        <w:tc>
          <w:tcPr>
            <w:tcW w:w="425" w:type="dxa"/>
            <w:tcBorders>
              <w:top w:val="dotted" w:sz="4" w:space="0" w:color="auto"/>
              <w:left w:val="single" w:sz="4" w:space="0" w:color="auto"/>
              <w:bottom w:val="dotted" w:sz="4" w:space="0" w:color="auto"/>
              <w:right w:val="single" w:sz="4" w:space="0" w:color="auto"/>
            </w:tcBorders>
            <w:hideMark/>
          </w:tcPr>
          <w:p w14:paraId="525D0C97"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1.</w:t>
            </w:r>
          </w:p>
        </w:tc>
        <w:tc>
          <w:tcPr>
            <w:tcW w:w="5671" w:type="dxa"/>
            <w:tcBorders>
              <w:top w:val="dotted" w:sz="4" w:space="0" w:color="auto"/>
              <w:left w:val="single" w:sz="4" w:space="0" w:color="auto"/>
              <w:bottom w:val="dotted" w:sz="4" w:space="0" w:color="auto"/>
              <w:right w:val="single" w:sz="4" w:space="0" w:color="auto"/>
            </w:tcBorders>
            <w:hideMark/>
          </w:tcPr>
          <w:p w14:paraId="56B8E5FB"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 xml:space="preserve">Ponudbena cena delovnih ur v EUR brez DDV </w:t>
            </w:r>
          </w:p>
        </w:tc>
        <w:tc>
          <w:tcPr>
            <w:tcW w:w="1417" w:type="dxa"/>
            <w:tcBorders>
              <w:top w:val="dotted" w:sz="4" w:space="0" w:color="auto"/>
              <w:left w:val="single" w:sz="4" w:space="0" w:color="auto"/>
              <w:bottom w:val="dotted" w:sz="4" w:space="0" w:color="auto"/>
              <w:right w:val="single" w:sz="4" w:space="0" w:color="auto"/>
            </w:tcBorders>
            <w:hideMark/>
          </w:tcPr>
          <w:p w14:paraId="0E5BA1F5"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P</w:t>
            </w:r>
            <w:r w:rsidRPr="00B5136F">
              <w:rPr>
                <w:rFonts w:ascii="Tahoma" w:eastAsia="Times New Roman" w:hAnsi="Tahoma" w:cs="Tahoma"/>
                <w:sz w:val="20"/>
                <w:szCs w:val="20"/>
                <w:vertAlign w:val="subscript"/>
                <w:lang w:eastAsia="sl-SI"/>
              </w:rPr>
              <w:t>cu</w:t>
            </w:r>
          </w:p>
        </w:tc>
        <w:tc>
          <w:tcPr>
            <w:tcW w:w="1559" w:type="dxa"/>
            <w:tcBorders>
              <w:top w:val="dotted" w:sz="4" w:space="0" w:color="auto"/>
              <w:left w:val="single" w:sz="4" w:space="0" w:color="auto"/>
              <w:bottom w:val="dotted" w:sz="4" w:space="0" w:color="auto"/>
              <w:right w:val="single" w:sz="4" w:space="0" w:color="auto"/>
            </w:tcBorders>
            <w:hideMark/>
          </w:tcPr>
          <w:p w14:paraId="6C60EA53" w14:textId="77777777" w:rsidR="00B5136F" w:rsidRPr="00B9741D" w:rsidRDefault="00B9741D" w:rsidP="00B5136F">
            <w:pPr>
              <w:keepLines/>
              <w:widowControl w:val="0"/>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9</w:t>
            </w:r>
          </w:p>
        </w:tc>
      </w:tr>
      <w:tr w:rsidR="00B5136F" w:rsidRPr="00B5136F" w14:paraId="65E5ECE8" w14:textId="77777777" w:rsidTr="00B5136F">
        <w:trPr>
          <w:trHeight w:val="235"/>
        </w:trPr>
        <w:tc>
          <w:tcPr>
            <w:tcW w:w="425" w:type="dxa"/>
            <w:tcBorders>
              <w:top w:val="dotted" w:sz="4" w:space="0" w:color="auto"/>
              <w:left w:val="single" w:sz="4" w:space="0" w:color="auto"/>
              <w:bottom w:val="dotted" w:sz="4" w:space="0" w:color="auto"/>
              <w:right w:val="single" w:sz="4" w:space="0" w:color="auto"/>
            </w:tcBorders>
          </w:tcPr>
          <w:p w14:paraId="7308D34A"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2.</w:t>
            </w:r>
          </w:p>
        </w:tc>
        <w:tc>
          <w:tcPr>
            <w:tcW w:w="5671" w:type="dxa"/>
            <w:tcBorders>
              <w:top w:val="dotted" w:sz="4" w:space="0" w:color="auto"/>
              <w:left w:val="single" w:sz="4" w:space="0" w:color="auto"/>
              <w:bottom w:val="dotted" w:sz="4" w:space="0" w:color="auto"/>
              <w:right w:val="single" w:sz="4" w:space="0" w:color="auto"/>
            </w:tcBorders>
          </w:tcPr>
          <w:p w14:paraId="349EC0B5"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Ponudbena cena periodičnega servisnega pregleda črpalk, mešal in potopnih črpalk brez DDV</w:t>
            </w:r>
          </w:p>
        </w:tc>
        <w:tc>
          <w:tcPr>
            <w:tcW w:w="1417" w:type="dxa"/>
            <w:tcBorders>
              <w:top w:val="dotted" w:sz="4" w:space="0" w:color="auto"/>
              <w:left w:val="single" w:sz="4" w:space="0" w:color="auto"/>
              <w:bottom w:val="dotted" w:sz="4" w:space="0" w:color="auto"/>
              <w:right w:val="single" w:sz="4" w:space="0" w:color="auto"/>
            </w:tcBorders>
          </w:tcPr>
          <w:p w14:paraId="4953BF4A"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P</w:t>
            </w:r>
            <w:r w:rsidRPr="00B5136F">
              <w:rPr>
                <w:rFonts w:ascii="Tahoma" w:eastAsia="Times New Roman" w:hAnsi="Tahoma" w:cs="Tahoma"/>
                <w:sz w:val="20"/>
                <w:szCs w:val="20"/>
                <w:vertAlign w:val="subscript"/>
                <w:lang w:eastAsia="sl-SI"/>
              </w:rPr>
              <w:t>cs</w:t>
            </w:r>
          </w:p>
        </w:tc>
        <w:tc>
          <w:tcPr>
            <w:tcW w:w="1559" w:type="dxa"/>
            <w:tcBorders>
              <w:top w:val="dotted" w:sz="4" w:space="0" w:color="auto"/>
              <w:left w:val="single" w:sz="4" w:space="0" w:color="auto"/>
              <w:bottom w:val="dotted" w:sz="4" w:space="0" w:color="auto"/>
              <w:right w:val="single" w:sz="4" w:space="0" w:color="auto"/>
            </w:tcBorders>
          </w:tcPr>
          <w:p w14:paraId="2CDE4410" w14:textId="77777777" w:rsidR="00B5136F" w:rsidRPr="00B9741D" w:rsidRDefault="00B5136F" w:rsidP="00B5136F">
            <w:pPr>
              <w:keepLines/>
              <w:widowControl w:val="0"/>
              <w:spacing w:after="0" w:line="240" w:lineRule="auto"/>
              <w:jc w:val="both"/>
              <w:rPr>
                <w:rFonts w:ascii="Tahoma" w:eastAsia="Times New Roman" w:hAnsi="Tahoma" w:cs="Tahoma"/>
                <w:sz w:val="20"/>
                <w:szCs w:val="20"/>
                <w:lang w:eastAsia="sl-SI"/>
              </w:rPr>
            </w:pPr>
            <w:r w:rsidRPr="00B9741D">
              <w:rPr>
                <w:rFonts w:ascii="Tahoma" w:eastAsia="Times New Roman" w:hAnsi="Tahoma" w:cs="Tahoma"/>
                <w:sz w:val="20"/>
                <w:szCs w:val="20"/>
                <w:lang w:eastAsia="sl-SI"/>
              </w:rPr>
              <w:t>40</w:t>
            </w:r>
          </w:p>
        </w:tc>
      </w:tr>
      <w:tr w:rsidR="00B5136F" w:rsidRPr="00B5136F" w14:paraId="20BBA51C" w14:textId="77777777" w:rsidTr="00B5136F">
        <w:trPr>
          <w:trHeight w:val="235"/>
        </w:trPr>
        <w:tc>
          <w:tcPr>
            <w:tcW w:w="425" w:type="dxa"/>
            <w:tcBorders>
              <w:top w:val="dotted" w:sz="4" w:space="0" w:color="auto"/>
              <w:left w:val="single" w:sz="4" w:space="0" w:color="auto"/>
              <w:bottom w:val="dotted" w:sz="4" w:space="0" w:color="auto"/>
              <w:right w:val="single" w:sz="4" w:space="0" w:color="auto"/>
            </w:tcBorders>
          </w:tcPr>
          <w:p w14:paraId="40BE6AFB"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3.</w:t>
            </w:r>
          </w:p>
        </w:tc>
        <w:tc>
          <w:tcPr>
            <w:tcW w:w="5671" w:type="dxa"/>
            <w:tcBorders>
              <w:top w:val="dotted" w:sz="4" w:space="0" w:color="auto"/>
              <w:left w:val="single" w:sz="4" w:space="0" w:color="auto"/>
              <w:bottom w:val="dotted" w:sz="4" w:space="0" w:color="auto"/>
              <w:right w:val="single" w:sz="4" w:space="0" w:color="auto"/>
            </w:tcBorders>
          </w:tcPr>
          <w:p w14:paraId="641AEBD5"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Ponudbena cena generalnega servisa črpalk, mešal in potopnih črpalk brez DDV</w:t>
            </w:r>
          </w:p>
        </w:tc>
        <w:tc>
          <w:tcPr>
            <w:tcW w:w="1417" w:type="dxa"/>
            <w:tcBorders>
              <w:top w:val="dotted" w:sz="4" w:space="0" w:color="auto"/>
              <w:left w:val="single" w:sz="4" w:space="0" w:color="auto"/>
              <w:bottom w:val="dotted" w:sz="4" w:space="0" w:color="auto"/>
              <w:right w:val="single" w:sz="4" w:space="0" w:color="auto"/>
            </w:tcBorders>
          </w:tcPr>
          <w:p w14:paraId="77D6439C"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P</w:t>
            </w:r>
            <w:r w:rsidRPr="00B5136F">
              <w:rPr>
                <w:rFonts w:ascii="Tahoma" w:eastAsia="Times New Roman" w:hAnsi="Tahoma" w:cs="Tahoma"/>
                <w:sz w:val="20"/>
                <w:szCs w:val="20"/>
                <w:vertAlign w:val="subscript"/>
                <w:lang w:eastAsia="sl-SI"/>
              </w:rPr>
              <w:t>cg</w:t>
            </w:r>
          </w:p>
        </w:tc>
        <w:tc>
          <w:tcPr>
            <w:tcW w:w="1559" w:type="dxa"/>
            <w:tcBorders>
              <w:top w:val="dotted" w:sz="4" w:space="0" w:color="auto"/>
              <w:left w:val="single" w:sz="4" w:space="0" w:color="auto"/>
              <w:bottom w:val="dotted" w:sz="4" w:space="0" w:color="auto"/>
              <w:right w:val="single" w:sz="4" w:space="0" w:color="auto"/>
            </w:tcBorders>
          </w:tcPr>
          <w:p w14:paraId="71ECB3D3" w14:textId="77777777" w:rsidR="00B5136F" w:rsidRPr="00B9741D" w:rsidRDefault="004F59BA" w:rsidP="00B5136F">
            <w:pPr>
              <w:keepLines/>
              <w:widowControl w:val="0"/>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45</w:t>
            </w:r>
          </w:p>
        </w:tc>
      </w:tr>
      <w:tr w:rsidR="00B5136F" w:rsidRPr="00B5136F" w14:paraId="015D8F0F" w14:textId="77777777" w:rsidTr="00B5136F">
        <w:trPr>
          <w:trHeight w:val="235"/>
        </w:trPr>
        <w:tc>
          <w:tcPr>
            <w:tcW w:w="425" w:type="dxa"/>
            <w:tcBorders>
              <w:top w:val="dotted" w:sz="4" w:space="0" w:color="auto"/>
              <w:left w:val="single" w:sz="4" w:space="0" w:color="auto"/>
              <w:bottom w:val="dotted" w:sz="4" w:space="0" w:color="auto"/>
              <w:right w:val="single" w:sz="4" w:space="0" w:color="auto"/>
            </w:tcBorders>
          </w:tcPr>
          <w:p w14:paraId="59B9D599"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4.</w:t>
            </w:r>
          </w:p>
        </w:tc>
        <w:tc>
          <w:tcPr>
            <w:tcW w:w="5671" w:type="dxa"/>
            <w:tcBorders>
              <w:top w:val="dotted" w:sz="4" w:space="0" w:color="auto"/>
              <w:left w:val="single" w:sz="4" w:space="0" w:color="auto"/>
              <w:bottom w:val="dotted" w:sz="4" w:space="0" w:color="auto"/>
              <w:right w:val="single" w:sz="4" w:space="0" w:color="auto"/>
            </w:tcBorders>
          </w:tcPr>
          <w:p w14:paraId="494431C9"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Ponudbena cena za blago EUR brez DDV</w:t>
            </w:r>
          </w:p>
        </w:tc>
        <w:tc>
          <w:tcPr>
            <w:tcW w:w="1417" w:type="dxa"/>
            <w:tcBorders>
              <w:top w:val="dotted" w:sz="4" w:space="0" w:color="auto"/>
              <w:left w:val="single" w:sz="4" w:space="0" w:color="auto"/>
              <w:bottom w:val="dotted" w:sz="4" w:space="0" w:color="auto"/>
              <w:right w:val="single" w:sz="4" w:space="0" w:color="auto"/>
            </w:tcBorders>
          </w:tcPr>
          <w:p w14:paraId="5836D8BD"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P</w:t>
            </w:r>
            <w:r w:rsidRPr="00B5136F">
              <w:rPr>
                <w:rFonts w:ascii="Tahoma" w:eastAsia="Times New Roman" w:hAnsi="Tahoma" w:cs="Tahoma"/>
                <w:sz w:val="20"/>
                <w:szCs w:val="20"/>
                <w:vertAlign w:val="subscript"/>
                <w:lang w:eastAsia="sl-SI"/>
              </w:rPr>
              <w:t>cb</w:t>
            </w:r>
          </w:p>
        </w:tc>
        <w:tc>
          <w:tcPr>
            <w:tcW w:w="1559" w:type="dxa"/>
            <w:tcBorders>
              <w:top w:val="dotted" w:sz="4" w:space="0" w:color="auto"/>
              <w:left w:val="single" w:sz="4" w:space="0" w:color="auto"/>
              <w:bottom w:val="dotted" w:sz="4" w:space="0" w:color="auto"/>
              <w:right w:val="single" w:sz="4" w:space="0" w:color="auto"/>
            </w:tcBorders>
          </w:tcPr>
          <w:p w14:paraId="4B25BA01" w14:textId="77777777" w:rsidR="00B5136F" w:rsidRPr="00B9741D" w:rsidRDefault="004F59BA" w:rsidP="00B5136F">
            <w:pPr>
              <w:keepLines/>
              <w:widowControl w:val="0"/>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3</w:t>
            </w:r>
            <w:r w:rsidR="00B5136F" w:rsidRPr="00B9741D">
              <w:rPr>
                <w:rFonts w:ascii="Tahoma" w:eastAsia="Times New Roman" w:hAnsi="Tahoma" w:cs="Tahoma"/>
                <w:sz w:val="20"/>
                <w:szCs w:val="20"/>
                <w:lang w:eastAsia="sl-SI"/>
              </w:rPr>
              <w:t>0</w:t>
            </w:r>
          </w:p>
        </w:tc>
      </w:tr>
      <w:tr w:rsidR="00B5136F" w:rsidRPr="00B5136F" w14:paraId="0F65CDB0" w14:textId="77777777" w:rsidTr="00B5136F">
        <w:trPr>
          <w:trHeight w:val="235"/>
        </w:trPr>
        <w:tc>
          <w:tcPr>
            <w:tcW w:w="6096" w:type="dxa"/>
            <w:gridSpan w:val="2"/>
            <w:tcBorders>
              <w:top w:val="single" w:sz="4" w:space="0" w:color="auto"/>
              <w:left w:val="single" w:sz="4" w:space="0" w:color="auto"/>
              <w:bottom w:val="single" w:sz="4" w:space="0" w:color="auto"/>
              <w:right w:val="single" w:sz="4" w:space="0" w:color="auto"/>
            </w:tcBorders>
            <w:hideMark/>
          </w:tcPr>
          <w:p w14:paraId="7D45EBFE"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eastAsia="sl-SI"/>
              </w:rPr>
            </w:pPr>
            <w:r w:rsidRPr="00B5136F">
              <w:rPr>
                <w:rFonts w:ascii="Tahoma" w:eastAsia="Times New Roman" w:hAnsi="Tahoma" w:cs="Tahoma"/>
                <w:b/>
                <w:sz w:val="20"/>
                <w:szCs w:val="20"/>
                <w:lang w:eastAsia="sl-SI"/>
              </w:rPr>
              <w:t>Skupaj</w:t>
            </w:r>
          </w:p>
        </w:tc>
        <w:tc>
          <w:tcPr>
            <w:tcW w:w="1417" w:type="dxa"/>
            <w:tcBorders>
              <w:top w:val="single" w:sz="4" w:space="0" w:color="auto"/>
              <w:left w:val="single" w:sz="4" w:space="0" w:color="auto"/>
              <w:bottom w:val="single" w:sz="4" w:space="0" w:color="auto"/>
              <w:right w:val="single" w:sz="4" w:space="0" w:color="auto"/>
            </w:tcBorders>
            <w:hideMark/>
          </w:tcPr>
          <w:p w14:paraId="7E7B5C4B"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eastAsia="sl-SI"/>
              </w:rPr>
            </w:pPr>
            <w:r w:rsidRPr="00B5136F">
              <w:rPr>
                <w:rFonts w:ascii="Tahoma" w:eastAsia="Times New Roman" w:hAnsi="Tahoma" w:cs="Tahoma"/>
                <w:b/>
                <w:sz w:val="20"/>
                <w:szCs w:val="20"/>
                <w:lang w:eastAsia="sl-SI"/>
              </w:rPr>
              <w:t>OCE</w:t>
            </w:r>
          </w:p>
        </w:tc>
        <w:tc>
          <w:tcPr>
            <w:tcW w:w="1559" w:type="dxa"/>
            <w:tcBorders>
              <w:top w:val="single" w:sz="4" w:space="0" w:color="auto"/>
              <w:left w:val="single" w:sz="4" w:space="0" w:color="auto"/>
              <w:bottom w:val="single" w:sz="4" w:space="0" w:color="auto"/>
              <w:right w:val="single" w:sz="4" w:space="0" w:color="auto"/>
            </w:tcBorders>
            <w:hideMark/>
          </w:tcPr>
          <w:p w14:paraId="5D9099B6" w14:textId="77777777" w:rsidR="00B5136F" w:rsidRPr="00B9741D" w:rsidRDefault="00B5136F" w:rsidP="00B5136F">
            <w:pPr>
              <w:keepLines/>
              <w:widowControl w:val="0"/>
              <w:spacing w:after="0" w:line="240" w:lineRule="auto"/>
              <w:jc w:val="both"/>
              <w:rPr>
                <w:rFonts w:ascii="Tahoma" w:eastAsia="Times New Roman" w:hAnsi="Tahoma" w:cs="Tahoma"/>
                <w:b/>
                <w:sz w:val="20"/>
                <w:szCs w:val="20"/>
                <w:lang w:eastAsia="sl-SI"/>
              </w:rPr>
            </w:pPr>
            <w:r w:rsidRPr="00B9741D">
              <w:rPr>
                <w:rFonts w:ascii="Tahoma" w:eastAsia="Times New Roman" w:hAnsi="Tahoma" w:cs="Tahoma"/>
                <w:b/>
                <w:sz w:val="20"/>
                <w:szCs w:val="20"/>
                <w:lang w:eastAsia="sl-SI"/>
              </w:rPr>
              <w:t>1</w:t>
            </w:r>
            <w:r w:rsidR="004F59BA">
              <w:rPr>
                <w:rFonts w:ascii="Tahoma" w:eastAsia="Times New Roman" w:hAnsi="Tahoma" w:cs="Tahoma"/>
                <w:b/>
                <w:sz w:val="20"/>
                <w:szCs w:val="20"/>
                <w:lang w:eastAsia="sl-SI"/>
              </w:rPr>
              <w:t>24</w:t>
            </w:r>
          </w:p>
        </w:tc>
      </w:tr>
    </w:tbl>
    <w:p w14:paraId="75D80227"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lastRenderedPageBreak/>
        <w:t>Naročnik bo izbral ponudnika, ki bo po formuli prejel najvišje število točk:</w:t>
      </w:r>
    </w:p>
    <w:p w14:paraId="7AD78F4C" w14:textId="77777777" w:rsidR="00E145F6" w:rsidRDefault="00E145F6" w:rsidP="00B5136F">
      <w:pPr>
        <w:keepLines/>
        <w:widowControl w:val="0"/>
        <w:spacing w:after="0" w:line="240" w:lineRule="auto"/>
        <w:jc w:val="both"/>
        <w:rPr>
          <w:rFonts w:ascii="Tahoma" w:eastAsia="Times New Roman" w:hAnsi="Tahoma" w:cs="Tahoma"/>
          <w:b/>
          <w:sz w:val="20"/>
          <w:szCs w:val="20"/>
          <w:lang w:eastAsia="sl-SI"/>
        </w:rPr>
      </w:pPr>
    </w:p>
    <w:p w14:paraId="3AA13DA3"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eastAsia="sl-SI"/>
        </w:rPr>
      </w:pPr>
      <w:r w:rsidRPr="00B5136F">
        <w:rPr>
          <w:rFonts w:ascii="Tahoma" w:eastAsia="Times New Roman" w:hAnsi="Tahoma" w:cs="Tahoma"/>
          <w:b/>
          <w:sz w:val="20"/>
          <w:szCs w:val="20"/>
          <w:lang w:eastAsia="sl-SI"/>
        </w:rPr>
        <w:t>število točk = P</w:t>
      </w:r>
      <w:r w:rsidRPr="00B5136F">
        <w:rPr>
          <w:rFonts w:ascii="Tahoma" w:eastAsia="Times New Roman" w:hAnsi="Tahoma" w:cs="Tahoma"/>
          <w:b/>
          <w:sz w:val="20"/>
          <w:szCs w:val="20"/>
          <w:vertAlign w:val="subscript"/>
          <w:lang w:eastAsia="sl-SI"/>
        </w:rPr>
        <w:t>cu</w:t>
      </w:r>
      <w:r w:rsidRPr="00B5136F">
        <w:rPr>
          <w:rFonts w:ascii="Tahoma" w:eastAsia="Times New Roman" w:hAnsi="Tahoma" w:cs="Tahoma"/>
          <w:b/>
          <w:sz w:val="20"/>
          <w:szCs w:val="20"/>
          <w:lang w:eastAsia="sl-SI"/>
        </w:rPr>
        <w:t xml:space="preserve"> + P</w:t>
      </w:r>
      <w:r w:rsidRPr="00B5136F">
        <w:rPr>
          <w:rFonts w:ascii="Tahoma" w:eastAsia="Times New Roman" w:hAnsi="Tahoma" w:cs="Tahoma"/>
          <w:b/>
          <w:sz w:val="20"/>
          <w:szCs w:val="20"/>
          <w:vertAlign w:val="subscript"/>
          <w:lang w:eastAsia="sl-SI"/>
        </w:rPr>
        <w:t>cs</w:t>
      </w:r>
      <w:r w:rsidRPr="00B5136F">
        <w:rPr>
          <w:rFonts w:ascii="Tahoma" w:eastAsia="Times New Roman" w:hAnsi="Tahoma" w:cs="Tahoma"/>
          <w:b/>
          <w:sz w:val="20"/>
          <w:szCs w:val="20"/>
          <w:lang w:eastAsia="sl-SI"/>
        </w:rPr>
        <w:t xml:space="preserve"> + P</w:t>
      </w:r>
      <w:r w:rsidRPr="00B5136F">
        <w:rPr>
          <w:rFonts w:ascii="Tahoma" w:eastAsia="Times New Roman" w:hAnsi="Tahoma" w:cs="Tahoma"/>
          <w:b/>
          <w:sz w:val="20"/>
          <w:szCs w:val="20"/>
          <w:vertAlign w:val="subscript"/>
          <w:lang w:eastAsia="sl-SI"/>
        </w:rPr>
        <w:t>cg</w:t>
      </w:r>
      <w:r w:rsidRPr="00B5136F">
        <w:rPr>
          <w:rFonts w:ascii="Tahoma" w:eastAsia="Times New Roman" w:hAnsi="Tahoma" w:cs="Tahoma"/>
          <w:b/>
          <w:sz w:val="20"/>
          <w:szCs w:val="20"/>
          <w:lang w:eastAsia="sl-SI"/>
        </w:rPr>
        <w:t xml:space="preserve"> + P</w:t>
      </w:r>
      <w:r w:rsidRPr="00B5136F">
        <w:rPr>
          <w:rFonts w:ascii="Tahoma" w:eastAsia="Times New Roman" w:hAnsi="Tahoma" w:cs="Tahoma"/>
          <w:b/>
          <w:sz w:val="20"/>
          <w:szCs w:val="20"/>
          <w:vertAlign w:val="subscript"/>
          <w:lang w:eastAsia="sl-SI"/>
        </w:rPr>
        <w:t>cb</w:t>
      </w:r>
      <w:r w:rsidRPr="00B5136F">
        <w:rPr>
          <w:rFonts w:ascii="Tahoma" w:eastAsia="Times New Roman" w:hAnsi="Tahoma" w:cs="Tahoma"/>
          <w:b/>
          <w:sz w:val="20"/>
          <w:szCs w:val="20"/>
          <w:lang w:eastAsia="sl-SI"/>
        </w:rPr>
        <w:t>,</w:t>
      </w:r>
    </w:p>
    <w:p w14:paraId="56C666C3" w14:textId="77777777" w:rsidR="00E145F6" w:rsidRDefault="00E145F6" w:rsidP="00B5136F">
      <w:pPr>
        <w:keepLines/>
        <w:widowControl w:val="0"/>
        <w:spacing w:after="0" w:line="240" w:lineRule="auto"/>
        <w:jc w:val="both"/>
        <w:rPr>
          <w:rFonts w:ascii="Tahoma" w:eastAsia="Times New Roman" w:hAnsi="Tahoma" w:cs="Tahoma"/>
          <w:sz w:val="20"/>
          <w:szCs w:val="20"/>
          <w:lang w:eastAsia="sl-SI"/>
        </w:rPr>
      </w:pPr>
    </w:p>
    <w:p w14:paraId="14612ACC"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upoštevajoč dve (2) decimalni mesti.</w:t>
      </w:r>
    </w:p>
    <w:p w14:paraId="6EB3936C" w14:textId="77777777" w:rsidR="00A94ED1" w:rsidRDefault="00A94ED1" w:rsidP="00B5136F">
      <w:pPr>
        <w:keepLines/>
        <w:widowControl w:val="0"/>
        <w:spacing w:after="0" w:line="240" w:lineRule="auto"/>
        <w:jc w:val="both"/>
        <w:rPr>
          <w:rFonts w:ascii="Tahoma" w:eastAsia="Times New Roman" w:hAnsi="Tahoma" w:cs="Tahoma"/>
          <w:b/>
          <w:sz w:val="20"/>
          <w:szCs w:val="20"/>
          <w:lang w:eastAsia="sl-SI"/>
        </w:rPr>
      </w:pPr>
    </w:p>
    <w:p w14:paraId="7A2B82BA" w14:textId="77777777" w:rsidR="00B5136F" w:rsidRDefault="00B5136F" w:rsidP="00B5136F">
      <w:pPr>
        <w:keepLines/>
        <w:widowControl w:val="0"/>
        <w:spacing w:after="0" w:line="240" w:lineRule="auto"/>
        <w:jc w:val="both"/>
        <w:rPr>
          <w:rFonts w:ascii="Tahoma" w:eastAsia="Times New Roman" w:hAnsi="Tahoma" w:cs="Tahoma"/>
          <w:b/>
          <w:sz w:val="20"/>
          <w:szCs w:val="20"/>
          <w:lang w:eastAsia="sl-SI"/>
        </w:rPr>
      </w:pPr>
      <w:r w:rsidRPr="00B5136F">
        <w:rPr>
          <w:rFonts w:ascii="Tahoma" w:eastAsia="Times New Roman" w:hAnsi="Tahoma" w:cs="Tahoma"/>
          <w:b/>
          <w:sz w:val="20"/>
          <w:szCs w:val="20"/>
          <w:lang w:eastAsia="sl-SI"/>
        </w:rPr>
        <w:t>Najvišje možno skupno število točk znaša 1</w:t>
      </w:r>
      <w:r w:rsidR="004F59BA">
        <w:rPr>
          <w:rFonts w:ascii="Tahoma" w:eastAsia="Times New Roman" w:hAnsi="Tahoma" w:cs="Tahoma"/>
          <w:b/>
          <w:sz w:val="20"/>
          <w:szCs w:val="20"/>
          <w:lang w:eastAsia="sl-SI"/>
        </w:rPr>
        <w:t>24</w:t>
      </w:r>
      <w:r w:rsidRPr="00B5136F">
        <w:rPr>
          <w:rFonts w:ascii="Tahoma" w:eastAsia="Times New Roman" w:hAnsi="Tahoma" w:cs="Tahoma"/>
          <w:b/>
          <w:sz w:val="20"/>
          <w:szCs w:val="20"/>
          <w:lang w:eastAsia="sl-SI"/>
        </w:rPr>
        <w:t xml:space="preserve"> točk. V primeru da bi dva ali več ponudnikov doseglo enako število točk, bo naročnik izbral ponudnika, ki ima najnižjo skupno ponudbeno ceno blaga v EUR brez DDV.</w:t>
      </w:r>
    </w:p>
    <w:p w14:paraId="72431A5F" w14:textId="77777777" w:rsidR="00524CD2" w:rsidRPr="00B5136F" w:rsidRDefault="00524CD2" w:rsidP="00B5136F">
      <w:pPr>
        <w:keepLines/>
        <w:widowControl w:val="0"/>
        <w:spacing w:after="0" w:line="240" w:lineRule="auto"/>
        <w:jc w:val="both"/>
        <w:rPr>
          <w:rFonts w:ascii="Tahoma" w:eastAsia="Times New Roman" w:hAnsi="Tahoma" w:cs="Tahoma"/>
          <w:b/>
          <w:sz w:val="20"/>
          <w:szCs w:val="20"/>
          <w:lang w:eastAsia="sl-SI"/>
        </w:rPr>
      </w:pPr>
    </w:p>
    <w:p w14:paraId="135791A5" w14:textId="77777777" w:rsidR="00B5136F" w:rsidRPr="00A4297A" w:rsidRDefault="00524CD2" w:rsidP="00A4297A">
      <w:pPr>
        <w:keepLines/>
        <w:widowControl w:val="0"/>
        <w:spacing w:after="0" w:line="240" w:lineRule="auto"/>
        <w:jc w:val="both"/>
        <w:rPr>
          <w:rFonts w:ascii="Tahoma" w:eastAsia="Times New Roman" w:hAnsi="Tahoma" w:cs="Tahoma"/>
          <w:b/>
          <w:sz w:val="20"/>
          <w:szCs w:val="20"/>
          <w:lang w:val="x-none" w:eastAsia="sl-SI"/>
        </w:rPr>
      </w:pPr>
      <w:r w:rsidRPr="00A4297A">
        <w:rPr>
          <w:rFonts w:ascii="Tahoma" w:eastAsia="Times New Roman" w:hAnsi="Tahoma" w:cs="Tahoma"/>
          <w:b/>
          <w:sz w:val="20"/>
          <w:szCs w:val="20"/>
          <w:lang w:eastAsia="sl-SI"/>
        </w:rPr>
        <w:t xml:space="preserve">5.1. </w:t>
      </w:r>
      <w:r w:rsidR="00B5136F" w:rsidRPr="00A4297A">
        <w:rPr>
          <w:rFonts w:ascii="Tahoma" w:eastAsia="Times New Roman" w:hAnsi="Tahoma" w:cs="Tahoma"/>
          <w:b/>
          <w:sz w:val="20"/>
          <w:szCs w:val="20"/>
          <w:lang w:val="x-none" w:eastAsia="sl-SI"/>
        </w:rPr>
        <w:t xml:space="preserve">Ponudbena cena </w:t>
      </w:r>
      <w:r w:rsidR="00B5136F" w:rsidRPr="00A4297A">
        <w:rPr>
          <w:rFonts w:ascii="Tahoma" w:eastAsia="Times New Roman" w:hAnsi="Tahoma" w:cs="Tahoma"/>
          <w:b/>
          <w:sz w:val="20"/>
          <w:szCs w:val="20"/>
          <w:lang w:eastAsia="sl-SI"/>
        </w:rPr>
        <w:t>delovnih ur brez DDV</w:t>
      </w:r>
      <w:r w:rsidR="00B5136F" w:rsidRPr="00A4297A">
        <w:rPr>
          <w:rFonts w:ascii="Tahoma" w:eastAsia="Times New Roman" w:hAnsi="Tahoma" w:cs="Tahoma"/>
          <w:b/>
          <w:sz w:val="20"/>
          <w:szCs w:val="20"/>
          <w:lang w:val="x-none" w:eastAsia="sl-SI"/>
        </w:rPr>
        <w:t xml:space="preserve"> (P</w:t>
      </w:r>
      <w:r w:rsidR="00B5136F" w:rsidRPr="00A4297A">
        <w:rPr>
          <w:rFonts w:ascii="Tahoma" w:eastAsia="Times New Roman" w:hAnsi="Tahoma" w:cs="Tahoma"/>
          <w:b/>
          <w:sz w:val="20"/>
          <w:szCs w:val="20"/>
          <w:vertAlign w:val="subscript"/>
          <w:lang w:val="x-none" w:eastAsia="sl-SI"/>
        </w:rPr>
        <w:t>cu</w:t>
      </w:r>
      <w:r w:rsidR="00B5136F" w:rsidRPr="00A4297A">
        <w:rPr>
          <w:rFonts w:ascii="Tahoma" w:eastAsia="Times New Roman" w:hAnsi="Tahoma" w:cs="Tahoma"/>
          <w:b/>
          <w:sz w:val="20"/>
          <w:szCs w:val="20"/>
          <w:lang w:val="x-none" w:eastAsia="sl-SI"/>
        </w:rPr>
        <w:t>)</w:t>
      </w:r>
    </w:p>
    <w:p w14:paraId="217B2668"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val="x-none" w:eastAsia="sl-SI"/>
        </w:rPr>
      </w:pPr>
    </w:p>
    <w:p w14:paraId="0C7D37DB"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Pod</w:t>
      </w:r>
      <w:r w:rsidRPr="00B5136F">
        <w:rPr>
          <w:rFonts w:ascii="Tahoma" w:eastAsia="Times New Roman" w:hAnsi="Tahoma" w:cs="Tahoma"/>
          <w:b/>
          <w:sz w:val="20"/>
          <w:szCs w:val="20"/>
          <w:lang w:eastAsia="sl-SI"/>
        </w:rPr>
        <w:t xml:space="preserve"> </w:t>
      </w:r>
      <w:r w:rsidRPr="00B5136F">
        <w:rPr>
          <w:rFonts w:ascii="Tahoma" w:eastAsia="Times New Roman" w:hAnsi="Tahoma" w:cs="Tahoma"/>
          <w:sz w:val="20"/>
          <w:szCs w:val="20"/>
          <w:lang w:eastAsia="sl-SI"/>
        </w:rPr>
        <w:t>pojmom »cena« je mišljen cenik del in storitev po posameznih postavkah, ki so potrebne za uspešno opravljanje nepredvidenih okvar in izrednih popravil, ki so predmet tega naročila. Postavke, ki se bodo upoštevale so:</w:t>
      </w:r>
    </w:p>
    <w:p w14:paraId="3AD47864" w14:textId="77777777" w:rsidR="00B5136F" w:rsidRPr="00B5136F" w:rsidRDefault="00B5136F" w:rsidP="008A0DE1">
      <w:pPr>
        <w:keepLines/>
        <w:widowControl w:val="0"/>
        <w:numPr>
          <w:ilvl w:val="0"/>
          <w:numId w:val="32"/>
        </w:numPr>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u w:val="single"/>
          <w:lang w:eastAsia="sl-SI"/>
        </w:rPr>
        <w:t>postavka a. Delovna ura:</w:t>
      </w:r>
      <w:r w:rsidRPr="00B5136F">
        <w:rPr>
          <w:rFonts w:ascii="Tahoma" w:eastAsia="Times New Roman" w:hAnsi="Tahoma" w:cs="Tahoma"/>
          <w:sz w:val="20"/>
          <w:szCs w:val="20"/>
          <w:lang w:eastAsia="sl-SI"/>
        </w:rPr>
        <w:t xml:space="preserve"> ponudnik mora navesti enotno ceno za delovno uro, ki bo enaka tako za delovno uro na terenu kot za delovno uro v delavnici,</w:t>
      </w:r>
    </w:p>
    <w:p w14:paraId="041B7823" w14:textId="77777777" w:rsidR="00B5136F" w:rsidRPr="00B5136F" w:rsidRDefault="00B5136F" w:rsidP="008A0DE1">
      <w:pPr>
        <w:keepLines/>
        <w:widowControl w:val="0"/>
        <w:numPr>
          <w:ilvl w:val="0"/>
          <w:numId w:val="32"/>
        </w:numPr>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u w:val="single"/>
          <w:lang w:eastAsia="sl-SI"/>
        </w:rPr>
        <w:t>postavka b. Prihod na RCERO Ljubljana:</w:t>
      </w:r>
      <w:r w:rsidRPr="00B5136F">
        <w:rPr>
          <w:rFonts w:ascii="Tahoma" w:eastAsia="Times New Roman" w:hAnsi="Tahoma" w:cs="Tahoma"/>
          <w:sz w:val="20"/>
          <w:szCs w:val="20"/>
          <w:lang w:eastAsia="sl-SI"/>
        </w:rPr>
        <w:t xml:space="preserve"> ponudnik mora navesti ceno za enkraten prihod na RCERO Ljubljana. </w:t>
      </w:r>
    </w:p>
    <w:p w14:paraId="2CDC8818"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235DCF19"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Postavke, ki se bodo upoštevale, so:</w:t>
      </w:r>
    </w:p>
    <w:p w14:paraId="60DEA568"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val="en-US" w:eastAsia="sl-SI"/>
        </w:rPr>
      </w:pPr>
      <w:r w:rsidRPr="00B5136F">
        <w:rPr>
          <w:rFonts w:ascii="Tahoma" w:eastAsia="Times New Roman" w:hAnsi="Tahoma" w:cs="Tahoma"/>
          <w:sz w:val="20"/>
          <w:szCs w:val="20"/>
          <w:lang w:eastAsia="sl-SI"/>
        </w:rPr>
        <w:t>Število točk</w:t>
      </w:r>
      <w:r w:rsidRPr="00B5136F">
        <w:rPr>
          <w:rFonts w:ascii="Tahoma" w:eastAsia="Times New Roman" w:hAnsi="Tahoma" w:cs="Tahoma"/>
          <w:sz w:val="20"/>
          <w:szCs w:val="20"/>
          <w:lang w:val="en-US" w:eastAsia="sl-SI"/>
        </w:rPr>
        <w:t>:</w:t>
      </w:r>
    </w:p>
    <w:p w14:paraId="587C70E1" w14:textId="77777777" w:rsidR="00B5136F" w:rsidRPr="00B5136F" w:rsidRDefault="00B5136F" w:rsidP="008A0DE1">
      <w:pPr>
        <w:keepLines/>
        <w:widowControl w:val="0"/>
        <w:numPr>
          <w:ilvl w:val="1"/>
          <w:numId w:val="31"/>
        </w:numPr>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u w:val="single"/>
          <w:lang w:eastAsia="sl-SI"/>
        </w:rPr>
        <w:t>Delovna ura</w:t>
      </w:r>
      <w:r w:rsidRPr="00B5136F">
        <w:rPr>
          <w:rFonts w:ascii="Tahoma" w:eastAsia="Times New Roman" w:hAnsi="Tahoma" w:cs="Tahoma"/>
          <w:sz w:val="20"/>
          <w:szCs w:val="20"/>
          <w:lang w:eastAsia="sl-SI"/>
        </w:rPr>
        <w:tab/>
      </w:r>
      <w:r w:rsidRPr="00B5136F">
        <w:rPr>
          <w:rFonts w:ascii="Tahoma" w:eastAsia="Times New Roman" w:hAnsi="Tahoma" w:cs="Tahoma"/>
          <w:sz w:val="20"/>
          <w:szCs w:val="20"/>
          <w:lang w:eastAsia="sl-SI"/>
        </w:rPr>
        <w:tab/>
      </w:r>
      <w:r w:rsidR="00B9741D">
        <w:rPr>
          <w:rFonts w:ascii="Tahoma" w:eastAsia="Times New Roman" w:hAnsi="Tahoma" w:cs="Tahoma"/>
          <w:sz w:val="20"/>
          <w:szCs w:val="20"/>
          <w:lang w:eastAsia="sl-SI"/>
        </w:rPr>
        <w:t>6</w:t>
      </w:r>
    </w:p>
    <w:p w14:paraId="3903495F"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4E228EFD"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Pri postavki delovna ura mora ponudnik navesti enotno ceno za delovno uro.</w:t>
      </w:r>
    </w:p>
    <w:p w14:paraId="1ED452B5"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5275B894"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Število točk se izračuna po formuli:</w:t>
      </w:r>
    </w:p>
    <w:p w14:paraId="0936E2E8"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19AB894B"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eastAsia="sl-SI"/>
        </w:rPr>
      </w:pPr>
      <w:r w:rsidRPr="00B5136F">
        <w:rPr>
          <w:rFonts w:ascii="Tahoma" w:eastAsia="Times New Roman" w:hAnsi="Tahoma" w:cs="Tahoma"/>
          <w:b/>
          <w:sz w:val="20"/>
          <w:szCs w:val="20"/>
          <w:lang w:eastAsia="sl-SI"/>
        </w:rPr>
        <w:t>C</w:t>
      </w:r>
      <w:r w:rsidRPr="00B5136F">
        <w:rPr>
          <w:rFonts w:ascii="Tahoma" w:eastAsia="Times New Roman" w:hAnsi="Tahoma" w:cs="Tahoma"/>
          <w:b/>
          <w:sz w:val="20"/>
          <w:szCs w:val="20"/>
          <w:vertAlign w:val="subscript"/>
          <w:lang w:eastAsia="sl-SI"/>
        </w:rPr>
        <w:t>a</w:t>
      </w:r>
      <w:r w:rsidRPr="00B5136F">
        <w:rPr>
          <w:rFonts w:ascii="Tahoma" w:eastAsia="Times New Roman" w:hAnsi="Tahoma" w:cs="Tahoma"/>
          <w:b/>
          <w:sz w:val="20"/>
          <w:szCs w:val="20"/>
          <w:lang w:eastAsia="sl-SI"/>
        </w:rPr>
        <w:t xml:space="preserve"> = (C</w:t>
      </w:r>
      <w:r w:rsidRPr="00B5136F">
        <w:rPr>
          <w:rFonts w:ascii="Tahoma" w:eastAsia="Times New Roman" w:hAnsi="Tahoma" w:cs="Tahoma"/>
          <w:b/>
          <w:sz w:val="20"/>
          <w:szCs w:val="20"/>
          <w:vertAlign w:val="subscript"/>
          <w:lang w:eastAsia="sl-SI"/>
        </w:rPr>
        <w:t>min</w:t>
      </w:r>
      <w:r w:rsidRPr="00B5136F">
        <w:rPr>
          <w:rFonts w:ascii="Tahoma" w:eastAsia="Times New Roman" w:hAnsi="Tahoma" w:cs="Tahoma"/>
          <w:b/>
          <w:sz w:val="20"/>
          <w:szCs w:val="20"/>
          <w:lang w:eastAsia="sl-SI"/>
        </w:rPr>
        <w:t>/C</w:t>
      </w:r>
      <w:r w:rsidRPr="00B5136F">
        <w:rPr>
          <w:rFonts w:ascii="Tahoma" w:eastAsia="Times New Roman" w:hAnsi="Tahoma" w:cs="Tahoma"/>
          <w:b/>
          <w:sz w:val="20"/>
          <w:szCs w:val="20"/>
          <w:vertAlign w:val="subscript"/>
          <w:lang w:eastAsia="sl-SI"/>
        </w:rPr>
        <w:t>ponudnika</w:t>
      </w:r>
      <w:r w:rsidRPr="00B5136F">
        <w:rPr>
          <w:rFonts w:ascii="Tahoma" w:eastAsia="Times New Roman" w:hAnsi="Tahoma" w:cs="Tahoma"/>
          <w:b/>
          <w:sz w:val="20"/>
          <w:szCs w:val="20"/>
          <w:lang w:eastAsia="sl-SI"/>
        </w:rPr>
        <w:t xml:space="preserve">) x </w:t>
      </w:r>
      <w:r w:rsidR="00B9741D">
        <w:rPr>
          <w:rFonts w:ascii="Tahoma" w:eastAsia="Times New Roman" w:hAnsi="Tahoma" w:cs="Tahoma"/>
          <w:b/>
          <w:sz w:val="20"/>
          <w:szCs w:val="20"/>
          <w:lang w:eastAsia="sl-SI"/>
        </w:rPr>
        <w:t>6</w:t>
      </w:r>
    </w:p>
    <w:p w14:paraId="64BEBFC3"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04CF7A8E"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pri čemer je</w:t>
      </w:r>
    </w:p>
    <w:p w14:paraId="269D3D7A" w14:textId="77777777" w:rsidR="00B5136F" w:rsidRPr="00B5136F" w:rsidRDefault="00B9741D" w:rsidP="00B5136F">
      <w:pPr>
        <w:keepLines/>
        <w:widowControl w:val="0"/>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6</w:t>
      </w:r>
      <w:r w:rsidR="00B5136F" w:rsidRPr="00B5136F">
        <w:rPr>
          <w:rFonts w:ascii="Tahoma" w:eastAsia="Times New Roman" w:hAnsi="Tahoma" w:cs="Tahoma"/>
          <w:sz w:val="20"/>
          <w:szCs w:val="20"/>
          <w:lang w:eastAsia="sl-SI"/>
        </w:rPr>
        <w:t xml:space="preserve"> = največje možno število točk</w:t>
      </w:r>
    </w:p>
    <w:p w14:paraId="794C4B62"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C</w:t>
      </w:r>
      <w:r w:rsidRPr="00B5136F">
        <w:rPr>
          <w:rFonts w:ascii="Tahoma" w:eastAsia="Times New Roman" w:hAnsi="Tahoma" w:cs="Tahoma"/>
          <w:sz w:val="20"/>
          <w:szCs w:val="20"/>
          <w:vertAlign w:val="subscript"/>
          <w:lang w:eastAsia="sl-SI"/>
        </w:rPr>
        <w:t>min</w:t>
      </w:r>
      <w:r w:rsidRPr="00B5136F">
        <w:rPr>
          <w:rFonts w:ascii="Tahoma" w:eastAsia="Times New Roman" w:hAnsi="Tahoma" w:cs="Tahoma"/>
          <w:sz w:val="20"/>
          <w:szCs w:val="20"/>
          <w:lang w:eastAsia="sl-SI"/>
        </w:rPr>
        <w:t xml:space="preserve"> = najnižja ponudbena cena (brez DDV) izmed vseh vrednotenih ponudb za delovno uro </w:t>
      </w:r>
    </w:p>
    <w:p w14:paraId="7EF4D52D"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C</w:t>
      </w:r>
      <w:r w:rsidRPr="00B5136F">
        <w:rPr>
          <w:rFonts w:ascii="Tahoma" w:eastAsia="Times New Roman" w:hAnsi="Tahoma" w:cs="Tahoma"/>
          <w:sz w:val="20"/>
          <w:szCs w:val="20"/>
          <w:vertAlign w:val="subscript"/>
          <w:lang w:eastAsia="sl-SI"/>
        </w:rPr>
        <w:t>ponudnika</w:t>
      </w:r>
      <w:r w:rsidRPr="00B5136F">
        <w:rPr>
          <w:rFonts w:ascii="Tahoma" w:eastAsia="Times New Roman" w:hAnsi="Tahoma" w:cs="Tahoma"/>
          <w:sz w:val="20"/>
          <w:szCs w:val="20"/>
          <w:lang w:eastAsia="sl-SI"/>
        </w:rPr>
        <w:t xml:space="preserve"> = ponudbena cena brez DDV posameznega ponudnika.</w:t>
      </w:r>
    </w:p>
    <w:p w14:paraId="11A312D1"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38158BF5"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2DA6FA0A" w14:textId="77777777" w:rsidR="00B5136F" w:rsidRPr="00B5136F" w:rsidRDefault="00B5136F" w:rsidP="008A0DE1">
      <w:pPr>
        <w:keepLines/>
        <w:widowControl w:val="0"/>
        <w:numPr>
          <w:ilvl w:val="1"/>
          <w:numId w:val="31"/>
        </w:numPr>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u w:val="single"/>
          <w:lang w:eastAsia="sl-SI"/>
        </w:rPr>
        <w:t>Prihod na RCERO Ljubljana</w:t>
      </w:r>
      <w:r w:rsidRPr="00B5136F">
        <w:rPr>
          <w:rFonts w:ascii="Tahoma" w:eastAsia="Times New Roman" w:hAnsi="Tahoma" w:cs="Tahoma"/>
          <w:sz w:val="20"/>
          <w:szCs w:val="20"/>
          <w:lang w:eastAsia="sl-SI"/>
        </w:rPr>
        <w:tab/>
      </w:r>
      <w:r w:rsidRPr="00B5136F">
        <w:rPr>
          <w:rFonts w:ascii="Tahoma" w:eastAsia="Times New Roman" w:hAnsi="Tahoma" w:cs="Tahoma"/>
          <w:sz w:val="20"/>
          <w:szCs w:val="20"/>
          <w:lang w:eastAsia="sl-SI"/>
        </w:rPr>
        <w:tab/>
      </w:r>
      <w:r w:rsidRPr="00B5136F">
        <w:rPr>
          <w:rFonts w:ascii="Tahoma" w:eastAsia="Times New Roman" w:hAnsi="Tahoma" w:cs="Tahoma"/>
          <w:sz w:val="20"/>
          <w:szCs w:val="20"/>
          <w:lang w:eastAsia="sl-SI"/>
        </w:rPr>
        <w:tab/>
      </w:r>
      <w:r w:rsidRPr="00B5136F">
        <w:rPr>
          <w:rFonts w:ascii="Tahoma" w:eastAsia="Times New Roman" w:hAnsi="Tahoma" w:cs="Tahoma"/>
          <w:sz w:val="20"/>
          <w:szCs w:val="20"/>
          <w:lang w:eastAsia="sl-SI"/>
        </w:rPr>
        <w:tab/>
      </w:r>
      <w:r w:rsidRPr="00B5136F">
        <w:rPr>
          <w:rFonts w:ascii="Tahoma" w:eastAsia="Times New Roman" w:hAnsi="Tahoma" w:cs="Tahoma"/>
          <w:sz w:val="20"/>
          <w:szCs w:val="20"/>
          <w:lang w:eastAsia="sl-SI"/>
        </w:rPr>
        <w:tab/>
      </w:r>
      <w:r w:rsidRPr="00B5136F">
        <w:rPr>
          <w:rFonts w:ascii="Tahoma" w:eastAsia="Times New Roman" w:hAnsi="Tahoma" w:cs="Tahoma"/>
          <w:sz w:val="20"/>
          <w:szCs w:val="20"/>
          <w:lang w:eastAsia="sl-SI"/>
        </w:rPr>
        <w:tab/>
      </w:r>
      <w:r w:rsidRPr="00B5136F">
        <w:rPr>
          <w:rFonts w:ascii="Tahoma" w:eastAsia="Times New Roman" w:hAnsi="Tahoma" w:cs="Tahoma"/>
          <w:sz w:val="20"/>
          <w:szCs w:val="20"/>
          <w:lang w:eastAsia="sl-SI"/>
        </w:rPr>
        <w:tab/>
      </w:r>
      <w:r w:rsidRPr="00B5136F">
        <w:rPr>
          <w:rFonts w:ascii="Tahoma" w:eastAsia="Times New Roman" w:hAnsi="Tahoma" w:cs="Tahoma"/>
          <w:sz w:val="20"/>
          <w:szCs w:val="20"/>
          <w:lang w:eastAsia="sl-SI"/>
        </w:rPr>
        <w:tab/>
      </w:r>
    </w:p>
    <w:p w14:paraId="79D328C5"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34D01749"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 xml:space="preserve">Dodeli se 6 točke za ponudnika z najnižjo ceno. </w:t>
      </w:r>
    </w:p>
    <w:p w14:paraId="2E1A1FF7"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3B491568"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Točke določimo po naslednji formuli:</w:t>
      </w:r>
    </w:p>
    <w:p w14:paraId="7DC705FA"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573D47CC"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eastAsia="sl-SI"/>
        </w:rPr>
      </w:pPr>
      <w:r w:rsidRPr="00B5136F">
        <w:rPr>
          <w:rFonts w:ascii="Tahoma" w:eastAsia="Times New Roman" w:hAnsi="Tahoma" w:cs="Tahoma"/>
          <w:b/>
          <w:sz w:val="20"/>
          <w:szCs w:val="20"/>
          <w:lang w:eastAsia="sl-SI"/>
        </w:rPr>
        <w:t>C</w:t>
      </w:r>
      <w:r w:rsidRPr="00B5136F">
        <w:rPr>
          <w:rFonts w:ascii="Tahoma" w:eastAsia="Times New Roman" w:hAnsi="Tahoma" w:cs="Tahoma"/>
          <w:b/>
          <w:sz w:val="20"/>
          <w:szCs w:val="20"/>
          <w:vertAlign w:val="subscript"/>
          <w:lang w:eastAsia="sl-SI"/>
        </w:rPr>
        <w:t>b</w:t>
      </w:r>
      <w:r w:rsidRPr="00B5136F">
        <w:rPr>
          <w:rFonts w:ascii="Tahoma" w:eastAsia="Times New Roman" w:hAnsi="Tahoma" w:cs="Tahoma"/>
          <w:b/>
          <w:sz w:val="20"/>
          <w:szCs w:val="20"/>
          <w:lang w:eastAsia="sl-SI"/>
        </w:rPr>
        <w:t xml:space="preserve"> = (C</w:t>
      </w:r>
      <w:r w:rsidRPr="00B5136F">
        <w:rPr>
          <w:rFonts w:ascii="Tahoma" w:eastAsia="Times New Roman" w:hAnsi="Tahoma" w:cs="Tahoma"/>
          <w:b/>
          <w:sz w:val="20"/>
          <w:szCs w:val="20"/>
          <w:vertAlign w:val="subscript"/>
          <w:lang w:eastAsia="sl-SI"/>
        </w:rPr>
        <w:t>min</w:t>
      </w:r>
      <w:r w:rsidRPr="00B5136F">
        <w:rPr>
          <w:rFonts w:ascii="Tahoma" w:eastAsia="Times New Roman" w:hAnsi="Tahoma" w:cs="Tahoma"/>
          <w:b/>
          <w:sz w:val="20"/>
          <w:szCs w:val="20"/>
          <w:lang w:eastAsia="sl-SI"/>
        </w:rPr>
        <w:t>/C</w:t>
      </w:r>
      <w:r w:rsidRPr="00B5136F">
        <w:rPr>
          <w:rFonts w:ascii="Tahoma" w:eastAsia="Times New Roman" w:hAnsi="Tahoma" w:cs="Tahoma"/>
          <w:b/>
          <w:sz w:val="20"/>
          <w:szCs w:val="20"/>
          <w:vertAlign w:val="subscript"/>
          <w:lang w:eastAsia="sl-SI"/>
        </w:rPr>
        <w:t>ponudnika</w:t>
      </w:r>
      <w:r w:rsidRPr="00B5136F">
        <w:rPr>
          <w:rFonts w:ascii="Tahoma" w:eastAsia="Times New Roman" w:hAnsi="Tahoma" w:cs="Tahoma"/>
          <w:b/>
          <w:sz w:val="20"/>
          <w:szCs w:val="20"/>
          <w:lang w:eastAsia="sl-SI"/>
        </w:rPr>
        <w:t xml:space="preserve">) x </w:t>
      </w:r>
      <w:r w:rsidR="00B9741D">
        <w:rPr>
          <w:rFonts w:ascii="Tahoma" w:eastAsia="Times New Roman" w:hAnsi="Tahoma" w:cs="Tahoma"/>
          <w:b/>
          <w:sz w:val="20"/>
          <w:szCs w:val="20"/>
          <w:lang w:eastAsia="sl-SI"/>
        </w:rPr>
        <w:t>3</w:t>
      </w:r>
    </w:p>
    <w:p w14:paraId="64F8403D"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22C549EA" w14:textId="77777777" w:rsid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pri čemer je</w:t>
      </w:r>
    </w:p>
    <w:p w14:paraId="05B1631D" w14:textId="77777777" w:rsidR="003D525B" w:rsidRPr="00B5136F" w:rsidRDefault="003D525B" w:rsidP="00B5136F">
      <w:pPr>
        <w:keepLines/>
        <w:widowControl w:val="0"/>
        <w:spacing w:after="0" w:line="240" w:lineRule="auto"/>
        <w:jc w:val="both"/>
        <w:rPr>
          <w:rFonts w:ascii="Tahoma" w:eastAsia="Times New Roman" w:hAnsi="Tahoma" w:cs="Tahoma"/>
          <w:sz w:val="20"/>
          <w:szCs w:val="20"/>
          <w:lang w:eastAsia="sl-SI"/>
        </w:rPr>
      </w:pPr>
    </w:p>
    <w:p w14:paraId="0133FF7E" w14:textId="77777777" w:rsidR="00B5136F" w:rsidRPr="00B5136F" w:rsidRDefault="00B9741D" w:rsidP="00B5136F">
      <w:pPr>
        <w:keepLines/>
        <w:widowControl w:val="0"/>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3</w:t>
      </w:r>
      <w:r w:rsidR="00B5136F" w:rsidRPr="00B5136F">
        <w:rPr>
          <w:rFonts w:ascii="Tahoma" w:eastAsia="Times New Roman" w:hAnsi="Tahoma" w:cs="Tahoma"/>
          <w:sz w:val="20"/>
          <w:szCs w:val="20"/>
          <w:lang w:eastAsia="sl-SI"/>
        </w:rPr>
        <w:t xml:space="preserve"> = največje možno število točk</w:t>
      </w:r>
    </w:p>
    <w:p w14:paraId="42DD41D7"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C</w:t>
      </w:r>
      <w:r w:rsidRPr="00B5136F">
        <w:rPr>
          <w:rFonts w:ascii="Tahoma" w:eastAsia="Times New Roman" w:hAnsi="Tahoma" w:cs="Tahoma"/>
          <w:sz w:val="20"/>
          <w:szCs w:val="20"/>
          <w:vertAlign w:val="subscript"/>
          <w:lang w:eastAsia="sl-SI"/>
        </w:rPr>
        <w:t>min</w:t>
      </w:r>
      <w:r w:rsidRPr="00B5136F">
        <w:rPr>
          <w:rFonts w:ascii="Tahoma" w:eastAsia="Times New Roman" w:hAnsi="Tahoma" w:cs="Tahoma"/>
          <w:sz w:val="20"/>
          <w:szCs w:val="20"/>
          <w:lang w:eastAsia="sl-SI"/>
        </w:rPr>
        <w:t xml:space="preserve"> = najnižja ponudbena cena (brez DDV) izmed vseh vrednotenih ponudb za prihod na RCERO Ljubljana,</w:t>
      </w:r>
    </w:p>
    <w:p w14:paraId="3D33B05F"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C</w:t>
      </w:r>
      <w:r w:rsidRPr="00B5136F">
        <w:rPr>
          <w:rFonts w:ascii="Tahoma" w:eastAsia="Times New Roman" w:hAnsi="Tahoma" w:cs="Tahoma"/>
          <w:sz w:val="20"/>
          <w:szCs w:val="20"/>
          <w:vertAlign w:val="subscript"/>
          <w:lang w:eastAsia="sl-SI"/>
        </w:rPr>
        <w:t>ponudnika</w:t>
      </w:r>
      <w:r w:rsidRPr="00B5136F">
        <w:rPr>
          <w:rFonts w:ascii="Tahoma" w:eastAsia="Times New Roman" w:hAnsi="Tahoma" w:cs="Tahoma"/>
          <w:sz w:val="20"/>
          <w:szCs w:val="20"/>
          <w:lang w:eastAsia="sl-SI"/>
        </w:rPr>
        <w:t xml:space="preserve"> = ponudbena cena brez DDV posameznega ponudnika za prihod na RCERO Ljubljana.</w:t>
      </w:r>
    </w:p>
    <w:p w14:paraId="0301F499"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eastAsia="sl-SI"/>
        </w:rPr>
      </w:pPr>
      <w:r w:rsidRPr="00B5136F">
        <w:rPr>
          <w:rFonts w:ascii="Tahoma" w:eastAsia="Times New Roman" w:hAnsi="Tahoma" w:cs="Tahoma"/>
          <w:b/>
          <w:sz w:val="20"/>
          <w:szCs w:val="20"/>
          <w:lang w:val="x-none" w:eastAsia="sl-SI"/>
        </w:rPr>
        <w:lastRenderedPageBreak/>
        <w:t>Maksimalno možno število pridobljenih točk za ponudbeno ceno delovnih ur</w:t>
      </w:r>
      <w:r w:rsidRPr="00B5136F">
        <w:rPr>
          <w:rFonts w:ascii="Tahoma" w:eastAsia="Times New Roman" w:hAnsi="Tahoma" w:cs="Tahoma"/>
          <w:b/>
          <w:sz w:val="20"/>
          <w:szCs w:val="20"/>
          <w:lang w:eastAsia="sl-SI"/>
        </w:rPr>
        <w:t xml:space="preserve"> predstavlja seštevek točk postavke delovna ura in postavke prihod na Odlagališče Barje in znaša skupaj</w:t>
      </w:r>
      <w:r w:rsidRPr="00B5136F">
        <w:rPr>
          <w:rFonts w:ascii="Tahoma" w:eastAsia="Times New Roman" w:hAnsi="Tahoma" w:cs="Tahoma"/>
          <w:b/>
          <w:sz w:val="20"/>
          <w:szCs w:val="20"/>
          <w:lang w:val="x-none" w:eastAsia="sl-SI"/>
        </w:rPr>
        <w:t xml:space="preserve"> </w:t>
      </w:r>
      <w:r w:rsidR="00B9741D">
        <w:rPr>
          <w:rFonts w:ascii="Tahoma" w:eastAsia="Times New Roman" w:hAnsi="Tahoma" w:cs="Tahoma"/>
          <w:b/>
          <w:bCs/>
          <w:sz w:val="20"/>
          <w:szCs w:val="20"/>
          <w:lang w:eastAsia="sl-SI"/>
        </w:rPr>
        <w:t>9</w:t>
      </w:r>
      <w:r w:rsidRPr="00B5136F">
        <w:rPr>
          <w:rFonts w:ascii="Tahoma" w:eastAsia="Times New Roman" w:hAnsi="Tahoma" w:cs="Tahoma"/>
          <w:b/>
          <w:bCs/>
          <w:sz w:val="20"/>
          <w:szCs w:val="20"/>
          <w:lang w:val="x-none" w:eastAsia="sl-SI"/>
        </w:rPr>
        <w:t xml:space="preserve"> točk</w:t>
      </w:r>
      <w:r w:rsidRPr="00B5136F">
        <w:rPr>
          <w:rFonts w:ascii="Tahoma" w:eastAsia="Times New Roman" w:hAnsi="Tahoma" w:cs="Tahoma"/>
          <w:b/>
          <w:sz w:val="20"/>
          <w:szCs w:val="20"/>
          <w:lang w:val="x-none" w:eastAsia="sl-SI"/>
        </w:rPr>
        <w:t>.</w:t>
      </w:r>
    </w:p>
    <w:p w14:paraId="7D113B04"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eastAsia="sl-SI"/>
        </w:rPr>
      </w:pPr>
    </w:p>
    <w:p w14:paraId="1911F375" w14:textId="77777777" w:rsidR="00B5136F" w:rsidRPr="00A4297A" w:rsidRDefault="00524CD2" w:rsidP="00A4297A">
      <w:pPr>
        <w:keepLines/>
        <w:widowControl w:val="0"/>
        <w:spacing w:after="0" w:line="240" w:lineRule="auto"/>
        <w:jc w:val="both"/>
        <w:rPr>
          <w:rFonts w:ascii="Tahoma" w:eastAsia="Times New Roman" w:hAnsi="Tahoma" w:cs="Tahoma"/>
          <w:b/>
          <w:sz w:val="20"/>
          <w:szCs w:val="20"/>
          <w:lang w:val="x-none" w:eastAsia="sl-SI"/>
        </w:rPr>
      </w:pPr>
      <w:r>
        <w:rPr>
          <w:rFonts w:ascii="Tahoma" w:eastAsia="Times New Roman" w:hAnsi="Tahoma" w:cs="Tahoma"/>
          <w:b/>
          <w:sz w:val="20"/>
          <w:szCs w:val="20"/>
          <w:lang w:eastAsia="sl-SI"/>
        </w:rPr>
        <w:t xml:space="preserve">5.2. </w:t>
      </w:r>
      <w:r w:rsidR="00B5136F" w:rsidRPr="00A4297A">
        <w:rPr>
          <w:rFonts w:ascii="Tahoma" w:eastAsia="Times New Roman" w:hAnsi="Tahoma" w:cs="Tahoma"/>
          <w:b/>
          <w:sz w:val="20"/>
          <w:szCs w:val="20"/>
          <w:lang w:val="x-none" w:eastAsia="sl-SI"/>
        </w:rPr>
        <w:t xml:space="preserve">Ponudbena cena </w:t>
      </w:r>
      <w:r w:rsidR="00B5136F" w:rsidRPr="00A4297A">
        <w:rPr>
          <w:rFonts w:ascii="Tahoma" w:eastAsia="Times New Roman" w:hAnsi="Tahoma" w:cs="Tahoma"/>
          <w:b/>
          <w:sz w:val="20"/>
          <w:szCs w:val="20"/>
          <w:lang w:eastAsia="sl-SI"/>
        </w:rPr>
        <w:t xml:space="preserve">periodičnega </w:t>
      </w:r>
      <w:r w:rsidR="00B5136F" w:rsidRPr="00A4297A">
        <w:rPr>
          <w:rFonts w:ascii="Tahoma" w:eastAsia="Times New Roman" w:hAnsi="Tahoma" w:cs="Tahoma"/>
          <w:b/>
          <w:sz w:val="20"/>
          <w:szCs w:val="20"/>
          <w:lang w:val="x-none" w:eastAsia="sl-SI"/>
        </w:rPr>
        <w:t xml:space="preserve">servisa </w:t>
      </w:r>
      <w:r w:rsidR="00B5136F" w:rsidRPr="00A4297A">
        <w:rPr>
          <w:rFonts w:ascii="Tahoma" w:eastAsia="Times New Roman" w:hAnsi="Tahoma" w:cs="Tahoma"/>
          <w:b/>
          <w:sz w:val="20"/>
          <w:szCs w:val="20"/>
          <w:lang w:eastAsia="sl-SI"/>
        </w:rPr>
        <w:t>črpalk, mešal in potopnih črpalk</w:t>
      </w:r>
      <w:r w:rsidR="00B5136F" w:rsidRPr="00A4297A">
        <w:rPr>
          <w:rFonts w:ascii="Tahoma" w:eastAsia="Times New Roman" w:hAnsi="Tahoma" w:cs="Tahoma"/>
          <w:b/>
          <w:sz w:val="20"/>
          <w:szCs w:val="20"/>
          <w:lang w:val="x-none" w:eastAsia="sl-SI"/>
        </w:rPr>
        <w:t xml:space="preserve"> (Pcs)</w:t>
      </w:r>
    </w:p>
    <w:p w14:paraId="60B58261"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val="x-none" w:eastAsia="sl-SI"/>
        </w:rPr>
      </w:pPr>
    </w:p>
    <w:p w14:paraId="2E57A9E4"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b/>
          <w:sz w:val="20"/>
          <w:szCs w:val="20"/>
          <w:lang w:val="x-none" w:eastAsia="sl-SI"/>
        </w:rPr>
        <w:t xml:space="preserve">Ponudbena cena </w:t>
      </w:r>
      <w:r w:rsidRPr="00B5136F">
        <w:rPr>
          <w:rFonts w:ascii="Tahoma" w:eastAsia="Times New Roman" w:hAnsi="Tahoma" w:cs="Tahoma"/>
          <w:b/>
          <w:sz w:val="20"/>
          <w:szCs w:val="20"/>
          <w:lang w:eastAsia="sl-SI"/>
        </w:rPr>
        <w:t>periodičnega servisnega pregleda</w:t>
      </w:r>
      <w:r w:rsidRPr="00B5136F">
        <w:rPr>
          <w:rFonts w:ascii="Tahoma" w:eastAsia="Times New Roman" w:hAnsi="Tahoma" w:cs="Tahoma"/>
          <w:b/>
          <w:sz w:val="20"/>
          <w:szCs w:val="20"/>
          <w:lang w:val="x-none" w:eastAsia="sl-SI"/>
        </w:rPr>
        <w:t xml:space="preserve"> </w:t>
      </w:r>
      <w:r w:rsidRPr="00B5136F">
        <w:rPr>
          <w:rFonts w:ascii="Tahoma" w:eastAsia="Times New Roman" w:hAnsi="Tahoma" w:cs="Tahoma"/>
          <w:b/>
          <w:sz w:val="20"/>
          <w:szCs w:val="20"/>
          <w:lang w:eastAsia="sl-SI"/>
        </w:rPr>
        <w:t>črpalk, mešal in potopnih črpalk</w:t>
      </w:r>
      <w:r w:rsidRPr="00B5136F">
        <w:rPr>
          <w:rFonts w:ascii="Tahoma" w:eastAsia="Times New Roman" w:hAnsi="Tahoma" w:cs="Tahoma"/>
          <w:b/>
          <w:sz w:val="20"/>
          <w:szCs w:val="20"/>
          <w:lang w:val="x-none" w:eastAsia="sl-SI"/>
        </w:rPr>
        <w:t xml:space="preserve"> (brez DDV)</w:t>
      </w:r>
      <w:r w:rsidRPr="00B5136F">
        <w:rPr>
          <w:rFonts w:ascii="Tahoma" w:eastAsia="Times New Roman" w:hAnsi="Tahoma" w:cs="Tahoma"/>
          <w:sz w:val="20"/>
          <w:szCs w:val="20"/>
          <w:lang w:val="x-none" w:eastAsia="sl-SI"/>
        </w:rPr>
        <w:t xml:space="preserve"> je skupna cena storitev po posameznih postavkah pod tč. </w:t>
      </w:r>
      <w:r w:rsidRPr="00B5136F">
        <w:rPr>
          <w:rFonts w:ascii="Tahoma" w:eastAsia="Times New Roman" w:hAnsi="Tahoma" w:cs="Tahoma"/>
          <w:sz w:val="20"/>
          <w:szCs w:val="20"/>
          <w:lang w:eastAsia="sl-SI"/>
        </w:rPr>
        <w:t>2.4.1 te razpisne dokumentacije (cena periodičnega servisnega pregleda po seznamu)</w:t>
      </w:r>
      <w:r w:rsidRPr="00B5136F">
        <w:rPr>
          <w:rFonts w:ascii="Tahoma" w:eastAsia="Times New Roman" w:hAnsi="Tahoma" w:cs="Tahoma"/>
          <w:sz w:val="20"/>
          <w:szCs w:val="20"/>
          <w:lang w:val="x-none" w:eastAsia="sl-SI"/>
        </w:rPr>
        <w:t>, ki so potrebne za uspešno opravljanje vseh servisnih del, ki so predmet tega naročila</w:t>
      </w:r>
      <w:r w:rsidRPr="00B5136F">
        <w:rPr>
          <w:rFonts w:ascii="Tahoma" w:eastAsia="Times New Roman" w:hAnsi="Tahoma" w:cs="Tahoma"/>
          <w:sz w:val="20"/>
          <w:szCs w:val="20"/>
          <w:lang w:eastAsia="sl-SI"/>
        </w:rPr>
        <w:t>.</w:t>
      </w:r>
    </w:p>
    <w:p w14:paraId="741D63D2"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268B60E2"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val="x-none" w:eastAsia="sl-SI"/>
        </w:rPr>
      </w:pPr>
      <w:r w:rsidRPr="00B5136F">
        <w:rPr>
          <w:rFonts w:ascii="Tahoma" w:eastAsia="Times New Roman" w:hAnsi="Tahoma" w:cs="Tahoma"/>
          <w:sz w:val="20"/>
          <w:szCs w:val="20"/>
          <w:lang w:val="x-none" w:eastAsia="sl-SI"/>
        </w:rPr>
        <w:t>Točke določimo po naslednji formuli:</w:t>
      </w:r>
    </w:p>
    <w:p w14:paraId="4C107FAA"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val="x-none" w:eastAsia="sl-SI"/>
        </w:rPr>
      </w:pPr>
    </w:p>
    <w:p w14:paraId="2FFE7420"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eastAsia="sl-SI"/>
        </w:rPr>
      </w:pPr>
      <w:r w:rsidRPr="00B5136F">
        <w:rPr>
          <w:rFonts w:ascii="Tahoma" w:eastAsia="Times New Roman" w:hAnsi="Tahoma" w:cs="Tahoma"/>
          <w:b/>
          <w:sz w:val="20"/>
          <w:szCs w:val="20"/>
          <w:lang w:val="x-none" w:eastAsia="sl-SI"/>
        </w:rPr>
        <w:t>P</w:t>
      </w:r>
      <w:r w:rsidRPr="00B5136F">
        <w:rPr>
          <w:rFonts w:ascii="Tahoma" w:eastAsia="Times New Roman" w:hAnsi="Tahoma" w:cs="Tahoma"/>
          <w:b/>
          <w:sz w:val="20"/>
          <w:szCs w:val="20"/>
          <w:vertAlign w:val="subscript"/>
          <w:lang w:val="x-none" w:eastAsia="sl-SI"/>
        </w:rPr>
        <w:t>cs</w:t>
      </w:r>
      <w:r w:rsidRPr="00B5136F">
        <w:rPr>
          <w:rFonts w:ascii="Tahoma" w:eastAsia="Times New Roman" w:hAnsi="Tahoma" w:cs="Tahoma"/>
          <w:b/>
          <w:sz w:val="20"/>
          <w:szCs w:val="20"/>
          <w:lang w:val="x-none" w:eastAsia="sl-SI"/>
        </w:rPr>
        <w:t xml:space="preserve"> =</w:t>
      </w:r>
      <w:r w:rsidRPr="00B5136F">
        <w:rPr>
          <w:rFonts w:ascii="Tahoma" w:eastAsia="Times New Roman" w:hAnsi="Tahoma" w:cs="Tahoma"/>
          <w:b/>
          <w:sz w:val="20"/>
          <w:szCs w:val="20"/>
          <w:lang w:eastAsia="sl-SI"/>
        </w:rPr>
        <w:t xml:space="preserve"> </w:t>
      </w:r>
      <w:r w:rsidRPr="00B5136F">
        <w:rPr>
          <w:rFonts w:ascii="Tahoma" w:eastAsia="Times New Roman" w:hAnsi="Tahoma" w:cs="Tahoma"/>
          <w:b/>
          <w:sz w:val="20"/>
          <w:szCs w:val="20"/>
          <w:lang w:val="x-none" w:eastAsia="sl-SI"/>
        </w:rPr>
        <w:t>(C</w:t>
      </w:r>
      <w:r w:rsidRPr="00B5136F">
        <w:rPr>
          <w:rFonts w:ascii="Tahoma" w:eastAsia="Times New Roman" w:hAnsi="Tahoma" w:cs="Tahoma"/>
          <w:b/>
          <w:sz w:val="20"/>
          <w:szCs w:val="20"/>
          <w:vertAlign w:val="subscript"/>
          <w:lang w:val="x-none" w:eastAsia="sl-SI"/>
        </w:rPr>
        <w:t>min</w:t>
      </w:r>
      <w:r w:rsidRPr="00B5136F">
        <w:rPr>
          <w:rFonts w:ascii="Tahoma" w:eastAsia="Times New Roman" w:hAnsi="Tahoma" w:cs="Tahoma"/>
          <w:b/>
          <w:sz w:val="20"/>
          <w:szCs w:val="20"/>
          <w:lang w:val="x-none" w:eastAsia="sl-SI"/>
        </w:rPr>
        <w:t>/C</w:t>
      </w:r>
      <w:r w:rsidRPr="00B5136F">
        <w:rPr>
          <w:rFonts w:ascii="Tahoma" w:eastAsia="Times New Roman" w:hAnsi="Tahoma" w:cs="Tahoma"/>
          <w:b/>
          <w:sz w:val="20"/>
          <w:szCs w:val="20"/>
          <w:vertAlign w:val="subscript"/>
          <w:lang w:val="x-none" w:eastAsia="sl-SI"/>
        </w:rPr>
        <w:t>ponudnika</w:t>
      </w:r>
      <w:r w:rsidRPr="00B5136F">
        <w:rPr>
          <w:rFonts w:ascii="Tahoma" w:eastAsia="Times New Roman" w:hAnsi="Tahoma" w:cs="Tahoma"/>
          <w:b/>
          <w:sz w:val="20"/>
          <w:szCs w:val="20"/>
          <w:lang w:val="x-none" w:eastAsia="sl-SI"/>
        </w:rPr>
        <w:t>)</w:t>
      </w:r>
      <w:r w:rsidRPr="00B5136F">
        <w:rPr>
          <w:rFonts w:ascii="Tahoma" w:eastAsia="Times New Roman" w:hAnsi="Tahoma" w:cs="Tahoma"/>
          <w:b/>
          <w:sz w:val="20"/>
          <w:szCs w:val="20"/>
          <w:lang w:eastAsia="sl-SI"/>
        </w:rPr>
        <w:t xml:space="preserve"> x 40</w:t>
      </w:r>
    </w:p>
    <w:p w14:paraId="4FB9C185"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2441F99D"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kjer je</w:t>
      </w:r>
    </w:p>
    <w:p w14:paraId="1211BDE6"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40 = največje možno število točk,</w:t>
      </w:r>
    </w:p>
    <w:p w14:paraId="4DAEED6E"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val="x-none" w:eastAsia="sl-SI"/>
        </w:rPr>
      </w:pPr>
      <w:r w:rsidRPr="00B5136F">
        <w:rPr>
          <w:rFonts w:ascii="Tahoma" w:eastAsia="Times New Roman" w:hAnsi="Tahoma" w:cs="Tahoma"/>
          <w:sz w:val="20"/>
          <w:szCs w:val="20"/>
          <w:lang w:val="x-none" w:eastAsia="sl-SI"/>
        </w:rPr>
        <w:t>C</w:t>
      </w:r>
      <w:r w:rsidRPr="00B5136F">
        <w:rPr>
          <w:rFonts w:ascii="Tahoma" w:eastAsia="Times New Roman" w:hAnsi="Tahoma" w:cs="Tahoma"/>
          <w:sz w:val="20"/>
          <w:szCs w:val="20"/>
          <w:vertAlign w:val="subscript"/>
          <w:lang w:val="x-none" w:eastAsia="sl-SI"/>
        </w:rPr>
        <w:t>min</w:t>
      </w:r>
      <w:r w:rsidRPr="00B5136F">
        <w:rPr>
          <w:rFonts w:ascii="Tahoma" w:eastAsia="Times New Roman" w:hAnsi="Tahoma" w:cs="Tahoma"/>
          <w:sz w:val="20"/>
          <w:szCs w:val="20"/>
          <w:lang w:val="x-none" w:eastAsia="sl-SI"/>
        </w:rPr>
        <w:t xml:space="preserve"> </w:t>
      </w:r>
      <w:r w:rsidRPr="00B5136F">
        <w:rPr>
          <w:rFonts w:ascii="Tahoma" w:eastAsia="Times New Roman" w:hAnsi="Tahoma" w:cs="Tahoma"/>
          <w:sz w:val="20"/>
          <w:szCs w:val="20"/>
          <w:lang w:eastAsia="sl-SI"/>
        </w:rPr>
        <w:t>=</w:t>
      </w:r>
      <w:r w:rsidRPr="00B5136F">
        <w:rPr>
          <w:rFonts w:ascii="Tahoma" w:eastAsia="Times New Roman" w:hAnsi="Tahoma" w:cs="Tahoma"/>
          <w:sz w:val="20"/>
          <w:szCs w:val="20"/>
          <w:lang w:val="x-none" w:eastAsia="sl-SI"/>
        </w:rPr>
        <w:t xml:space="preserve"> najnižja </w:t>
      </w:r>
      <w:r w:rsidRPr="00B5136F">
        <w:rPr>
          <w:rFonts w:ascii="Tahoma" w:eastAsia="Times New Roman" w:hAnsi="Tahoma" w:cs="Tahoma"/>
          <w:sz w:val="20"/>
          <w:szCs w:val="20"/>
          <w:lang w:eastAsia="sl-SI"/>
        </w:rPr>
        <w:t>ponudbena</w:t>
      </w:r>
      <w:r w:rsidRPr="00B5136F">
        <w:rPr>
          <w:rFonts w:ascii="Tahoma" w:eastAsia="Times New Roman" w:hAnsi="Tahoma" w:cs="Tahoma"/>
          <w:sz w:val="20"/>
          <w:szCs w:val="20"/>
          <w:lang w:val="x-none" w:eastAsia="sl-SI"/>
        </w:rPr>
        <w:t xml:space="preserve"> cena</w:t>
      </w:r>
      <w:r w:rsidRPr="00B5136F">
        <w:rPr>
          <w:rFonts w:ascii="Tahoma" w:eastAsia="Times New Roman" w:hAnsi="Tahoma" w:cs="Tahoma"/>
          <w:sz w:val="20"/>
          <w:szCs w:val="20"/>
          <w:lang w:eastAsia="sl-SI"/>
        </w:rPr>
        <w:t xml:space="preserve"> (brez DDV) izmed vseh vrednotenih ponudb za</w:t>
      </w:r>
      <w:r w:rsidRPr="00B5136F">
        <w:rPr>
          <w:rFonts w:ascii="Tahoma" w:eastAsia="Times New Roman" w:hAnsi="Tahoma" w:cs="Tahoma"/>
          <w:sz w:val="20"/>
          <w:szCs w:val="20"/>
          <w:lang w:val="x-none" w:eastAsia="sl-SI"/>
        </w:rPr>
        <w:t xml:space="preserve"> periodičn</w:t>
      </w:r>
      <w:r w:rsidRPr="00B5136F">
        <w:rPr>
          <w:rFonts w:ascii="Tahoma" w:eastAsia="Times New Roman" w:hAnsi="Tahoma" w:cs="Tahoma"/>
          <w:sz w:val="20"/>
          <w:szCs w:val="20"/>
          <w:lang w:eastAsia="sl-SI"/>
        </w:rPr>
        <w:t>i</w:t>
      </w:r>
      <w:r w:rsidRPr="00B5136F">
        <w:rPr>
          <w:rFonts w:ascii="Tahoma" w:eastAsia="Times New Roman" w:hAnsi="Tahoma" w:cs="Tahoma"/>
          <w:sz w:val="20"/>
          <w:szCs w:val="20"/>
          <w:lang w:val="x-none" w:eastAsia="sl-SI"/>
        </w:rPr>
        <w:t xml:space="preserve"> servisn</w:t>
      </w:r>
      <w:r w:rsidRPr="00B5136F">
        <w:rPr>
          <w:rFonts w:ascii="Tahoma" w:eastAsia="Times New Roman" w:hAnsi="Tahoma" w:cs="Tahoma"/>
          <w:sz w:val="20"/>
          <w:szCs w:val="20"/>
          <w:lang w:eastAsia="sl-SI"/>
        </w:rPr>
        <w:t xml:space="preserve">i </w:t>
      </w:r>
      <w:r w:rsidRPr="00B5136F">
        <w:rPr>
          <w:rFonts w:ascii="Tahoma" w:eastAsia="Times New Roman" w:hAnsi="Tahoma" w:cs="Tahoma"/>
          <w:sz w:val="20"/>
          <w:szCs w:val="20"/>
          <w:lang w:val="x-none" w:eastAsia="sl-SI"/>
        </w:rPr>
        <w:t>pregled,</w:t>
      </w:r>
    </w:p>
    <w:p w14:paraId="4AD77CBC"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val="x-none" w:eastAsia="sl-SI"/>
        </w:rPr>
        <w:t>C</w:t>
      </w:r>
      <w:r w:rsidRPr="00B5136F">
        <w:rPr>
          <w:rFonts w:ascii="Tahoma" w:eastAsia="Times New Roman" w:hAnsi="Tahoma" w:cs="Tahoma"/>
          <w:sz w:val="20"/>
          <w:szCs w:val="20"/>
          <w:vertAlign w:val="subscript"/>
          <w:lang w:val="x-none" w:eastAsia="sl-SI"/>
        </w:rPr>
        <w:t>ponudnika</w:t>
      </w:r>
      <w:r w:rsidRPr="00B5136F">
        <w:rPr>
          <w:rFonts w:ascii="Tahoma" w:eastAsia="Times New Roman" w:hAnsi="Tahoma" w:cs="Tahoma"/>
          <w:sz w:val="20"/>
          <w:szCs w:val="20"/>
          <w:lang w:val="x-none" w:eastAsia="sl-SI"/>
        </w:rPr>
        <w:t xml:space="preserve"> </w:t>
      </w:r>
      <w:r w:rsidRPr="00B5136F">
        <w:rPr>
          <w:rFonts w:ascii="Tahoma" w:eastAsia="Times New Roman" w:hAnsi="Tahoma" w:cs="Tahoma"/>
          <w:sz w:val="20"/>
          <w:szCs w:val="20"/>
          <w:lang w:eastAsia="sl-SI"/>
        </w:rPr>
        <w:t>=</w:t>
      </w:r>
      <w:r w:rsidRPr="00B5136F">
        <w:rPr>
          <w:rFonts w:ascii="Tahoma" w:eastAsia="Times New Roman" w:hAnsi="Tahoma" w:cs="Tahoma"/>
          <w:sz w:val="20"/>
          <w:szCs w:val="20"/>
          <w:lang w:val="x-none" w:eastAsia="sl-SI"/>
        </w:rPr>
        <w:t xml:space="preserve"> </w:t>
      </w:r>
      <w:r w:rsidRPr="00B5136F">
        <w:rPr>
          <w:rFonts w:ascii="Tahoma" w:eastAsia="Times New Roman" w:hAnsi="Tahoma" w:cs="Tahoma"/>
          <w:sz w:val="20"/>
          <w:szCs w:val="20"/>
          <w:lang w:eastAsia="sl-SI"/>
        </w:rPr>
        <w:t xml:space="preserve">ponudbena cena brez DDV posameznega ponudnika za </w:t>
      </w:r>
      <w:r w:rsidRPr="00B5136F">
        <w:rPr>
          <w:rFonts w:ascii="Tahoma" w:eastAsia="Times New Roman" w:hAnsi="Tahoma" w:cs="Tahoma"/>
          <w:sz w:val="20"/>
          <w:szCs w:val="20"/>
          <w:lang w:val="x-none" w:eastAsia="sl-SI"/>
        </w:rPr>
        <w:t>periodičn</w:t>
      </w:r>
      <w:r w:rsidRPr="00B5136F">
        <w:rPr>
          <w:rFonts w:ascii="Tahoma" w:eastAsia="Times New Roman" w:hAnsi="Tahoma" w:cs="Tahoma"/>
          <w:sz w:val="20"/>
          <w:szCs w:val="20"/>
          <w:lang w:eastAsia="sl-SI"/>
        </w:rPr>
        <w:t>i</w:t>
      </w:r>
      <w:r w:rsidRPr="00B5136F">
        <w:rPr>
          <w:rFonts w:ascii="Tahoma" w:eastAsia="Times New Roman" w:hAnsi="Tahoma" w:cs="Tahoma"/>
          <w:sz w:val="20"/>
          <w:szCs w:val="20"/>
          <w:lang w:val="x-none" w:eastAsia="sl-SI"/>
        </w:rPr>
        <w:t xml:space="preserve"> servisn</w:t>
      </w:r>
      <w:r w:rsidRPr="00B5136F">
        <w:rPr>
          <w:rFonts w:ascii="Tahoma" w:eastAsia="Times New Roman" w:hAnsi="Tahoma" w:cs="Tahoma"/>
          <w:sz w:val="20"/>
          <w:szCs w:val="20"/>
          <w:lang w:eastAsia="sl-SI"/>
        </w:rPr>
        <w:t>i</w:t>
      </w:r>
      <w:r w:rsidRPr="00B5136F">
        <w:rPr>
          <w:rFonts w:ascii="Tahoma" w:eastAsia="Times New Roman" w:hAnsi="Tahoma" w:cs="Tahoma"/>
          <w:sz w:val="20"/>
          <w:szCs w:val="20"/>
          <w:lang w:val="x-none" w:eastAsia="sl-SI"/>
        </w:rPr>
        <w:t xml:space="preserve"> pregled</w:t>
      </w:r>
      <w:r w:rsidRPr="00B5136F">
        <w:rPr>
          <w:rFonts w:ascii="Tahoma" w:eastAsia="Times New Roman" w:hAnsi="Tahoma" w:cs="Tahoma"/>
          <w:sz w:val="20"/>
          <w:szCs w:val="20"/>
          <w:lang w:eastAsia="sl-SI"/>
        </w:rPr>
        <w:t>.</w:t>
      </w:r>
    </w:p>
    <w:p w14:paraId="47D92817"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val="x-none" w:eastAsia="sl-SI"/>
        </w:rPr>
      </w:pPr>
    </w:p>
    <w:p w14:paraId="70E3D47E"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eastAsia="sl-SI"/>
        </w:rPr>
      </w:pPr>
      <w:r w:rsidRPr="00B5136F">
        <w:rPr>
          <w:rFonts w:ascii="Tahoma" w:eastAsia="Times New Roman" w:hAnsi="Tahoma" w:cs="Tahoma"/>
          <w:b/>
          <w:sz w:val="20"/>
          <w:szCs w:val="20"/>
          <w:lang w:val="x-none" w:eastAsia="sl-SI"/>
        </w:rPr>
        <w:t xml:space="preserve">Maksimalno možno število pridobljenih točk za ponudbeno ceno </w:t>
      </w:r>
      <w:r w:rsidRPr="00B5136F">
        <w:rPr>
          <w:rFonts w:ascii="Tahoma" w:eastAsia="Times New Roman" w:hAnsi="Tahoma" w:cs="Tahoma"/>
          <w:b/>
          <w:sz w:val="20"/>
          <w:szCs w:val="20"/>
          <w:lang w:eastAsia="sl-SI"/>
        </w:rPr>
        <w:t>periodičnega</w:t>
      </w:r>
      <w:r w:rsidRPr="00B5136F">
        <w:rPr>
          <w:rFonts w:ascii="Tahoma" w:eastAsia="Times New Roman" w:hAnsi="Tahoma" w:cs="Tahoma"/>
          <w:b/>
          <w:sz w:val="20"/>
          <w:szCs w:val="20"/>
          <w:lang w:val="x-none" w:eastAsia="sl-SI"/>
        </w:rPr>
        <w:t xml:space="preserve"> servisa </w:t>
      </w:r>
      <w:r w:rsidRPr="00B5136F">
        <w:rPr>
          <w:rFonts w:ascii="Tahoma" w:eastAsia="Times New Roman" w:hAnsi="Tahoma" w:cs="Tahoma"/>
          <w:b/>
          <w:sz w:val="20"/>
          <w:szCs w:val="20"/>
          <w:lang w:eastAsia="sl-SI"/>
        </w:rPr>
        <w:t xml:space="preserve">črpalk, mešal in potopnih črpalk </w:t>
      </w:r>
      <w:r w:rsidRPr="00B5136F">
        <w:rPr>
          <w:rFonts w:ascii="Tahoma" w:eastAsia="Times New Roman" w:hAnsi="Tahoma" w:cs="Tahoma"/>
          <w:b/>
          <w:sz w:val="20"/>
          <w:szCs w:val="20"/>
          <w:lang w:val="x-none" w:eastAsia="sl-SI"/>
        </w:rPr>
        <w:t xml:space="preserve">je </w:t>
      </w:r>
      <w:r w:rsidRPr="00B5136F">
        <w:rPr>
          <w:rFonts w:ascii="Tahoma" w:eastAsia="Times New Roman" w:hAnsi="Tahoma" w:cs="Tahoma"/>
          <w:b/>
          <w:bCs/>
          <w:sz w:val="20"/>
          <w:szCs w:val="20"/>
          <w:lang w:eastAsia="sl-SI"/>
        </w:rPr>
        <w:t>4</w:t>
      </w:r>
      <w:r w:rsidRPr="00B5136F">
        <w:rPr>
          <w:rFonts w:ascii="Tahoma" w:eastAsia="Times New Roman" w:hAnsi="Tahoma" w:cs="Tahoma"/>
          <w:b/>
          <w:bCs/>
          <w:sz w:val="20"/>
          <w:szCs w:val="20"/>
          <w:lang w:val="x-none" w:eastAsia="sl-SI"/>
        </w:rPr>
        <w:t>0 točk</w:t>
      </w:r>
      <w:r w:rsidRPr="00B5136F">
        <w:rPr>
          <w:rFonts w:ascii="Tahoma" w:eastAsia="Times New Roman" w:hAnsi="Tahoma" w:cs="Tahoma"/>
          <w:b/>
          <w:sz w:val="20"/>
          <w:szCs w:val="20"/>
          <w:lang w:val="x-none" w:eastAsia="sl-SI"/>
        </w:rPr>
        <w:t>.</w:t>
      </w:r>
    </w:p>
    <w:p w14:paraId="6F5BD351"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eastAsia="sl-SI"/>
        </w:rPr>
      </w:pPr>
    </w:p>
    <w:p w14:paraId="30C6B9D8" w14:textId="77777777" w:rsidR="00B5136F" w:rsidRPr="00A4297A" w:rsidRDefault="00B5136F" w:rsidP="008A0DE1">
      <w:pPr>
        <w:pStyle w:val="Odstavekseznama"/>
        <w:keepLines/>
        <w:widowControl w:val="0"/>
        <w:numPr>
          <w:ilvl w:val="1"/>
          <w:numId w:val="51"/>
        </w:numPr>
        <w:jc w:val="both"/>
        <w:rPr>
          <w:rFonts w:ascii="Tahoma" w:hAnsi="Tahoma" w:cs="Tahoma"/>
          <w:b/>
          <w:lang w:val="x-none"/>
        </w:rPr>
      </w:pPr>
      <w:r w:rsidRPr="00A4297A">
        <w:rPr>
          <w:rFonts w:ascii="Tahoma" w:hAnsi="Tahoma" w:cs="Tahoma"/>
          <w:b/>
        </w:rPr>
        <w:t>Ponudben cena generalnega servisa črpalk, mešal in potopnih črpalk (</w:t>
      </w:r>
      <w:r w:rsidRPr="00A4297A">
        <w:rPr>
          <w:rFonts w:ascii="Tahoma" w:hAnsi="Tahoma" w:cs="Tahoma"/>
          <w:b/>
          <w:lang w:val="x-none"/>
        </w:rPr>
        <w:t>P</w:t>
      </w:r>
      <w:r w:rsidRPr="00A4297A">
        <w:rPr>
          <w:rFonts w:ascii="Tahoma" w:hAnsi="Tahoma" w:cs="Tahoma"/>
          <w:b/>
          <w:vertAlign w:val="subscript"/>
          <w:lang w:val="x-none"/>
        </w:rPr>
        <w:t>cg</w:t>
      </w:r>
      <w:r w:rsidRPr="00A4297A">
        <w:rPr>
          <w:rFonts w:ascii="Tahoma" w:hAnsi="Tahoma" w:cs="Tahoma"/>
          <w:b/>
        </w:rPr>
        <w:t>)</w:t>
      </w:r>
    </w:p>
    <w:p w14:paraId="52D47134"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3B07BAA6"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b/>
          <w:sz w:val="20"/>
          <w:szCs w:val="20"/>
          <w:lang w:val="x-none" w:eastAsia="sl-SI"/>
        </w:rPr>
        <w:t xml:space="preserve">Ponudbena cena </w:t>
      </w:r>
      <w:r w:rsidRPr="00B5136F">
        <w:rPr>
          <w:rFonts w:ascii="Tahoma" w:eastAsia="Times New Roman" w:hAnsi="Tahoma" w:cs="Tahoma"/>
          <w:b/>
          <w:sz w:val="20"/>
          <w:szCs w:val="20"/>
          <w:lang w:eastAsia="sl-SI"/>
        </w:rPr>
        <w:t>generalnega</w:t>
      </w:r>
      <w:r w:rsidRPr="00B5136F">
        <w:rPr>
          <w:rFonts w:ascii="Tahoma" w:eastAsia="Times New Roman" w:hAnsi="Tahoma" w:cs="Tahoma"/>
          <w:b/>
          <w:sz w:val="20"/>
          <w:szCs w:val="20"/>
          <w:lang w:val="x-none" w:eastAsia="sl-SI"/>
        </w:rPr>
        <w:t xml:space="preserve"> servisa </w:t>
      </w:r>
      <w:r w:rsidRPr="00B5136F">
        <w:rPr>
          <w:rFonts w:ascii="Tahoma" w:eastAsia="Times New Roman" w:hAnsi="Tahoma" w:cs="Tahoma"/>
          <w:b/>
          <w:sz w:val="20"/>
          <w:szCs w:val="20"/>
          <w:lang w:eastAsia="sl-SI"/>
        </w:rPr>
        <w:t>črpalk, mešal in potopnih črpalk</w:t>
      </w:r>
      <w:r w:rsidRPr="00B5136F">
        <w:rPr>
          <w:rFonts w:ascii="Tahoma" w:eastAsia="Times New Roman" w:hAnsi="Tahoma" w:cs="Tahoma"/>
          <w:b/>
          <w:sz w:val="20"/>
          <w:szCs w:val="20"/>
          <w:lang w:val="x-none" w:eastAsia="sl-SI"/>
        </w:rPr>
        <w:t xml:space="preserve"> (brez DDV)</w:t>
      </w:r>
      <w:r w:rsidRPr="00B5136F">
        <w:rPr>
          <w:rFonts w:ascii="Tahoma" w:eastAsia="Times New Roman" w:hAnsi="Tahoma" w:cs="Tahoma"/>
          <w:sz w:val="20"/>
          <w:szCs w:val="20"/>
          <w:lang w:val="x-none" w:eastAsia="sl-SI"/>
        </w:rPr>
        <w:t xml:space="preserve"> je skupna cena storitev po posameznih postavkah pod tč. </w:t>
      </w:r>
      <w:r w:rsidRPr="00B5136F">
        <w:rPr>
          <w:rFonts w:ascii="Tahoma" w:eastAsia="Times New Roman" w:hAnsi="Tahoma" w:cs="Tahoma"/>
          <w:sz w:val="20"/>
          <w:szCs w:val="20"/>
          <w:lang w:eastAsia="sl-SI"/>
        </w:rPr>
        <w:t>2.4.2. te razpisne dokumentacije (cena generalnega servisnega pregleda po seznamu)</w:t>
      </w:r>
      <w:r w:rsidRPr="00B5136F">
        <w:rPr>
          <w:rFonts w:ascii="Tahoma" w:eastAsia="Times New Roman" w:hAnsi="Tahoma" w:cs="Tahoma"/>
          <w:sz w:val="20"/>
          <w:szCs w:val="20"/>
          <w:lang w:val="x-none" w:eastAsia="sl-SI"/>
        </w:rPr>
        <w:t>, ki so potrebne za uspešno opravljanje vseh servisnih del, ki so predmet tega naročila</w:t>
      </w:r>
      <w:r w:rsidRPr="00B5136F">
        <w:rPr>
          <w:rFonts w:ascii="Tahoma" w:eastAsia="Times New Roman" w:hAnsi="Tahoma" w:cs="Tahoma"/>
          <w:sz w:val="20"/>
          <w:szCs w:val="20"/>
          <w:lang w:eastAsia="sl-SI"/>
        </w:rPr>
        <w:t>.</w:t>
      </w:r>
    </w:p>
    <w:p w14:paraId="32903538"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615660AF"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val="x-none" w:eastAsia="sl-SI"/>
        </w:rPr>
      </w:pPr>
      <w:r w:rsidRPr="00B5136F">
        <w:rPr>
          <w:rFonts w:ascii="Tahoma" w:eastAsia="Times New Roman" w:hAnsi="Tahoma" w:cs="Tahoma"/>
          <w:sz w:val="20"/>
          <w:szCs w:val="20"/>
          <w:lang w:val="x-none" w:eastAsia="sl-SI"/>
        </w:rPr>
        <w:t>Točke določimo po naslednji formuli:</w:t>
      </w:r>
    </w:p>
    <w:p w14:paraId="49C81462"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val="x-none" w:eastAsia="sl-SI"/>
        </w:rPr>
      </w:pPr>
    </w:p>
    <w:p w14:paraId="1BC2C247"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eastAsia="sl-SI"/>
        </w:rPr>
      </w:pPr>
      <w:r w:rsidRPr="00B5136F">
        <w:rPr>
          <w:rFonts w:ascii="Tahoma" w:eastAsia="Times New Roman" w:hAnsi="Tahoma" w:cs="Tahoma"/>
          <w:b/>
          <w:sz w:val="20"/>
          <w:szCs w:val="20"/>
          <w:lang w:val="x-none" w:eastAsia="sl-SI"/>
        </w:rPr>
        <w:t>P</w:t>
      </w:r>
      <w:r w:rsidRPr="00B5136F">
        <w:rPr>
          <w:rFonts w:ascii="Tahoma" w:eastAsia="Times New Roman" w:hAnsi="Tahoma" w:cs="Tahoma"/>
          <w:b/>
          <w:sz w:val="20"/>
          <w:szCs w:val="20"/>
          <w:vertAlign w:val="subscript"/>
          <w:lang w:val="x-none" w:eastAsia="sl-SI"/>
        </w:rPr>
        <w:t>c</w:t>
      </w:r>
      <w:r w:rsidRPr="00B5136F">
        <w:rPr>
          <w:rFonts w:ascii="Tahoma" w:eastAsia="Times New Roman" w:hAnsi="Tahoma" w:cs="Tahoma"/>
          <w:b/>
          <w:sz w:val="20"/>
          <w:szCs w:val="20"/>
          <w:vertAlign w:val="subscript"/>
          <w:lang w:eastAsia="sl-SI"/>
        </w:rPr>
        <w:t>g</w:t>
      </w:r>
      <w:r w:rsidRPr="00B5136F">
        <w:rPr>
          <w:rFonts w:ascii="Tahoma" w:eastAsia="Times New Roman" w:hAnsi="Tahoma" w:cs="Tahoma"/>
          <w:b/>
          <w:sz w:val="20"/>
          <w:szCs w:val="20"/>
          <w:lang w:val="x-none" w:eastAsia="sl-SI"/>
        </w:rPr>
        <w:t xml:space="preserve"> =</w:t>
      </w:r>
      <w:r w:rsidRPr="00B5136F">
        <w:rPr>
          <w:rFonts w:ascii="Tahoma" w:eastAsia="Times New Roman" w:hAnsi="Tahoma" w:cs="Tahoma"/>
          <w:b/>
          <w:sz w:val="20"/>
          <w:szCs w:val="20"/>
          <w:lang w:eastAsia="sl-SI"/>
        </w:rPr>
        <w:t xml:space="preserve"> </w:t>
      </w:r>
      <w:r w:rsidRPr="00B5136F">
        <w:rPr>
          <w:rFonts w:ascii="Tahoma" w:eastAsia="Times New Roman" w:hAnsi="Tahoma" w:cs="Tahoma"/>
          <w:b/>
          <w:sz w:val="20"/>
          <w:szCs w:val="20"/>
          <w:lang w:val="x-none" w:eastAsia="sl-SI"/>
        </w:rPr>
        <w:t>(C</w:t>
      </w:r>
      <w:r w:rsidRPr="00B5136F">
        <w:rPr>
          <w:rFonts w:ascii="Tahoma" w:eastAsia="Times New Roman" w:hAnsi="Tahoma" w:cs="Tahoma"/>
          <w:b/>
          <w:sz w:val="20"/>
          <w:szCs w:val="20"/>
          <w:vertAlign w:val="subscript"/>
          <w:lang w:val="x-none" w:eastAsia="sl-SI"/>
        </w:rPr>
        <w:t>min</w:t>
      </w:r>
      <w:r w:rsidRPr="00B5136F">
        <w:rPr>
          <w:rFonts w:ascii="Tahoma" w:eastAsia="Times New Roman" w:hAnsi="Tahoma" w:cs="Tahoma"/>
          <w:b/>
          <w:sz w:val="20"/>
          <w:szCs w:val="20"/>
          <w:lang w:val="x-none" w:eastAsia="sl-SI"/>
        </w:rPr>
        <w:t>/C</w:t>
      </w:r>
      <w:r w:rsidRPr="00B5136F">
        <w:rPr>
          <w:rFonts w:ascii="Tahoma" w:eastAsia="Times New Roman" w:hAnsi="Tahoma" w:cs="Tahoma"/>
          <w:b/>
          <w:sz w:val="20"/>
          <w:szCs w:val="20"/>
          <w:vertAlign w:val="subscript"/>
          <w:lang w:val="x-none" w:eastAsia="sl-SI"/>
        </w:rPr>
        <w:t>ponudnika</w:t>
      </w:r>
      <w:r w:rsidRPr="00B5136F">
        <w:rPr>
          <w:rFonts w:ascii="Tahoma" w:eastAsia="Times New Roman" w:hAnsi="Tahoma" w:cs="Tahoma"/>
          <w:b/>
          <w:sz w:val="20"/>
          <w:szCs w:val="20"/>
          <w:lang w:val="x-none" w:eastAsia="sl-SI"/>
        </w:rPr>
        <w:t>)</w:t>
      </w:r>
      <w:r w:rsidRPr="00B5136F">
        <w:rPr>
          <w:rFonts w:ascii="Tahoma" w:eastAsia="Times New Roman" w:hAnsi="Tahoma" w:cs="Tahoma"/>
          <w:b/>
          <w:sz w:val="20"/>
          <w:szCs w:val="20"/>
          <w:lang w:eastAsia="sl-SI"/>
        </w:rPr>
        <w:t xml:space="preserve"> x </w:t>
      </w:r>
      <w:r w:rsidR="004F59BA">
        <w:rPr>
          <w:rFonts w:ascii="Tahoma" w:eastAsia="Times New Roman" w:hAnsi="Tahoma" w:cs="Tahoma"/>
          <w:b/>
          <w:sz w:val="20"/>
          <w:szCs w:val="20"/>
          <w:lang w:eastAsia="sl-SI"/>
        </w:rPr>
        <w:t>4</w:t>
      </w:r>
      <w:r w:rsidRPr="00B5136F">
        <w:rPr>
          <w:rFonts w:ascii="Tahoma" w:eastAsia="Times New Roman" w:hAnsi="Tahoma" w:cs="Tahoma"/>
          <w:b/>
          <w:sz w:val="20"/>
          <w:szCs w:val="20"/>
          <w:lang w:eastAsia="sl-SI"/>
        </w:rPr>
        <w:t>5</w:t>
      </w:r>
    </w:p>
    <w:p w14:paraId="19A3ECFF"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40C7A5E3"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kjer je</w:t>
      </w:r>
    </w:p>
    <w:p w14:paraId="4633D898" w14:textId="77777777" w:rsidR="00B5136F" w:rsidRPr="00B5136F" w:rsidRDefault="004F59BA" w:rsidP="00B5136F">
      <w:pPr>
        <w:keepLines/>
        <w:widowControl w:val="0"/>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4</w:t>
      </w:r>
      <w:r w:rsidR="00B5136F" w:rsidRPr="00B5136F">
        <w:rPr>
          <w:rFonts w:ascii="Tahoma" w:eastAsia="Times New Roman" w:hAnsi="Tahoma" w:cs="Tahoma"/>
          <w:sz w:val="20"/>
          <w:szCs w:val="20"/>
          <w:lang w:eastAsia="sl-SI"/>
        </w:rPr>
        <w:t>5 = največje možno število točk,</w:t>
      </w:r>
    </w:p>
    <w:p w14:paraId="4E0924F9"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val="x-none" w:eastAsia="sl-SI"/>
        </w:rPr>
      </w:pPr>
      <w:r w:rsidRPr="00B5136F">
        <w:rPr>
          <w:rFonts w:ascii="Tahoma" w:eastAsia="Times New Roman" w:hAnsi="Tahoma" w:cs="Tahoma"/>
          <w:sz w:val="20"/>
          <w:szCs w:val="20"/>
          <w:lang w:val="x-none" w:eastAsia="sl-SI"/>
        </w:rPr>
        <w:t>C</w:t>
      </w:r>
      <w:r w:rsidRPr="00B5136F">
        <w:rPr>
          <w:rFonts w:ascii="Tahoma" w:eastAsia="Times New Roman" w:hAnsi="Tahoma" w:cs="Tahoma"/>
          <w:sz w:val="20"/>
          <w:szCs w:val="20"/>
          <w:vertAlign w:val="subscript"/>
          <w:lang w:val="x-none" w:eastAsia="sl-SI"/>
        </w:rPr>
        <w:t>min</w:t>
      </w:r>
      <w:r w:rsidRPr="00B5136F">
        <w:rPr>
          <w:rFonts w:ascii="Tahoma" w:eastAsia="Times New Roman" w:hAnsi="Tahoma" w:cs="Tahoma"/>
          <w:sz w:val="20"/>
          <w:szCs w:val="20"/>
          <w:lang w:val="x-none" w:eastAsia="sl-SI"/>
        </w:rPr>
        <w:t xml:space="preserve"> </w:t>
      </w:r>
      <w:r w:rsidRPr="00B5136F">
        <w:rPr>
          <w:rFonts w:ascii="Tahoma" w:eastAsia="Times New Roman" w:hAnsi="Tahoma" w:cs="Tahoma"/>
          <w:sz w:val="20"/>
          <w:szCs w:val="20"/>
          <w:lang w:eastAsia="sl-SI"/>
        </w:rPr>
        <w:t>=</w:t>
      </w:r>
      <w:r w:rsidRPr="00B5136F">
        <w:rPr>
          <w:rFonts w:ascii="Tahoma" w:eastAsia="Times New Roman" w:hAnsi="Tahoma" w:cs="Tahoma"/>
          <w:sz w:val="20"/>
          <w:szCs w:val="20"/>
          <w:lang w:val="x-none" w:eastAsia="sl-SI"/>
        </w:rPr>
        <w:t xml:space="preserve"> najnižja </w:t>
      </w:r>
      <w:r w:rsidRPr="00B5136F">
        <w:rPr>
          <w:rFonts w:ascii="Tahoma" w:eastAsia="Times New Roman" w:hAnsi="Tahoma" w:cs="Tahoma"/>
          <w:sz w:val="20"/>
          <w:szCs w:val="20"/>
          <w:lang w:eastAsia="sl-SI"/>
        </w:rPr>
        <w:t>ponudbena</w:t>
      </w:r>
      <w:r w:rsidRPr="00B5136F">
        <w:rPr>
          <w:rFonts w:ascii="Tahoma" w:eastAsia="Times New Roman" w:hAnsi="Tahoma" w:cs="Tahoma"/>
          <w:sz w:val="20"/>
          <w:szCs w:val="20"/>
          <w:lang w:val="x-none" w:eastAsia="sl-SI"/>
        </w:rPr>
        <w:t xml:space="preserve"> cena</w:t>
      </w:r>
      <w:r w:rsidRPr="00B5136F">
        <w:rPr>
          <w:rFonts w:ascii="Tahoma" w:eastAsia="Times New Roman" w:hAnsi="Tahoma" w:cs="Tahoma"/>
          <w:sz w:val="20"/>
          <w:szCs w:val="20"/>
          <w:lang w:eastAsia="sl-SI"/>
        </w:rPr>
        <w:t xml:space="preserve"> (brez DDV) izmed vseh vrednotenih ponudb za</w:t>
      </w:r>
      <w:r w:rsidRPr="00B5136F">
        <w:rPr>
          <w:rFonts w:ascii="Tahoma" w:eastAsia="Times New Roman" w:hAnsi="Tahoma" w:cs="Tahoma"/>
          <w:sz w:val="20"/>
          <w:szCs w:val="20"/>
          <w:lang w:val="x-none" w:eastAsia="sl-SI"/>
        </w:rPr>
        <w:t xml:space="preserve"> </w:t>
      </w:r>
      <w:r w:rsidRPr="00B5136F">
        <w:rPr>
          <w:rFonts w:ascii="Tahoma" w:eastAsia="Times New Roman" w:hAnsi="Tahoma" w:cs="Tahoma"/>
          <w:sz w:val="20"/>
          <w:szCs w:val="20"/>
          <w:lang w:eastAsia="sl-SI"/>
        </w:rPr>
        <w:t>generalni</w:t>
      </w:r>
      <w:r w:rsidRPr="00B5136F">
        <w:rPr>
          <w:rFonts w:ascii="Tahoma" w:eastAsia="Times New Roman" w:hAnsi="Tahoma" w:cs="Tahoma"/>
          <w:sz w:val="20"/>
          <w:szCs w:val="20"/>
          <w:lang w:val="x-none" w:eastAsia="sl-SI"/>
        </w:rPr>
        <w:t xml:space="preserve"> servisn</w:t>
      </w:r>
      <w:r w:rsidRPr="00B5136F">
        <w:rPr>
          <w:rFonts w:ascii="Tahoma" w:eastAsia="Times New Roman" w:hAnsi="Tahoma" w:cs="Tahoma"/>
          <w:sz w:val="20"/>
          <w:szCs w:val="20"/>
          <w:lang w:eastAsia="sl-SI"/>
        </w:rPr>
        <w:t xml:space="preserve">i </w:t>
      </w:r>
      <w:r w:rsidRPr="00B5136F">
        <w:rPr>
          <w:rFonts w:ascii="Tahoma" w:eastAsia="Times New Roman" w:hAnsi="Tahoma" w:cs="Tahoma"/>
          <w:sz w:val="20"/>
          <w:szCs w:val="20"/>
          <w:lang w:val="x-none" w:eastAsia="sl-SI"/>
        </w:rPr>
        <w:t>pregled,</w:t>
      </w:r>
    </w:p>
    <w:p w14:paraId="4FDC318F"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val="x-none" w:eastAsia="sl-SI"/>
        </w:rPr>
        <w:t>C</w:t>
      </w:r>
      <w:r w:rsidRPr="00B5136F">
        <w:rPr>
          <w:rFonts w:ascii="Tahoma" w:eastAsia="Times New Roman" w:hAnsi="Tahoma" w:cs="Tahoma"/>
          <w:sz w:val="20"/>
          <w:szCs w:val="20"/>
          <w:vertAlign w:val="subscript"/>
          <w:lang w:val="x-none" w:eastAsia="sl-SI"/>
        </w:rPr>
        <w:t>ponudnika</w:t>
      </w:r>
      <w:r w:rsidRPr="00B5136F">
        <w:rPr>
          <w:rFonts w:ascii="Tahoma" w:eastAsia="Times New Roman" w:hAnsi="Tahoma" w:cs="Tahoma"/>
          <w:sz w:val="20"/>
          <w:szCs w:val="20"/>
          <w:lang w:val="x-none" w:eastAsia="sl-SI"/>
        </w:rPr>
        <w:t xml:space="preserve"> </w:t>
      </w:r>
      <w:r w:rsidRPr="00B5136F">
        <w:rPr>
          <w:rFonts w:ascii="Tahoma" w:eastAsia="Times New Roman" w:hAnsi="Tahoma" w:cs="Tahoma"/>
          <w:sz w:val="20"/>
          <w:szCs w:val="20"/>
          <w:lang w:eastAsia="sl-SI"/>
        </w:rPr>
        <w:t>=</w:t>
      </w:r>
      <w:r w:rsidRPr="00B5136F">
        <w:rPr>
          <w:rFonts w:ascii="Tahoma" w:eastAsia="Times New Roman" w:hAnsi="Tahoma" w:cs="Tahoma"/>
          <w:sz w:val="20"/>
          <w:szCs w:val="20"/>
          <w:lang w:val="x-none" w:eastAsia="sl-SI"/>
        </w:rPr>
        <w:t xml:space="preserve"> </w:t>
      </w:r>
      <w:r w:rsidRPr="00B5136F">
        <w:rPr>
          <w:rFonts w:ascii="Tahoma" w:eastAsia="Times New Roman" w:hAnsi="Tahoma" w:cs="Tahoma"/>
          <w:sz w:val="20"/>
          <w:szCs w:val="20"/>
          <w:lang w:eastAsia="sl-SI"/>
        </w:rPr>
        <w:t>ponudbena cena brez DDV posameznega ponudnika za generalni</w:t>
      </w:r>
      <w:r w:rsidRPr="00B5136F">
        <w:rPr>
          <w:rFonts w:ascii="Tahoma" w:eastAsia="Times New Roman" w:hAnsi="Tahoma" w:cs="Tahoma"/>
          <w:sz w:val="20"/>
          <w:szCs w:val="20"/>
          <w:lang w:val="x-none" w:eastAsia="sl-SI"/>
        </w:rPr>
        <w:t xml:space="preserve"> servisn</w:t>
      </w:r>
      <w:r w:rsidRPr="00B5136F">
        <w:rPr>
          <w:rFonts w:ascii="Tahoma" w:eastAsia="Times New Roman" w:hAnsi="Tahoma" w:cs="Tahoma"/>
          <w:sz w:val="20"/>
          <w:szCs w:val="20"/>
          <w:lang w:eastAsia="sl-SI"/>
        </w:rPr>
        <w:t>i</w:t>
      </w:r>
      <w:r w:rsidRPr="00B5136F">
        <w:rPr>
          <w:rFonts w:ascii="Tahoma" w:eastAsia="Times New Roman" w:hAnsi="Tahoma" w:cs="Tahoma"/>
          <w:sz w:val="20"/>
          <w:szCs w:val="20"/>
          <w:lang w:val="x-none" w:eastAsia="sl-SI"/>
        </w:rPr>
        <w:t xml:space="preserve"> pregled</w:t>
      </w:r>
      <w:r w:rsidRPr="00B5136F">
        <w:rPr>
          <w:rFonts w:ascii="Tahoma" w:eastAsia="Times New Roman" w:hAnsi="Tahoma" w:cs="Tahoma"/>
          <w:sz w:val="20"/>
          <w:szCs w:val="20"/>
          <w:lang w:eastAsia="sl-SI"/>
        </w:rPr>
        <w:t>.</w:t>
      </w:r>
    </w:p>
    <w:p w14:paraId="4D661144"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eastAsia="sl-SI"/>
        </w:rPr>
      </w:pPr>
    </w:p>
    <w:p w14:paraId="5FB14122"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val="x-none" w:eastAsia="sl-SI"/>
        </w:rPr>
      </w:pPr>
      <w:r w:rsidRPr="00B5136F">
        <w:rPr>
          <w:rFonts w:ascii="Tahoma" w:eastAsia="Times New Roman" w:hAnsi="Tahoma" w:cs="Tahoma"/>
          <w:b/>
          <w:sz w:val="20"/>
          <w:szCs w:val="20"/>
          <w:lang w:val="x-none" w:eastAsia="sl-SI"/>
        </w:rPr>
        <w:t xml:space="preserve">Maksimalno možno število pridobljenih točk za ponudbeno ceno </w:t>
      </w:r>
      <w:r w:rsidRPr="00B5136F">
        <w:rPr>
          <w:rFonts w:ascii="Tahoma" w:eastAsia="Times New Roman" w:hAnsi="Tahoma" w:cs="Tahoma"/>
          <w:b/>
          <w:sz w:val="20"/>
          <w:szCs w:val="20"/>
          <w:lang w:eastAsia="sl-SI"/>
        </w:rPr>
        <w:t>generalnega</w:t>
      </w:r>
      <w:r w:rsidRPr="00B5136F">
        <w:rPr>
          <w:rFonts w:ascii="Tahoma" w:eastAsia="Times New Roman" w:hAnsi="Tahoma" w:cs="Tahoma"/>
          <w:b/>
          <w:sz w:val="20"/>
          <w:szCs w:val="20"/>
          <w:lang w:val="x-none" w:eastAsia="sl-SI"/>
        </w:rPr>
        <w:t xml:space="preserve"> servisa </w:t>
      </w:r>
      <w:r w:rsidRPr="00B5136F">
        <w:rPr>
          <w:rFonts w:ascii="Tahoma" w:eastAsia="Times New Roman" w:hAnsi="Tahoma" w:cs="Tahoma"/>
          <w:b/>
          <w:sz w:val="20"/>
          <w:szCs w:val="20"/>
          <w:lang w:eastAsia="sl-SI"/>
        </w:rPr>
        <w:t xml:space="preserve">črpalk, mešal in potopnih črpalk </w:t>
      </w:r>
      <w:r w:rsidRPr="00B5136F">
        <w:rPr>
          <w:rFonts w:ascii="Tahoma" w:eastAsia="Times New Roman" w:hAnsi="Tahoma" w:cs="Tahoma"/>
          <w:b/>
          <w:sz w:val="20"/>
          <w:szCs w:val="20"/>
          <w:lang w:val="x-none" w:eastAsia="sl-SI"/>
        </w:rPr>
        <w:t xml:space="preserve">je </w:t>
      </w:r>
      <w:r w:rsidR="004F59BA">
        <w:rPr>
          <w:rFonts w:ascii="Tahoma" w:eastAsia="Times New Roman" w:hAnsi="Tahoma" w:cs="Tahoma"/>
          <w:b/>
          <w:bCs/>
          <w:sz w:val="20"/>
          <w:szCs w:val="20"/>
          <w:lang w:eastAsia="sl-SI"/>
        </w:rPr>
        <w:t>4</w:t>
      </w:r>
      <w:r w:rsidRPr="00B5136F">
        <w:rPr>
          <w:rFonts w:ascii="Tahoma" w:eastAsia="Times New Roman" w:hAnsi="Tahoma" w:cs="Tahoma"/>
          <w:b/>
          <w:bCs/>
          <w:sz w:val="20"/>
          <w:szCs w:val="20"/>
          <w:lang w:eastAsia="sl-SI"/>
        </w:rPr>
        <w:t>5</w:t>
      </w:r>
      <w:r w:rsidRPr="00B5136F">
        <w:rPr>
          <w:rFonts w:ascii="Tahoma" w:eastAsia="Times New Roman" w:hAnsi="Tahoma" w:cs="Tahoma"/>
          <w:b/>
          <w:bCs/>
          <w:sz w:val="20"/>
          <w:szCs w:val="20"/>
          <w:lang w:val="x-none" w:eastAsia="sl-SI"/>
        </w:rPr>
        <w:t xml:space="preserve"> točk</w:t>
      </w:r>
      <w:r w:rsidRPr="00B5136F">
        <w:rPr>
          <w:rFonts w:ascii="Tahoma" w:eastAsia="Times New Roman" w:hAnsi="Tahoma" w:cs="Tahoma"/>
          <w:b/>
          <w:sz w:val="20"/>
          <w:szCs w:val="20"/>
          <w:lang w:val="x-none" w:eastAsia="sl-SI"/>
        </w:rPr>
        <w:t>.</w:t>
      </w:r>
    </w:p>
    <w:p w14:paraId="2E1C909E"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18E4BA05" w14:textId="77777777" w:rsidR="00B5136F" w:rsidRPr="00A4297A" w:rsidRDefault="00B5136F" w:rsidP="008A0DE1">
      <w:pPr>
        <w:pStyle w:val="Odstavekseznama"/>
        <w:keepLines/>
        <w:widowControl w:val="0"/>
        <w:numPr>
          <w:ilvl w:val="1"/>
          <w:numId w:val="51"/>
        </w:numPr>
        <w:jc w:val="both"/>
        <w:rPr>
          <w:rFonts w:ascii="Tahoma" w:hAnsi="Tahoma" w:cs="Tahoma"/>
          <w:b/>
          <w:lang w:val="x-none"/>
        </w:rPr>
      </w:pPr>
      <w:r w:rsidRPr="00A4297A">
        <w:rPr>
          <w:rFonts w:ascii="Tahoma" w:hAnsi="Tahoma" w:cs="Tahoma"/>
          <w:b/>
          <w:lang w:val="x-none"/>
        </w:rPr>
        <w:t>Ponudbena cena za blago (P</w:t>
      </w:r>
      <w:r w:rsidRPr="00A4297A">
        <w:rPr>
          <w:rFonts w:ascii="Tahoma" w:hAnsi="Tahoma" w:cs="Tahoma"/>
          <w:b/>
          <w:vertAlign w:val="subscript"/>
          <w:lang w:val="x-none"/>
        </w:rPr>
        <w:t>cb</w:t>
      </w:r>
      <w:r w:rsidRPr="00A4297A">
        <w:rPr>
          <w:rFonts w:ascii="Tahoma" w:hAnsi="Tahoma" w:cs="Tahoma"/>
          <w:b/>
          <w:lang w:val="x-none"/>
        </w:rPr>
        <w:t>)</w:t>
      </w:r>
    </w:p>
    <w:p w14:paraId="19C10346"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val="x-none" w:eastAsia="sl-SI"/>
        </w:rPr>
      </w:pPr>
    </w:p>
    <w:p w14:paraId="1CA7436A"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b/>
          <w:sz w:val="20"/>
          <w:szCs w:val="20"/>
          <w:lang w:val="x-none" w:eastAsia="sl-SI"/>
        </w:rPr>
        <w:t>Ponudbena cena za blago (brez DDV)</w:t>
      </w:r>
      <w:r w:rsidRPr="00B5136F">
        <w:rPr>
          <w:rFonts w:ascii="Tahoma" w:eastAsia="Times New Roman" w:hAnsi="Tahoma" w:cs="Tahoma"/>
          <w:sz w:val="20"/>
          <w:szCs w:val="20"/>
          <w:lang w:val="x-none" w:eastAsia="sl-SI"/>
        </w:rPr>
        <w:t xml:space="preserve"> je skupna cena za </w:t>
      </w:r>
      <w:r w:rsidRPr="00B5136F">
        <w:rPr>
          <w:rFonts w:ascii="Tahoma" w:eastAsia="Times New Roman" w:hAnsi="Tahoma" w:cs="Tahoma"/>
          <w:sz w:val="20"/>
          <w:szCs w:val="20"/>
          <w:lang w:eastAsia="sl-SI"/>
        </w:rPr>
        <w:t>blago</w:t>
      </w:r>
      <w:r w:rsidRPr="00B5136F">
        <w:rPr>
          <w:rFonts w:ascii="Tahoma" w:eastAsia="Times New Roman" w:hAnsi="Tahoma" w:cs="Tahoma"/>
          <w:sz w:val="20"/>
          <w:szCs w:val="20"/>
          <w:lang w:val="x-none" w:eastAsia="sl-SI"/>
        </w:rPr>
        <w:t xml:space="preserve"> </w:t>
      </w:r>
      <w:r w:rsidRPr="00B5136F">
        <w:rPr>
          <w:rFonts w:ascii="Tahoma" w:eastAsia="Times New Roman" w:hAnsi="Tahoma" w:cs="Tahoma"/>
          <w:sz w:val="20"/>
          <w:szCs w:val="20"/>
          <w:lang w:eastAsia="sl-SI"/>
        </w:rPr>
        <w:t>po posameznih postavkah, naveden v ponudbenem predračunu.</w:t>
      </w:r>
    </w:p>
    <w:p w14:paraId="57D1E8B6"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2AD97898"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Točke dobimo po naslednji formuli:</w:t>
      </w:r>
    </w:p>
    <w:p w14:paraId="73F416F6"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7621E0F6"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b/>
          <w:sz w:val="20"/>
          <w:szCs w:val="20"/>
          <w:lang w:eastAsia="sl-SI"/>
        </w:rPr>
        <w:t>P</w:t>
      </w:r>
      <w:r w:rsidRPr="00B5136F">
        <w:rPr>
          <w:rFonts w:ascii="Tahoma" w:eastAsia="Times New Roman" w:hAnsi="Tahoma" w:cs="Tahoma"/>
          <w:b/>
          <w:sz w:val="20"/>
          <w:szCs w:val="20"/>
          <w:vertAlign w:val="subscript"/>
          <w:lang w:eastAsia="sl-SI"/>
        </w:rPr>
        <w:t>CB</w:t>
      </w:r>
      <w:r w:rsidRPr="00B5136F">
        <w:rPr>
          <w:rFonts w:ascii="Tahoma" w:eastAsia="Times New Roman" w:hAnsi="Tahoma" w:cs="Tahoma"/>
          <w:b/>
          <w:sz w:val="20"/>
          <w:szCs w:val="20"/>
          <w:lang w:eastAsia="sl-SI"/>
        </w:rPr>
        <w:t xml:space="preserve"> = (C</w:t>
      </w:r>
      <w:r w:rsidRPr="00B5136F">
        <w:rPr>
          <w:rFonts w:ascii="Tahoma" w:eastAsia="Times New Roman" w:hAnsi="Tahoma" w:cs="Tahoma"/>
          <w:b/>
          <w:sz w:val="20"/>
          <w:szCs w:val="20"/>
          <w:vertAlign w:val="subscript"/>
          <w:lang w:eastAsia="sl-SI"/>
        </w:rPr>
        <w:t>min</w:t>
      </w:r>
      <w:r w:rsidRPr="00B5136F">
        <w:rPr>
          <w:rFonts w:ascii="Tahoma" w:eastAsia="Times New Roman" w:hAnsi="Tahoma" w:cs="Tahoma"/>
          <w:b/>
          <w:sz w:val="20"/>
          <w:szCs w:val="20"/>
          <w:lang w:eastAsia="sl-SI"/>
        </w:rPr>
        <w:t>/C</w:t>
      </w:r>
      <w:r w:rsidRPr="00B5136F">
        <w:rPr>
          <w:rFonts w:ascii="Tahoma" w:eastAsia="Times New Roman" w:hAnsi="Tahoma" w:cs="Tahoma"/>
          <w:b/>
          <w:sz w:val="20"/>
          <w:szCs w:val="20"/>
          <w:vertAlign w:val="subscript"/>
          <w:lang w:eastAsia="sl-SI"/>
        </w:rPr>
        <w:t>ponudnika</w:t>
      </w:r>
      <w:r w:rsidRPr="00B5136F">
        <w:rPr>
          <w:rFonts w:ascii="Tahoma" w:eastAsia="Times New Roman" w:hAnsi="Tahoma" w:cs="Tahoma"/>
          <w:b/>
          <w:sz w:val="20"/>
          <w:szCs w:val="20"/>
          <w:lang w:eastAsia="sl-SI"/>
        </w:rPr>
        <w:t xml:space="preserve">) x </w:t>
      </w:r>
      <w:r w:rsidR="004F59BA">
        <w:rPr>
          <w:rFonts w:ascii="Tahoma" w:eastAsia="Times New Roman" w:hAnsi="Tahoma" w:cs="Tahoma"/>
          <w:b/>
          <w:sz w:val="20"/>
          <w:szCs w:val="20"/>
          <w:lang w:eastAsia="sl-SI"/>
        </w:rPr>
        <w:t>3</w:t>
      </w:r>
      <w:r w:rsidRPr="00B5136F">
        <w:rPr>
          <w:rFonts w:ascii="Tahoma" w:eastAsia="Times New Roman" w:hAnsi="Tahoma" w:cs="Tahoma"/>
          <w:b/>
          <w:sz w:val="20"/>
          <w:szCs w:val="20"/>
          <w:lang w:eastAsia="sl-SI"/>
        </w:rPr>
        <w:t>0</w:t>
      </w:r>
      <w:r w:rsidR="004F59BA">
        <w:rPr>
          <w:rFonts w:ascii="Tahoma" w:eastAsia="Times New Roman" w:hAnsi="Tahoma" w:cs="Tahoma"/>
          <w:b/>
          <w:sz w:val="20"/>
          <w:szCs w:val="20"/>
          <w:lang w:eastAsia="sl-SI"/>
        </w:rPr>
        <w:t xml:space="preserve"> </w:t>
      </w:r>
      <w:r w:rsidRPr="00B5136F">
        <w:rPr>
          <w:rFonts w:ascii="Tahoma" w:eastAsia="Times New Roman" w:hAnsi="Tahoma" w:cs="Tahoma"/>
          <w:sz w:val="20"/>
          <w:szCs w:val="20"/>
          <w:lang w:eastAsia="sl-SI"/>
        </w:rPr>
        <w:t>kjer je</w:t>
      </w:r>
    </w:p>
    <w:p w14:paraId="0CC0387A" w14:textId="77777777" w:rsidR="00B5136F" w:rsidRPr="00B5136F" w:rsidRDefault="004F59BA" w:rsidP="00B5136F">
      <w:pPr>
        <w:keepLines/>
        <w:widowControl w:val="0"/>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lastRenderedPageBreak/>
        <w:t>3</w:t>
      </w:r>
      <w:r w:rsidR="00B5136F" w:rsidRPr="00B5136F">
        <w:rPr>
          <w:rFonts w:ascii="Tahoma" w:eastAsia="Times New Roman" w:hAnsi="Tahoma" w:cs="Tahoma"/>
          <w:sz w:val="20"/>
          <w:szCs w:val="20"/>
          <w:lang w:eastAsia="sl-SI"/>
        </w:rPr>
        <w:t>0 = največje možno število točk,</w:t>
      </w:r>
    </w:p>
    <w:p w14:paraId="45436494"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C</w:t>
      </w:r>
      <w:r w:rsidRPr="00B5136F">
        <w:rPr>
          <w:rFonts w:ascii="Tahoma" w:eastAsia="Times New Roman" w:hAnsi="Tahoma" w:cs="Tahoma"/>
          <w:sz w:val="20"/>
          <w:szCs w:val="20"/>
          <w:vertAlign w:val="subscript"/>
          <w:lang w:eastAsia="sl-SI"/>
        </w:rPr>
        <w:t>min</w:t>
      </w:r>
      <w:r w:rsidRPr="00B5136F">
        <w:rPr>
          <w:rFonts w:ascii="Tahoma" w:eastAsia="Times New Roman" w:hAnsi="Tahoma" w:cs="Tahoma"/>
          <w:sz w:val="20"/>
          <w:szCs w:val="20"/>
          <w:lang w:eastAsia="sl-SI"/>
        </w:rPr>
        <w:t xml:space="preserve"> = najnižja ponudbena cena (brez DDV) izmed vseh vrednotenih ponudb,</w:t>
      </w:r>
    </w:p>
    <w:p w14:paraId="45766DD0"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r w:rsidRPr="00B5136F">
        <w:rPr>
          <w:rFonts w:ascii="Tahoma" w:eastAsia="Times New Roman" w:hAnsi="Tahoma" w:cs="Tahoma"/>
          <w:sz w:val="20"/>
          <w:szCs w:val="20"/>
          <w:lang w:eastAsia="sl-SI"/>
        </w:rPr>
        <w:t>C</w:t>
      </w:r>
      <w:r w:rsidRPr="00B5136F">
        <w:rPr>
          <w:rFonts w:ascii="Tahoma" w:eastAsia="Times New Roman" w:hAnsi="Tahoma" w:cs="Tahoma"/>
          <w:sz w:val="20"/>
          <w:szCs w:val="20"/>
          <w:vertAlign w:val="subscript"/>
          <w:lang w:eastAsia="sl-SI"/>
        </w:rPr>
        <w:t xml:space="preserve">ponudnika </w:t>
      </w:r>
      <w:r w:rsidRPr="00B5136F">
        <w:rPr>
          <w:rFonts w:ascii="Tahoma" w:eastAsia="Times New Roman" w:hAnsi="Tahoma" w:cs="Tahoma"/>
          <w:sz w:val="20"/>
          <w:szCs w:val="20"/>
          <w:lang w:eastAsia="sl-SI"/>
        </w:rPr>
        <w:t>= ponudbena cena brez DDV posameznega ponudnika.</w:t>
      </w:r>
    </w:p>
    <w:p w14:paraId="6B5F9B8D"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4DDF6C01" w14:textId="77777777" w:rsidR="00B5136F" w:rsidRPr="00B5136F" w:rsidRDefault="00B5136F" w:rsidP="00B5136F">
      <w:pPr>
        <w:keepLines/>
        <w:widowControl w:val="0"/>
        <w:spacing w:after="0" w:line="240" w:lineRule="auto"/>
        <w:jc w:val="both"/>
        <w:rPr>
          <w:rFonts w:ascii="Tahoma" w:eastAsia="Times New Roman" w:hAnsi="Tahoma" w:cs="Tahoma"/>
          <w:b/>
          <w:sz w:val="20"/>
          <w:szCs w:val="20"/>
          <w:lang w:val="x-none" w:eastAsia="sl-SI"/>
        </w:rPr>
      </w:pPr>
      <w:r w:rsidRPr="00B5136F">
        <w:rPr>
          <w:rFonts w:ascii="Tahoma" w:eastAsia="Times New Roman" w:hAnsi="Tahoma" w:cs="Tahoma"/>
          <w:b/>
          <w:sz w:val="20"/>
          <w:szCs w:val="20"/>
          <w:lang w:val="x-none" w:eastAsia="sl-SI"/>
        </w:rPr>
        <w:t xml:space="preserve">Največje možno število točk je </w:t>
      </w:r>
      <w:r w:rsidR="004F59BA">
        <w:rPr>
          <w:rFonts w:ascii="Tahoma" w:eastAsia="Times New Roman" w:hAnsi="Tahoma" w:cs="Tahoma"/>
          <w:b/>
          <w:sz w:val="20"/>
          <w:szCs w:val="20"/>
          <w:lang w:eastAsia="sl-SI"/>
        </w:rPr>
        <w:t>3</w:t>
      </w:r>
      <w:r w:rsidRPr="00B5136F">
        <w:rPr>
          <w:rFonts w:ascii="Tahoma" w:eastAsia="Times New Roman" w:hAnsi="Tahoma" w:cs="Tahoma"/>
          <w:b/>
          <w:sz w:val="20"/>
          <w:szCs w:val="20"/>
          <w:lang w:eastAsia="sl-SI"/>
        </w:rPr>
        <w:t>0</w:t>
      </w:r>
      <w:r w:rsidRPr="00B5136F">
        <w:rPr>
          <w:rFonts w:ascii="Tahoma" w:eastAsia="Times New Roman" w:hAnsi="Tahoma" w:cs="Tahoma"/>
          <w:b/>
          <w:sz w:val="20"/>
          <w:szCs w:val="20"/>
          <w:lang w:val="x-none" w:eastAsia="sl-SI"/>
        </w:rPr>
        <w:t>.</w:t>
      </w:r>
    </w:p>
    <w:p w14:paraId="0F3F3EE7" w14:textId="77777777" w:rsidR="008775D9" w:rsidRDefault="008775D9" w:rsidP="00434B25">
      <w:pPr>
        <w:keepLines/>
        <w:widowControl w:val="0"/>
        <w:spacing w:after="0" w:line="240" w:lineRule="auto"/>
        <w:jc w:val="both"/>
        <w:rPr>
          <w:rFonts w:ascii="Tahoma" w:eastAsia="Times New Roman" w:hAnsi="Tahoma" w:cs="Tahoma"/>
          <w:sz w:val="20"/>
          <w:szCs w:val="20"/>
          <w:lang w:eastAsia="sl-SI"/>
        </w:rPr>
      </w:pPr>
    </w:p>
    <w:p w14:paraId="085CE3E9" w14:textId="77777777" w:rsidR="00571C56" w:rsidRDefault="00571C56" w:rsidP="00434B25">
      <w:pPr>
        <w:keepLines/>
        <w:widowControl w:val="0"/>
        <w:spacing w:after="0" w:line="240" w:lineRule="auto"/>
        <w:jc w:val="both"/>
        <w:rPr>
          <w:rFonts w:ascii="Tahoma" w:eastAsia="Times New Roman" w:hAnsi="Tahoma" w:cs="Tahoma"/>
          <w:sz w:val="20"/>
          <w:szCs w:val="20"/>
          <w:lang w:eastAsia="sl-SI"/>
        </w:rPr>
      </w:pPr>
    </w:p>
    <w:p w14:paraId="6EA019C3" w14:textId="77777777" w:rsidR="008775D9" w:rsidRPr="00381720" w:rsidRDefault="008775D9" w:rsidP="008A0DE1">
      <w:pPr>
        <w:keepLines/>
        <w:widowControl w:val="0"/>
        <w:numPr>
          <w:ilvl w:val="0"/>
          <w:numId w:val="51"/>
        </w:numPr>
        <w:spacing w:after="0" w:line="240" w:lineRule="auto"/>
        <w:jc w:val="both"/>
        <w:rPr>
          <w:rFonts w:ascii="Tahoma" w:eastAsia="Times New Roman" w:hAnsi="Tahoma" w:cs="Tahoma"/>
          <w:b/>
          <w:sz w:val="24"/>
          <w:szCs w:val="20"/>
          <w:lang w:eastAsia="sl-SI"/>
        </w:rPr>
      </w:pPr>
      <w:r w:rsidRPr="00381720">
        <w:rPr>
          <w:rFonts w:ascii="Tahoma" w:eastAsia="Times New Roman" w:hAnsi="Tahoma" w:cs="Tahoma"/>
          <w:b/>
          <w:sz w:val="24"/>
          <w:szCs w:val="20"/>
          <w:lang w:eastAsia="sl-SI"/>
        </w:rPr>
        <w:t>NAVODILA PONUDNIKOM ZA IZDELAVO PONUDBE IN NAČIN ZA PREDLOŽITEV PONUDE</w:t>
      </w:r>
    </w:p>
    <w:p w14:paraId="0F094FEB" w14:textId="77777777" w:rsidR="008775D9" w:rsidRPr="00381720" w:rsidRDefault="008775D9" w:rsidP="00434B25">
      <w:pPr>
        <w:keepLines/>
        <w:widowControl w:val="0"/>
        <w:spacing w:after="0" w:line="240" w:lineRule="auto"/>
        <w:jc w:val="both"/>
        <w:rPr>
          <w:rFonts w:ascii="Tahoma" w:eastAsia="Times New Roman" w:hAnsi="Tahoma" w:cs="Tahoma"/>
          <w:sz w:val="20"/>
          <w:szCs w:val="20"/>
          <w:lang w:eastAsia="sl-SI"/>
        </w:rPr>
      </w:pPr>
    </w:p>
    <w:p w14:paraId="734BAA6F" w14:textId="77777777" w:rsidR="008775D9" w:rsidRPr="00524CD2" w:rsidRDefault="008775D9" w:rsidP="008A0DE1">
      <w:pPr>
        <w:keepLines/>
        <w:widowControl w:val="0"/>
        <w:numPr>
          <w:ilvl w:val="1"/>
          <w:numId w:val="52"/>
        </w:numPr>
        <w:spacing w:after="0" w:line="240" w:lineRule="auto"/>
        <w:jc w:val="both"/>
        <w:rPr>
          <w:rFonts w:ascii="Tahoma" w:eastAsia="Times New Roman" w:hAnsi="Tahoma" w:cs="Tahoma"/>
          <w:b/>
          <w:sz w:val="20"/>
          <w:szCs w:val="21"/>
          <w:lang w:eastAsia="sl-SI"/>
        </w:rPr>
      </w:pPr>
      <w:r w:rsidRPr="00524CD2">
        <w:rPr>
          <w:rFonts w:ascii="Tahoma" w:eastAsia="Times New Roman" w:hAnsi="Tahoma" w:cs="Tahoma"/>
          <w:b/>
          <w:sz w:val="20"/>
          <w:szCs w:val="21"/>
          <w:lang w:eastAsia="sl-SI"/>
        </w:rPr>
        <w:t>Način in navodila za predložitev ponudbe</w:t>
      </w:r>
    </w:p>
    <w:p w14:paraId="38D649C7" w14:textId="77777777" w:rsidR="008775D9" w:rsidRPr="00381720" w:rsidRDefault="008775D9" w:rsidP="00434B25">
      <w:pPr>
        <w:keepLines/>
        <w:widowControl w:val="0"/>
        <w:spacing w:after="0" w:line="240" w:lineRule="auto"/>
        <w:jc w:val="both"/>
        <w:rPr>
          <w:rFonts w:ascii="Tahoma" w:eastAsia="Times New Roman" w:hAnsi="Tahoma" w:cs="Tahoma"/>
          <w:sz w:val="20"/>
          <w:szCs w:val="20"/>
          <w:lang w:eastAsia="sl-SI"/>
        </w:rPr>
      </w:pPr>
    </w:p>
    <w:p w14:paraId="0FD92F0A" w14:textId="77777777" w:rsidR="008775D9" w:rsidRPr="008A0DE1" w:rsidRDefault="008775D9" w:rsidP="008A0DE1">
      <w:pPr>
        <w:keepLines/>
        <w:widowControl w:val="0"/>
        <w:numPr>
          <w:ilvl w:val="2"/>
          <w:numId w:val="52"/>
        </w:numPr>
        <w:spacing w:after="0" w:line="240" w:lineRule="auto"/>
        <w:jc w:val="both"/>
        <w:rPr>
          <w:rFonts w:ascii="Tahoma" w:eastAsia="Times New Roman" w:hAnsi="Tahoma" w:cs="Tahoma"/>
          <w:b/>
          <w:sz w:val="20"/>
          <w:szCs w:val="21"/>
          <w:lang w:eastAsia="sl-SI"/>
        </w:rPr>
      </w:pPr>
      <w:r w:rsidRPr="008A0DE1">
        <w:rPr>
          <w:rFonts w:ascii="Tahoma" w:eastAsia="Times New Roman" w:hAnsi="Tahoma" w:cs="Tahoma"/>
          <w:b/>
          <w:sz w:val="20"/>
          <w:szCs w:val="21"/>
          <w:lang w:eastAsia="sl-SI"/>
        </w:rPr>
        <w:t xml:space="preserve">Splošno </w:t>
      </w:r>
    </w:p>
    <w:p w14:paraId="19EE3AA6" w14:textId="77777777" w:rsidR="008775D9" w:rsidRPr="00381720" w:rsidRDefault="008775D9" w:rsidP="00434B25">
      <w:pPr>
        <w:keepLines/>
        <w:widowControl w:val="0"/>
        <w:spacing w:after="0" w:line="240" w:lineRule="auto"/>
        <w:jc w:val="both"/>
        <w:rPr>
          <w:rFonts w:ascii="Tahoma" w:eastAsia="Times New Roman" w:hAnsi="Tahoma" w:cs="Tahoma"/>
          <w:sz w:val="20"/>
          <w:szCs w:val="20"/>
          <w:lang w:eastAsia="sl-SI"/>
        </w:rPr>
      </w:pPr>
    </w:p>
    <w:p w14:paraId="634CA5A1" w14:textId="77777777" w:rsidR="008775D9" w:rsidRPr="00381720" w:rsidRDefault="008775D9"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Ponudnik </w:t>
      </w:r>
      <w:r w:rsidRPr="00381720">
        <w:rPr>
          <w:rFonts w:ascii="Tahoma" w:eastAsia="Times New Roman" w:hAnsi="Tahoma" w:cs="Tahoma"/>
          <w:b/>
          <w:sz w:val="20"/>
          <w:szCs w:val="20"/>
          <w:u w:val="single"/>
          <w:lang w:eastAsia="sl-SI"/>
        </w:rPr>
        <w:t>mora</w:t>
      </w:r>
      <w:r w:rsidRPr="00381720">
        <w:rPr>
          <w:rFonts w:ascii="Tahoma" w:eastAsia="Times New Roman" w:hAnsi="Tahoma" w:cs="Tahoma"/>
          <w:sz w:val="20"/>
          <w:szCs w:val="20"/>
          <w:lang w:eastAsia="sl-SI"/>
        </w:rPr>
        <w:t xml:space="preserve"> ponudbo </w:t>
      </w:r>
      <w:r w:rsidRPr="00381720">
        <w:rPr>
          <w:rFonts w:ascii="Tahoma" w:eastAsia="Times New Roman" w:hAnsi="Tahoma" w:cs="Tahoma"/>
          <w:b/>
          <w:sz w:val="20"/>
          <w:szCs w:val="20"/>
          <w:lang w:eastAsia="sl-SI"/>
        </w:rPr>
        <w:t>predložiti v informacijski sistem e-JN</w:t>
      </w:r>
      <w:r w:rsidRPr="00381720">
        <w:rPr>
          <w:rFonts w:ascii="Tahoma" w:eastAsia="Times New Roman" w:hAnsi="Tahoma" w:cs="Tahoma"/>
          <w:sz w:val="20"/>
          <w:szCs w:val="20"/>
          <w:lang w:eastAsia="sl-SI"/>
        </w:rPr>
        <w:t xml:space="preserve"> (v nadaljevanju sistem e-JN) </w:t>
      </w:r>
      <w:r w:rsidRPr="00381720">
        <w:rPr>
          <w:rFonts w:ascii="Tahoma" w:eastAsia="Times New Roman" w:hAnsi="Tahoma" w:cs="Tahoma"/>
          <w:sz w:val="20"/>
          <w:szCs w:val="20"/>
          <w:u w:val="single"/>
          <w:lang w:eastAsia="sl-SI"/>
        </w:rPr>
        <w:t>na spletnem naslovu</w:t>
      </w:r>
      <w:r w:rsidRPr="00381720">
        <w:rPr>
          <w:rFonts w:ascii="Tahoma" w:eastAsia="Times New Roman" w:hAnsi="Tahoma" w:cs="Tahoma"/>
          <w:sz w:val="20"/>
          <w:szCs w:val="20"/>
          <w:lang w:eastAsia="sl-SI"/>
        </w:rPr>
        <w:t xml:space="preserve"> </w:t>
      </w:r>
      <w:hyperlink r:id="rId18" w:history="1">
        <w:r w:rsidRPr="00381720">
          <w:rPr>
            <w:rFonts w:ascii="Tahoma" w:eastAsia="Times New Roman" w:hAnsi="Tahoma" w:cs="Tahoma"/>
            <w:color w:val="0000FF"/>
            <w:sz w:val="20"/>
            <w:szCs w:val="20"/>
            <w:u w:val="single"/>
            <w:lang w:eastAsia="sl-SI"/>
          </w:rPr>
          <w:t>https://ejn.gov.si/eJN2</w:t>
        </w:r>
      </w:hyperlink>
      <w:r w:rsidRPr="00381720">
        <w:rPr>
          <w:rFonts w:ascii="Tahoma" w:eastAsia="Times New Roman" w:hAnsi="Tahoma" w:cs="Tahoma"/>
          <w:sz w:val="20"/>
          <w:szCs w:val="20"/>
          <w:lang w:eastAsia="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9" w:history="1">
        <w:r w:rsidRPr="00381720">
          <w:rPr>
            <w:rFonts w:ascii="Tahoma" w:eastAsia="Times New Roman" w:hAnsi="Tahoma" w:cs="Tahoma"/>
            <w:color w:val="0000FF"/>
            <w:sz w:val="20"/>
            <w:szCs w:val="20"/>
            <w:u w:val="single"/>
            <w:lang w:eastAsia="sl-SI"/>
          </w:rPr>
          <w:t>https://ejn.gov.si/eJN2</w:t>
        </w:r>
      </w:hyperlink>
      <w:r w:rsidRPr="00381720">
        <w:rPr>
          <w:rFonts w:ascii="Tahoma" w:eastAsia="Times New Roman" w:hAnsi="Tahoma" w:cs="Tahoma"/>
          <w:sz w:val="20"/>
          <w:szCs w:val="20"/>
          <w:lang w:eastAsia="sl-SI"/>
        </w:rPr>
        <w:t xml:space="preserve">. </w:t>
      </w:r>
    </w:p>
    <w:p w14:paraId="0E7AFB97" w14:textId="77777777" w:rsidR="008775D9" w:rsidRPr="00381720" w:rsidRDefault="008775D9" w:rsidP="00434B25">
      <w:pPr>
        <w:keepLines/>
        <w:widowControl w:val="0"/>
        <w:spacing w:after="0" w:line="240" w:lineRule="auto"/>
        <w:jc w:val="both"/>
        <w:rPr>
          <w:rFonts w:ascii="Tahoma" w:eastAsia="Times New Roman" w:hAnsi="Tahoma" w:cs="Tahoma"/>
          <w:sz w:val="18"/>
          <w:szCs w:val="20"/>
          <w:lang w:eastAsia="sl-SI"/>
        </w:rPr>
      </w:pPr>
    </w:p>
    <w:p w14:paraId="1F128B20" w14:textId="77777777" w:rsidR="008775D9" w:rsidRPr="00381720" w:rsidRDefault="008775D9"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u w:val="single"/>
          <w:lang w:eastAsia="sl-SI"/>
        </w:rPr>
        <w:t>Ponudnik se mora pred oddajo ponudbe registrirati na spletnem naslovu</w:t>
      </w:r>
      <w:r w:rsidRPr="00381720">
        <w:rPr>
          <w:rFonts w:ascii="Tahoma" w:eastAsia="Times New Roman" w:hAnsi="Tahoma" w:cs="Tahoma"/>
          <w:sz w:val="20"/>
          <w:szCs w:val="20"/>
          <w:lang w:eastAsia="sl-SI"/>
        </w:rPr>
        <w:t xml:space="preserve"> </w:t>
      </w:r>
      <w:hyperlink r:id="rId20" w:history="1">
        <w:r w:rsidRPr="00381720">
          <w:rPr>
            <w:rFonts w:ascii="Tahoma" w:eastAsia="Times New Roman" w:hAnsi="Tahoma" w:cs="Tahoma"/>
            <w:color w:val="0000FF"/>
            <w:sz w:val="20"/>
            <w:szCs w:val="20"/>
            <w:u w:val="single"/>
            <w:lang w:eastAsia="sl-SI"/>
          </w:rPr>
          <w:t>https://ejn.gov.si/eJN2</w:t>
        </w:r>
      </w:hyperlink>
      <w:r w:rsidRPr="00381720">
        <w:rPr>
          <w:rFonts w:ascii="Tahoma" w:eastAsia="Times New Roman" w:hAnsi="Tahoma" w:cs="Tahoma"/>
          <w:sz w:val="20"/>
          <w:szCs w:val="20"/>
          <w:lang w:eastAsia="sl-SI"/>
        </w:rPr>
        <w:t xml:space="preserve">, v skladu z Navodili za uporabo e-JN. Če je ponudnik že registriran v informacijski sistem e-JN, se v aplikacijo prijavi na istem naslovu. </w:t>
      </w:r>
    </w:p>
    <w:p w14:paraId="2570181A" w14:textId="77777777" w:rsidR="008775D9" w:rsidRPr="00381720" w:rsidRDefault="008775D9" w:rsidP="00434B25">
      <w:pPr>
        <w:keepLines/>
        <w:widowControl w:val="0"/>
        <w:spacing w:after="0" w:line="240" w:lineRule="auto"/>
        <w:jc w:val="both"/>
        <w:rPr>
          <w:rFonts w:ascii="Tahoma" w:eastAsia="Times New Roman" w:hAnsi="Tahoma" w:cs="Tahoma"/>
          <w:sz w:val="18"/>
          <w:szCs w:val="20"/>
          <w:lang w:eastAsia="sl-SI"/>
        </w:rPr>
      </w:pPr>
    </w:p>
    <w:p w14:paraId="5859703D" w14:textId="77777777" w:rsidR="008775D9" w:rsidRPr="00381720" w:rsidRDefault="008775D9"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Uporabnik ponudnika, ki je v informacijskem sistemu e-JN pooblaščen za oddajanje ponudb, ponudbo odda s klikom na gumb »Oddaj«. Informacijski sistem e-JN ob oddaji ponudb zabeleži identiteto uporabnika in čas oddaje ponudbe. </w:t>
      </w:r>
      <w:r w:rsidRPr="00381720">
        <w:rPr>
          <w:rFonts w:ascii="Tahoma" w:eastAsia="Times New Roman" w:hAnsi="Tahoma" w:cs="Tahoma"/>
          <w:sz w:val="20"/>
          <w:szCs w:val="20"/>
          <w:u w:val="single"/>
          <w:lang w:eastAsia="sl-SI"/>
        </w:rPr>
        <w:t>Uporabnik z dejanjem oddaje ponudbe izkaže in izjavi voljo v imenu ponudnika oddati zavezujočo ponudbo</w:t>
      </w:r>
      <w:r w:rsidRPr="00381720">
        <w:rPr>
          <w:rFonts w:ascii="Tahoma" w:eastAsia="Times New Roman" w:hAnsi="Tahoma" w:cs="Tahoma"/>
          <w:sz w:val="20"/>
          <w:szCs w:val="20"/>
          <w:lang w:eastAsia="sl-SI"/>
        </w:rPr>
        <w:t xml:space="preserve"> (18. člen Obligacijskega zakonika;</w:t>
      </w:r>
      <w:r w:rsidRPr="00381720">
        <w:rPr>
          <w:rFonts w:ascii="Times New Roman" w:eastAsia="Times New Roman" w:hAnsi="Times New Roman"/>
          <w:sz w:val="20"/>
          <w:szCs w:val="20"/>
          <w:lang w:eastAsia="sl-SI"/>
        </w:rPr>
        <w:t xml:space="preserve"> </w:t>
      </w:r>
      <w:r w:rsidRPr="00381720">
        <w:rPr>
          <w:rFonts w:ascii="Tahoma" w:eastAsia="Times New Roman" w:hAnsi="Tahoma" w:cs="Tahoma"/>
          <w:sz w:val="20"/>
          <w:szCs w:val="20"/>
          <w:lang w:eastAsia="sl-SI"/>
        </w:rPr>
        <w:t>Uradni list RS, št. 97/07 – uradno prečiščeno besedilo, 64/16 – odl. US in 20/18 – OROZ631). Z oddajo ponudbe je le-ta zavezujoča za čas, naveden v ponudbi, razen če jo uporabnik ponudnika umakne ali spremeni pred potekom roka za oddajo ponudb.</w:t>
      </w:r>
    </w:p>
    <w:p w14:paraId="7A33C958" w14:textId="77777777" w:rsidR="008775D9" w:rsidRPr="00381720" w:rsidRDefault="008775D9" w:rsidP="00434B25">
      <w:pPr>
        <w:keepLines/>
        <w:widowControl w:val="0"/>
        <w:spacing w:after="0" w:line="240" w:lineRule="auto"/>
        <w:jc w:val="both"/>
        <w:rPr>
          <w:rFonts w:ascii="Tahoma" w:eastAsia="Times New Roman" w:hAnsi="Tahoma" w:cs="Tahoma"/>
          <w:sz w:val="20"/>
          <w:szCs w:val="20"/>
          <w:lang w:eastAsia="sl-SI"/>
        </w:rPr>
      </w:pPr>
    </w:p>
    <w:p w14:paraId="2FC03878" w14:textId="77777777" w:rsidR="008775D9" w:rsidRPr="00381720" w:rsidRDefault="008775D9"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Ponudba se šteje za pravočasno oddano, če jo naročnik prejme preko sistema e-JN </w:t>
      </w:r>
      <w:hyperlink r:id="rId21" w:history="1">
        <w:r w:rsidRPr="00381720">
          <w:rPr>
            <w:rFonts w:ascii="Tahoma" w:eastAsia="Times New Roman" w:hAnsi="Tahoma" w:cs="Tahoma"/>
            <w:color w:val="0000FF"/>
            <w:sz w:val="20"/>
            <w:szCs w:val="20"/>
            <w:u w:val="single"/>
            <w:lang w:eastAsia="sl-SI"/>
          </w:rPr>
          <w:t>https://ejn.gov.si/eJN2</w:t>
        </w:r>
      </w:hyperlink>
      <w:r w:rsidRPr="00381720">
        <w:rPr>
          <w:rFonts w:ascii="Tahoma" w:eastAsia="Times New Roman" w:hAnsi="Tahoma" w:cs="Tahoma"/>
          <w:sz w:val="20"/>
          <w:szCs w:val="20"/>
          <w:lang w:eastAsia="sl-SI"/>
        </w:rPr>
        <w:t xml:space="preserve"> najkasneje do roka za predložitev ponudbe. Za oddano ponudbo se šteje ponudba, ki je v informacijskem sistemu e-JN označena s statusom »ODDANO«. </w:t>
      </w:r>
      <w:r w:rsidRPr="00381720">
        <w:rPr>
          <w:rFonts w:ascii="Tahoma" w:eastAsia="Times New Roman" w:hAnsi="Tahoma" w:cs="Tahoma"/>
          <w:sz w:val="20"/>
          <w:szCs w:val="20"/>
          <w:u w:val="single"/>
          <w:lang w:eastAsia="sl-SI"/>
        </w:rPr>
        <w:t>Po preteku roka za predložitev ponudb le te ne bo več mogoče oddati.</w:t>
      </w:r>
    </w:p>
    <w:p w14:paraId="7C43250A" w14:textId="77777777" w:rsidR="008775D9" w:rsidRPr="00381720" w:rsidRDefault="008775D9" w:rsidP="00434B25">
      <w:pPr>
        <w:keepLines/>
        <w:widowControl w:val="0"/>
        <w:spacing w:after="0" w:line="240" w:lineRule="auto"/>
        <w:jc w:val="both"/>
        <w:rPr>
          <w:rFonts w:ascii="Tahoma" w:eastAsia="Times New Roman" w:hAnsi="Tahoma" w:cs="Tahoma"/>
          <w:sz w:val="18"/>
          <w:szCs w:val="20"/>
          <w:lang w:eastAsia="sl-SI"/>
        </w:rPr>
      </w:pPr>
    </w:p>
    <w:p w14:paraId="36F0DB7B" w14:textId="77777777" w:rsidR="008775D9" w:rsidRPr="00381720" w:rsidRDefault="008775D9"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Ponudnik lahko do roka za oddajo ponudbe svojo ponudbo</w:t>
      </w:r>
      <w:r w:rsidRPr="00381720">
        <w:rPr>
          <w:rFonts w:ascii="Tahoma" w:eastAsia="Times New Roman" w:hAnsi="Tahoma" w:cs="Tahoma"/>
          <w:b/>
          <w:sz w:val="20"/>
          <w:szCs w:val="20"/>
          <w:lang w:eastAsia="sl-SI"/>
        </w:rPr>
        <w:t xml:space="preserve"> </w:t>
      </w:r>
      <w:r w:rsidRPr="00381720">
        <w:rPr>
          <w:rFonts w:ascii="Tahoma" w:eastAsia="Times New Roman" w:hAnsi="Tahoma" w:cs="Tahoma"/>
          <w:sz w:val="20"/>
          <w:szCs w:val="20"/>
          <w:lang w:eastAsia="sl-SI"/>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120D86C" w14:textId="77777777" w:rsidR="00E30ACC" w:rsidRDefault="00E30ACC" w:rsidP="00434B25">
      <w:pPr>
        <w:keepLines/>
        <w:widowControl w:val="0"/>
        <w:spacing w:after="0" w:line="240" w:lineRule="auto"/>
        <w:jc w:val="both"/>
        <w:rPr>
          <w:rFonts w:ascii="Tahoma" w:eastAsia="Times New Roman" w:hAnsi="Tahoma" w:cs="Tahoma"/>
          <w:sz w:val="20"/>
          <w:szCs w:val="20"/>
          <w:lang w:eastAsia="sl-SI"/>
        </w:rPr>
      </w:pPr>
    </w:p>
    <w:p w14:paraId="741B7FCC" w14:textId="77777777" w:rsidR="008775D9" w:rsidRPr="00381720" w:rsidRDefault="008775D9" w:rsidP="00434B25">
      <w:pPr>
        <w:keepLines/>
        <w:widowControl w:val="0"/>
        <w:spacing w:after="0" w:line="240" w:lineRule="auto"/>
        <w:jc w:val="both"/>
        <w:rPr>
          <w:rFonts w:ascii="Tahoma" w:eastAsia="Times New Roman" w:hAnsi="Tahoma" w:cs="Tahoma"/>
          <w:sz w:val="20"/>
          <w:szCs w:val="20"/>
          <w:lang w:eastAsia="sl-SI"/>
        </w:rPr>
      </w:pPr>
    </w:p>
    <w:p w14:paraId="5E02A9C5" w14:textId="77777777" w:rsidR="008775D9" w:rsidRPr="008A0DE1" w:rsidRDefault="008775D9" w:rsidP="008A0DE1">
      <w:pPr>
        <w:keepLines/>
        <w:widowControl w:val="0"/>
        <w:numPr>
          <w:ilvl w:val="2"/>
          <w:numId w:val="52"/>
        </w:numPr>
        <w:spacing w:after="0" w:line="240" w:lineRule="auto"/>
        <w:jc w:val="both"/>
        <w:rPr>
          <w:rFonts w:ascii="Tahoma" w:eastAsia="Times New Roman" w:hAnsi="Tahoma" w:cs="Tahoma"/>
          <w:b/>
          <w:sz w:val="20"/>
          <w:szCs w:val="21"/>
          <w:lang w:eastAsia="sl-SI"/>
        </w:rPr>
      </w:pPr>
      <w:r w:rsidRPr="008A0DE1">
        <w:rPr>
          <w:rFonts w:ascii="Tahoma" w:eastAsia="Times New Roman" w:hAnsi="Tahoma" w:cs="Tahoma"/>
          <w:b/>
          <w:sz w:val="20"/>
          <w:szCs w:val="21"/>
          <w:lang w:eastAsia="sl-SI"/>
        </w:rPr>
        <w:t>Format ponudbe</w:t>
      </w:r>
    </w:p>
    <w:p w14:paraId="2737E3BA" w14:textId="77777777" w:rsidR="00254398" w:rsidRDefault="00254398" w:rsidP="00434B25">
      <w:pPr>
        <w:keepLines/>
        <w:widowControl w:val="0"/>
        <w:spacing w:after="0" w:line="240" w:lineRule="auto"/>
        <w:jc w:val="both"/>
        <w:rPr>
          <w:rFonts w:ascii="Tahoma" w:eastAsia="Times New Roman" w:hAnsi="Tahoma" w:cs="Tahoma"/>
          <w:sz w:val="20"/>
          <w:szCs w:val="20"/>
          <w:u w:val="single"/>
          <w:lang w:eastAsia="sl-SI"/>
        </w:rPr>
      </w:pPr>
    </w:p>
    <w:p w14:paraId="26282566" w14:textId="77777777" w:rsidR="008775D9" w:rsidRPr="00381720" w:rsidRDefault="008775D9"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u w:val="single"/>
          <w:lang w:eastAsia="sl-SI"/>
        </w:rPr>
        <w:t xml:space="preserve">Ponudba </w:t>
      </w:r>
      <w:r w:rsidRPr="00381720">
        <w:rPr>
          <w:rFonts w:ascii="Tahoma" w:eastAsia="Times New Roman" w:hAnsi="Tahoma" w:cs="Tahoma"/>
          <w:b/>
          <w:sz w:val="20"/>
          <w:szCs w:val="20"/>
          <w:u w:val="single"/>
          <w:lang w:eastAsia="sl-SI"/>
        </w:rPr>
        <w:t>mora</w:t>
      </w:r>
      <w:r w:rsidRPr="00381720">
        <w:rPr>
          <w:rFonts w:ascii="Tahoma" w:eastAsia="Times New Roman" w:hAnsi="Tahoma" w:cs="Tahoma"/>
          <w:sz w:val="20"/>
          <w:szCs w:val="20"/>
          <w:u w:val="single"/>
          <w:lang w:eastAsia="sl-SI"/>
        </w:rPr>
        <w:t xml:space="preserve"> </w:t>
      </w:r>
      <w:r w:rsidRPr="00381720">
        <w:rPr>
          <w:rFonts w:ascii="Tahoma" w:eastAsia="Times New Roman" w:hAnsi="Tahoma" w:cs="Tahoma"/>
          <w:b/>
          <w:sz w:val="20"/>
          <w:szCs w:val="20"/>
          <w:u w:val="single"/>
          <w:lang w:eastAsia="sl-SI"/>
        </w:rPr>
        <w:t>biti priložena v "pdf" formatu/zapisu/datoteki</w:t>
      </w:r>
      <w:r w:rsidRPr="00381720">
        <w:rPr>
          <w:rFonts w:ascii="Tahoma" w:eastAsia="Times New Roman" w:hAnsi="Tahoma" w:cs="Tahoma"/>
          <w:sz w:val="20"/>
          <w:szCs w:val="20"/>
          <w:lang w:eastAsia="sl-SI"/>
        </w:rPr>
        <w:t xml:space="preserve"> (sken celotne ponudbe z izpolnjenimi in podpisanimi ponudbenimi listinami – žig oz. žigosanje ni potrebno)</w:t>
      </w:r>
      <w:r w:rsidR="00C7072D" w:rsidRPr="00381720">
        <w:rPr>
          <w:rFonts w:ascii="Tahoma" w:eastAsia="Times New Roman" w:hAnsi="Tahoma" w:cs="Tahoma"/>
          <w:sz w:val="20"/>
          <w:szCs w:val="20"/>
          <w:lang w:eastAsia="sl-SI"/>
        </w:rPr>
        <w:t>, razen kjer razpisna dokumetacija ne določa drugače</w:t>
      </w:r>
      <w:r w:rsidRPr="00381720">
        <w:rPr>
          <w:rFonts w:ascii="Tahoma" w:eastAsia="Times New Roman" w:hAnsi="Tahoma" w:cs="Tahoma"/>
          <w:sz w:val="20"/>
          <w:szCs w:val="20"/>
          <w:lang w:eastAsia="sl-SI"/>
        </w:rPr>
        <w:t>. Ponudnik lahko fizični podpis nadomesti z elektronskim podpisom, v kolikor e-JN to dopušča in ni drugače določeno z razpisno dokumentacijo. Ponudniki so obvezani priložiti vse priloge, razen če v posamezni prilogi ni drugače navedeno.</w:t>
      </w:r>
    </w:p>
    <w:p w14:paraId="6D2F70D3" w14:textId="77777777" w:rsidR="008775D9" w:rsidRPr="00381720" w:rsidRDefault="008775D9" w:rsidP="00434B25">
      <w:pPr>
        <w:keepLines/>
        <w:widowControl w:val="0"/>
        <w:spacing w:after="0" w:line="240" w:lineRule="auto"/>
        <w:jc w:val="both"/>
        <w:rPr>
          <w:rFonts w:ascii="Tahoma" w:eastAsia="Times New Roman" w:hAnsi="Tahoma" w:cs="Tahoma"/>
          <w:sz w:val="20"/>
          <w:szCs w:val="20"/>
          <w:lang w:eastAsia="sl-SI"/>
        </w:rPr>
      </w:pPr>
    </w:p>
    <w:p w14:paraId="50084663" w14:textId="77777777" w:rsidR="008775D9" w:rsidRPr="008A0DE1" w:rsidRDefault="008775D9" w:rsidP="008A0DE1">
      <w:pPr>
        <w:keepLines/>
        <w:widowControl w:val="0"/>
        <w:numPr>
          <w:ilvl w:val="2"/>
          <w:numId w:val="52"/>
        </w:numPr>
        <w:spacing w:after="0" w:line="240" w:lineRule="auto"/>
        <w:jc w:val="both"/>
        <w:rPr>
          <w:rFonts w:ascii="Tahoma" w:eastAsia="Times New Roman" w:hAnsi="Tahoma" w:cs="Tahoma"/>
          <w:b/>
          <w:sz w:val="20"/>
          <w:szCs w:val="21"/>
          <w:lang w:eastAsia="sl-SI"/>
        </w:rPr>
      </w:pPr>
      <w:r w:rsidRPr="008A0DE1">
        <w:rPr>
          <w:rFonts w:ascii="Tahoma" w:eastAsia="Times New Roman" w:hAnsi="Tahoma" w:cs="Tahoma"/>
          <w:b/>
          <w:sz w:val="20"/>
          <w:szCs w:val="21"/>
          <w:lang w:eastAsia="sl-SI"/>
        </w:rPr>
        <w:lastRenderedPageBreak/>
        <w:t>Dostop do povezave za oddajo elektronske ponudbe</w:t>
      </w:r>
    </w:p>
    <w:p w14:paraId="688127FE" w14:textId="77777777" w:rsidR="008775D9" w:rsidRPr="00381720" w:rsidRDefault="008775D9" w:rsidP="00434B25">
      <w:pPr>
        <w:keepLines/>
        <w:widowControl w:val="0"/>
        <w:spacing w:after="0" w:line="240" w:lineRule="auto"/>
        <w:jc w:val="both"/>
        <w:rPr>
          <w:rFonts w:ascii="Tahoma" w:eastAsia="Times New Roman" w:hAnsi="Tahoma" w:cs="Tahoma"/>
          <w:sz w:val="20"/>
          <w:szCs w:val="20"/>
          <w:lang w:eastAsia="sl-SI"/>
        </w:rPr>
      </w:pPr>
    </w:p>
    <w:p w14:paraId="3DE827EB" w14:textId="77777777" w:rsidR="008775D9" w:rsidRPr="00924EE0" w:rsidRDefault="008775D9"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Dostop do povezave (spletnega naslova) preko katerega ponudniki oddajo elektronske ponudbe v tem postopku javnega naročila, je ponudnikom na </w:t>
      </w:r>
      <w:r w:rsidRPr="00924EE0">
        <w:rPr>
          <w:rFonts w:ascii="Tahoma" w:eastAsia="Times New Roman" w:hAnsi="Tahoma" w:cs="Tahoma"/>
          <w:sz w:val="20"/>
          <w:szCs w:val="20"/>
          <w:lang w:eastAsia="sl-SI"/>
        </w:rPr>
        <w:t xml:space="preserve">voljo </w:t>
      </w:r>
      <w:r w:rsidRPr="00924EE0">
        <w:rPr>
          <w:rFonts w:ascii="Tahoma" w:eastAsia="Times New Roman" w:hAnsi="Tahoma" w:cs="Tahoma"/>
          <w:sz w:val="20"/>
          <w:szCs w:val="20"/>
          <w:u w:val="single"/>
          <w:lang w:eastAsia="sl-SI"/>
        </w:rPr>
        <w:t xml:space="preserve">v predmetnem Obvestilu o javnem naročilu Portala JN </w:t>
      </w:r>
      <w:r w:rsidRPr="00924EE0">
        <w:rPr>
          <w:rFonts w:ascii="Tahoma" w:eastAsia="Times New Roman" w:hAnsi="Tahoma" w:cs="Tahoma"/>
          <w:b/>
          <w:sz w:val="20"/>
          <w:szCs w:val="20"/>
          <w:u w:val="single"/>
          <w:lang w:eastAsia="sl-SI"/>
        </w:rPr>
        <w:t>v razdelku »1.3 Sporočanje«</w:t>
      </w:r>
      <w:r w:rsidRPr="00924EE0">
        <w:rPr>
          <w:rFonts w:ascii="Tahoma" w:eastAsia="Times New Roman" w:hAnsi="Tahoma" w:cs="Tahoma"/>
          <w:sz w:val="20"/>
          <w:szCs w:val="20"/>
          <w:lang w:eastAsia="sl-SI"/>
        </w:rPr>
        <w:t xml:space="preserve">.  </w:t>
      </w:r>
    </w:p>
    <w:p w14:paraId="0E504AC0" w14:textId="77777777" w:rsidR="008775D9" w:rsidRPr="00381720" w:rsidRDefault="008775D9" w:rsidP="00434B25">
      <w:pPr>
        <w:keepLines/>
        <w:widowControl w:val="0"/>
        <w:spacing w:after="0" w:line="240" w:lineRule="auto"/>
        <w:jc w:val="both"/>
        <w:rPr>
          <w:rFonts w:ascii="Tahoma" w:eastAsia="Times New Roman" w:hAnsi="Tahoma" w:cs="Tahoma"/>
          <w:sz w:val="20"/>
          <w:szCs w:val="20"/>
          <w:lang w:eastAsia="sl-SI"/>
        </w:rPr>
      </w:pPr>
    </w:p>
    <w:p w14:paraId="39505C33" w14:textId="77777777" w:rsidR="00792D58" w:rsidRPr="008A0DE1" w:rsidRDefault="00792D58" w:rsidP="008A0DE1">
      <w:pPr>
        <w:keepLines/>
        <w:widowControl w:val="0"/>
        <w:numPr>
          <w:ilvl w:val="1"/>
          <w:numId w:val="52"/>
        </w:numPr>
        <w:spacing w:after="0" w:line="240" w:lineRule="auto"/>
        <w:jc w:val="both"/>
        <w:rPr>
          <w:rFonts w:ascii="Tahoma" w:eastAsia="Times New Roman" w:hAnsi="Tahoma" w:cs="Tahoma"/>
          <w:b/>
          <w:sz w:val="20"/>
          <w:szCs w:val="21"/>
          <w:lang w:eastAsia="sl-SI"/>
        </w:rPr>
      </w:pPr>
      <w:r w:rsidRPr="008A0DE1">
        <w:rPr>
          <w:rFonts w:ascii="Tahoma" w:eastAsia="Times New Roman" w:hAnsi="Tahoma" w:cs="Tahoma"/>
          <w:b/>
          <w:sz w:val="20"/>
          <w:szCs w:val="21"/>
          <w:lang w:eastAsia="sl-SI"/>
        </w:rPr>
        <w:t>Izdelava ponudbe</w:t>
      </w:r>
    </w:p>
    <w:p w14:paraId="5AEDF00F" w14:textId="77777777" w:rsidR="00FA3FAB" w:rsidRDefault="00FA3FAB" w:rsidP="00FA3FAB">
      <w:pPr>
        <w:keepLines/>
        <w:widowControl w:val="0"/>
        <w:spacing w:after="0" w:line="240" w:lineRule="auto"/>
        <w:jc w:val="both"/>
        <w:rPr>
          <w:rFonts w:ascii="Tahoma" w:hAnsi="Tahoma" w:cs="Tahoma"/>
          <w:sz w:val="20"/>
          <w:szCs w:val="20"/>
        </w:rPr>
      </w:pPr>
    </w:p>
    <w:p w14:paraId="751F5FFD" w14:textId="77777777" w:rsidR="00792D58" w:rsidRPr="00792D58" w:rsidRDefault="00792D58" w:rsidP="00792D58">
      <w:pPr>
        <w:keepLines/>
        <w:widowControl w:val="0"/>
        <w:spacing w:after="0" w:line="240" w:lineRule="auto"/>
        <w:jc w:val="both"/>
        <w:rPr>
          <w:rFonts w:ascii="Tahoma" w:hAnsi="Tahoma" w:cs="Tahoma"/>
          <w:sz w:val="20"/>
          <w:szCs w:val="20"/>
        </w:rPr>
      </w:pPr>
      <w:r w:rsidRPr="00792D58">
        <w:rPr>
          <w:rFonts w:ascii="Tahoma" w:hAnsi="Tahoma" w:cs="Tahoma"/>
          <w:sz w:val="20"/>
          <w:szCs w:val="20"/>
        </w:rPr>
        <w:t>Ponudba naj bo izdelana tako, da vsebuje vse zahtevane dokumente in obrazce.</w:t>
      </w:r>
    </w:p>
    <w:p w14:paraId="4FB2665E" w14:textId="77777777" w:rsidR="00792D58" w:rsidRPr="00792D58" w:rsidRDefault="00792D58" w:rsidP="00792D58">
      <w:pPr>
        <w:keepLines/>
        <w:widowControl w:val="0"/>
        <w:spacing w:after="0" w:line="240" w:lineRule="auto"/>
        <w:jc w:val="both"/>
        <w:rPr>
          <w:rFonts w:ascii="Tahoma" w:hAnsi="Tahoma" w:cs="Tahoma"/>
          <w:b/>
          <w:sz w:val="20"/>
          <w:szCs w:val="20"/>
        </w:rPr>
      </w:pPr>
    </w:p>
    <w:p w14:paraId="0A0E0EED" w14:textId="77777777" w:rsidR="00792D58" w:rsidRPr="00792D58" w:rsidRDefault="00792D58" w:rsidP="00792D58">
      <w:pPr>
        <w:keepLines/>
        <w:widowControl w:val="0"/>
        <w:spacing w:after="0" w:line="240" w:lineRule="auto"/>
        <w:jc w:val="both"/>
        <w:rPr>
          <w:rFonts w:ascii="Tahoma" w:hAnsi="Tahoma" w:cs="Tahoma"/>
          <w:sz w:val="20"/>
          <w:szCs w:val="20"/>
        </w:rPr>
      </w:pPr>
      <w:r w:rsidRPr="00792D58">
        <w:rPr>
          <w:rFonts w:ascii="Tahoma" w:hAnsi="Tahoma" w:cs="Tahoma"/>
          <w:sz w:val="20"/>
          <w:szCs w:val="20"/>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85F475A" w14:textId="77777777" w:rsidR="00792D58" w:rsidRPr="00792D58" w:rsidRDefault="00792D58" w:rsidP="00792D58">
      <w:pPr>
        <w:keepLines/>
        <w:widowControl w:val="0"/>
        <w:spacing w:after="0" w:line="240" w:lineRule="auto"/>
        <w:jc w:val="both"/>
        <w:rPr>
          <w:rFonts w:ascii="Tahoma" w:hAnsi="Tahoma" w:cs="Tahoma"/>
          <w:sz w:val="20"/>
          <w:szCs w:val="20"/>
        </w:rPr>
      </w:pPr>
    </w:p>
    <w:p w14:paraId="5A413CCF" w14:textId="77777777" w:rsidR="00792D58" w:rsidRPr="00792D58" w:rsidRDefault="00792D58" w:rsidP="00792D58">
      <w:pPr>
        <w:keepLines/>
        <w:widowControl w:val="0"/>
        <w:spacing w:after="0" w:line="240" w:lineRule="auto"/>
        <w:jc w:val="both"/>
        <w:rPr>
          <w:rFonts w:ascii="Tahoma" w:hAnsi="Tahoma" w:cs="Tahoma"/>
          <w:sz w:val="20"/>
          <w:szCs w:val="20"/>
        </w:rPr>
      </w:pPr>
      <w:r w:rsidRPr="00792D58">
        <w:rPr>
          <w:rFonts w:ascii="Tahoma" w:hAnsi="Tahoma" w:cs="Tahoma"/>
          <w:sz w:val="20"/>
          <w:szCs w:val="20"/>
        </w:rPr>
        <w:t xml:space="preserve">Sestavni del razpisne dokumentacije so tudi vse morebitne spremembe, dopolnitve in popravki razpisne dokumentacije ter pojasnila in odgovori na vprašanja ponudnikov, objavljena na portalu javnih naročil in na spletni strani </w:t>
      </w:r>
      <w:hyperlink r:id="rId22" w:history="1">
        <w:r w:rsidRPr="00792D58">
          <w:rPr>
            <w:rStyle w:val="Hiperpovezava"/>
            <w:rFonts w:ascii="Tahoma" w:hAnsi="Tahoma" w:cs="Tahoma"/>
            <w:sz w:val="20"/>
            <w:szCs w:val="20"/>
          </w:rPr>
          <w:t>http://www.jhl.si/javna-narocila-iz-podjetij</w:t>
        </w:r>
      </w:hyperlink>
      <w:r w:rsidRPr="00792D58">
        <w:rPr>
          <w:rFonts w:ascii="Tahoma" w:hAnsi="Tahoma" w:cs="Tahoma"/>
          <w:sz w:val="20"/>
          <w:szCs w:val="20"/>
        </w:rPr>
        <w:t>, kjer je objavljena razpisna dokumentacija, ki jih morajo ponudniki upoštevati pri pripravi ponudbene dokumentacije.</w:t>
      </w:r>
    </w:p>
    <w:p w14:paraId="13C6A75F" w14:textId="77777777" w:rsidR="00792D58" w:rsidRDefault="00792D58" w:rsidP="00FA3FAB">
      <w:pPr>
        <w:keepLines/>
        <w:widowControl w:val="0"/>
        <w:spacing w:after="0" w:line="240" w:lineRule="auto"/>
        <w:jc w:val="both"/>
        <w:rPr>
          <w:rFonts w:ascii="Tahoma" w:hAnsi="Tahoma" w:cs="Tahoma"/>
          <w:sz w:val="20"/>
          <w:szCs w:val="20"/>
        </w:rPr>
      </w:pPr>
    </w:p>
    <w:p w14:paraId="470F96A4" w14:textId="77777777" w:rsidR="00FA3FAB" w:rsidRDefault="00FA3FAB" w:rsidP="00FA3FAB">
      <w:pPr>
        <w:keepLines/>
        <w:widowControl w:val="0"/>
        <w:spacing w:after="0" w:line="240" w:lineRule="auto"/>
        <w:jc w:val="both"/>
        <w:rPr>
          <w:rFonts w:ascii="Tahoma" w:hAnsi="Tahoma" w:cs="Tahoma"/>
          <w:sz w:val="20"/>
          <w:szCs w:val="20"/>
        </w:rPr>
      </w:pPr>
      <w:r>
        <w:rPr>
          <w:rFonts w:ascii="Tahoma" w:hAnsi="Tahoma" w:cs="Tahoma"/>
          <w:sz w:val="20"/>
          <w:szCs w:val="20"/>
        </w:rPr>
        <w:t xml:space="preserve">Ponudnik ob oddaji ponudbe v  </w:t>
      </w:r>
      <w:r w:rsidRPr="00FA3FAB">
        <w:rPr>
          <w:rFonts w:ascii="Tahoma" w:hAnsi="Tahoma" w:cs="Tahoma"/>
          <w:sz w:val="20"/>
          <w:szCs w:val="20"/>
        </w:rPr>
        <w:t xml:space="preserve">informacijski sistem e-JN v </w:t>
      </w:r>
      <w:r>
        <w:rPr>
          <w:rFonts w:ascii="Tahoma" w:hAnsi="Tahoma" w:cs="Tahoma"/>
          <w:sz w:val="20"/>
          <w:szCs w:val="20"/>
        </w:rPr>
        <w:t xml:space="preserve">razdelek Skupna ponudbena vrednost vnese  </w:t>
      </w:r>
      <w:r w:rsidR="00792D58">
        <w:rPr>
          <w:rFonts w:ascii="Tahoma" w:hAnsi="Tahoma" w:cs="Tahoma"/>
          <w:sz w:val="20"/>
          <w:szCs w:val="20"/>
        </w:rPr>
        <w:t xml:space="preserve">skupno </w:t>
      </w:r>
      <w:r>
        <w:rPr>
          <w:rFonts w:ascii="Tahoma" w:hAnsi="Tahoma" w:cs="Tahoma"/>
          <w:sz w:val="20"/>
          <w:szCs w:val="20"/>
        </w:rPr>
        <w:t>vr</w:t>
      </w:r>
      <w:r w:rsidR="00792D58">
        <w:rPr>
          <w:rFonts w:ascii="Tahoma" w:hAnsi="Tahoma" w:cs="Tahoma"/>
          <w:sz w:val="20"/>
          <w:szCs w:val="20"/>
        </w:rPr>
        <w:t>ednost brez DDV.</w:t>
      </w:r>
    </w:p>
    <w:p w14:paraId="3C12F515" w14:textId="77777777" w:rsidR="001903C1" w:rsidRDefault="001903C1" w:rsidP="00FA3FAB">
      <w:pPr>
        <w:keepLines/>
        <w:widowControl w:val="0"/>
        <w:spacing w:after="0" w:line="240" w:lineRule="auto"/>
        <w:jc w:val="both"/>
        <w:rPr>
          <w:rFonts w:ascii="Tahoma" w:hAnsi="Tahoma" w:cs="Tahoma"/>
          <w:sz w:val="20"/>
          <w:szCs w:val="20"/>
        </w:rPr>
      </w:pPr>
    </w:p>
    <w:p w14:paraId="3E5108DC" w14:textId="77777777" w:rsidR="00FA3FAB" w:rsidRDefault="00FA3FAB" w:rsidP="00FA3FAB">
      <w:pPr>
        <w:keepLines/>
        <w:widowControl w:val="0"/>
        <w:spacing w:after="0" w:line="240" w:lineRule="auto"/>
        <w:jc w:val="both"/>
        <w:rPr>
          <w:rFonts w:ascii="Tahoma" w:eastAsia="Times New Roman" w:hAnsi="Tahoma" w:cs="Tahoma"/>
          <w:b/>
          <w:bCs/>
          <w:sz w:val="20"/>
          <w:szCs w:val="20"/>
          <w:lang w:eastAsia="sl-SI"/>
        </w:rPr>
      </w:pPr>
    </w:p>
    <w:p w14:paraId="45CDBEC8" w14:textId="77777777" w:rsidR="00FA3FAB" w:rsidRPr="00E145F6" w:rsidRDefault="001903C1" w:rsidP="00FA3FAB">
      <w:pPr>
        <w:keepLines/>
        <w:widowControl w:val="0"/>
        <w:numPr>
          <w:ilvl w:val="0"/>
          <w:numId w:val="14"/>
        </w:numPr>
        <w:spacing w:after="0" w:line="240" w:lineRule="auto"/>
        <w:ind w:left="425" w:hanging="357"/>
        <w:jc w:val="both"/>
        <w:rPr>
          <w:rFonts w:ascii="Tahoma" w:eastAsia="Times New Roman" w:hAnsi="Tahoma" w:cs="Tahoma"/>
          <w:b/>
          <w:color w:val="760000"/>
          <w:sz w:val="20"/>
          <w:szCs w:val="20"/>
          <w:lang w:eastAsia="sl-SI"/>
        </w:rPr>
      </w:pPr>
      <w:r w:rsidRPr="00855EF8">
        <w:rPr>
          <w:rFonts w:ascii="Tahoma" w:eastAsia="Times New Roman" w:hAnsi="Tahoma" w:cs="Tahoma"/>
          <w:b/>
          <w:color w:val="760000"/>
          <w:sz w:val="20"/>
          <w:szCs w:val="20"/>
          <w:lang w:eastAsia="sl-SI"/>
        </w:rPr>
        <w:t xml:space="preserve">Razdelek </w:t>
      </w:r>
      <w:r w:rsidR="00FA3FAB" w:rsidRPr="00E145F6">
        <w:rPr>
          <w:rFonts w:ascii="Tahoma" w:eastAsia="Times New Roman" w:hAnsi="Tahoma" w:cs="Tahoma"/>
          <w:b/>
          <w:color w:val="760000"/>
          <w:sz w:val="20"/>
          <w:szCs w:val="20"/>
          <w:lang w:eastAsia="sl-SI"/>
        </w:rPr>
        <w:t>podatki o ponudbi</w:t>
      </w:r>
    </w:p>
    <w:p w14:paraId="011CD6DA" w14:textId="77777777" w:rsidR="00FA3FAB" w:rsidRDefault="00FA3FAB" w:rsidP="00FA3FAB">
      <w:pPr>
        <w:keepLines/>
        <w:widowControl w:val="0"/>
        <w:spacing w:after="0" w:line="240" w:lineRule="auto"/>
        <w:ind w:left="425"/>
        <w:jc w:val="both"/>
        <w:rPr>
          <w:rFonts w:ascii="Tahoma" w:hAnsi="Tahoma" w:cs="Tahoma"/>
          <w:sz w:val="20"/>
          <w:szCs w:val="20"/>
        </w:rPr>
      </w:pPr>
      <w:r w:rsidRPr="00E145F6">
        <w:rPr>
          <w:rFonts w:ascii="Tahoma" w:hAnsi="Tahoma" w:cs="Tahoma"/>
          <w:sz w:val="20"/>
          <w:szCs w:val="20"/>
        </w:rPr>
        <w:t>Ponudnik vnes</w:t>
      </w:r>
      <w:r w:rsidR="00551FF4" w:rsidRPr="00E145F6">
        <w:rPr>
          <w:rFonts w:ascii="Tahoma" w:hAnsi="Tahoma" w:cs="Tahoma"/>
          <w:sz w:val="20"/>
          <w:szCs w:val="20"/>
        </w:rPr>
        <w:t>e</w:t>
      </w:r>
      <w:r w:rsidRPr="00E145F6">
        <w:rPr>
          <w:rFonts w:ascii="Tahoma" w:hAnsi="Tahoma" w:cs="Tahoma"/>
          <w:sz w:val="20"/>
          <w:szCs w:val="20"/>
        </w:rPr>
        <w:t xml:space="preserve"> osnovne podatke o ponudbi. V primeru da samostojno oddaja ponudbo ne obkljuka nobenega kvadratka.</w:t>
      </w:r>
    </w:p>
    <w:p w14:paraId="4A6B14A7" w14:textId="77777777" w:rsidR="00855EF8" w:rsidRDefault="00855EF8" w:rsidP="00FA3FAB">
      <w:pPr>
        <w:keepLines/>
        <w:widowControl w:val="0"/>
        <w:spacing w:after="0" w:line="240" w:lineRule="auto"/>
        <w:ind w:left="425"/>
        <w:jc w:val="both"/>
        <w:rPr>
          <w:rFonts w:ascii="Tahoma" w:hAnsi="Tahoma" w:cs="Tahoma"/>
          <w:sz w:val="20"/>
          <w:szCs w:val="20"/>
        </w:rPr>
      </w:pPr>
    </w:p>
    <w:p w14:paraId="09043200" w14:textId="77777777" w:rsidR="00FA3FAB" w:rsidRPr="00E145F6" w:rsidRDefault="00A04EBA" w:rsidP="00A04EBA">
      <w:pPr>
        <w:ind w:left="425"/>
        <w:jc w:val="both"/>
        <w:rPr>
          <w:rFonts w:ascii="Tahoma" w:eastAsia="Times New Roman" w:hAnsi="Tahoma" w:cs="Tahoma"/>
          <w:b/>
          <w:bCs/>
          <w:sz w:val="20"/>
          <w:szCs w:val="20"/>
          <w:lang w:eastAsia="sl-SI"/>
        </w:rPr>
      </w:pPr>
      <w:r w:rsidRPr="00535FE3">
        <w:rPr>
          <w:rFonts w:ascii="Tahoma" w:hAnsi="Tahoma" w:cs="Tahoma"/>
          <w:b/>
          <w:bCs/>
          <w:sz w:val="20"/>
          <w:szCs w:val="20"/>
          <w:lang w:eastAsia="sl-SI"/>
        </w:rPr>
        <w:t xml:space="preserve">Navedba ponudbene cene v informacijskem sistemu e-JN: </w:t>
      </w:r>
      <w:r w:rsidRPr="00535FE3">
        <w:rPr>
          <w:rFonts w:ascii="Tahoma" w:hAnsi="Tahoma" w:cs="Tahoma"/>
          <w:sz w:val="20"/>
          <w:szCs w:val="20"/>
        </w:rPr>
        <w:t>Ponudnik ob oddaji ponudbe v  informacijski sistem e-JN v razdelek Skupna ponudbena vrednost vnese vrednost 1 brez DDV, saj zaradi pripravljenega predračuna oz. cenika ni skupne ponudbene vrednosti. V primeru, da ponudnik ne vnese vrednosti 1, bo sistem zahteval vnos. Ne glede na vneseno vrednost, bo naročnik upošteval</w:t>
      </w:r>
      <w:r w:rsidR="00535FE3">
        <w:rPr>
          <w:rFonts w:ascii="Tahoma" w:hAnsi="Tahoma" w:cs="Tahoma"/>
          <w:sz w:val="20"/>
          <w:szCs w:val="20"/>
        </w:rPr>
        <w:t xml:space="preserve"> cene navedene v obrazcu Ponudbeni predračuniz </w:t>
      </w:r>
      <w:r w:rsidRPr="00535FE3">
        <w:rPr>
          <w:rFonts w:ascii="Tahoma" w:hAnsi="Tahoma" w:cs="Tahoma"/>
          <w:sz w:val="20"/>
          <w:szCs w:val="20"/>
        </w:rPr>
        <w:t xml:space="preserve"> priloge 2</w:t>
      </w:r>
      <w:r w:rsidR="00535FE3">
        <w:rPr>
          <w:rFonts w:ascii="Tahoma" w:hAnsi="Tahoma" w:cs="Tahoma"/>
          <w:sz w:val="20"/>
          <w:szCs w:val="20"/>
        </w:rPr>
        <w:t>/1</w:t>
      </w:r>
      <w:r w:rsidRPr="00535FE3">
        <w:rPr>
          <w:rFonts w:ascii="Tahoma" w:hAnsi="Tahoma" w:cs="Tahoma"/>
          <w:sz w:val="20"/>
          <w:szCs w:val="20"/>
        </w:rPr>
        <w:t xml:space="preserve">. Merilo za izbor je </w:t>
      </w:r>
      <w:r w:rsidR="00535FE3">
        <w:rPr>
          <w:rFonts w:ascii="Tahoma" w:hAnsi="Tahoma" w:cs="Tahoma"/>
          <w:sz w:val="20"/>
          <w:szCs w:val="20"/>
        </w:rPr>
        <w:t xml:space="preserve">natančno </w:t>
      </w:r>
      <w:r w:rsidRPr="00535FE3">
        <w:rPr>
          <w:rFonts w:ascii="Tahoma" w:hAnsi="Tahoma" w:cs="Tahoma"/>
          <w:sz w:val="20"/>
          <w:szCs w:val="20"/>
        </w:rPr>
        <w:t xml:space="preserve">opisano v </w:t>
      </w:r>
      <w:r w:rsidR="00535FE3">
        <w:rPr>
          <w:rFonts w:ascii="Tahoma" w:hAnsi="Tahoma" w:cs="Tahoma"/>
          <w:sz w:val="20"/>
          <w:szCs w:val="20"/>
        </w:rPr>
        <w:t>točki 5</w:t>
      </w:r>
      <w:r w:rsidRPr="00535FE3">
        <w:rPr>
          <w:rFonts w:ascii="Tahoma" w:hAnsi="Tahoma" w:cs="Tahoma"/>
          <w:sz w:val="20"/>
          <w:szCs w:val="20"/>
        </w:rPr>
        <w:t xml:space="preserve"> te razpisne dokumentacije.</w:t>
      </w:r>
    </w:p>
    <w:p w14:paraId="00FED517" w14:textId="77777777" w:rsidR="00FA3FAB" w:rsidRPr="00E145F6" w:rsidRDefault="001903C1" w:rsidP="00FA3FAB">
      <w:pPr>
        <w:keepLines/>
        <w:widowControl w:val="0"/>
        <w:numPr>
          <w:ilvl w:val="0"/>
          <w:numId w:val="14"/>
        </w:numPr>
        <w:spacing w:after="0" w:line="240" w:lineRule="auto"/>
        <w:ind w:left="425" w:hanging="357"/>
        <w:jc w:val="both"/>
        <w:rPr>
          <w:rFonts w:ascii="Tahoma" w:eastAsia="Times New Roman" w:hAnsi="Tahoma" w:cs="Tahoma"/>
          <w:b/>
          <w:color w:val="760000"/>
          <w:sz w:val="20"/>
          <w:szCs w:val="20"/>
          <w:lang w:eastAsia="sl-SI"/>
        </w:rPr>
      </w:pPr>
      <w:r w:rsidRPr="00855EF8">
        <w:rPr>
          <w:rFonts w:ascii="Tahoma" w:eastAsia="Times New Roman" w:hAnsi="Tahoma" w:cs="Tahoma"/>
          <w:b/>
          <w:color w:val="760000"/>
          <w:sz w:val="20"/>
          <w:szCs w:val="20"/>
          <w:lang w:eastAsia="sl-SI"/>
        </w:rPr>
        <w:t xml:space="preserve">Razdelek </w:t>
      </w:r>
      <w:r w:rsidR="00FA3FAB" w:rsidRPr="00E145F6">
        <w:rPr>
          <w:rFonts w:ascii="Tahoma" w:eastAsia="Times New Roman" w:hAnsi="Tahoma" w:cs="Tahoma"/>
          <w:b/>
          <w:color w:val="760000"/>
          <w:sz w:val="20"/>
          <w:szCs w:val="20"/>
          <w:lang w:eastAsia="sl-SI"/>
        </w:rPr>
        <w:t>Skupna ponudbena vrednost</w:t>
      </w:r>
      <w:r w:rsidR="00551FF4" w:rsidRPr="00E145F6">
        <w:rPr>
          <w:rFonts w:ascii="Tahoma" w:eastAsia="Times New Roman" w:hAnsi="Tahoma" w:cs="Tahoma"/>
          <w:b/>
          <w:color w:val="760000"/>
          <w:sz w:val="20"/>
          <w:szCs w:val="20"/>
          <w:lang w:eastAsia="sl-SI"/>
        </w:rPr>
        <w:t xml:space="preserve"> - Predračun (Obrazec »Priloga 2«)</w:t>
      </w:r>
    </w:p>
    <w:p w14:paraId="4B41717A" w14:textId="77777777" w:rsidR="008775D9" w:rsidRPr="00E145F6" w:rsidRDefault="00551FF4" w:rsidP="00551FF4">
      <w:pPr>
        <w:keepNext/>
        <w:ind w:left="425"/>
        <w:jc w:val="both"/>
        <w:rPr>
          <w:rFonts w:ascii="Tahoma" w:hAnsi="Tahoma" w:cs="Tahoma"/>
          <w:b/>
          <w:sz w:val="20"/>
          <w:szCs w:val="20"/>
        </w:rPr>
      </w:pPr>
      <w:r w:rsidRPr="00E145F6">
        <w:rPr>
          <w:rFonts w:ascii="Tahoma" w:hAnsi="Tahoma" w:cs="Tahoma"/>
          <w:sz w:val="20"/>
          <w:szCs w:val="20"/>
        </w:rPr>
        <w:t>Ponudnik mora prilogo 2 »PONUDBA - POVZETEK PONUDBENE CENE« izpolniti ter ga v .pdf formatu naložiti na informacijski sistem e-JN</w:t>
      </w:r>
      <w:r w:rsidRPr="00E145F6">
        <w:rPr>
          <w:rFonts w:ascii="Tahoma" w:hAnsi="Tahoma" w:cs="Tahoma"/>
          <w:b/>
          <w:sz w:val="20"/>
          <w:szCs w:val="20"/>
        </w:rPr>
        <w:t xml:space="preserve"> v razdelek »</w:t>
      </w:r>
      <w:r w:rsidRPr="00E145F6">
        <w:rPr>
          <w:rFonts w:ascii="Tahoma" w:hAnsi="Tahoma"/>
          <w:b/>
          <w:sz w:val="20"/>
          <w:szCs w:val="20"/>
        </w:rPr>
        <w:t xml:space="preserve">Skupna ponudbena vrednost - </w:t>
      </w:r>
      <w:r w:rsidRPr="00E145F6">
        <w:rPr>
          <w:rFonts w:ascii="Tahoma" w:hAnsi="Tahoma" w:cs="Tahoma"/>
          <w:b/>
          <w:sz w:val="20"/>
          <w:szCs w:val="20"/>
        </w:rPr>
        <w:t xml:space="preserve">Predračun« (podpiše se z oddajo ponudbe-elektronski podpis). </w:t>
      </w:r>
      <w:r w:rsidRPr="00E145F6">
        <w:rPr>
          <w:rFonts w:ascii="Tahoma" w:hAnsi="Tahoma" w:cs="Tahoma"/>
          <w:sz w:val="20"/>
          <w:szCs w:val="20"/>
        </w:rPr>
        <w:t xml:space="preserve">Predračun bo dostopen/razkrit na javnem odpiranju ponudb. </w:t>
      </w:r>
    </w:p>
    <w:p w14:paraId="28AB2FE9" w14:textId="77777777" w:rsidR="008775D9" w:rsidRPr="00E145F6" w:rsidRDefault="001903C1" w:rsidP="006E60E1">
      <w:pPr>
        <w:keepLines/>
        <w:widowControl w:val="0"/>
        <w:numPr>
          <w:ilvl w:val="0"/>
          <w:numId w:val="14"/>
        </w:numPr>
        <w:spacing w:after="0" w:line="240" w:lineRule="auto"/>
        <w:ind w:left="425" w:hanging="357"/>
        <w:jc w:val="both"/>
        <w:rPr>
          <w:rFonts w:ascii="Tahoma" w:eastAsia="Times New Roman" w:hAnsi="Tahoma" w:cs="Tahoma"/>
          <w:b/>
          <w:color w:val="820000"/>
          <w:sz w:val="20"/>
          <w:szCs w:val="20"/>
          <w:lang w:eastAsia="sl-SI"/>
        </w:rPr>
      </w:pPr>
      <w:r w:rsidRPr="00855EF8">
        <w:rPr>
          <w:rFonts w:ascii="Tahoma" w:eastAsia="Times New Roman" w:hAnsi="Tahoma" w:cs="Tahoma"/>
          <w:b/>
          <w:color w:val="760000"/>
          <w:sz w:val="20"/>
          <w:szCs w:val="20"/>
          <w:lang w:eastAsia="sl-SI"/>
        </w:rPr>
        <w:t xml:space="preserve">Razdelek </w:t>
      </w:r>
      <w:r w:rsidR="000350F4" w:rsidRPr="00855EF8">
        <w:rPr>
          <w:rFonts w:ascii="Tahoma" w:eastAsia="Times New Roman" w:hAnsi="Tahoma" w:cs="Tahoma"/>
          <w:b/>
          <w:color w:val="760000"/>
          <w:sz w:val="20"/>
          <w:szCs w:val="20"/>
          <w:lang w:eastAsia="sl-SI"/>
        </w:rPr>
        <w:t>Dokumenti</w:t>
      </w:r>
      <w:r w:rsidR="000350F4" w:rsidRPr="00E145F6">
        <w:rPr>
          <w:rFonts w:ascii="Tahoma" w:eastAsia="Times New Roman" w:hAnsi="Tahoma" w:cs="Tahoma"/>
          <w:b/>
          <w:color w:val="820000"/>
          <w:sz w:val="20"/>
          <w:szCs w:val="20"/>
          <w:lang w:eastAsia="sl-SI"/>
        </w:rPr>
        <w:t xml:space="preserve"> - </w:t>
      </w:r>
      <w:r w:rsidR="008775D9" w:rsidRPr="00E145F6">
        <w:rPr>
          <w:rFonts w:ascii="Tahoma" w:eastAsia="Times New Roman" w:hAnsi="Tahoma" w:cs="Tahoma"/>
          <w:b/>
          <w:color w:val="820000"/>
          <w:sz w:val="20"/>
          <w:szCs w:val="20"/>
          <w:lang w:eastAsia="sl-SI"/>
        </w:rPr>
        <w:t xml:space="preserve">ESPD – Ponudnik/glavni partner: </w:t>
      </w:r>
    </w:p>
    <w:p w14:paraId="4A59D3BD" w14:textId="77777777" w:rsidR="008775D9" w:rsidRPr="00E145F6" w:rsidRDefault="008775D9" w:rsidP="00434B25">
      <w:pPr>
        <w:keepLines/>
        <w:widowControl w:val="0"/>
        <w:spacing w:after="0" w:line="240" w:lineRule="auto"/>
        <w:ind w:left="426"/>
        <w:jc w:val="both"/>
        <w:rPr>
          <w:rFonts w:ascii="Tahoma" w:eastAsia="Times New Roman" w:hAnsi="Tahoma"/>
          <w:i/>
          <w:sz w:val="20"/>
          <w:szCs w:val="20"/>
          <w:lang w:eastAsia="sl-SI"/>
        </w:rPr>
      </w:pPr>
      <w:r w:rsidRPr="00E145F6">
        <w:rPr>
          <w:rFonts w:ascii="Tahoma" w:eastAsia="Times New Roman" w:hAnsi="Tahoma"/>
          <w:sz w:val="20"/>
          <w:szCs w:val="20"/>
          <w:lang w:eastAsia="sl-SI"/>
        </w:rPr>
        <w:t>Ponudnik (glavni partner) mora obrazec ESPD izpolniti ter ga v xml. formatu naložiti v informacijskem sistemu e-JN</w:t>
      </w:r>
      <w:r w:rsidRPr="00E145F6">
        <w:rPr>
          <w:rFonts w:ascii="Tahoma" w:eastAsia="Times New Roman" w:hAnsi="Tahoma"/>
          <w:b/>
          <w:sz w:val="20"/>
          <w:szCs w:val="20"/>
          <w:lang w:eastAsia="sl-SI"/>
        </w:rPr>
        <w:t xml:space="preserve"> v razdelek »Obrazec </w:t>
      </w:r>
      <w:r w:rsidR="00B34A61" w:rsidRPr="00E145F6">
        <w:rPr>
          <w:rFonts w:ascii="Tahoma" w:eastAsia="Times New Roman" w:hAnsi="Tahoma"/>
          <w:b/>
          <w:sz w:val="20"/>
          <w:szCs w:val="20"/>
          <w:lang w:eastAsia="sl-SI"/>
        </w:rPr>
        <w:t>Dokumenti - ESPD - ponudnik</w:t>
      </w:r>
      <w:r w:rsidRPr="00E145F6">
        <w:rPr>
          <w:rFonts w:ascii="Tahoma" w:eastAsia="Times New Roman" w:hAnsi="Tahoma"/>
          <w:b/>
          <w:sz w:val="20"/>
          <w:szCs w:val="20"/>
          <w:lang w:eastAsia="sl-SI"/>
        </w:rPr>
        <w:t>« (podpiše se z oddajo ponudbe - elektronski podpis)</w:t>
      </w:r>
      <w:r w:rsidRPr="00E145F6">
        <w:rPr>
          <w:rFonts w:ascii="Tahoma" w:eastAsia="Times New Roman" w:hAnsi="Tahoma" w:cs="Tahoma"/>
          <w:bCs/>
          <w:sz w:val="20"/>
          <w:szCs w:val="20"/>
          <w:lang w:eastAsia="sl-SI"/>
        </w:rPr>
        <w:t xml:space="preserve">. </w:t>
      </w:r>
      <w:r w:rsidRPr="00E145F6">
        <w:rPr>
          <w:rFonts w:ascii="Tahoma" w:eastAsia="Times New Roman" w:hAnsi="Tahoma" w:cs="Tahoma"/>
          <w:bCs/>
          <w:i/>
          <w:sz w:val="20"/>
          <w:szCs w:val="20"/>
          <w:lang w:eastAsia="sl-SI"/>
        </w:rPr>
        <w:t xml:space="preserve">Le-ta </w:t>
      </w:r>
      <w:r w:rsidRPr="00E145F6">
        <w:rPr>
          <w:rFonts w:ascii="Tahoma" w:eastAsia="Times New Roman" w:hAnsi="Tahoma"/>
          <w:i/>
          <w:sz w:val="20"/>
          <w:szCs w:val="20"/>
          <w:lang w:eastAsia="sl-SI"/>
        </w:rPr>
        <w:t xml:space="preserve"> ne bo prikazana javnosti in ostalim ponudnikom na javnem odpiranju ponudb.</w:t>
      </w:r>
    </w:p>
    <w:p w14:paraId="731CC82F" w14:textId="77777777" w:rsidR="008775D9" w:rsidRPr="00E145F6" w:rsidRDefault="008775D9" w:rsidP="00434B25">
      <w:pPr>
        <w:keepLines/>
        <w:widowControl w:val="0"/>
        <w:spacing w:after="0" w:line="240" w:lineRule="auto"/>
        <w:jc w:val="both"/>
        <w:rPr>
          <w:rFonts w:ascii="Tahoma" w:eastAsia="Times New Roman" w:hAnsi="Tahoma"/>
          <w:i/>
          <w:sz w:val="20"/>
          <w:szCs w:val="20"/>
          <w:lang w:eastAsia="sl-SI"/>
        </w:rPr>
      </w:pPr>
    </w:p>
    <w:p w14:paraId="32389AB4" w14:textId="77777777" w:rsidR="008775D9" w:rsidRPr="00E145F6" w:rsidRDefault="001903C1" w:rsidP="006E60E1">
      <w:pPr>
        <w:keepLines/>
        <w:widowControl w:val="0"/>
        <w:numPr>
          <w:ilvl w:val="0"/>
          <w:numId w:val="14"/>
        </w:numPr>
        <w:spacing w:after="0" w:line="240" w:lineRule="auto"/>
        <w:ind w:left="425" w:hanging="357"/>
        <w:jc w:val="both"/>
        <w:rPr>
          <w:rFonts w:ascii="Tahoma" w:eastAsia="Times New Roman" w:hAnsi="Tahoma" w:cs="Tahoma"/>
          <w:b/>
          <w:color w:val="820000"/>
          <w:sz w:val="20"/>
          <w:szCs w:val="20"/>
          <w:lang w:eastAsia="sl-SI"/>
        </w:rPr>
      </w:pPr>
      <w:r w:rsidRPr="00855EF8">
        <w:rPr>
          <w:rFonts w:ascii="Tahoma" w:eastAsia="Times New Roman" w:hAnsi="Tahoma" w:cs="Tahoma"/>
          <w:b/>
          <w:color w:val="760000"/>
          <w:sz w:val="20"/>
          <w:szCs w:val="20"/>
          <w:lang w:eastAsia="sl-SI"/>
        </w:rPr>
        <w:t xml:space="preserve">Razdelek </w:t>
      </w:r>
      <w:r w:rsidR="000350F4" w:rsidRPr="00855EF8">
        <w:rPr>
          <w:rFonts w:ascii="Tahoma" w:eastAsia="Times New Roman" w:hAnsi="Tahoma" w:cs="Tahoma"/>
          <w:b/>
          <w:color w:val="760000"/>
          <w:sz w:val="20"/>
          <w:szCs w:val="20"/>
          <w:lang w:eastAsia="sl-SI"/>
        </w:rPr>
        <w:t xml:space="preserve">Sodelujoči - </w:t>
      </w:r>
      <w:r w:rsidR="008775D9" w:rsidRPr="00855EF8">
        <w:rPr>
          <w:rFonts w:ascii="Tahoma" w:eastAsia="Times New Roman" w:hAnsi="Tahoma" w:cs="Tahoma"/>
          <w:b/>
          <w:color w:val="760000"/>
          <w:sz w:val="20"/>
          <w:szCs w:val="20"/>
          <w:lang w:eastAsia="sl-SI"/>
        </w:rPr>
        <w:t>ESPD – Ostali sodelujoči</w:t>
      </w:r>
      <w:r w:rsidR="008775D9" w:rsidRPr="00E145F6">
        <w:rPr>
          <w:rFonts w:ascii="Tahoma" w:eastAsia="Times New Roman" w:hAnsi="Tahoma" w:cs="Tahoma"/>
          <w:b/>
          <w:color w:val="820000"/>
          <w:sz w:val="20"/>
          <w:szCs w:val="20"/>
          <w:lang w:eastAsia="sl-SI"/>
        </w:rPr>
        <w:t xml:space="preserve">: </w:t>
      </w:r>
    </w:p>
    <w:p w14:paraId="4093A6F5" w14:textId="77777777" w:rsidR="008775D9" w:rsidRPr="00E145F6" w:rsidRDefault="008775D9" w:rsidP="00434B25">
      <w:pPr>
        <w:keepLines/>
        <w:widowControl w:val="0"/>
        <w:spacing w:after="0" w:line="240" w:lineRule="auto"/>
        <w:ind w:left="426"/>
        <w:jc w:val="both"/>
        <w:rPr>
          <w:rFonts w:ascii="Tahoma" w:eastAsia="Times New Roman" w:hAnsi="Tahoma"/>
          <w:i/>
          <w:sz w:val="20"/>
          <w:szCs w:val="20"/>
          <w:lang w:eastAsia="sl-SI"/>
        </w:rPr>
      </w:pPr>
      <w:r w:rsidRPr="00E145F6">
        <w:rPr>
          <w:rFonts w:ascii="Tahoma" w:eastAsia="Times New Roman" w:hAnsi="Tahoma" w:cs="Tahoma"/>
          <w:bCs/>
          <w:sz w:val="20"/>
          <w:szCs w:val="20"/>
          <w:lang w:eastAsia="sl-SI"/>
        </w:rPr>
        <w:lastRenderedPageBreak/>
        <w:t>V primeru skupne ponudbe (s partnerji), uporabe zmogljivosti drugih subjektov in/ali podizvajalcev mora ponudnik v informacijskem sistemu e-JN</w:t>
      </w:r>
      <w:r w:rsidRPr="00E145F6">
        <w:rPr>
          <w:rFonts w:ascii="Tahoma" w:eastAsia="Times New Roman" w:hAnsi="Tahoma" w:cs="Tahoma"/>
          <w:b/>
          <w:bCs/>
          <w:sz w:val="20"/>
          <w:szCs w:val="20"/>
          <w:lang w:eastAsia="sl-SI"/>
        </w:rPr>
        <w:t xml:space="preserve"> v razdelek »</w:t>
      </w:r>
      <w:r w:rsidR="00B34A61" w:rsidRPr="00E145F6">
        <w:rPr>
          <w:rFonts w:ascii="Tahoma" w:eastAsia="Times New Roman" w:hAnsi="Tahoma" w:cs="Tahoma"/>
          <w:b/>
          <w:bCs/>
          <w:sz w:val="20"/>
          <w:szCs w:val="20"/>
          <w:lang w:eastAsia="sl-SI"/>
        </w:rPr>
        <w:t>Sodelujoči - ESPD - ostali sodelujoči</w:t>
      </w:r>
      <w:r w:rsidRPr="00E145F6">
        <w:rPr>
          <w:rFonts w:ascii="Tahoma" w:eastAsia="Times New Roman" w:hAnsi="Tahoma" w:cs="Tahoma"/>
          <w:b/>
          <w:bCs/>
          <w:sz w:val="20"/>
          <w:szCs w:val="20"/>
          <w:lang w:eastAsia="sl-SI"/>
        </w:rPr>
        <w:t xml:space="preserve">« </w:t>
      </w:r>
      <w:r w:rsidRPr="00E145F6">
        <w:rPr>
          <w:rFonts w:ascii="Tahoma" w:eastAsia="Times New Roman" w:hAnsi="Tahoma"/>
          <w:sz w:val="20"/>
          <w:szCs w:val="20"/>
          <w:lang w:eastAsia="sl-SI"/>
        </w:rPr>
        <w:t xml:space="preserve">v pdf. formatu </w:t>
      </w:r>
      <w:r w:rsidR="00FC1754" w:rsidRPr="00E145F6">
        <w:rPr>
          <w:rFonts w:ascii="Tahoma" w:eastAsia="Times New Roman" w:hAnsi="Tahoma"/>
          <w:sz w:val="20"/>
          <w:szCs w:val="20"/>
          <w:lang w:eastAsia="sl-SI"/>
        </w:rPr>
        <w:t xml:space="preserve">ali v elektronski obliki </w:t>
      </w:r>
      <w:r w:rsidRPr="00E145F6">
        <w:rPr>
          <w:rFonts w:ascii="Tahoma" w:eastAsia="Times New Roman" w:hAnsi="Tahoma" w:cs="Tahoma"/>
          <w:bCs/>
          <w:sz w:val="20"/>
          <w:szCs w:val="20"/>
          <w:lang w:eastAsia="sl-SI"/>
        </w:rPr>
        <w:t xml:space="preserve">naložiti </w:t>
      </w:r>
      <w:r w:rsidRPr="00E145F6">
        <w:rPr>
          <w:rFonts w:ascii="Tahoma" w:eastAsia="Times New Roman" w:hAnsi="Tahoma"/>
          <w:sz w:val="20"/>
          <w:szCs w:val="20"/>
          <w:lang w:eastAsia="sl-SI"/>
        </w:rPr>
        <w:t xml:space="preserve">izpolnjene in podpisane ESPD obrazce </w:t>
      </w:r>
      <w:r w:rsidRPr="00E145F6">
        <w:rPr>
          <w:rFonts w:ascii="Tahoma" w:eastAsia="Times New Roman" w:hAnsi="Tahoma" w:cs="Tahoma"/>
          <w:sz w:val="20"/>
          <w:szCs w:val="20"/>
          <w:lang w:eastAsia="sl-SI"/>
        </w:rPr>
        <w:t>za vsakega od ostalih sodelujočih subjektov (partnerje iz skupine ponudnikov, podizvajalci</w:t>
      </w:r>
      <w:r w:rsidRPr="00E145F6">
        <w:rPr>
          <w:rFonts w:ascii="Tahoma" w:eastAsia="Times New Roman" w:hAnsi="Tahoma" w:cs="Tahoma"/>
          <w:iCs/>
          <w:sz w:val="20"/>
          <w:szCs w:val="20"/>
          <w:lang w:eastAsia="sl-SI"/>
        </w:rPr>
        <w:t xml:space="preserve"> in/ali ostali subjekti, katerih zmogljivost uporablja ponudnik)</w:t>
      </w:r>
      <w:r w:rsidRPr="00E145F6">
        <w:rPr>
          <w:rFonts w:ascii="Tahoma" w:eastAsia="Times New Roman" w:hAnsi="Tahoma" w:cs="Tahoma"/>
          <w:sz w:val="20"/>
          <w:szCs w:val="20"/>
          <w:lang w:eastAsia="sl-SI"/>
        </w:rPr>
        <w:t>.</w:t>
      </w:r>
      <w:r w:rsidRPr="00E145F6">
        <w:rPr>
          <w:rFonts w:ascii="Tahoma" w:eastAsia="Times New Roman" w:hAnsi="Tahoma" w:cs="Tahoma"/>
          <w:bCs/>
          <w:sz w:val="20"/>
          <w:szCs w:val="20"/>
          <w:lang w:eastAsia="sl-SI"/>
        </w:rPr>
        <w:t xml:space="preserve"> </w:t>
      </w:r>
      <w:r w:rsidRPr="00E145F6">
        <w:rPr>
          <w:rFonts w:ascii="Tahoma" w:eastAsia="Times New Roman" w:hAnsi="Tahoma" w:cs="Tahoma"/>
          <w:bCs/>
          <w:i/>
          <w:sz w:val="20"/>
          <w:szCs w:val="20"/>
          <w:lang w:eastAsia="sl-SI"/>
        </w:rPr>
        <w:t>Le-ta</w:t>
      </w:r>
      <w:r w:rsidRPr="00E145F6">
        <w:rPr>
          <w:rFonts w:ascii="Tahoma" w:eastAsia="Times New Roman" w:hAnsi="Tahoma"/>
          <w:i/>
          <w:sz w:val="20"/>
          <w:szCs w:val="20"/>
          <w:lang w:eastAsia="sl-SI"/>
        </w:rPr>
        <w:t xml:space="preserve"> ne bo prikazana javnosti in ostalim ponudnikom na javnem odpiranju ponudb.</w:t>
      </w:r>
      <w:r w:rsidRPr="00E145F6">
        <w:rPr>
          <w:rFonts w:ascii="Tahoma" w:eastAsia="Times New Roman" w:hAnsi="Tahoma" w:cs="Tahoma"/>
          <w:sz w:val="20"/>
          <w:szCs w:val="20"/>
          <w:lang w:eastAsia="sl-SI"/>
        </w:rPr>
        <w:t xml:space="preserve"> </w:t>
      </w:r>
    </w:p>
    <w:p w14:paraId="7B78EE5A" w14:textId="77777777" w:rsidR="008775D9" w:rsidRPr="00E145F6" w:rsidRDefault="008775D9" w:rsidP="00434B25">
      <w:pPr>
        <w:keepLines/>
        <w:widowControl w:val="0"/>
        <w:spacing w:after="0" w:line="240" w:lineRule="auto"/>
        <w:ind w:left="426"/>
        <w:jc w:val="both"/>
        <w:rPr>
          <w:rFonts w:ascii="Tahoma" w:eastAsia="Times New Roman" w:hAnsi="Tahoma"/>
          <w:sz w:val="20"/>
          <w:szCs w:val="20"/>
          <w:lang w:eastAsia="sl-SI"/>
        </w:rPr>
      </w:pPr>
      <w:r w:rsidRPr="00E145F6">
        <w:rPr>
          <w:rFonts w:ascii="Tahoma" w:eastAsia="Times New Roman" w:hAnsi="Tahoma"/>
          <w:sz w:val="20"/>
          <w:szCs w:val="20"/>
          <w:lang w:eastAsia="sl-SI"/>
        </w:rPr>
        <w:t xml:space="preserve"> </w:t>
      </w:r>
    </w:p>
    <w:p w14:paraId="695CDB5E" w14:textId="77777777" w:rsidR="008775D9" w:rsidRPr="00381720" w:rsidRDefault="008775D9" w:rsidP="006E60E1">
      <w:pPr>
        <w:keepLines/>
        <w:widowControl w:val="0"/>
        <w:numPr>
          <w:ilvl w:val="0"/>
          <w:numId w:val="14"/>
        </w:numPr>
        <w:spacing w:after="0" w:line="240" w:lineRule="auto"/>
        <w:ind w:left="425" w:hanging="357"/>
        <w:jc w:val="both"/>
        <w:rPr>
          <w:rFonts w:ascii="Tahoma" w:eastAsia="Times New Roman" w:hAnsi="Tahoma" w:cs="Tahoma"/>
          <w:b/>
          <w:color w:val="820000"/>
          <w:sz w:val="20"/>
          <w:szCs w:val="20"/>
          <w:lang w:eastAsia="sl-SI"/>
        </w:rPr>
      </w:pPr>
      <w:r w:rsidRPr="00381720">
        <w:rPr>
          <w:rFonts w:ascii="Tahoma" w:eastAsia="Times New Roman" w:hAnsi="Tahoma" w:cs="Tahoma"/>
          <w:b/>
          <w:color w:val="820000"/>
          <w:sz w:val="20"/>
          <w:szCs w:val="20"/>
          <w:lang w:eastAsia="sl-SI"/>
        </w:rPr>
        <w:t>Ostala ponudbena dokumentacija/priloge:</w:t>
      </w:r>
    </w:p>
    <w:p w14:paraId="2A589BE9" w14:textId="77777777" w:rsidR="008775D9" w:rsidRPr="001903C1" w:rsidRDefault="008775D9" w:rsidP="00434B25">
      <w:pPr>
        <w:keepLines/>
        <w:widowControl w:val="0"/>
        <w:spacing w:after="0" w:line="240" w:lineRule="auto"/>
        <w:ind w:left="426"/>
        <w:jc w:val="both"/>
        <w:rPr>
          <w:rFonts w:ascii="Tahoma" w:eastAsia="Times New Roman" w:hAnsi="Tahoma" w:cs="Tahoma"/>
          <w:b/>
          <w:color w:val="820000"/>
          <w:sz w:val="20"/>
          <w:szCs w:val="20"/>
          <w:lang w:eastAsia="sl-SI"/>
        </w:rPr>
      </w:pPr>
      <w:r w:rsidRPr="00381720">
        <w:rPr>
          <w:rFonts w:ascii="Tahoma" w:eastAsia="Times New Roman" w:hAnsi="Tahoma"/>
          <w:sz w:val="20"/>
          <w:szCs w:val="24"/>
          <w:u w:val="single"/>
          <w:lang w:eastAsia="sl-SI"/>
        </w:rPr>
        <w:t>Ostalo ponudbeno dokumentacijo/priloge</w:t>
      </w:r>
      <w:r w:rsidRPr="00381720">
        <w:rPr>
          <w:rFonts w:ascii="Tahoma" w:eastAsia="Times New Roman" w:hAnsi="Tahoma"/>
          <w:sz w:val="20"/>
          <w:szCs w:val="24"/>
          <w:lang w:eastAsia="sl-SI"/>
        </w:rPr>
        <w:t xml:space="preserve"> ponudnik naloži </w:t>
      </w:r>
      <w:r w:rsidRPr="00A04EBA">
        <w:rPr>
          <w:rFonts w:ascii="Tahoma" w:eastAsia="Times New Roman" w:hAnsi="Tahoma" w:cs="Tahoma"/>
          <w:b/>
          <w:color w:val="820000"/>
          <w:sz w:val="20"/>
          <w:szCs w:val="20"/>
          <w:lang w:eastAsia="sl-SI"/>
        </w:rPr>
        <w:t xml:space="preserve">v </w:t>
      </w:r>
      <w:r w:rsidRPr="001903C1">
        <w:rPr>
          <w:rFonts w:ascii="Tahoma" w:eastAsia="Times New Roman" w:hAnsi="Tahoma" w:cs="Tahoma"/>
          <w:b/>
          <w:color w:val="820000"/>
          <w:sz w:val="20"/>
          <w:szCs w:val="20"/>
          <w:lang w:eastAsia="sl-SI"/>
        </w:rPr>
        <w:t>razdelek »</w:t>
      </w:r>
      <w:r w:rsidR="00B34A61" w:rsidRPr="001903C1">
        <w:rPr>
          <w:rFonts w:ascii="Tahoma" w:eastAsia="Times New Roman" w:hAnsi="Tahoma" w:cs="Tahoma"/>
          <w:b/>
          <w:color w:val="820000"/>
          <w:sz w:val="20"/>
          <w:szCs w:val="20"/>
          <w:lang w:eastAsia="sl-SI"/>
        </w:rPr>
        <w:t>Dokumenti - Ostale priloge</w:t>
      </w:r>
      <w:r w:rsidRPr="001903C1">
        <w:rPr>
          <w:rFonts w:ascii="Tahoma" w:eastAsia="Times New Roman" w:hAnsi="Tahoma" w:cs="Tahoma"/>
          <w:b/>
          <w:color w:val="820000"/>
          <w:sz w:val="20"/>
          <w:szCs w:val="20"/>
          <w:lang w:eastAsia="sl-SI"/>
        </w:rPr>
        <w:t xml:space="preserve">«. </w:t>
      </w:r>
    </w:p>
    <w:p w14:paraId="24620FAA" w14:textId="77777777" w:rsidR="008775D9" w:rsidRPr="00381720" w:rsidRDefault="008775D9" w:rsidP="00434B25">
      <w:pPr>
        <w:keepLines/>
        <w:widowControl w:val="0"/>
        <w:spacing w:after="0" w:line="240" w:lineRule="auto"/>
        <w:ind w:left="426"/>
        <w:jc w:val="both"/>
        <w:rPr>
          <w:rFonts w:ascii="Tahoma" w:eastAsia="Times New Roman" w:hAnsi="Tahoma"/>
          <w:i/>
          <w:sz w:val="12"/>
          <w:szCs w:val="24"/>
          <w:lang w:eastAsia="sl-SI"/>
        </w:rPr>
      </w:pPr>
    </w:p>
    <w:p w14:paraId="60FFB450" w14:textId="77777777" w:rsidR="00FC1754" w:rsidRPr="00381720" w:rsidRDefault="00FC1754" w:rsidP="00434B25">
      <w:pPr>
        <w:keepLines/>
        <w:widowControl w:val="0"/>
        <w:spacing w:after="0" w:line="240" w:lineRule="auto"/>
        <w:ind w:left="426"/>
        <w:jc w:val="both"/>
        <w:rPr>
          <w:rFonts w:ascii="Tahoma" w:eastAsia="Times New Roman" w:hAnsi="Tahoma"/>
          <w:i/>
          <w:sz w:val="12"/>
          <w:szCs w:val="24"/>
          <w:lang w:eastAsia="sl-SI"/>
        </w:rPr>
      </w:pPr>
    </w:p>
    <w:p w14:paraId="4CB54CCF" w14:textId="77777777" w:rsidR="008775D9" w:rsidRPr="00551FF4" w:rsidRDefault="00245FD9" w:rsidP="00434B25">
      <w:pPr>
        <w:keepLines/>
        <w:widowControl w:val="0"/>
        <w:spacing w:after="0" w:line="240" w:lineRule="auto"/>
        <w:ind w:left="426"/>
        <w:jc w:val="both"/>
        <w:rPr>
          <w:rFonts w:ascii="Tahoma" w:eastAsia="Times New Roman" w:hAnsi="Tahoma"/>
          <w:sz w:val="20"/>
          <w:szCs w:val="18"/>
          <w:lang w:eastAsia="sl-SI"/>
        </w:rPr>
      </w:pPr>
      <w:r w:rsidRPr="00551FF4">
        <w:rPr>
          <w:rFonts w:ascii="Tahoma" w:eastAsia="Times New Roman" w:hAnsi="Tahoma"/>
          <w:sz w:val="20"/>
          <w:szCs w:val="18"/>
          <w:lang w:eastAsia="sl-SI"/>
        </w:rPr>
        <w:t>Zaželeno je</w:t>
      </w:r>
      <w:r w:rsidR="008775D9" w:rsidRPr="00551FF4">
        <w:rPr>
          <w:rFonts w:ascii="Tahoma" w:eastAsia="Times New Roman" w:hAnsi="Tahoma"/>
          <w:sz w:val="20"/>
          <w:szCs w:val="18"/>
          <w:lang w:eastAsia="sl-SI"/>
        </w:rPr>
        <w:t>, da je ostala ponudbena dokumentacija/priloge priložena v vrstnem redu v skladu z razpisno dokumentacijo. Ostala ponudbena dokumentacija ne bo prikazana javnosti in ostalim ponudnikom</w:t>
      </w:r>
      <w:r w:rsidR="008775D9" w:rsidRPr="00551FF4">
        <w:rPr>
          <w:rFonts w:ascii="Tahoma" w:eastAsia="Times New Roman" w:hAnsi="Tahoma"/>
          <w:szCs w:val="24"/>
          <w:lang w:eastAsia="sl-SI"/>
        </w:rPr>
        <w:t xml:space="preserve"> </w:t>
      </w:r>
      <w:r w:rsidR="008775D9" w:rsidRPr="00551FF4">
        <w:rPr>
          <w:rFonts w:ascii="Tahoma" w:eastAsia="Times New Roman" w:hAnsi="Tahoma"/>
          <w:sz w:val="20"/>
          <w:szCs w:val="18"/>
          <w:lang w:eastAsia="sl-SI"/>
        </w:rPr>
        <w:t>na javnem odpiranju ponudb.</w:t>
      </w:r>
    </w:p>
    <w:p w14:paraId="625082AE" w14:textId="77777777" w:rsidR="00245FD9" w:rsidRPr="00551FF4" w:rsidRDefault="00245FD9" w:rsidP="00245FD9">
      <w:pPr>
        <w:keepLines/>
        <w:widowControl w:val="0"/>
        <w:spacing w:after="0" w:line="240" w:lineRule="auto"/>
        <w:jc w:val="both"/>
        <w:rPr>
          <w:rFonts w:ascii="Tahoma" w:eastAsia="Times New Roman" w:hAnsi="Tahoma"/>
          <w:sz w:val="20"/>
          <w:szCs w:val="18"/>
          <w:lang w:eastAsia="sl-SI"/>
        </w:rPr>
      </w:pPr>
    </w:p>
    <w:p w14:paraId="45B2331D" w14:textId="77777777" w:rsidR="008775D9" w:rsidRPr="00381720" w:rsidRDefault="008775D9" w:rsidP="00434B25">
      <w:pPr>
        <w:keepLines/>
        <w:widowControl w:val="0"/>
        <w:spacing w:after="0" w:line="240" w:lineRule="auto"/>
        <w:jc w:val="both"/>
        <w:rPr>
          <w:rFonts w:ascii="Tahoma" w:eastAsia="Times New Roman" w:hAnsi="Tahoma" w:cs="Tahoma"/>
          <w:sz w:val="20"/>
          <w:szCs w:val="20"/>
          <w:lang w:eastAsia="sl-SI"/>
        </w:rPr>
      </w:pPr>
    </w:p>
    <w:p w14:paraId="605FBA92" w14:textId="77777777" w:rsidR="008775D9" w:rsidRPr="00381720" w:rsidRDefault="008775D9" w:rsidP="008A0DE1">
      <w:pPr>
        <w:keepLines/>
        <w:widowControl w:val="0"/>
        <w:numPr>
          <w:ilvl w:val="1"/>
          <w:numId w:val="51"/>
        </w:numPr>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Vsebina ponudbene dokumentacije</w:t>
      </w:r>
    </w:p>
    <w:p w14:paraId="5385677A" w14:textId="77777777" w:rsidR="008775D9" w:rsidRPr="00381720" w:rsidRDefault="008775D9" w:rsidP="00195179">
      <w:pPr>
        <w:keepLines/>
        <w:widowControl w:val="0"/>
        <w:spacing w:after="0" w:line="240" w:lineRule="auto"/>
        <w:jc w:val="both"/>
        <w:rPr>
          <w:rFonts w:ascii="Tahoma" w:eastAsia="Times New Roman" w:hAnsi="Tahoma" w:cs="Tahoma"/>
          <w:sz w:val="20"/>
          <w:szCs w:val="20"/>
          <w:lang w:eastAsia="sl-SI"/>
        </w:rPr>
      </w:pPr>
    </w:p>
    <w:p w14:paraId="3FDF9780" w14:textId="77777777" w:rsidR="008775D9" w:rsidRPr="00E145F6" w:rsidRDefault="008775D9" w:rsidP="00195179">
      <w:pPr>
        <w:keepLines/>
        <w:widowControl w:val="0"/>
        <w:spacing w:after="0" w:line="240" w:lineRule="auto"/>
        <w:jc w:val="both"/>
        <w:rPr>
          <w:rFonts w:ascii="Tahoma" w:eastAsia="Times New Roman" w:hAnsi="Tahoma" w:cs="Tahoma"/>
          <w:sz w:val="24"/>
          <w:szCs w:val="20"/>
          <w:lang w:eastAsia="sl-SI"/>
        </w:rPr>
      </w:pPr>
      <w:r w:rsidRPr="00E145F6">
        <w:rPr>
          <w:rFonts w:ascii="Tahoma" w:eastAsia="Times New Roman" w:hAnsi="Tahoma" w:cs="Tahoma"/>
          <w:i/>
          <w:sz w:val="20"/>
          <w:szCs w:val="20"/>
          <w:lang w:eastAsia="sl-SI"/>
        </w:rPr>
        <w:t>Ponudnik, ki odda ponudbo, pod kazensko in materialno odgovornostjo jamči, da so vsi podatki in dokumenti, podani v ponudbi, resnični in da ustrezajo originalu.</w:t>
      </w:r>
    </w:p>
    <w:p w14:paraId="7FC3DDB7" w14:textId="77777777" w:rsidR="008775D9" w:rsidRPr="00381720" w:rsidRDefault="008775D9" w:rsidP="00195179">
      <w:pPr>
        <w:keepLines/>
        <w:widowControl w:val="0"/>
        <w:spacing w:after="0" w:line="240" w:lineRule="auto"/>
        <w:jc w:val="both"/>
        <w:rPr>
          <w:rFonts w:ascii="Tahoma" w:eastAsia="Times New Roman" w:hAnsi="Tahoma" w:cs="Tahoma"/>
          <w:sz w:val="16"/>
          <w:szCs w:val="20"/>
          <w:lang w:eastAsia="sl-SI"/>
        </w:rPr>
      </w:pPr>
    </w:p>
    <w:p w14:paraId="181DBBFB" w14:textId="77777777" w:rsidR="008775D9" w:rsidRPr="00381720" w:rsidRDefault="008775D9" w:rsidP="00195179">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Ponudbena dokumentacija, ki jo naročnik zahteva z javnim razpisom je navedena v nadaljevanju:</w:t>
      </w:r>
    </w:p>
    <w:p w14:paraId="47C14175"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8775D9" w:rsidRPr="00EB78CE" w14:paraId="2D784638" w14:textId="77777777" w:rsidTr="002002D7">
        <w:tc>
          <w:tcPr>
            <w:tcW w:w="212" w:type="dxa"/>
            <w:tcBorders>
              <w:right w:val="nil"/>
            </w:tcBorders>
          </w:tcPr>
          <w:p w14:paraId="5BF904F6"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tc>
        <w:tc>
          <w:tcPr>
            <w:tcW w:w="8040" w:type="dxa"/>
            <w:tcBorders>
              <w:left w:val="nil"/>
            </w:tcBorders>
          </w:tcPr>
          <w:p w14:paraId="7B403AF0"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PODATKI O PONUDNIKU </w:t>
            </w:r>
          </w:p>
        </w:tc>
        <w:tc>
          <w:tcPr>
            <w:tcW w:w="912" w:type="dxa"/>
            <w:tcBorders>
              <w:right w:val="nil"/>
            </w:tcBorders>
          </w:tcPr>
          <w:p w14:paraId="6A2206C4" w14:textId="77777777" w:rsidR="008775D9" w:rsidRPr="00EB78CE" w:rsidRDefault="008775D9" w:rsidP="00195179">
            <w:pPr>
              <w:keepLines/>
              <w:widowControl w:val="0"/>
              <w:spacing w:after="0" w:line="240" w:lineRule="auto"/>
              <w:jc w:val="both"/>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551" w:type="dxa"/>
            <w:tcBorders>
              <w:left w:val="nil"/>
            </w:tcBorders>
          </w:tcPr>
          <w:p w14:paraId="366A7787" w14:textId="77777777" w:rsidR="008775D9" w:rsidRPr="00EB78CE" w:rsidRDefault="008775D9" w:rsidP="00195179">
            <w:pPr>
              <w:keepLines/>
              <w:widowControl w:val="0"/>
              <w:spacing w:after="0" w:line="240" w:lineRule="auto"/>
              <w:jc w:val="both"/>
              <w:rPr>
                <w:rFonts w:ascii="Tahoma" w:eastAsia="Times New Roman" w:hAnsi="Tahoma" w:cs="Tahoma"/>
                <w:b/>
                <w:i/>
                <w:sz w:val="20"/>
                <w:szCs w:val="20"/>
                <w:lang w:eastAsia="sl-SI"/>
              </w:rPr>
            </w:pPr>
            <w:r w:rsidRPr="00EB78CE">
              <w:rPr>
                <w:rFonts w:ascii="Tahoma" w:eastAsia="Times New Roman" w:hAnsi="Tahoma" w:cs="Tahoma"/>
                <w:b/>
                <w:i/>
                <w:sz w:val="20"/>
                <w:szCs w:val="20"/>
                <w:lang w:eastAsia="sl-SI"/>
              </w:rPr>
              <w:t>1</w:t>
            </w:r>
          </w:p>
        </w:tc>
      </w:tr>
    </w:tbl>
    <w:p w14:paraId="7A2A9374" w14:textId="77777777" w:rsidR="008775D9" w:rsidRPr="00EB78CE" w:rsidRDefault="008775D9" w:rsidP="00195179">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E67C36C"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Prilogo je potrebno izpolniti in podpisati </w:t>
      </w:r>
      <w:r w:rsidRPr="00EB78CE">
        <w:rPr>
          <w:rFonts w:ascii="Tahoma" w:eastAsia="Times New Roman" w:hAnsi="Tahoma" w:cs="Tahoma"/>
          <w:sz w:val="20"/>
          <w:szCs w:val="20"/>
          <w:u w:val="single"/>
          <w:lang w:eastAsia="sl-SI"/>
        </w:rPr>
        <w:t>ter naložiti v</w:t>
      </w:r>
      <w:r w:rsidRPr="00EB78CE">
        <w:rPr>
          <w:rFonts w:ascii="Tahoma" w:eastAsia="Times New Roman" w:hAnsi="Tahoma" w:cs="Tahoma"/>
          <w:b/>
          <w:sz w:val="20"/>
          <w:szCs w:val="20"/>
          <w:u w:val="single"/>
          <w:lang w:eastAsia="sl-SI"/>
        </w:rPr>
        <w:t xml:space="preserve"> razdelek »</w:t>
      </w:r>
      <w:r w:rsidR="004259A2" w:rsidRPr="00EB78CE">
        <w:rPr>
          <w:rFonts w:ascii="Tahoma" w:eastAsia="Times New Roman" w:hAnsi="Tahoma" w:cs="Tahoma"/>
          <w:b/>
          <w:sz w:val="20"/>
          <w:szCs w:val="20"/>
          <w:u w:val="single"/>
          <w:lang w:eastAsia="sl-SI"/>
        </w:rPr>
        <w:t xml:space="preserve">Dokumenti - </w:t>
      </w:r>
      <w:r w:rsidR="00B34A61" w:rsidRPr="00EB78CE">
        <w:rPr>
          <w:rFonts w:ascii="Tahoma" w:eastAsia="Times New Roman" w:hAnsi="Tahoma" w:cs="Tahoma"/>
          <w:b/>
          <w:sz w:val="20"/>
          <w:szCs w:val="20"/>
          <w:u w:val="single"/>
          <w:lang w:eastAsia="sl-SI"/>
        </w:rPr>
        <w:t xml:space="preserve"> Ostale priloge</w:t>
      </w:r>
      <w:r w:rsidRPr="00EB78CE">
        <w:rPr>
          <w:rFonts w:ascii="Tahoma" w:eastAsia="Times New Roman" w:hAnsi="Tahoma" w:cs="Tahoma"/>
          <w:b/>
          <w:sz w:val="20"/>
          <w:szCs w:val="20"/>
          <w:u w:val="single"/>
          <w:lang w:eastAsia="sl-SI"/>
        </w:rPr>
        <w:t>«</w:t>
      </w:r>
      <w:r w:rsidRPr="00EB78CE">
        <w:rPr>
          <w:rFonts w:ascii="Tahoma" w:eastAsia="Times New Roman" w:hAnsi="Tahoma" w:cs="Tahoma"/>
          <w:sz w:val="20"/>
          <w:szCs w:val="20"/>
          <w:lang w:eastAsia="sl-SI"/>
        </w:rPr>
        <w:t xml:space="preserve">. </w:t>
      </w:r>
    </w:p>
    <w:p w14:paraId="7DC0F0DB"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p w14:paraId="6DE4ED9A" w14:textId="77777777" w:rsidR="008775D9" w:rsidRPr="00EB78CE" w:rsidRDefault="008775D9" w:rsidP="00195179">
      <w:pPr>
        <w:keepLines/>
        <w:widowControl w:val="0"/>
        <w:spacing w:after="0" w:line="240" w:lineRule="auto"/>
        <w:jc w:val="both"/>
        <w:rPr>
          <w:rFonts w:ascii="Tahoma" w:eastAsia="Times New Roman" w:hAnsi="Tahoma" w:cs="Tahoma"/>
          <w:i/>
          <w:sz w:val="20"/>
          <w:szCs w:val="20"/>
          <w:lang w:eastAsia="sl-SI"/>
        </w:rPr>
      </w:pPr>
      <w:r w:rsidRPr="00EB78CE">
        <w:rPr>
          <w:rFonts w:ascii="Tahoma" w:eastAsia="Times New Roman" w:hAnsi="Tahoma" w:cs="Tahoma"/>
          <w:i/>
          <w:sz w:val="20"/>
          <w:szCs w:val="20"/>
          <w:lang w:eastAsia="sl-SI"/>
        </w:rPr>
        <w:t xml:space="preserve">V primeru, da odda več ponudnikov skupno - partnersko ponudbo, morajo razmnožen obrazec priloge 1 izpolniti vsi ponudniki - partnerji. K prilogi 1 se priloži tudi potrjen pravni akt o skupni izvedbi naročila. </w:t>
      </w:r>
    </w:p>
    <w:p w14:paraId="027C2A74" w14:textId="77777777" w:rsidR="00235075" w:rsidRPr="00EB78CE" w:rsidRDefault="00235075" w:rsidP="00195179">
      <w:pPr>
        <w:keepLines/>
        <w:widowControl w:val="0"/>
        <w:spacing w:after="0" w:line="240" w:lineRule="auto"/>
        <w:jc w:val="both"/>
        <w:rPr>
          <w:rFonts w:ascii="Tahoma" w:eastAsia="Times New Roman" w:hAnsi="Tahoma" w:cs="Tahoma"/>
          <w:i/>
          <w:sz w:val="20"/>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235075" w:rsidRPr="00EB78CE" w14:paraId="36447E3F" w14:textId="77777777" w:rsidTr="00E145F6">
        <w:trPr>
          <w:trHeight w:val="237"/>
        </w:trPr>
        <w:tc>
          <w:tcPr>
            <w:tcW w:w="212" w:type="dxa"/>
            <w:tcBorders>
              <w:right w:val="nil"/>
            </w:tcBorders>
          </w:tcPr>
          <w:p w14:paraId="70756134" w14:textId="77777777" w:rsidR="00235075" w:rsidRPr="00EB78CE" w:rsidRDefault="00235075" w:rsidP="00235075">
            <w:pPr>
              <w:keepLines/>
              <w:widowControl w:val="0"/>
              <w:spacing w:after="0" w:line="240" w:lineRule="auto"/>
              <w:jc w:val="both"/>
              <w:rPr>
                <w:rFonts w:ascii="Tahoma" w:eastAsia="Times New Roman" w:hAnsi="Tahoma" w:cs="Tahoma"/>
                <w:sz w:val="20"/>
                <w:szCs w:val="20"/>
                <w:lang w:eastAsia="sl-SI"/>
              </w:rPr>
            </w:pPr>
          </w:p>
        </w:tc>
        <w:tc>
          <w:tcPr>
            <w:tcW w:w="8080" w:type="dxa"/>
            <w:tcBorders>
              <w:left w:val="nil"/>
            </w:tcBorders>
          </w:tcPr>
          <w:p w14:paraId="621F0984" w14:textId="77777777" w:rsidR="00235075" w:rsidRPr="00EB78CE" w:rsidRDefault="00235075" w:rsidP="00235075">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PONUDBA (POVZETEK SKUPNE PONUDBENE CENE)</w:t>
            </w:r>
          </w:p>
        </w:tc>
        <w:tc>
          <w:tcPr>
            <w:tcW w:w="992" w:type="dxa"/>
            <w:tcBorders>
              <w:right w:val="nil"/>
            </w:tcBorders>
          </w:tcPr>
          <w:p w14:paraId="5BBD0703" w14:textId="77777777" w:rsidR="00235075" w:rsidRPr="00EB78CE" w:rsidRDefault="00235075" w:rsidP="00235075">
            <w:pPr>
              <w:keepLines/>
              <w:widowControl w:val="0"/>
              <w:spacing w:after="0" w:line="240" w:lineRule="auto"/>
              <w:jc w:val="both"/>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425" w:type="dxa"/>
            <w:tcBorders>
              <w:left w:val="nil"/>
            </w:tcBorders>
          </w:tcPr>
          <w:p w14:paraId="7DC2D3CE" w14:textId="77777777" w:rsidR="00235075" w:rsidRPr="00EB78CE" w:rsidRDefault="00235075" w:rsidP="00235075">
            <w:pPr>
              <w:keepLines/>
              <w:widowControl w:val="0"/>
              <w:spacing w:after="0" w:line="240" w:lineRule="auto"/>
              <w:jc w:val="both"/>
              <w:rPr>
                <w:rFonts w:ascii="Tahoma" w:eastAsia="Times New Roman" w:hAnsi="Tahoma" w:cs="Tahoma"/>
                <w:b/>
                <w:i/>
                <w:sz w:val="20"/>
                <w:szCs w:val="20"/>
                <w:lang w:eastAsia="sl-SI"/>
              </w:rPr>
            </w:pPr>
            <w:r w:rsidRPr="00EB78CE">
              <w:rPr>
                <w:rFonts w:ascii="Tahoma" w:eastAsia="Times New Roman" w:hAnsi="Tahoma" w:cs="Tahoma"/>
                <w:b/>
                <w:i/>
                <w:sz w:val="20"/>
                <w:szCs w:val="20"/>
                <w:lang w:eastAsia="sl-SI"/>
              </w:rPr>
              <w:t>2</w:t>
            </w:r>
          </w:p>
        </w:tc>
      </w:tr>
    </w:tbl>
    <w:p w14:paraId="7CAC0CD3" w14:textId="77777777" w:rsidR="00235075" w:rsidRPr="00EB78CE" w:rsidRDefault="00235075" w:rsidP="00195179">
      <w:pPr>
        <w:keepLines/>
        <w:widowControl w:val="0"/>
        <w:spacing w:after="0" w:line="240" w:lineRule="auto"/>
        <w:jc w:val="both"/>
        <w:rPr>
          <w:rFonts w:ascii="Tahoma" w:eastAsia="Times New Roman" w:hAnsi="Tahoma" w:cs="Tahoma"/>
          <w:sz w:val="20"/>
          <w:szCs w:val="20"/>
          <w:lang w:eastAsia="sl-SI"/>
        </w:rPr>
      </w:pPr>
    </w:p>
    <w:p w14:paraId="6F7507F7" w14:textId="77777777" w:rsidR="008775D9" w:rsidRPr="00EB78CE" w:rsidRDefault="008775D9" w:rsidP="00195179">
      <w:pPr>
        <w:keepLines/>
        <w:widowControl w:val="0"/>
        <w:spacing w:after="0" w:line="240" w:lineRule="auto"/>
        <w:ind w:right="-284"/>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Ponudnik mora obrazec </w:t>
      </w:r>
      <w:r w:rsidRPr="00EB78CE">
        <w:rPr>
          <w:rFonts w:ascii="Tahoma" w:eastAsia="Times New Roman" w:hAnsi="Tahoma" w:cs="Tahoma"/>
          <w:b/>
          <w:sz w:val="20"/>
          <w:szCs w:val="20"/>
          <w:lang w:eastAsia="sl-SI"/>
        </w:rPr>
        <w:t>Priloga 2</w:t>
      </w:r>
      <w:r w:rsidRPr="00EB78CE">
        <w:rPr>
          <w:rFonts w:ascii="Tahoma" w:eastAsia="Times New Roman" w:hAnsi="Tahoma" w:cs="Tahoma"/>
          <w:sz w:val="20"/>
          <w:szCs w:val="20"/>
          <w:lang w:eastAsia="sl-SI"/>
        </w:rPr>
        <w:t xml:space="preserve"> izpolniti in podpisati, </w:t>
      </w:r>
      <w:r w:rsidRPr="00EB78CE">
        <w:rPr>
          <w:rFonts w:ascii="Tahoma" w:eastAsia="Times New Roman" w:hAnsi="Tahoma" w:cs="Tahoma"/>
          <w:sz w:val="20"/>
          <w:szCs w:val="20"/>
          <w:u w:val="single"/>
          <w:lang w:eastAsia="sl-SI"/>
        </w:rPr>
        <w:t>ter jo naložiti v</w:t>
      </w:r>
      <w:r w:rsidRPr="00EB78CE">
        <w:rPr>
          <w:rFonts w:ascii="Tahoma" w:eastAsia="Times New Roman" w:hAnsi="Tahoma" w:cs="Tahoma"/>
          <w:b/>
          <w:sz w:val="20"/>
          <w:szCs w:val="20"/>
          <w:u w:val="single"/>
          <w:lang w:eastAsia="sl-SI"/>
        </w:rPr>
        <w:t xml:space="preserve"> razdelek </w:t>
      </w:r>
      <w:r w:rsidR="00D07D77" w:rsidRPr="00EB78CE">
        <w:rPr>
          <w:rFonts w:ascii="Tahoma" w:eastAsia="Times New Roman" w:hAnsi="Tahoma" w:cs="Tahoma"/>
          <w:b/>
          <w:sz w:val="20"/>
          <w:szCs w:val="20"/>
          <w:u w:val="single"/>
          <w:lang w:eastAsia="sl-SI"/>
        </w:rPr>
        <w:t>»Skupna ponudbena vrednost - Predračun«</w:t>
      </w:r>
      <w:r w:rsidRPr="00EB78CE">
        <w:rPr>
          <w:rFonts w:ascii="Tahoma" w:eastAsia="Times New Roman" w:hAnsi="Tahoma" w:cs="Tahoma"/>
          <w:b/>
          <w:sz w:val="20"/>
          <w:szCs w:val="20"/>
          <w:u w:val="single"/>
          <w:lang w:eastAsia="sl-SI"/>
        </w:rPr>
        <w:t xml:space="preserve">«. </w:t>
      </w:r>
      <w:r w:rsidRPr="00EB78CE">
        <w:rPr>
          <w:rFonts w:ascii="Tahoma" w:eastAsia="Times New Roman" w:hAnsi="Tahoma" w:cs="Tahoma"/>
          <w:sz w:val="20"/>
          <w:szCs w:val="20"/>
          <w:lang w:eastAsia="sl-SI"/>
        </w:rPr>
        <w:t>Le-ta bo tudi na voljo oz. dostopna javnosti na javnem odpiranju ponudb.</w:t>
      </w:r>
    </w:p>
    <w:p w14:paraId="77BF7EBF" w14:textId="77777777" w:rsidR="00CC4DD9" w:rsidRPr="00EB78CE" w:rsidRDefault="00CC4DD9" w:rsidP="00195179">
      <w:pPr>
        <w:keepLines/>
        <w:widowControl w:val="0"/>
        <w:spacing w:after="0" w:line="240" w:lineRule="auto"/>
        <w:ind w:right="-284"/>
        <w:jc w:val="both"/>
        <w:rPr>
          <w:rFonts w:ascii="Tahoma" w:eastAsia="Times New Roman" w:hAnsi="Tahoma" w:cs="Tahoma"/>
          <w:sz w:val="20"/>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235075" w:rsidRPr="00EB78CE" w14:paraId="2FC18020" w14:textId="77777777" w:rsidTr="00235075">
        <w:trPr>
          <w:trHeight w:val="211"/>
        </w:trPr>
        <w:tc>
          <w:tcPr>
            <w:tcW w:w="212" w:type="dxa"/>
            <w:tcBorders>
              <w:right w:val="nil"/>
            </w:tcBorders>
          </w:tcPr>
          <w:p w14:paraId="086E5482" w14:textId="77777777" w:rsidR="00235075" w:rsidRPr="00EB78CE" w:rsidRDefault="00235075" w:rsidP="00235075">
            <w:pPr>
              <w:keepLines/>
              <w:widowControl w:val="0"/>
              <w:spacing w:after="0" w:line="240" w:lineRule="auto"/>
              <w:jc w:val="both"/>
              <w:rPr>
                <w:rFonts w:ascii="Tahoma" w:eastAsia="Times New Roman" w:hAnsi="Tahoma" w:cs="Tahoma"/>
                <w:sz w:val="20"/>
                <w:szCs w:val="20"/>
                <w:lang w:eastAsia="sl-SI"/>
              </w:rPr>
            </w:pPr>
          </w:p>
        </w:tc>
        <w:tc>
          <w:tcPr>
            <w:tcW w:w="8080" w:type="dxa"/>
            <w:tcBorders>
              <w:left w:val="nil"/>
            </w:tcBorders>
          </w:tcPr>
          <w:p w14:paraId="0BACC118" w14:textId="77777777" w:rsidR="00235075" w:rsidRPr="00EB78CE" w:rsidRDefault="00235075" w:rsidP="00235075">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PONUDBENI PREDRAČUN</w:t>
            </w:r>
          </w:p>
        </w:tc>
        <w:tc>
          <w:tcPr>
            <w:tcW w:w="850" w:type="dxa"/>
            <w:tcBorders>
              <w:right w:val="nil"/>
            </w:tcBorders>
          </w:tcPr>
          <w:p w14:paraId="7D785C3A" w14:textId="77777777" w:rsidR="00235075" w:rsidRPr="00EB78CE" w:rsidRDefault="00235075" w:rsidP="00235075">
            <w:pPr>
              <w:keepLines/>
              <w:widowControl w:val="0"/>
              <w:spacing w:after="0" w:line="240" w:lineRule="auto"/>
              <w:jc w:val="both"/>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567" w:type="dxa"/>
            <w:tcBorders>
              <w:left w:val="nil"/>
            </w:tcBorders>
          </w:tcPr>
          <w:p w14:paraId="0D772B36" w14:textId="77777777" w:rsidR="00235075" w:rsidRPr="00EB78CE" w:rsidRDefault="00235075" w:rsidP="00235075">
            <w:pPr>
              <w:keepLines/>
              <w:widowControl w:val="0"/>
              <w:spacing w:after="0" w:line="240" w:lineRule="auto"/>
              <w:jc w:val="both"/>
              <w:rPr>
                <w:rFonts w:ascii="Tahoma" w:eastAsia="Times New Roman" w:hAnsi="Tahoma" w:cs="Tahoma"/>
                <w:b/>
                <w:i/>
                <w:sz w:val="20"/>
                <w:szCs w:val="20"/>
                <w:lang w:eastAsia="sl-SI"/>
              </w:rPr>
            </w:pPr>
            <w:r w:rsidRPr="00EB78CE">
              <w:rPr>
                <w:rFonts w:ascii="Tahoma" w:eastAsia="Times New Roman" w:hAnsi="Tahoma" w:cs="Tahoma"/>
                <w:b/>
                <w:i/>
                <w:sz w:val="20"/>
                <w:szCs w:val="20"/>
                <w:lang w:eastAsia="sl-SI"/>
              </w:rPr>
              <w:t>2/1</w:t>
            </w:r>
          </w:p>
        </w:tc>
      </w:tr>
    </w:tbl>
    <w:p w14:paraId="2D5D065F" w14:textId="77777777" w:rsidR="00D07D77" w:rsidRPr="00EB78CE" w:rsidRDefault="00D07D77" w:rsidP="00CC4DD9">
      <w:pPr>
        <w:keepLines/>
        <w:widowControl w:val="0"/>
        <w:spacing w:after="0" w:line="240" w:lineRule="auto"/>
        <w:jc w:val="both"/>
        <w:rPr>
          <w:rFonts w:ascii="Tahoma" w:eastAsia="Times New Roman" w:hAnsi="Tahoma" w:cs="Tahoma"/>
          <w:sz w:val="20"/>
          <w:szCs w:val="20"/>
          <w:lang w:eastAsia="sl-SI"/>
        </w:rPr>
      </w:pPr>
    </w:p>
    <w:p w14:paraId="64CA2D92" w14:textId="77777777" w:rsidR="00235075" w:rsidRPr="00EB78CE" w:rsidRDefault="00235075" w:rsidP="00235075">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Ponudnik mora obrazec predračuna (</w:t>
      </w:r>
      <w:r w:rsidRPr="00EB78CE">
        <w:rPr>
          <w:rFonts w:ascii="Tahoma" w:eastAsia="Times New Roman" w:hAnsi="Tahoma" w:cs="Tahoma"/>
          <w:b/>
          <w:sz w:val="20"/>
          <w:szCs w:val="20"/>
          <w:lang w:eastAsia="sl-SI"/>
        </w:rPr>
        <w:t>Priloga 2/1)</w:t>
      </w:r>
      <w:r w:rsidRPr="00EB78CE">
        <w:rPr>
          <w:rFonts w:ascii="Tahoma" w:eastAsia="Times New Roman" w:hAnsi="Tahoma" w:cs="Tahoma"/>
          <w:sz w:val="20"/>
          <w:szCs w:val="20"/>
          <w:lang w:eastAsia="sl-SI"/>
        </w:rPr>
        <w:t xml:space="preserve"> za sklop za katerega oddaja ponudbo natisniti, izpolniti in podpisati, </w:t>
      </w:r>
      <w:r w:rsidRPr="00EB78CE">
        <w:rPr>
          <w:rFonts w:ascii="Tahoma" w:eastAsia="Times New Roman" w:hAnsi="Tahoma" w:cs="Tahoma"/>
          <w:sz w:val="20"/>
          <w:szCs w:val="20"/>
          <w:u w:val="single"/>
          <w:lang w:eastAsia="sl-SI"/>
        </w:rPr>
        <w:t>ter ga v pdf. formatu naložiti v</w:t>
      </w:r>
      <w:r w:rsidRPr="00EB78CE">
        <w:rPr>
          <w:rFonts w:ascii="Tahoma" w:eastAsia="Times New Roman" w:hAnsi="Tahoma" w:cs="Tahoma"/>
          <w:b/>
          <w:sz w:val="20"/>
          <w:szCs w:val="20"/>
          <w:u w:val="single"/>
          <w:lang w:eastAsia="sl-SI"/>
        </w:rPr>
        <w:t xml:space="preserve"> razdelek </w:t>
      </w:r>
      <w:r w:rsidR="00EB78CE" w:rsidRPr="00EB78CE">
        <w:rPr>
          <w:rFonts w:ascii="Tahoma" w:eastAsia="Times New Roman" w:hAnsi="Tahoma" w:cs="Tahoma"/>
          <w:b/>
          <w:sz w:val="20"/>
          <w:szCs w:val="20"/>
          <w:u w:val="single"/>
          <w:lang w:eastAsia="sl-SI"/>
        </w:rPr>
        <w:t>»Dokumenti -  Ostale priloge«</w:t>
      </w:r>
      <w:r w:rsidRPr="00EB78CE">
        <w:rPr>
          <w:rFonts w:ascii="Tahoma" w:eastAsia="Times New Roman" w:hAnsi="Tahoma" w:cs="Tahoma"/>
          <w:sz w:val="20"/>
          <w:szCs w:val="20"/>
          <w:lang w:eastAsia="sl-SI"/>
        </w:rPr>
        <w:t xml:space="preserve">, </w:t>
      </w:r>
      <w:r w:rsidRPr="00EB78CE">
        <w:rPr>
          <w:rFonts w:ascii="Tahoma" w:eastAsia="Times New Roman" w:hAnsi="Tahoma" w:cs="Tahoma"/>
          <w:b/>
          <w:sz w:val="20"/>
          <w:szCs w:val="20"/>
          <w:u w:val="single"/>
          <w:lang w:eastAsia="sl-SI"/>
        </w:rPr>
        <w:t>ter</w:t>
      </w:r>
      <w:r w:rsidRPr="00EB78CE">
        <w:rPr>
          <w:rFonts w:ascii="Tahoma" w:eastAsia="Times New Roman" w:hAnsi="Tahoma" w:cs="Tahoma"/>
          <w:sz w:val="20"/>
          <w:szCs w:val="20"/>
          <w:lang w:eastAsia="sl-SI"/>
        </w:rPr>
        <w:t xml:space="preserve"> identičnega tudi v elektronski obliki (</w:t>
      </w:r>
      <w:r w:rsidRPr="00EB78CE">
        <w:rPr>
          <w:rFonts w:ascii="Tahoma" w:eastAsia="Times New Roman" w:hAnsi="Tahoma" w:cs="Tahoma"/>
          <w:b/>
          <w:sz w:val="20"/>
          <w:szCs w:val="20"/>
          <w:u w:val="single"/>
          <w:lang w:eastAsia="sl-SI"/>
        </w:rPr>
        <w:t>v Excel obliki</w:t>
      </w:r>
      <w:r w:rsidRPr="00EB78CE">
        <w:rPr>
          <w:rFonts w:ascii="Tahoma" w:eastAsia="Times New Roman" w:hAnsi="Tahoma" w:cs="Tahoma"/>
          <w:sz w:val="20"/>
          <w:szCs w:val="20"/>
          <w:u w:val="single"/>
          <w:lang w:eastAsia="sl-SI"/>
        </w:rPr>
        <w:t>)</w:t>
      </w:r>
      <w:r w:rsidRPr="00EB78CE">
        <w:rPr>
          <w:rFonts w:ascii="Tahoma" w:eastAsia="Times New Roman" w:hAnsi="Tahoma" w:cs="Tahoma"/>
          <w:sz w:val="20"/>
          <w:szCs w:val="20"/>
          <w:lang w:eastAsia="sl-SI"/>
        </w:rPr>
        <w:t xml:space="preserve"> naložiti v</w:t>
      </w:r>
      <w:r w:rsidRPr="00EB78CE">
        <w:rPr>
          <w:rFonts w:ascii="Tahoma" w:eastAsia="Times New Roman" w:hAnsi="Tahoma" w:cs="Tahoma"/>
          <w:b/>
          <w:sz w:val="20"/>
          <w:szCs w:val="20"/>
          <w:lang w:eastAsia="sl-SI"/>
        </w:rPr>
        <w:t xml:space="preserve"> </w:t>
      </w:r>
      <w:r w:rsidRPr="00EB78CE">
        <w:rPr>
          <w:rFonts w:ascii="Tahoma" w:eastAsia="Times New Roman" w:hAnsi="Tahoma" w:cs="Tahoma"/>
          <w:b/>
          <w:sz w:val="20"/>
          <w:szCs w:val="20"/>
          <w:u w:val="single"/>
          <w:lang w:eastAsia="sl-SI"/>
        </w:rPr>
        <w:t xml:space="preserve">razdelek </w:t>
      </w:r>
      <w:r w:rsidR="00EB78CE" w:rsidRPr="00EB78CE">
        <w:rPr>
          <w:rFonts w:ascii="Tahoma" w:eastAsia="Times New Roman" w:hAnsi="Tahoma" w:cs="Tahoma"/>
          <w:b/>
          <w:sz w:val="20"/>
          <w:szCs w:val="20"/>
          <w:u w:val="single"/>
          <w:lang w:eastAsia="sl-SI"/>
        </w:rPr>
        <w:t xml:space="preserve">»Dokumenti -  Ostale priloge«. </w:t>
      </w:r>
      <w:r w:rsidRPr="00EB78CE">
        <w:rPr>
          <w:rFonts w:ascii="Tahoma" w:eastAsia="Times New Roman" w:hAnsi="Tahoma" w:cs="Tahoma"/>
          <w:sz w:val="20"/>
          <w:szCs w:val="20"/>
          <w:lang w:eastAsia="sl-SI"/>
        </w:rPr>
        <w:t>Le-ta ne bo prikazana javnosti in ostalim ponudnikom na javnem odpiranju ponudb.</w:t>
      </w:r>
    </w:p>
    <w:p w14:paraId="3B4329AF" w14:textId="77777777" w:rsidR="00235075" w:rsidRPr="00EB78CE" w:rsidRDefault="00235075" w:rsidP="00235075">
      <w:pPr>
        <w:keepLines/>
        <w:widowControl w:val="0"/>
        <w:spacing w:after="0" w:line="240" w:lineRule="auto"/>
        <w:jc w:val="both"/>
        <w:rPr>
          <w:rFonts w:ascii="Tahoma" w:eastAsia="Times New Roman" w:hAnsi="Tahoma" w:cs="Tahoma"/>
          <w:sz w:val="20"/>
          <w:szCs w:val="20"/>
          <w:lang w:eastAsia="sl-SI"/>
        </w:rPr>
      </w:pPr>
    </w:p>
    <w:p w14:paraId="1AA2EAC7" w14:textId="77777777" w:rsidR="00235075" w:rsidRPr="00EB78CE" w:rsidRDefault="00235075" w:rsidP="00235075">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u w:val="single"/>
          <w:lang w:eastAsia="sl-SI"/>
        </w:rPr>
        <w:t>Ponudnik mora upoštevati navodila in zahteve glede ponudbenega predračuna, ki so navedena Prilogi 2/1.</w:t>
      </w:r>
    </w:p>
    <w:p w14:paraId="7715A3B7" w14:textId="77777777" w:rsidR="00235075" w:rsidRPr="00EB78CE" w:rsidRDefault="00235075" w:rsidP="00CC4DD9">
      <w:pPr>
        <w:keepLines/>
        <w:widowControl w:val="0"/>
        <w:spacing w:after="0" w:line="240" w:lineRule="auto"/>
        <w:jc w:val="both"/>
        <w:rPr>
          <w:rFonts w:ascii="Tahoma" w:eastAsia="Times New Roman" w:hAnsi="Tahoma" w:cs="Tahoma"/>
          <w:sz w:val="20"/>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235075" w:rsidRPr="00EB78CE" w14:paraId="39311EC4" w14:textId="77777777" w:rsidTr="00235075">
        <w:trPr>
          <w:trHeight w:val="211"/>
        </w:trPr>
        <w:tc>
          <w:tcPr>
            <w:tcW w:w="212" w:type="dxa"/>
            <w:tcBorders>
              <w:right w:val="nil"/>
            </w:tcBorders>
          </w:tcPr>
          <w:p w14:paraId="14369201" w14:textId="77777777" w:rsidR="00235075" w:rsidRPr="00EB78CE" w:rsidRDefault="00235075" w:rsidP="00235075">
            <w:pPr>
              <w:keepLines/>
              <w:widowControl w:val="0"/>
              <w:spacing w:after="0" w:line="240" w:lineRule="auto"/>
              <w:jc w:val="both"/>
              <w:rPr>
                <w:rFonts w:ascii="Tahoma" w:eastAsia="Times New Roman" w:hAnsi="Tahoma" w:cs="Tahoma"/>
                <w:sz w:val="20"/>
                <w:szCs w:val="20"/>
                <w:lang w:eastAsia="sl-SI"/>
              </w:rPr>
            </w:pPr>
          </w:p>
        </w:tc>
        <w:tc>
          <w:tcPr>
            <w:tcW w:w="8080" w:type="dxa"/>
            <w:tcBorders>
              <w:left w:val="nil"/>
            </w:tcBorders>
          </w:tcPr>
          <w:p w14:paraId="0C8BE0D8" w14:textId="77777777" w:rsidR="00235075" w:rsidRPr="00EB78CE" w:rsidRDefault="00235075" w:rsidP="00235075">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SEZNAM NADOMESTNIH DELOV</w:t>
            </w:r>
          </w:p>
        </w:tc>
        <w:tc>
          <w:tcPr>
            <w:tcW w:w="850" w:type="dxa"/>
            <w:tcBorders>
              <w:right w:val="nil"/>
            </w:tcBorders>
          </w:tcPr>
          <w:p w14:paraId="6D3D85F3" w14:textId="77777777" w:rsidR="00235075" w:rsidRPr="00EB78CE" w:rsidRDefault="00235075" w:rsidP="00235075">
            <w:pPr>
              <w:keepLines/>
              <w:widowControl w:val="0"/>
              <w:spacing w:after="0" w:line="240" w:lineRule="auto"/>
              <w:jc w:val="both"/>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567" w:type="dxa"/>
            <w:tcBorders>
              <w:left w:val="nil"/>
            </w:tcBorders>
          </w:tcPr>
          <w:p w14:paraId="6C48A00E" w14:textId="77777777" w:rsidR="00235075" w:rsidRPr="00EB78CE" w:rsidRDefault="00235075" w:rsidP="00235075">
            <w:pPr>
              <w:keepLines/>
              <w:widowControl w:val="0"/>
              <w:spacing w:after="0" w:line="240" w:lineRule="auto"/>
              <w:jc w:val="both"/>
              <w:rPr>
                <w:rFonts w:ascii="Tahoma" w:eastAsia="Times New Roman" w:hAnsi="Tahoma" w:cs="Tahoma"/>
                <w:b/>
                <w:i/>
                <w:sz w:val="20"/>
                <w:szCs w:val="20"/>
                <w:lang w:eastAsia="sl-SI"/>
              </w:rPr>
            </w:pPr>
            <w:r w:rsidRPr="00EB78CE">
              <w:rPr>
                <w:rFonts w:ascii="Tahoma" w:eastAsia="Times New Roman" w:hAnsi="Tahoma" w:cs="Tahoma"/>
                <w:b/>
                <w:i/>
                <w:sz w:val="20"/>
                <w:szCs w:val="20"/>
                <w:lang w:eastAsia="sl-SI"/>
              </w:rPr>
              <w:t>2/2</w:t>
            </w:r>
          </w:p>
        </w:tc>
      </w:tr>
    </w:tbl>
    <w:p w14:paraId="2C760B6A" w14:textId="77777777" w:rsidR="00235075" w:rsidRPr="00EB78CE" w:rsidRDefault="00235075" w:rsidP="00CC4DD9">
      <w:pPr>
        <w:keepLines/>
        <w:widowControl w:val="0"/>
        <w:spacing w:after="0" w:line="240" w:lineRule="auto"/>
        <w:jc w:val="both"/>
        <w:rPr>
          <w:rFonts w:ascii="Tahoma" w:eastAsia="Times New Roman" w:hAnsi="Tahoma" w:cs="Tahoma"/>
          <w:sz w:val="20"/>
          <w:szCs w:val="20"/>
          <w:lang w:eastAsia="sl-SI"/>
        </w:rPr>
      </w:pPr>
    </w:p>
    <w:p w14:paraId="47A09C8D" w14:textId="77777777" w:rsidR="00CC4DD9" w:rsidRPr="00EB78CE" w:rsidRDefault="00CC4DD9" w:rsidP="00CC4DD9">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Prilogo je potrebno izpolniti in podpisati </w:t>
      </w:r>
      <w:r w:rsidRPr="00EB78CE">
        <w:rPr>
          <w:rFonts w:ascii="Tahoma" w:eastAsia="Times New Roman" w:hAnsi="Tahoma" w:cs="Tahoma"/>
          <w:sz w:val="20"/>
          <w:szCs w:val="20"/>
          <w:u w:val="single"/>
          <w:lang w:eastAsia="sl-SI"/>
        </w:rPr>
        <w:t>ter naložiti v</w:t>
      </w:r>
      <w:r w:rsidRPr="00EB78CE">
        <w:rPr>
          <w:rFonts w:ascii="Tahoma" w:eastAsia="Times New Roman" w:hAnsi="Tahoma" w:cs="Tahoma"/>
          <w:b/>
          <w:sz w:val="20"/>
          <w:szCs w:val="20"/>
          <w:u w:val="single"/>
          <w:lang w:eastAsia="sl-SI"/>
        </w:rPr>
        <w:t xml:space="preserve"> razdelek »Dokumenti - Dokumenti - Ostale priloge«</w:t>
      </w:r>
      <w:r w:rsidRPr="00EB78CE">
        <w:rPr>
          <w:rFonts w:ascii="Tahoma" w:eastAsia="Times New Roman" w:hAnsi="Tahoma" w:cs="Tahoma"/>
          <w:sz w:val="20"/>
          <w:szCs w:val="20"/>
          <w:lang w:eastAsia="sl-SI"/>
        </w:rPr>
        <w:t xml:space="preserve">. </w:t>
      </w:r>
    </w:p>
    <w:p w14:paraId="77A2AC27" w14:textId="77777777" w:rsidR="00952401" w:rsidRPr="00EB78CE" w:rsidRDefault="00952401" w:rsidP="00195179">
      <w:pPr>
        <w:keepLines/>
        <w:widowControl w:val="0"/>
        <w:spacing w:after="0" w:line="240" w:lineRule="auto"/>
        <w:ind w:right="-284"/>
        <w:jc w:val="both"/>
        <w:rPr>
          <w:rFonts w:ascii="Tahoma" w:eastAsia="Times New Roman" w:hAnsi="Tahoma" w:cs="Tahoma"/>
          <w:sz w:val="20"/>
          <w:szCs w:val="20"/>
          <w:lang w:eastAsia="sl-SI"/>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775D9" w:rsidRPr="00EB78CE" w14:paraId="7042C4DC" w14:textId="77777777" w:rsidTr="002002D7">
        <w:tc>
          <w:tcPr>
            <w:tcW w:w="212" w:type="dxa"/>
            <w:tcBorders>
              <w:top w:val="single" w:sz="4" w:space="0" w:color="auto"/>
              <w:left w:val="single" w:sz="4" w:space="0" w:color="auto"/>
              <w:bottom w:val="single" w:sz="4" w:space="0" w:color="auto"/>
              <w:right w:val="nil"/>
            </w:tcBorders>
          </w:tcPr>
          <w:p w14:paraId="36B359B1"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tc>
        <w:tc>
          <w:tcPr>
            <w:tcW w:w="8080" w:type="dxa"/>
            <w:tcBorders>
              <w:top w:val="single" w:sz="4" w:space="0" w:color="auto"/>
              <w:left w:val="nil"/>
              <w:bottom w:val="single" w:sz="4" w:space="0" w:color="auto"/>
              <w:right w:val="single" w:sz="4" w:space="0" w:color="808080"/>
            </w:tcBorders>
            <w:hideMark/>
          </w:tcPr>
          <w:p w14:paraId="1984A927"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ESPD – PONUDNIK/GLAVNI PARTNER </w:t>
            </w:r>
          </w:p>
        </w:tc>
        <w:tc>
          <w:tcPr>
            <w:tcW w:w="877" w:type="dxa"/>
            <w:tcBorders>
              <w:top w:val="single" w:sz="4" w:space="0" w:color="auto"/>
              <w:left w:val="single" w:sz="4" w:space="0" w:color="808080"/>
              <w:bottom w:val="single" w:sz="4" w:space="0" w:color="auto"/>
              <w:right w:val="nil"/>
            </w:tcBorders>
            <w:hideMark/>
          </w:tcPr>
          <w:p w14:paraId="115A0C72" w14:textId="77777777" w:rsidR="008775D9" w:rsidRPr="00EB78CE" w:rsidRDefault="008775D9" w:rsidP="00195179">
            <w:pPr>
              <w:keepLines/>
              <w:widowControl w:val="0"/>
              <w:spacing w:after="0" w:line="240" w:lineRule="auto"/>
              <w:jc w:val="both"/>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469C2BA2" w14:textId="77777777" w:rsidR="008775D9" w:rsidRPr="00EB78CE" w:rsidRDefault="008775D9" w:rsidP="00195179">
            <w:pPr>
              <w:keepLines/>
              <w:widowControl w:val="0"/>
              <w:spacing w:after="0" w:line="240" w:lineRule="auto"/>
              <w:jc w:val="both"/>
              <w:rPr>
                <w:rFonts w:ascii="Tahoma" w:eastAsia="Times New Roman" w:hAnsi="Tahoma" w:cs="Tahoma"/>
                <w:b/>
                <w:i/>
                <w:sz w:val="20"/>
                <w:szCs w:val="20"/>
                <w:lang w:eastAsia="sl-SI"/>
              </w:rPr>
            </w:pPr>
            <w:r w:rsidRPr="00EB78CE">
              <w:rPr>
                <w:rFonts w:ascii="Tahoma" w:eastAsia="Times New Roman" w:hAnsi="Tahoma" w:cs="Tahoma"/>
                <w:b/>
                <w:i/>
                <w:sz w:val="20"/>
                <w:szCs w:val="20"/>
                <w:lang w:eastAsia="sl-SI"/>
              </w:rPr>
              <w:t>3/1</w:t>
            </w:r>
          </w:p>
        </w:tc>
      </w:tr>
    </w:tbl>
    <w:p w14:paraId="4C87120C"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p w14:paraId="74CC4660"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Ponudnik (oz. glavni partner v primeru skupne ponudbe) mora svoj obrazec ESPD izpolniti ter ga v .pdf formatu ali v elektronski obliki (nepodpisan .xml format, ki bo podpisan hkrati z oddajo ponudbe) naložiti na informacijski sistem e-JN </w:t>
      </w:r>
      <w:r w:rsidRPr="00EB78CE">
        <w:rPr>
          <w:rFonts w:ascii="Tahoma" w:eastAsia="Times New Roman" w:hAnsi="Tahoma" w:cs="Tahoma"/>
          <w:b/>
          <w:sz w:val="20"/>
          <w:szCs w:val="20"/>
          <w:u w:val="single"/>
          <w:lang w:eastAsia="sl-SI"/>
        </w:rPr>
        <w:t>v razdelek »</w:t>
      </w:r>
      <w:r w:rsidR="00B34A61" w:rsidRPr="00EB78CE">
        <w:rPr>
          <w:rFonts w:ascii="Tahoma" w:eastAsia="Times New Roman" w:hAnsi="Tahoma" w:cs="Tahoma"/>
          <w:b/>
          <w:sz w:val="20"/>
          <w:szCs w:val="20"/>
          <w:u w:val="single"/>
          <w:lang w:eastAsia="sl-SI"/>
        </w:rPr>
        <w:t xml:space="preserve">Dokumenti - </w:t>
      </w:r>
      <w:r w:rsidRPr="00EB78CE">
        <w:rPr>
          <w:rFonts w:ascii="Tahoma" w:eastAsia="Times New Roman" w:hAnsi="Tahoma" w:cs="Tahoma"/>
          <w:b/>
          <w:sz w:val="20"/>
          <w:szCs w:val="20"/>
          <w:u w:val="single"/>
          <w:lang w:eastAsia="sl-SI"/>
        </w:rPr>
        <w:t>ESPD – ponudnik«</w:t>
      </w:r>
      <w:r w:rsidRPr="00EB78CE">
        <w:rPr>
          <w:rFonts w:ascii="Tahoma" w:eastAsia="Times New Roman" w:hAnsi="Tahoma" w:cs="Tahoma"/>
          <w:sz w:val="20"/>
          <w:szCs w:val="20"/>
          <w:u w:val="single"/>
          <w:lang w:eastAsia="sl-SI"/>
        </w:rPr>
        <w:t>.</w:t>
      </w:r>
      <w:r w:rsidRPr="00EB78CE">
        <w:rPr>
          <w:rFonts w:ascii="Tahoma" w:eastAsia="Times New Roman" w:hAnsi="Tahoma" w:cs="Tahoma"/>
          <w:sz w:val="20"/>
          <w:szCs w:val="20"/>
          <w:lang w:eastAsia="sl-SI"/>
        </w:rPr>
        <w:t xml:space="preserve"> </w:t>
      </w:r>
    </w:p>
    <w:p w14:paraId="5BB4BFEB" w14:textId="77777777" w:rsidR="008775D9" w:rsidRPr="00EB78CE" w:rsidRDefault="008775D9" w:rsidP="00195179">
      <w:pPr>
        <w:keepLines/>
        <w:widowControl w:val="0"/>
        <w:spacing w:after="0" w:line="240" w:lineRule="auto"/>
        <w:jc w:val="both"/>
        <w:rPr>
          <w:rFonts w:ascii="Tahoma" w:eastAsia="Times New Roman" w:hAnsi="Tahoma" w:cs="Tahoma"/>
          <w:i/>
          <w:sz w:val="20"/>
          <w:szCs w:val="20"/>
          <w:lang w:eastAsia="sl-SI"/>
        </w:rPr>
      </w:pPr>
    </w:p>
    <w:p w14:paraId="40337BB4"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i/>
          <w:sz w:val="20"/>
          <w:szCs w:val="20"/>
          <w:lang w:eastAsia="sl-SI"/>
        </w:rPr>
        <w:t xml:space="preserve">Tudi če ponudnik naloži podpisan ESPD v .pdf format, bo ta hkrati s podpisom ponudbe podpisan še enkrat. </w:t>
      </w:r>
    </w:p>
    <w:p w14:paraId="121D805C"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p w14:paraId="10D20657" w14:textId="77777777" w:rsidR="008775D9" w:rsidRPr="00EB78CE" w:rsidRDefault="008775D9" w:rsidP="00195179">
      <w:pPr>
        <w:keepLines/>
        <w:widowControl w:val="0"/>
        <w:spacing w:after="0" w:line="240" w:lineRule="auto"/>
        <w:jc w:val="both"/>
        <w:rPr>
          <w:rFonts w:ascii="Tahoma" w:eastAsia="Times New Roman" w:hAnsi="Tahoma" w:cs="Tahoma"/>
          <w:i/>
          <w:sz w:val="20"/>
          <w:szCs w:val="20"/>
          <w:lang w:eastAsia="sl-SI"/>
        </w:rPr>
      </w:pPr>
      <w:r w:rsidRPr="00EB78CE">
        <w:rPr>
          <w:rFonts w:ascii="Tahoma" w:eastAsia="Times New Roman" w:hAnsi="Tahoma" w:cs="Tahoma"/>
          <w:i/>
          <w:sz w:val="20"/>
          <w:szCs w:val="20"/>
          <w:lang w:eastAsia="sl-SI"/>
        </w:rPr>
        <w:t xml:space="preserve">Posamezni član/i skupine ponudnikov v okviru skupne ponudbe (partner/ji) mora/jo ESPD </w:t>
      </w:r>
      <w:r w:rsidRPr="00EB78CE">
        <w:rPr>
          <w:rFonts w:ascii="Tahoma" w:eastAsia="Times New Roman" w:hAnsi="Tahoma" w:cs="Tahoma"/>
          <w:i/>
          <w:sz w:val="20"/>
          <w:szCs w:val="20"/>
          <w:u w:val="single"/>
          <w:lang w:eastAsia="sl-SI"/>
        </w:rPr>
        <w:t>naložiti v</w:t>
      </w:r>
      <w:r w:rsidRPr="00EB78CE">
        <w:rPr>
          <w:rFonts w:ascii="Tahoma" w:eastAsia="Times New Roman" w:hAnsi="Tahoma" w:cs="Tahoma"/>
          <w:b/>
          <w:i/>
          <w:sz w:val="20"/>
          <w:szCs w:val="20"/>
          <w:u w:val="single"/>
          <w:lang w:eastAsia="sl-SI"/>
        </w:rPr>
        <w:t xml:space="preserve"> </w:t>
      </w:r>
      <w:r w:rsidRPr="00EB78CE">
        <w:rPr>
          <w:rFonts w:ascii="Tahoma" w:eastAsia="Times New Roman" w:hAnsi="Tahoma" w:cs="Tahoma"/>
          <w:i/>
          <w:sz w:val="20"/>
          <w:szCs w:val="20"/>
          <w:u w:val="single"/>
          <w:lang w:eastAsia="sl-SI"/>
        </w:rPr>
        <w:t>razdelek »ESPD – ostali sodelujoči« (Priloga 3/2)</w:t>
      </w:r>
      <w:r w:rsidRPr="00EB78CE">
        <w:rPr>
          <w:rFonts w:ascii="Tahoma" w:eastAsia="Times New Roman" w:hAnsi="Tahoma" w:cs="Tahoma"/>
          <w:i/>
          <w:sz w:val="20"/>
          <w:szCs w:val="20"/>
          <w:lang w:eastAsia="sl-SI"/>
        </w:rPr>
        <w:t xml:space="preserve">.   </w:t>
      </w:r>
    </w:p>
    <w:p w14:paraId="644A04EE"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50"/>
        <w:gridCol w:w="578"/>
      </w:tblGrid>
      <w:tr w:rsidR="008775D9" w:rsidRPr="00EB78CE" w14:paraId="2D842E2B" w14:textId="77777777" w:rsidTr="002002D7">
        <w:tc>
          <w:tcPr>
            <w:tcW w:w="212" w:type="dxa"/>
            <w:tcBorders>
              <w:top w:val="single" w:sz="4" w:space="0" w:color="auto"/>
              <w:left w:val="single" w:sz="4" w:space="0" w:color="auto"/>
              <w:bottom w:val="single" w:sz="4" w:space="0" w:color="auto"/>
              <w:right w:val="nil"/>
            </w:tcBorders>
          </w:tcPr>
          <w:p w14:paraId="06AC09B0"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tc>
        <w:tc>
          <w:tcPr>
            <w:tcW w:w="8080" w:type="dxa"/>
            <w:tcBorders>
              <w:top w:val="single" w:sz="4" w:space="0" w:color="auto"/>
              <w:left w:val="nil"/>
              <w:bottom w:val="single" w:sz="4" w:space="0" w:color="auto"/>
              <w:right w:val="single" w:sz="4" w:space="0" w:color="808080"/>
            </w:tcBorders>
            <w:hideMark/>
          </w:tcPr>
          <w:p w14:paraId="10FC55A5"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ESPD – OSTALI SODELUJOČI</w:t>
            </w:r>
          </w:p>
        </w:tc>
        <w:tc>
          <w:tcPr>
            <w:tcW w:w="850" w:type="dxa"/>
            <w:tcBorders>
              <w:top w:val="single" w:sz="4" w:space="0" w:color="auto"/>
              <w:left w:val="single" w:sz="4" w:space="0" w:color="808080"/>
              <w:bottom w:val="single" w:sz="4" w:space="0" w:color="auto"/>
              <w:right w:val="nil"/>
            </w:tcBorders>
            <w:hideMark/>
          </w:tcPr>
          <w:p w14:paraId="3B6E50F7" w14:textId="77777777" w:rsidR="008775D9" w:rsidRPr="00EB78CE" w:rsidRDefault="008775D9" w:rsidP="00195179">
            <w:pPr>
              <w:keepLines/>
              <w:widowControl w:val="0"/>
              <w:spacing w:after="0" w:line="240" w:lineRule="auto"/>
              <w:jc w:val="both"/>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578" w:type="dxa"/>
            <w:tcBorders>
              <w:top w:val="single" w:sz="4" w:space="0" w:color="auto"/>
              <w:left w:val="nil"/>
              <w:bottom w:val="single" w:sz="4" w:space="0" w:color="auto"/>
              <w:right w:val="single" w:sz="4" w:space="0" w:color="auto"/>
            </w:tcBorders>
            <w:hideMark/>
          </w:tcPr>
          <w:p w14:paraId="1224EC26" w14:textId="77777777" w:rsidR="008775D9" w:rsidRPr="00EB78CE" w:rsidRDefault="008775D9" w:rsidP="00195179">
            <w:pPr>
              <w:keepLines/>
              <w:widowControl w:val="0"/>
              <w:spacing w:after="0" w:line="240" w:lineRule="auto"/>
              <w:jc w:val="both"/>
              <w:rPr>
                <w:rFonts w:ascii="Tahoma" w:eastAsia="Times New Roman" w:hAnsi="Tahoma" w:cs="Tahoma"/>
                <w:b/>
                <w:i/>
                <w:sz w:val="20"/>
                <w:szCs w:val="20"/>
                <w:lang w:eastAsia="sl-SI"/>
              </w:rPr>
            </w:pPr>
            <w:r w:rsidRPr="00EB78CE">
              <w:rPr>
                <w:rFonts w:ascii="Tahoma" w:eastAsia="Times New Roman" w:hAnsi="Tahoma" w:cs="Tahoma"/>
                <w:b/>
                <w:i/>
                <w:sz w:val="20"/>
                <w:szCs w:val="20"/>
                <w:lang w:eastAsia="sl-SI"/>
              </w:rPr>
              <w:t>3/2</w:t>
            </w:r>
          </w:p>
        </w:tc>
      </w:tr>
    </w:tbl>
    <w:p w14:paraId="42EC0296"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p w14:paraId="732BFB99"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Za vse v ponudbi navedene </w:t>
      </w:r>
      <w:r w:rsidRPr="00EB78CE">
        <w:rPr>
          <w:rFonts w:ascii="Tahoma" w:eastAsia="Times New Roman" w:hAnsi="Tahoma" w:cs="Tahoma"/>
          <w:sz w:val="20"/>
          <w:szCs w:val="20"/>
          <w:u w:val="single"/>
          <w:lang w:eastAsia="sl-SI"/>
        </w:rPr>
        <w:t>partnerje</w:t>
      </w:r>
      <w:r w:rsidRPr="00EB78CE">
        <w:rPr>
          <w:rFonts w:ascii="Tahoma" w:eastAsia="Times New Roman" w:hAnsi="Tahoma" w:cs="Tahoma"/>
          <w:sz w:val="20"/>
          <w:szCs w:val="20"/>
          <w:lang w:eastAsia="sl-SI"/>
        </w:rPr>
        <w:t xml:space="preserve"> </w:t>
      </w:r>
      <w:r w:rsidRPr="00EB78CE">
        <w:rPr>
          <w:rFonts w:ascii="Tahoma" w:eastAsia="Times New Roman" w:hAnsi="Tahoma" w:cs="Tahoma"/>
          <w:i/>
          <w:sz w:val="20"/>
          <w:szCs w:val="20"/>
          <w:lang w:eastAsia="sl-SI"/>
        </w:rPr>
        <w:t>(v primeru skupne ponudbe)</w:t>
      </w:r>
      <w:r w:rsidRPr="00EB78CE">
        <w:rPr>
          <w:rFonts w:ascii="Tahoma" w:eastAsia="Times New Roman" w:hAnsi="Tahoma" w:cs="Tahoma"/>
          <w:sz w:val="20"/>
          <w:szCs w:val="20"/>
          <w:lang w:eastAsia="sl-SI"/>
        </w:rPr>
        <w:t xml:space="preserve">, in/ali </w:t>
      </w:r>
      <w:r w:rsidRPr="00EB78CE">
        <w:rPr>
          <w:rFonts w:ascii="Tahoma" w:eastAsia="Times New Roman" w:hAnsi="Tahoma" w:cs="Tahoma"/>
          <w:sz w:val="20"/>
          <w:szCs w:val="20"/>
          <w:u w:val="single"/>
          <w:lang w:eastAsia="sl-SI"/>
        </w:rPr>
        <w:t>podizvajalce</w:t>
      </w:r>
      <w:r w:rsidRPr="00EB78CE">
        <w:rPr>
          <w:rFonts w:ascii="Tahoma" w:eastAsia="Times New Roman" w:hAnsi="Tahoma" w:cs="Tahoma"/>
          <w:iCs/>
          <w:sz w:val="20"/>
          <w:szCs w:val="20"/>
          <w:lang w:eastAsia="sl-SI"/>
        </w:rPr>
        <w:t xml:space="preserve"> </w:t>
      </w:r>
      <w:r w:rsidRPr="00EB78CE">
        <w:rPr>
          <w:rFonts w:ascii="Tahoma" w:eastAsia="Times New Roman" w:hAnsi="Tahoma" w:cs="Tahoma"/>
          <w:i/>
          <w:iCs/>
          <w:sz w:val="20"/>
          <w:szCs w:val="20"/>
          <w:lang w:eastAsia="sl-SI"/>
        </w:rPr>
        <w:t>(če ponudnik izvaja javno naročilo s podizvajalci)</w:t>
      </w:r>
      <w:r w:rsidRPr="00EB78CE">
        <w:rPr>
          <w:rFonts w:ascii="Tahoma" w:eastAsia="Times New Roman" w:hAnsi="Tahoma" w:cs="Tahoma"/>
          <w:iCs/>
          <w:sz w:val="20"/>
          <w:szCs w:val="20"/>
          <w:lang w:eastAsia="sl-SI"/>
        </w:rPr>
        <w:t xml:space="preserve"> in/ali </w:t>
      </w:r>
      <w:r w:rsidRPr="00EB78CE">
        <w:rPr>
          <w:rFonts w:ascii="Tahoma" w:eastAsia="Times New Roman" w:hAnsi="Tahoma" w:cs="Tahoma"/>
          <w:iCs/>
          <w:sz w:val="20"/>
          <w:szCs w:val="20"/>
          <w:u w:val="single"/>
          <w:lang w:eastAsia="sl-SI"/>
        </w:rPr>
        <w:t>subjekte, katerih zmogljivost uporablja ponudnik</w:t>
      </w:r>
      <w:r w:rsidRPr="00EB78CE">
        <w:rPr>
          <w:rFonts w:ascii="Tahoma" w:eastAsia="Times New Roman" w:hAnsi="Tahoma" w:cs="Tahoma"/>
          <w:iCs/>
          <w:sz w:val="20"/>
          <w:szCs w:val="20"/>
          <w:lang w:eastAsia="sl-SI"/>
        </w:rPr>
        <w:t xml:space="preserve"> </w:t>
      </w:r>
      <w:r w:rsidRPr="00EB78CE">
        <w:rPr>
          <w:rFonts w:ascii="Tahoma" w:eastAsia="Times New Roman" w:hAnsi="Tahoma" w:cs="Tahoma"/>
          <w:i/>
          <w:iCs/>
          <w:sz w:val="20"/>
          <w:szCs w:val="20"/>
          <w:lang w:eastAsia="sl-SI"/>
        </w:rPr>
        <w:t>(v kolikor bo ponudnik uporabil zmogljivosti drugih subjektov za izvedbo javnega naročila)</w:t>
      </w:r>
      <w:r w:rsidRPr="00EB78CE">
        <w:rPr>
          <w:rFonts w:ascii="Tahoma" w:eastAsia="Times New Roman" w:hAnsi="Tahoma" w:cs="Tahoma"/>
          <w:iCs/>
          <w:sz w:val="20"/>
          <w:szCs w:val="20"/>
          <w:lang w:eastAsia="sl-SI"/>
        </w:rPr>
        <w:t>,</w:t>
      </w:r>
      <w:r w:rsidRPr="00EB78CE">
        <w:rPr>
          <w:rFonts w:ascii="Tahoma" w:eastAsia="Times New Roman" w:hAnsi="Tahoma" w:cs="Tahoma"/>
          <w:sz w:val="20"/>
          <w:szCs w:val="20"/>
          <w:lang w:eastAsia="sl-SI"/>
        </w:rPr>
        <w:t xml:space="preserve"> mora ponudnik izpolnjene ESPD obrazce (za vsakega od ostalih sodelujočih) v .pdf obliki ali v .xml formatu (elektronsko podpisan) naložiti na informacijski sistem e-JN </w:t>
      </w:r>
      <w:r w:rsidRPr="00EB78CE">
        <w:rPr>
          <w:rFonts w:ascii="Tahoma" w:eastAsia="Times New Roman" w:hAnsi="Tahoma" w:cs="Tahoma"/>
          <w:b/>
          <w:sz w:val="20"/>
          <w:szCs w:val="20"/>
          <w:lang w:eastAsia="sl-SI"/>
        </w:rPr>
        <w:t>v razdelek »</w:t>
      </w:r>
      <w:r w:rsidR="00B34A61" w:rsidRPr="00EB78CE">
        <w:rPr>
          <w:rFonts w:ascii="Tahoma" w:eastAsia="Times New Roman" w:hAnsi="Tahoma" w:cs="Tahoma"/>
          <w:b/>
          <w:sz w:val="20"/>
          <w:szCs w:val="20"/>
          <w:lang w:eastAsia="sl-SI"/>
        </w:rPr>
        <w:t>Sodelujoči - ESPD ostali sodelujoči</w:t>
      </w:r>
      <w:r w:rsidRPr="00EB78CE">
        <w:rPr>
          <w:rFonts w:ascii="Tahoma" w:eastAsia="Times New Roman" w:hAnsi="Tahoma" w:cs="Tahoma"/>
          <w:b/>
          <w:sz w:val="20"/>
          <w:szCs w:val="20"/>
          <w:lang w:eastAsia="sl-SI"/>
        </w:rPr>
        <w:t>«</w:t>
      </w:r>
      <w:r w:rsidRPr="00EB78CE">
        <w:rPr>
          <w:rFonts w:ascii="Tahoma" w:eastAsia="Times New Roman" w:hAnsi="Tahoma" w:cs="Tahoma"/>
          <w:sz w:val="20"/>
          <w:szCs w:val="20"/>
          <w:lang w:eastAsia="sl-SI"/>
        </w:rPr>
        <w:t>.</w:t>
      </w:r>
    </w:p>
    <w:p w14:paraId="796004E1"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8775D9" w:rsidRPr="00EB78CE" w14:paraId="243D9207" w14:textId="77777777" w:rsidTr="002002D7">
        <w:tc>
          <w:tcPr>
            <w:tcW w:w="212" w:type="dxa"/>
            <w:tcBorders>
              <w:right w:val="nil"/>
            </w:tcBorders>
          </w:tcPr>
          <w:p w14:paraId="73A825F2"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 </w:t>
            </w:r>
          </w:p>
        </w:tc>
        <w:tc>
          <w:tcPr>
            <w:tcW w:w="8080" w:type="dxa"/>
            <w:tcBorders>
              <w:left w:val="nil"/>
            </w:tcBorders>
          </w:tcPr>
          <w:p w14:paraId="14C498A6"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IZJAVA O UDELEŽBI FIZIČNIH IN PRAVNIH OSEB V LASTNIŠTVU PONUDNIKA</w:t>
            </w:r>
          </w:p>
        </w:tc>
        <w:tc>
          <w:tcPr>
            <w:tcW w:w="850" w:type="dxa"/>
            <w:tcBorders>
              <w:right w:val="nil"/>
            </w:tcBorders>
          </w:tcPr>
          <w:p w14:paraId="5520C2CA" w14:textId="77777777" w:rsidR="008775D9" w:rsidRPr="00EB78CE" w:rsidRDefault="008775D9" w:rsidP="00195179">
            <w:pPr>
              <w:keepLines/>
              <w:widowControl w:val="0"/>
              <w:spacing w:after="0" w:line="240" w:lineRule="auto"/>
              <w:jc w:val="both"/>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573" w:type="dxa"/>
            <w:tcBorders>
              <w:left w:val="nil"/>
            </w:tcBorders>
          </w:tcPr>
          <w:p w14:paraId="64DD98D8" w14:textId="77777777" w:rsidR="008775D9" w:rsidRPr="00EB78CE" w:rsidRDefault="008775D9" w:rsidP="00195179">
            <w:pPr>
              <w:keepLines/>
              <w:widowControl w:val="0"/>
              <w:spacing w:after="0" w:line="240" w:lineRule="auto"/>
              <w:jc w:val="both"/>
              <w:rPr>
                <w:rFonts w:ascii="Tahoma" w:eastAsia="Times New Roman" w:hAnsi="Tahoma" w:cs="Tahoma"/>
                <w:b/>
                <w:i/>
                <w:sz w:val="20"/>
                <w:szCs w:val="20"/>
                <w:lang w:eastAsia="sl-SI"/>
              </w:rPr>
            </w:pPr>
            <w:r w:rsidRPr="00EB78CE">
              <w:rPr>
                <w:rFonts w:ascii="Tahoma" w:eastAsia="Times New Roman" w:hAnsi="Tahoma" w:cs="Tahoma"/>
                <w:b/>
                <w:i/>
                <w:sz w:val="20"/>
                <w:szCs w:val="20"/>
                <w:lang w:eastAsia="sl-SI"/>
              </w:rPr>
              <w:t>3/3</w:t>
            </w:r>
          </w:p>
        </w:tc>
      </w:tr>
    </w:tbl>
    <w:p w14:paraId="6917DE2C"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p w14:paraId="53B330B3" w14:textId="77777777" w:rsidR="001903C1" w:rsidRDefault="008775D9" w:rsidP="00195179">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Ponudnik, posamezni člani (partnerji) skupine ponudnikov v okviru skupne ponudbe, vsi v ponudbi navedeni podizvajalci in </w:t>
      </w:r>
      <w:r w:rsidRPr="00EB78CE">
        <w:rPr>
          <w:rFonts w:ascii="Tahoma" w:eastAsia="Times New Roman" w:hAnsi="Tahoma" w:cs="Tahoma"/>
          <w:iCs/>
          <w:sz w:val="20"/>
          <w:szCs w:val="20"/>
          <w:lang w:eastAsia="sl-SI"/>
        </w:rPr>
        <w:t>subjekti, katerih zmogljivost uporablja ponudnik</w:t>
      </w:r>
      <w:r w:rsidRPr="00EB78CE">
        <w:rPr>
          <w:rFonts w:ascii="Tahoma" w:eastAsia="Times New Roman" w:hAnsi="Tahoma" w:cs="Tahoma"/>
          <w:sz w:val="20"/>
          <w:szCs w:val="20"/>
          <w:lang w:eastAsia="sl-SI"/>
        </w:rPr>
        <w:t xml:space="preserve"> morajo obrazec izjave izpolniti in podpisati, </w:t>
      </w:r>
      <w:r w:rsidRPr="00EB78CE">
        <w:rPr>
          <w:rFonts w:ascii="Tahoma" w:eastAsia="Times New Roman" w:hAnsi="Tahoma" w:cs="Tahoma"/>
          <w:sz w:val="20"/>
          <w:szCs w:val="20"/>
          <w:u w:val="single"/>
          <w:lang w:eastAsia="sl-SI"/>
        </w:rPr>
        <w:t>ter naložiti v</w:t>
      </w:r>
      <w:r w:rsidRPr="00EB78CE">
        <w:rPr>
          <w:rFonts w:ascii="Tahoma" w:eastAsia="Times New Roman" w:hAnsi="Tahoma" w:cs="Tahoma"/>
          <w:b/>
          <w:sz w:val="20"/>
          <w:szCs w:val="20"/>
          <w:u w:val="single"/>
          <w:lang w:eastAsia="sl-SI"/>
        </w:rPr>
        <w:t xml:space="preserve"> razdelek »</w:t>
      </w:r>
      <w:r w:rsidR="00B34A61" w:rsidRPr="00EB78CE">
        <w:rPr>
          <w:rFonts w:ascii="Tahoma" w:eastAsia="Times New Roman" w:hAnsi="Tahoma" w:cs="Tahoma"/>
          <w:b/>
          <w:sz w:val="20"/>
          <w:szCs w:val="20"/>
          <w:u w:val="single"/>
          <w:lang w:eastAsia="sl-SI"/>
        </w:rPr>
        <w:t>Dokumenti - Ostale priloge</w:t>
      </w:r>
      <w:r w:rsidRPr="00EB78CE">
        <w:rPr>
          <w:rFonts w:ascii="Tahoma" w:eastAsia="Times New Roman" w:hAnsi="Tahoma" w:cs="Tahoma"/>
          <w:b/>
          <w:sz w:val="20"/>
          <w:szCs w:val="20"/>
          <w:u w:val="single"/>
          <w:lang w:eastAsia="sl-SI"/>
        </w:rPr>
        <w:t>«</w:t>
      </w:r>
      <w:r w:rsidRPr="00EB78CE">
        <w:rPr>
          <w:rFonts w:ascii="Tahoma" w:eastAsia="Times New Roman" w:hAnsi="Tahoma" w:cs="Tahoma"/>
          <w:sz w:val="20"/>
          <w:szCs w:val="20"/>
          <w:lang w:eastAsia="sl-SI"/>
        </w:rPr>
        <w:t>.</w:t>
      </w:r>
    </w:p>
    <w:p w14:paraId="1C602064" w14:textId="77777777" w:rsidR="001903C1" w:rsidRDefault="001903C1" w:rsidP="00195179">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F77C32" w:rsidRPr="00EB78CE" w14:paraId="7F33FF21" w14:textId="77777777" w:rsidTr="002201E5">
        <w:tc>
          <w:tcPr>
            <w:tcW w:w="212" w:type="dxa"/>
            <w:tcBorders>
              <w:right w:val="nil"/>
            </w:tcBorders>
          </w:tcPr>
          <w:p w14:paraId="2EC75C3E" w14:textId="77777777" w:rsidR="00F77C32" w:rsidRPr="00EB78CE" w:rsidRDefault="00F77C32" w:rsidP="002201E5">
            <w:pPr>
              <w:keepLines/>
              <w:widowControl w:val="0"/>
              <w:spacing w:after="0" w:line="240" w:lineRule="auto"/>
              <w:jc w:val="both"/>
              <w:rPr>
                <w:rFonts w:ascii="Tahoma" w:eastAsia="Times New Roman" w:hAnsi="Tahoma" w:cs="Tahoma"/>
                <w:sz w:val="20"/>
                <w:szCs w:val="20"/>
                <w:lang w:eastAsia="sl-SI"/>
              </w:rPr>
            </w:pPr>
          </w:p>
        </w:tc>
        <w:tc>
          <w:tcPr>
            <w:tcW w:w="8080" w:type="dxa"/>
            <w:tcBorders>
              <w:left w:val="nil"/>
            </w:tcBorders>
          </w:tcPr>
          <w:p w14:paraId="312A8E0A" w14:textId="77777777" w:rsidR="00F77C32" w:rsidRPr="00EB78CE" w:rsidRDefault="00F77C32" w:rsidP="002201E5">
            <w:pPr>
              <w:keepLines/>
              <w:widowControl w:val="0"/>
              <w:spacing w:after="0" w:line="240" w:lineRule="auto"/>
              <w:jc w:val="both"/>
              <w:rPr>
                <w:rFonts w:ascii="Tahoma" w:eastAsia="Times New Roman" w:hAnsi="Tahoma" w:cs="Tahoma"/>
                <w:sz w:val="20"/>
                <w:szCs w:val="20"/>
                <w:lang w:eastAsia="sl-SI"/>
              </w:rPr>
            </w:pPr>
            <w:r w:rsidRPr="00855EF8">
              <w:rPr>
                <w:rFonts w:ascii="Tahoma" w:hAnsi="Tahoma" w:cs="Tahoma"/>
                <w:sz w:val="20"/>
                <w:szCs w:val="20"/>
              </w:rPr>
              <w:t>IZJAVA GLEDE OMEJEVALNIH UKREPOV PROTI RUSIJI</w:t>
            </w:r>
          </w:p>
        </w:tc>
        <w:tc>
          <w:tcPr>
            <w:tcW w:w="850" w:type="dxa"/>
            <w:tcBorders>
              <w:right w:val="nil"/>
            </w:tcBorders>
          </w:tcPr>
          <w:p w14:paraId="4897F577" w14:textId="77777777" w:rsidR="00F77C32" w:rsidRPr="00EB78CE" w:rsidRDefault="00F77C32" w:rsidP="002201E5">
            <w:pPr>
              <w:keepLines/>
              <w:widowControl w:val="0"/>
              <w:spacing w:after="0" w:line="240" w:lineRule="auto"/>
              <w:jc w:val="both"/>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573" w:type="dxa"/>
            <w:tcBorders>
              <w:left w:val="nil"/>
            </w:tcBorders>
          </w:tcPr>
          <w:p w14:paraId="08B0BC49" w14:textId="77777777" w:rsidR="00F77C32" w:rsidRPr="00EB78CE" w:rsidRDefault="00F77C32" w:rsidP="002201E5">
            <w:pPr>
              <w:keepLines/>
              <w:widowControl w:val="0"/>
              <w:spacing w:after="0" w:line="240" w:lineRule="auto"/>
              <w:jc w:val="both"/>
              <w:rPr>
                <w:rFonts w:ascii="Tahoma" w:eastAsia="Times New Roman" w:hAnsi="Tahoma" w:cs="Tahoma"/>
                <w:b/>
                <w:i/>
                <w:sz w:val="20"/>
                <w:szCs w:val="20"/>
                <w:lang w:eastAsia="sl-SI"/>
              </w:rPr>
            </w:pPr>
            <w:r>
              <w:rPr>
                <w:rFonts w:ascii="Tahoma" w:eastAsia="Times New Roman" w:hAnsi="Tahoma" w:cs="Tahoma"/>
                <w:b/>
                <w:i/>
                <w:sz w:val="20"/>
                <w:szCs w:val="20"/>
                <w:lang w:eastAsia="sl-SI"/>
              </w:rPr>
              <w:t>3/4</w:t>
            </w:r>
          </w:p>
        </w:tc>
      </w:tr>
    </w:tbl>
    <w:p w14:paraId="08CF8130" w14:textId="77777777" w:rsidR="00F77C32" w:rsidRDefault="00F77C32" w:rsidP="00195179">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B9BCD01" w14:textId="77777777" w:rsidR="00855EF8" w:rsidRPr="00855EF8" w:rsidRDefault="00855EF8" w:rsidP="00855EF8">
      <w:pPr>
        <w:keepNext/>
        <w:keepLines/>
        <w:jc w:val="both"/>
        <w:rPr>
          <w:rFonts w:ascii="Tahoma" w:hAnsi="Tahoma" w:cs="Tahoma"/>
          <w:color w:val="000000" w:themeColor="text1"/>
          <w:sz w:val="20"/>
          <w:szCs w:val="20"/>
        </w:rPr>
      </w:pPr>
      <w:r w:rsidRPr="00855EF8">
        <w:rPr>
          <w:rFonts w:ascii="Tahoma" w:hAnsi="Tahoma" w:cs="Tahoma"/>
          <w:sz w:val="20"/>
          <w:szCs w:val="20"/>
        </w:rPr>
        <w:t>Izjavo izpolni in podpiše ponudnik kot tudi vsi posamezni člani skupine ponudnikov (partnerji) v primeru skupne ponudbe ter jo naloži v</w:t>
      </w:r>
      <w:r w:rsidRPr="00855EF8">
        <w:rPr>
          <w:rFonts w:ascii="Tahoma" w:hAnsi="Tahoma" w:cs="Tahoma"/>
          <w:color w:val="000000" w:themeColor="text1"/>
          <w:sz w:val="20"/>
          <w:szCs w:val="20"/>
        </w:rPr>
        <w:t xml:space="preserve"> </w:t>
      </w:r>
      <w:r w:rsidRPr="00855EF8">
        <w:rPr>
          <w:rFonts w:ascii="Tahoma" w:hAnsi="Tahoma" w:cs="Tahoma"/>
          <w:b/>
          <w:color w:val="000000" w:themeColor="text1"/>
          <w:sz w:val="20"/>
          <w:szCs w:val="20"/>
          <w:u w:val="single"/>
        </w:rPr>
        <w:t>razdelek »Dokumenti«, del »Ostale priloge«</w:t>
      </w:r>
      <w:r w:rsidRPr="00855EF8">
        <w:rPr>
          <w:rFonts w:ascii="Tahoma" w:hAnsi="Tahoma" w:cs="Tahoma"/>
          <w:color w:val="000000" w:themeColor="text1"/>
          <w:sz w:val="20"/>
          <w:szCs w:val="20"/>
          <w:u w:val="single"/>
        </w:rPr>
        <w:t>.</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8775D9" w:rsidRPr="00EB78CE" w14:paraId="61210C41" w14:textId="77777777" w:rsidTr="002002D7">
        <w:tc>
          <w:tcPr>
            <w:tcW w:w="212" w:type="dxa"/>
            <w:tcBorders>
              <w:right w:val="nil"/>
            </w:tcBorders>
          </w:tcPr>
          <w:p w14:paraId="43146C8A"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tc>
        <w:tc>
          <w:tcPr>
            <w:tcW w:w="8222" w:type="dxa"/>
            <w:tcBorders>
              <w:left w:val="nil"/>
            </w:tcBorders>
          </w:tcPr>
          <w:p w14:paraId="0194C76C"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POOBLASTILO ZA PRIDOBITEV POTRDILA IZ KAZENSKE EVIDENCE</w:t>
            </w:r>
          </w:p>
        </w:tc>
        <w:tc>
          <w:tcPr>
            <w:tcW w:w="850" w:type="dxa"/>
            <w:tcBorders>
              <w:right w:val="nil"/>
            </w:tcBorders>
          </w:tcPr>
          <w:p w14:paraId="43B3332E" w14:textId="77777777" w:rsidR="008775D9" w:rsidRPr="00EB78CE" w:rsidRDefault="008775D9" w:rsidP="00195179">
            <w:pPr>
              <w:keepLines/>
              <w:widowControl w:val="0"/>
              <w:spacing w:after="0" w:line="240" w:lineRule="auto"/>
              <w:jc w:val="both"/>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431" w:type="dxa"/>
            <w:tcBorders>
              <w:left w:val="nil"/>
            </w:tcBorders>
          </w:tcPr>
          <w:p w14:paraId="4CBF4759" w14:textId="77777777" w:rsidR="008775D9" w:rsidRPr="00EB78CE" w:rsidRDefault="008775D9" w:rsidP="00195179">
            <w:pPr>
              <w:keepLines/>
              <w:widowControl w:val="0"/>
              <w:spacing w:after="0" w:line="240" w:lineRule="auto"/>
              <w:jc w:val="both"/>
              <w:rPr>
                <w:rFonts w:ascii="Tahoma" w:eastAsia="Times New Roman" w:hAnsi="Tahoma" w:cs="Tahoma"/>
                <w:b/>
                <w:i/>
                <w:sz w:val="20"/>
                <w:szCs w:val="20"/>
                <w:lang w:eastAsia="sl-SI"/>
              </w:rPr>
            </w:pPr>
            <w:r w:rsidRPr="00EB78CE">
              <w:rPr>
                <w:rFonts w:ascii="Tahoma" w:eastAsia="Times New Roman" w:hAnsi="Tahoma" w:cs="Tahoma"/>
                <w:b/>
                <w:i/>
                <w:sz w:val="20"/>
                <w:szCs w:val="20"/>
                <w:lang w:eastAsia="sl-SI"/>
              </w:rPr>
              <w:t>4</w:t>
            </w:r>
          </w:p>
        </w:tc>
      </w:tr>
    </w:tbl>
    <w:p w14:paraId="4BDFFB2B" w14:textId="77777777" w:rsidR="008775D9" w:rsidRPr="00EB78CE" w:rsidRDefault="008775D9" w:rsidP="00195179">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6AB38D7D" w14:textId="77777777" w:rsidR="008775D9" w:rsidRPr="00EB78CE" w:rsidRDefault="008775D9" w:rsidP="00195179">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V prilogi sta </w:t>
      </w:r>
      <w:r w:rsidRPr="00EB78CE">
        <w:rPr>
          <w:rFonts w:ascii="Tahoma" w:eastAsia="Times New Roman" w:hAnsi="Tahoma" w:cs="Tahoma"/>
          <w:b/>
          <w:sz w:val="20"/>
          <w:szCs w:val="20"/>
          <w:lang w:eastAsia="sl-SI"/>
        </w:rPr>
        <w:t xml:space="preserve">priloženi </w:t>
      </w:r>
      <w:r w:rsidRPr="00EB78CE">
        <w:rPr>
          <w:rFonts w:ascii="Tahoma" w:eastAsia="Times New Roman" w:hAnsi="Tahoma" w:cs="Tahoma"/>
          <w:b/>
          <w:sz w:val="20"/>
          <w:szCs w:val="20"/>
          <w:u w:val="single"/>
          <w:lang w:eastAsia="sl-SI"/>
        </w:rPr>
        <w:t>pooblastili</w:t>
      </w:r>
      <w:r w:rsidRPr="00EB78CE">
        <w:rPr>
          <w:rFonts w:ascii="Tahoma" w:eastAsia="Times New Roman" w:hAnsi="Tahoma" w:cs="Tahoma"/>
          <w:sz w:val="20"/>
          <w:szCs w:val="20"/>
          <w:lang w:eastAsia="sl-SI"/>
        </w:rPr>
        <w:t xml:space="preserve"> za pridobitev potrdila iz kazenske evidence </w:t>
      </w:r>
      <w:r w:rsidRPr="00EB78CE">
        <w:rPr>
          <w:rFonts w:ascii="Tahoma" w:eastAsia="Times New Roman" w:hAnsi="Tahoma" w:cs="Tahoma"/>
          <w:sz w:val="20"/>
          <w:szCs w:val="20"/>
          <w:u w:val="single"/>
          <w:lang w:eastAsia="sl-SI"/>
        </w:rPr>
        <w:t xml:space="preserve">za pravne </w:t>
      </w:r>
      <w:r w:rsidRPr="00EB78CE">
        <w:rPr>
          <w:rFonts w:ascii="Tahoma" w:eastAsia="Times New Roman" w:hAnsi="Tahoma" w:cs="Tahoma"/>
          <w:b/>
          <w:sz w:val="20"/>
          <w:szCs w:val="20"/>
          <w:u w:val="single"/>
          <w:lang w:eastAsia="sl-SI"/>
        </w:rPr>
        <w:t>in</w:t>
      </w:r>
      <w:r w:rsidRPr="00EB78CE">
        <w:rPr>
          <w:rFonts w:ascii="Tahoma" w:eastAsia="Times New Roman" w:hAnsi="Tahoma" w:cs="Tahoma"/>
          <w:sz w:val="20"/>
          <w:szCs w:val="20"/>
          <w:u w:val="single"/>
          <w:lang w:eastAsia="sl-SI"/>
        </w:rPr>
        <w:t xml:space="preserve"> fizične osebe</w:t>
      </w:r>
      <w:r w:rsidRPr="00EB78CE">
        <w:rPr>
          <w:rFonts w:ascii="Tahoma" w:eastAsia="Times New Roman" w:hAnsi="Tahoma" w:cs="Tahoma"/>
          <w:sz w:val="20"/>
          <w:szCs w:val="20"/>
          <w:lang w:eastAsia="sl-SI"/>
        </w:rPr>
        <w:t>.</w:t>
      </w:r>
    </w:p>
    <w:p w14:paraId="0547F1B2" w14:textId="77777777" w:rsidR="008775D9" w:rsidRPr="00EB78CE" w:rsidRDefault="008775D9" w:rsidP="00195179">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40FE1C0" w14:textId="77777777" w:rsidR="008775D9" w:rsidRPr="00EB78CE" w:rsidRDefault="008775D9" w:rsidP="00195179">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Ponudnik, posamezni člani (partnerji) skupine ponudnikov v okviru skupne ponudbe, vsi v ponudbi navedeni podizvajalci in </w:t>
      </w:r>
      <w:r w:rsidRPr="00EB78CE">
        <w:rPr>
          <w:rFonts w:ascii="Tahoma" w:eastAsia="Times New Roman" w:hAnsi="Tahoma" w:cs="Tahoma"/>
          <w:iCs/>
          <w:sz w:val="20"/>
          <w:szCs w:val="20"/>
          <w:lang w:eastAsia="sl-SI"/>
        </w:rPr>
        <w:t>subjekti, katerih zmogljivost uporablja ponudnik</w:t>
      </w:r>
      <w:r w:rsidRPr="00EB78CE">
        <w:rPr>
          <w:rFonts w:ascii="Tahoma" w:eastAsia="Times New Roman" w:hAnsi="Tahoma" w:cs="Tahoma"/>
          <w:sz w:val="20"/>
          <w:szCs w:val="20"/>
          <w:lang w:eastAsia="sl-SI"/>
        </w:rPr>
        <w:t xml:space="preserve"> morajo pooblastilo/a izpolniti in podpisati, </w:t>
      </w:r>
      <w:r w:rsidRPr="00EB78CE">
        <w:rPr>
          <w:rFonts w:ascii="Tahoma" w:eastAsia="Times New Roman" w:hAnsi="Tahoma" w:cs="Tahoma"/>
          <w:sz w:val="20"/>
          <w:szCs w:val="20"/>
          <w:u w:val="single"/>
          <w:lang w:eastAsia="sl-SI"/>
        </w:rPr>
        <w:t>ter naložiti v</w:t>
      </w:r>
      <w:r w:rsidRPr="00EB78CE">
        <w:rPr>
          <w:rFonts w:ascii="Tahoma" w:eastAsia="Times New Roman" w:hAnsi="Tahoma" w:cs="Tahoma"/>
          <w:b/>
          <w:sz w:val="20"/>
          <w:szCs w:val="20"/>
          <w:u w:val="single"/>
          <w:lang w:eastAsia="sl-SI"/>
        </w:rPr>
        <w:t xml:space="preserve"> razdelek »</w:t>
      </w:r>
      <w:r w:rsidR="00B34A61" w:rsidRPr="00EB78CE">
        <w:rPr>
          <w:rFonts w:ascii="Tahoma" w:eastAsia="Times New Roman" w:hAnsi="Tahoma" w:cs="Tahoma"/>
          <w:b/>
          <w:sz w:val="20"/>
          <w:szCs w:val="20"/>
          <w:u w:val="single"/>
          <w:lang w:eastAsia="sl-SI"/>
        </w:rPr>
        <w:t>Dokumenti - Ostale priloge</w:t>
      </w:r>
      <w:r w:rsidRPr="00EB78CE">
        <w:rPr>
          <w:rFonts w:ascii="Tahoma" w:eastAsia="Times New Roman" w:hAnsi="Tahoma" w:cs="Tahoma"/>
          <w:b/>
          <w:sz w:val="20"/>
          <w:szCs w:val="20"/>
          <w:u w:val="single"/>
          <w:lang w:eastAsia="sl-SI"/>
        </w:rPr>
        <w:t>«</w:t>
      </w:r>
      <w:r w:rsidRPr="00EB78CE">
        <w:rPr>
          <w:rFonts w:ascii="Tahoma" w:eastAsia="Times New Roman" w:hAnsi="Tahoma" w:cs="Tahoma"/>
          <w:sz w:val="20"/>
          <w:szCs w:val="20"/>
          <w:lang w:eastAsia="sl-SI"/>
        </w:rPr>
        <w:t xml:space="preserve">. </w:t>
      </w:r>
    </w:p>
    <w:p w14:paraId="60546368" w14:textId="77777777" w:rsidR="008775D9" w:rsidRPr="00EB78CE" w:rsidRDefault="008775D9" w:rsidP="00195179">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207672C3" w14:textId="77777777" w:rsidR="008775D9" w:rsidRPr="00EB78CE" w:rsidRDefault="008775D9" w:rsidP="00195179">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Pooblastilo za </w:t>
      </w:r>
      <w:r w:rsidRPr="00EB78CE">
        <w:rPr>
          <w:rFonts w:ascii="Tahoma" w:eastAsia="Times New Roman" w:hAnsi="Tahoma" w:cs="Tahoma"/>
          <w:sz w:val="20"/>
          <w:szCs w:val="20"/>
          <w:u w:val="single"/>
          <w:lang w:eastAsia="sl-SI"/>
        </w:rPr>
        <w:t xml:space="preserve">fizične osebe izpolnijo in podpišejo </w:t>
      </w:r>
      <w:r w:rsidRPr="00EB78CE">
        <w:rPr>
          <w:rFonts w:ascii="Tahoma" w:eastAsia="Times New Roman" w:hAnsi="Tahoma" w:cs="Tahoma"/>
          <w:b/>
          <w:sz w:val="20"/>
          <w:szCs w:val="20"/>
          <w:u w:val="single"/>
          <w:lang w:eastAsia="sl-SI"/>
        </w:rPr>
        <w:t xml:space="preserve">VSE </w:t>
      </w:r>
      <w:r w:rsidRPr="00EB78CE">
        <w:rPr>
          <w:rFonts w:ascii="Tahoma" w:eastAsia="Times New Roman" w:hAnsi="Tahoma" w:cs="Tahoma"/>
          <w:sz w:val="20"/>
          <w:szCs w:val="20"/>
          <w:u w:val="single"/>
          <w:lang w:eastAsia="sl-SI"/>
        </w:rPr>
        <w:t>(fizične)</w:t>
      </w:r>
      <w:r w:rsidRPr="00EB78CE">
        <w:rPr>
          <w:rFonts w:ascii="Tahoma" w:eastAsia="Times New Roman" w:hAnsi="Tahoma" w:cs="Tahoma"/>
          <w:b/>
          <w:sz w:val="20"/>
          <w:szCs w:val="20"/>
          <w:u w:val="single"/>
          <w:lang w:eastAsia="sl-SI"/>
        </w:rPr>
        <w:t xml:space="preserve"> </w:t>
      </w:r>
      <w:r w:rsidRPr="00EB78CE">
        <w:rPr>
          <w:rFonts w:ascii="Tahoma" w:eastAsia="Times New Roman" w:hAnsi="Tahoma" w:cs="Tahoma"/>
          <w:sz w:val="20"/>
          <w:szCs w:val="20"/>
          <w:u w:val="single"/>
          <w:lang w:eastAsia="sl-SI"/>
        </w:rPr>
        <w:t>osebe</w:t>
      </w:r>
      <w:r w:rsidRPr="00EB78CE">
        <w:rPr>
          <w:rFonts w:ascii="Tahoma" w:eastAsia="Times New Roman" w:hAnsi="Tahoma" w:cs="Tahoma"/>
          <w:sz w:val="20"/>
          <w:szCs w:val="20"/>
          <w:lang w:eastAsia="sl-SI"/>
        </w:rPr>
        <w:t>, ki so člani upravnega, vodstvenega ali nadzornega organa tega gospodarskega subjekta ali ki imajo pooblastila za njegovo zastopanje ali odločanje ali nadzor v njem. Ponudnik razmnoži potrebno število izvodov obrazcev.</w:t>
      </w:r>
    </w:p>
    <w:p w14:paraId="7B1D5E7B"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775D9" w:rsidRPr="00EB78CE" w14:paraId="75CD26FF" w14:textId="77777777" w:rsidTr="002002D7">
        <w:tc>
          <w:tcPr>
            <w:tcW w:w="212" w:type="dxa"/>
            <w:tcBorders>
              <w:top w:val="single" w:sz="4" w:space="0" w:color="auto"/>
              <w:left w:val="single" w:sz="4" w:space="0" w:color="auto"/>
              <w:bottom w:val="single" w:sz="4" w:space="0" w:color="auto"/>
              <w:right w:val="nil"/>
            </w:tcBorders>
          </w:tcPr>
          <w:p w14:paraId="30BE8501" w14:textId="77777777" w:rsidR="008775D9" w:rsidRPr="00EB78CE" w:rsidRDefault="008775D9" w:rsidP="00195179">
            <w:pPr>
              <w:keepLines/>
              <w:widowControl w:val="0"/>
              <w:spacing w:after="0" w:line="240" w:lineRule="auto"/>
              <w:jc w:val="right"/>
              <w:rPr>
                <w:rFonts w:ascii="Tahoma" w:eastAsia="Times New Roman" w:hAnsi="Tahoma" w:cs="Tahoma"/>
                <w:sz w:val="20"/>
                <w:szCs w:val="20"/>
                <w:lang w:eastAsia="sl-SI"/>
              </w:rPr>
            </w:pPr>
          </w:p>
        </w:tc>
        <w:tc>
          <w:tcPr>
            <w:tcW w:w="8080" w:type="dxa"/>
            <w:tcBorders>
              <w:top w:val="single" w:sz="4" w:space="0" w:color="auto"/>
              <w:left w:val="nil"/>
              <w:bottom w:val="single" w:sz="4" w:space="0" w:color="auto"/>
              <w:right w:val="single" w:sz="4" w:space="0" w:color="808080"/>
            </w:tcBorders>
            <w:hideMark/>
          </w:tcPr>
          <w:p w14:paraId="180135A2" w14:textId="77777777" w:rsidR="008775D9" w:rsidRPr="00EB78CE" w:rsidRDefault="008775D9" w:rsidP="00195179">
            <w:pPr>
              <w:keepLines/>
              <w:widowControl w:val="0"/>
              <w:spacing w:after="0" w:line="240" w:lineRule="auto"/>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01733929" w14:textId="77777777" w:rsidR="008775D9" w:rsidRPr="00EB78CE" w:rsidRDefault="008775D9" w:rsidP="00195179">
            <w:pPr>
              <w:keepLines/>
              <w:widowControl w:val="0"/>
              <w:spacing w:after="0" w:line="240" w:lineRule="auto"/>
              <w:jc w:val="right"/>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3C647AF0" w14:textId="77777777" w:rsidR="008775D9" w:rsidRPr="00EB78CE" w:rsidRDefault="008775D9" w:rsidP="00195179">
            <w:pPr>
              <w:keepLines/>
              <w:widowControl w:val="0"/>
              <w:spacing w:after="0" w:line="240" w:lineRule="auto"/>
              <w:rPr>
                <w:rFonts w:ascii="Tahoma" w:eastAsia="Times New Roman" w:hAnsi="Tahoma" w:cs="Tahoma"/>
                <w:b/>
                <w:i/>
                <w:sz w:val="20"/>
                <w:szCs w:val="20"/>
                <w:lang w:eastAsia="sl-SI"/>
              </w:rPr>
            </w:pPr>
            <w:r w:rsidRPr="00EB78CE">
              <w:rPr>
                <w:rFonts w:ascii="Tahoma" w:eastAsia="Times New Roman" w:hAnsi="Tahoma" w:cs="Tahoma"/>
                <w:b/>
                <w:i/>
                <w:sz w:val="20"/>
                <w:szCs w:val="20"/>
                <w:lang w:eastAsia="sl-SI"/>
              </w:rPr>
              <w:t>5</w:t>
            </w:r>
          </w:p>
        </w:tc>
      </w:tr>
    </w:tbl>
    <w:p w14:paraId="5A5DF9D3"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p w14:paraId="6245F0C9" w14:textId="77777777" w:rsidR="008775D9" w:rsidRPr="00EB78CE" w:rsidRDefault="008775D9" w:rsidP="00195179">
      <w:pPr>
        <w:keepLines/>
        <w:widowControl w:val="0"/>
        <w:spacing w:after="0" w:line="240" w:lineRule="auto"/>
        <w:jc w:val="both"/>
        <w:rPr>
          <w:rFonts w:ascii="Tahoma" w:hAnsi="Tahoma" w:cs="Tahoma"/>
          <w:sz w:val="20"/>
          <w:szCs w:val="20"/>
          <w:lang w:eastAsia="sl-SI"/>
        </w:rPr>
      </w:pPr>
      <w:r w:rsidRPr="00EB78CE">
        <w:rPr>
          <w:rFonts w:ascii="Tahoma" w:eastAsia="Times New Roman" w:hAnsi="Tahoma" w:cs="Tahoma"/>
          <w:sz w:val="20"/>
          <w:szCs w:val="20"/>
          <w:lang w:eastAsia="sl-SI"/>
        </w:rPr>
        <w:t xml:space="preserve">Če bo ponudnik izvajal javno naročilo s podizvajalci, mora ravnati v skladu s 94. členom ZJN-3 ter </w:t>
      </w:r>
      <w:r w:rsidRPr="00EB78CE">
        <w:rPr>
          <w:rFonts w:ascii="Tahoma" w:hAnsi="Tahoma" w:cs="Tahoma"/>
          <w:sz w:val="20"/>
          <w:szCs w:val="20"/>
          <w:lang w:eastAsia="sl-SI"/>
        </w:rPr>
        <w:t xml:space="preserve">za vse navedene podizvajalce predložiti izpolnjeno in podpisani Prilogo 5. </w:t>
      </w:r>
    </w:p>
    <w:p w14:paraId="303346C2" w14:textId="77777777" w:rsidR="008775D9" w:rsidRPr="00EB78CE" w:rsidRDefault="008775D9" w:rsidP="00195179">
      <w:pPr>
        <w:keepLines/>
        <w:widowControl w:val="0"/>
        <w:spacing w:after="0" w:line="240" w:lineRule="auto"/>
        <w:jc w:val="both"/>
        <w:rPr>
          <w:rFonts w:ascii="Tahoma" w:hAnsi="Tahoma" w:cs="Tahoma"/>
          <w:sz w:val="20"/>
          <w:szCs w:val="20"/>
          <w:lang w:eastAsia="sl-SI"/>
        </w:rPr>
      </w:pPr>
    </w:p>
    <w:p w14:paraId="3A2E3DFE" w14:textId="77777777" w:rsidR="008775D9" w:rsidRPr="00EB78CE" w:rsidRDefault="008775D9" w:rsidP="00195179">
      <w:pPr>
        <w:keepLines/>
        <w:widowControl w:val="0"/>
        <w:spacing w:after="0" w:line="240" w:lineRule="auto"/>
        <w:jc w:val="both"/>
        <w:rPr>
          <w:rFonts w:ascii="Tahoma" w:hAnsi="Tahoma" w:cs="Tahoma"/>
          <w:sz w:val="20"/>
          <w:szCs w:val="20"/>
          <w:lang w:eastAsia="sl-SI"/>
        </w:rPr>
      </w:pPr>
      <w:r w:rsidRPr="00EB78CE">
        <w:rPr>
          <w:rFonts w:ascii="Tahoma" w:eastAsia="Times New Roman" w:hAnsi="Tahoma" w:cs="Tahoma"/>
          <w:sz w:val="20"/>
          <w:szCs w:val="20"/>
          <w:lang w:eastAsia="sl-SI"/>
        </w:rPr>
        <w:t xml:space="preserve">Kadar namerava ponudnik izvesti javno naročilo </w:t>
      </w:r>
      <w:r w:rsidRPr="00EB78CE">
        <w:rPr>
          <w:rFonts w:ascii="Tahoma" w:eastAsia="Times New Roman" w:hAnsi="Tahoma" w:cs="Tahoma"/>
          <w:sz w:val="20"/>
          <w:szCs w:val="20"/>
          <w:u w:val="single"/>
          <w:lang w:eastAsia="sl-SI"/>
        </w:rPr>
        <w:t>s podizvajalcem, ki zahteva neposredno plačilo</w:t>
      </w:r>
      <w:r w:rsidRPr="00EB78CE">
        <w:rPr>
          <w:rFonts w:ascii="Tahoma" w:eastAsia="Times New Roman" w:hAnsi="Tahoma" w:cs="Tahoma"/>
          <w:sz w:val="20"/>
          <w:szCs w:val="20"/>
          <w:lang w:eastAsia="sl-SI"/>
        </w:rPr>
        <w:t xml:space="preserve"> v skladu s 94. členom ZJN-3, je potrebno izpolniti tudi Obrazca 1 in 2 k prilogi 5.</w:t>
      </w:r>
    </w:p>
    <w:p w14:paraId="1B0D17FC"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p w14:paraId="605DE8CD" w14:textId="77777777" w:rsidR="008775D9" w:rsidRPr="00EB78CE" w:rsidRDefault="008775D9" w:rsidP="00195179">
      <w:pPr>
        <w:keepLines/>
        <w:widowControl w:val="0"/>
        <w:spacing w:after="0" w:line="240" w:lineRule="auto"/>
        <w:jc w:val="both"/>
        <w:rPr>
          <w:rFonts w:ascii="Tahoma" w:eastAsia="Times New Roman" w:hAnsi="Tahoma" w:cs="Tahoma"/>
          <w:sz w:val="20"/>
          <w:szCs w:val="20"/>
          <w:u w:val="single"/>
          <w:lang w:eastAsia="sl-SI"/>
        </w:rPr>
      </w:pPr>
      <w:r w:rsidRPr="00EB78CE">
        <w:rPr>
          <w:rFonts w:ascii="Tahoma" w:eastAsia="Times New Roman" w:hAnsi="Tahoma" w:cs="Tahoma"/>
          <w:sz w:val="20"/>
          <w:szCs w:val="20"/>
          <w:lang w:eastAsia="sl-SI"/>
        </w:rPr>
        <w:lastRenderedPageBreak/>
        <w:t xml:space="preserve">Ponudnik razmnoži potrebno število izvodov vseh obrazcev. Obrazce je potrebno naložiti v </w:t>
      </w:r>
      <w:r w:rsidRPr="00EB78CE">
        <w:rPr>
          <w:rFonts w:ascii="Tahoma" w:eastAsia="Times New Roman" w:hAnsi="Tahoma" w:cs="Tahoma"/>
          <w:b/>
          <w:sz w:val="20"/>
          <w:szCs w:val="20"/>
          <w:lang w:eastAsia="sl-SI"/>
        </w:rPr>
        <w:t>razdelek »</w:t>
      </w:r>
      <w:r w:rsidR="00B34A61" w:rsidRPr="00EB78CE">
        <w:rPr>
          <w:rFonts w:ascii="Tahoma" w:eastAsia="Times New Roman" w:hAnsi="Tahoma" w:cs="Tahoma"/>
          <w:b/>
          <w:sz w:val="20"/>
          <w:szCs w:val="20"/>
          <w:lang w:eastAsia="sl-SI"/>
        </w:rPr>
        <w:t>Dokumenti - Ostale priloge</w:t>
      </w:r>
      <w:r w:rsidRPr="00EB78CE">
        <w:rPr>
          <w:rFonts w:ascii="Tahoma" w:eastAsia="Times New Roman" w:hAnsi="Tahoma" w:cs="Tahoma"/>
          <w:b/>
          <w:sz w:val="20"/>
          <w:szCs w:val="20"/>
          <w:lang w:eastAsia="sl-SI"/>
        </w:rPr>
        <w:t>«</w:t>
      </w:r>
      <w:r w:rsidRPr="00EB78CE">
        <w:rPr>
          <w:rFonts w:ascii="Tahoma" w:eastAsia="Times New Roman" w:hAnsi="Tahoma" w:cs="Tahoma"/>
          <w:sz w:val="20"/>
          <w:szCs w:val="20"/>
          <w:lang w:eastAsia="sl-SI"/>
        </w:rPr>
        <w:t xml:space="preserve">. </w:t>
      </w:r>
      <w:r w:rsidRPr="00EB78CE">
        <w:rPr>
          <w:rFonts w:ascii="Tahoma" w:eastAsia="Times New Roman" w:hAnsi="Tahoma" w:cs="Tahoma"/>
          <w:sz w:val="20"/>
          <w:szCs w:val="20"/>
          <w:u w:val="single"/>
          <w:lang w:eastAsia="sl-SI"/>
        </w:rPr>
        <w:t xml:space="preserve">V kolikor ponudnik ne oddaja ponudbe z nobenim podizvajalcem, priloge ni potrebno izpolni. </w:t>
      </w:r>
    </w:p>
    <w:p w14:paraId="0DB8DA8A" w14:textId="77777777" w:rsidR="008775D9" w:rsidRPr="00EB78CE" w:rsidRDefault="008775D9" w:rsidP="00195179">
      <w:pPr>
        <w:keepLines/>
        <w:widowControl w:val="0"/>
        <w:spacing w:after="0" w:line="240" w:lineRule="auto"/>
        <w:jc w:val="both"/>
        <w:rPr>
          <w:rFonts w:ascii="Tahoma" w:eastAsia="Times New Roman" w:hAnsi="Tahoma" w:cs="Tahoma"/>
          <w:sz w:val="20"/>
          <w:szCs w:val="20"/>
          <w:u w:val="single"/>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775D9" w:rsidRPr="00EB78CE" w14:paraId="5D6399C9" w14:textId="77777777" w:rsidTr="002002D7">
        <w:tc>
          <w:tcPr>
            <w:tcW w:w="212" w:type="dxa"/>
            <w:tcBorders>
              <w:top w:val="single" w:sz="4" w:space="0" w:color="auto"/>
              <w:bottom w:val="single" w:sz="4" w:space="0" w:color="auto"/>
              <w:right w:val="nil"/>
            </w:tcBorders>
          </w:tcPr>
          <w:p w14:paraId="07A4A05A" w14:textId="77777777" w:rsidR="008775D9" w:rsidRPr="00EB78CE" w:rsidRDefault="008775D9" w:rsidP="00195179">
            <w:pPr>
              <w:keepLines/>
              <w:widowControl w:val="0"/>
              <w:spacing w:after="0" w:line="240" w:lineRule="auto"/>
              <w:jc w:val="right"/>
              <w:rPr>
                <w:rFonts w:ascii="Tahoma" w:eastAsia="Times New Roman" w:hAnsi="Tahoma" w:cs="Tahoma"/>
                <w:sz w:val="20"/>
                <w:szCs w:val="20"/>
                <w:lang w:eastAsia="sl-SI"/>
              </w:rPr>
            </w:pPr>
            <w:r w:rsidRPr="00EB78CE">
              <w:rPr>
                <w:rFonts w:ascii="Times New Roman" w:eastAsia="Times New Roman" w:hAnsi="Times New Roman"/>
                <w:sz w:val="20"/>
                <w:szCs w:val="20"/>
                <w:lang w:eastAsia="sl-SI"/>
              </w:rPr>
              <w:br w:type="page"/>
            </w:r>
            <w:r w:rsidRPr="00EB78CE">
              <w:rPr>
                <w:rFonts w:ascii="Tahoma" w:eastAsia="Times New Roman" w:hAnsi="Tahoma" w:cs="Tahoma"/>
                <w:b/>
                <w:sz w:val="20"/>
                <w:szCs w:val="20"/>
                <w:lang w:eastAsia="sl-SI"/>
              </w:rPr>
              <w:br w:type="page"/>
            </w:r>
          </w:p>
        </w:tc>
        <w:tc>
          <w:tcPr>
            <w:tcW w:w="8080" w:type="dxa"/>
            <w:tcBorders>
              <w:top w:val="single" w:sz="4" w:space="0" w:color="auto"/>
              <w:left w:val="nil"/>
              <w:bottom w:val="single" w:sz="4" w:space="0" w:color="auto"/>
            </w:tcBorders>
          </w:tcPr>
          <w:p w14:paraId="51A8435C"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SEZNAM SUBJEKTOV, KATERIH ZMOGLJIVOST UPORABLJA PONUDNIK  </w:t>
            </w:r>
          </w:p>
        </w:tc>
        <w:tc>
          <w:tcPr>
            <w:tcW w:w="872" w:type="dxa"/>
            <w:tcBorders>
              <w:top w:val="single" w:sz="4" w:space="0" w:color="auto"/>
              <w:bottom w:val="single" w:sz="4" w:space="0" w:color="auto"/>
              <w:right w:val="nil"/>
            </w:tcBorders>
          </w:tcPr>
          <w:p w14:paraId="3F2CEFC5" w14:textId="77777777" w:rsidR="008775D9" w:rsidRPr="00EB78CE" w:rsidRDefault="008775D9" w:rsidP="00195179">
            <w:pPr>
              <w:keepLines/>
              <w:widowControl w:val="0"/>
              <w:spacing w:after="0" w:line="240" w:lineRule="auto"/>
              <w:jc w:val="right"/>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tcBorders>
          </w:tcPr>
          <w:p w14:paraId="39F7401E" w14:textId="77777777" w:rsidR="008775D9" w:rsidRPr="00EB78CE" w:rsidRDefault="008775D9" w:rsidP="00195179">
            <w:pPr>
              <w:keepLines/>
              <w:widowControl w:val="0"/>
              <w:spacing w:after="0" w:line="240" w:lineRule="auto"/>
              <w:rPr>
                <w:rFonts w:ascii="Tahoma" w:eastAsia="Times New Roman" w:hAnsi="Tahoma" w:cs="Tahoma"/>
                <w:b/>
                <w:i/>
                <w:sz w:val="20"/>
                <w:szCs w:val="20"/>
                <w:lang w:eastAsia="sl-SI"/>
              </w:rPr>
            </w:pPr>
            <w:r w:rsidRPr="00EB78CE">
              <w:rPr>
                <w:rFonts w:ascii="Tahoma" w:eastAsia="Times New Roman" w:hAnsi="Tahoma" w:cs="Tahoma"/>
                <w:b/>
                <w:i/>
                <w:sz w:val="20"/>
                <w:szCs w:val="20"/>
                <w:lang w:eastAsia="sl-SI"/>
              </w:rPr>
              <w:t>6</w:t>
            </w:r>
          </w:p>
        </w:tc>
      </w:tr>
    </w:tbl>
    <w:p w14:paraId="510F9A85"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p w14:paraId="5EA7CCBC"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Ponudnik mora prilogo izpolniti in podpisati, v kolikor uporabi zmogljivost drugih subjektov za izvedbo javnega naročila, </w:t>
      </w:r>
      <w:r w:rsidRPr="00EB78CE">
        <w:rPr>
          <w:rFonts w:ascii="Tahoma" w:eastAsia="Times New Roman" w:hAnsi="Tahoma" w:cs="Tahoma"/>
          <w:sz w:val="20"/>
          <w:szCs w:val="20"/>
          <w:u w:val="single"/>
          <w:lang w:eastAsia="sl-SI"/>
        </w:rPr>
        <w:t>ki niso partner/ji v primeru skupne ponudbe ali podizvajalec/ci</w:t>
      </w:r>
      <w:r w:rsidRPr="00EB78CE">
        <w:rPr>
          <w:rFonts w:ascii="Tahoma" w:eastAsia="Times New Roman" w:hAnsi="Tahoma" w:cs="Tahoma"/>
          <w:sz w:val="20"/>
          <w:szCs w:val="20"/>
          <w:lang w:eastAsia="sl-SI"/>
        </w:rPr>
        <w:t>.</w:t>
      </w:r>
    </w:p>
    <w:p w14:paraId="66664221" w14:textId="77777777" w:rsidR="008775D9" w:rsidRPr="00EB78CE" w:rsidRDefault="008775D9" w:rsidP="00195179">
      <w:pPr>
        <w:keepLines/>
        <w:widowControl w:val="0"/>
        <w:spacing w:after="0" w:line="240" w:lineRule="auto"/>
        <w:jc w:val="both"/>
        <w:rPr>
          <w:rFonts w:ascii="Tahoma" w:eastAsia="Times New Roman" w:hAnsi="Tahoma" w:cs="Tahoma"/>
          <w:sz w:val="20"/>
          <w:szCs w:val="20"/>
          <w:lang w:eastAsia="sl-SI"/>
        </w:rPr>
      </w:pPr>
    </w:p>
    <w:p w14:paraId="7C03D329" w14:textId="77777777" w:rsidR="008775D9" w:rsidRPr="00EB78CE" w:rsidRDefault="008775D9" w:rsidP="00195179">
      <w:pPr>
        <w:keepLines/>
        <w:widowControl w:val="0"/>
        <w:spacing w:after="0" w:line="240" w:lineRule="auto"/>
        <w:jc w:val="both"/>
        <w:rPr>
          <w:rFonts w:ascii="Tahoma" w:eastAsia="Times New Roman" w:hAnsi="Tahoma" w:cs="Tahoma"/>
          <w:sz w:val="20"/>
          <w:szCs w:val="20"/>
          <w:u w:val="single"/>
          <w:lang w:eastAsia="sl-SI"/>
        </w:rPr>
      </w:pPr>
      <w:r w:rsidRPr="00EB78CE">
        <w:rPr>
          <w:rFonts w:ascii="Tahoma" w:eastAsia="Times New Roman" w:hAnsi="Tahoma" w:cs="Tahoma"/>
          <w:sz w:val="20"/>
          <w:szCs w:val="20"/>
          <w:lang w:eastAsia="sl-SI"/>
        </w:rPr>
        <w:t xml:space="preserve">Ponudnik razmnoži potrebno število izvodov vseh obrazcev. Obrazce je potrebno naložiti v </w:t>
      </w:r>
      <w:r w:rsidRPr="00EB78CE">
        <w:rPr>
          <w:rFonts w:ascii="Tahoma" w:eastAsia="Times New Roman" w:hAnsi="Tahoma" w:cs="Tahoma"/>
          <w:b/>
          <w:sz w:val="20"/>
          <w:szCs w:val="20"/>
          <w:lang w:eastAsia="sl-SI"/>
        </w:rPr>
        <w:t>razdelek »</w:t>
      </w:r>
      <w:r w:rsidR="00B34A61" w:rsidRPr="00EB78CE">
        <w:rPr>
          <w:rFonts w:ascii="Tahoma" w:eastAsia="Times New Roman" w:hAnsi="Tahoma" w:cs="Tahoma"/>
          <w:b/>
          <w:sz w:val="20"/>
          <w:szCs w:val="20"/>
          <w:lang w:eastAsia="sl-SI"/>
        </w:rPr>
        <w:t>Dokumenti - Ostale priloge</w:t>
      </w:r>
      <w:r w:rsidRPr="00EB78CE">
        <w:rPr>
          <w:rFonts w:ascii="Tahoma" w:eastAsia="Times New Roman" w:hAnsi="Tahoma" w:cs="Tahoma"/>
          <w:b/>
          <w:sz w:val="20"/>
          <w:szCs w:val="20"/>
          <w:lang w:eastAsia="sl-SI"/>
        </w:rPr>
        <w:t>«.</w:t>
      </w:r>
      <w:r w:rsidRPr="00EB78CE">
        <w:rPr>
          <w:rFonts w:ascii="Tahoma" w:eastAsia="Times New Roman" w:hAnsi="Tahoma" w:cs="Tahoma"/>
          <w:sz w:val="20"/>
          <w:szCs w:val="20"/>
          <w:lang w:eastAsia="sl-SI"/>
        </w:rPr>
        <w:t xml:space="preserve"> </w:t>
      </w:r>
      <w:r w:rsidRPr="00EB78CE">
        <w:rPr>
          <w:rFonts w:ascii="Tahoma" w:eastAsia="Times New Roman" w:hAnsi="Tahoma" w:cs="Tahoma"/>
          <w:sz w:val="20"/>
          <w:szCs w:val="20"/>
          <w:u w:val="single"/>
          <w:lang w:eastAsia="sl-SI"/>
        </w:rPr>
        <w:t xml:space="preserve">V kolikor ponudnik ne bo uporabil zmogljivosti drugih subjektov za izvedbo javnega naročila, priloge ni potrebno izpolni. </w:t>
      </w:r>
    </w:p>
    <w:p w14:paraId="39C8D0AB" w14:textId="77777777" w:rsidR="00B5136F" w:rsidRPr="00EB78CE" w:rsidRDefault="00B5136F" w:rsidP="00195179">
      <w:pPr>
        <w:keepLines/>
        <w:widowControl w:val="0"/>
        <w:spacing w:after="0" w:line="240" w:lineRule="auto"/>
        <w:jc w:val="both"/>
        <w:rPr>
          <w:rFonts w:ascii="Tahoma" w:eastAsia="Times New Roman" w:hAnsi="Tahoma" w:cs="Tahoma"/>
          <w:sz w:val="20"/>
          <w:szCs w:val="20"/>
          <w:u w:val="single"/>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789"/>
      </w:tblGrid>
      <w:tr w:rsidR="00B5136F" w:rsidRPr="00EB78CE" w14:paraId="24821551" w14:textId="77777777" w:rsidTr="00B5136F">
        <w:tc>
          <w:tcPr>
            <w:tcW w:w="599" w:type="dxa"/>
            <w:tcBorders>
              <w:top w:val="single" w:sz="4" w:space="0" w:color="auto"/>
              <w:bottom w:val="single" w:sz="4" w:space="0" w:color="auto"/>
              <w:right w:val="nil"/>
            </w:tcBorders>
          </w:tcPr>
          <w:p w14:paraId="67FA04DD" w14:textId="77777777" w:rsidR="00B5136F" w:rsidRPr="00EB78CE" w:rsidRDefault="00B5136F" w:rsidP="00B5136F">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br w:type="page"/>
            </w:r>
            <w:r w:rsidRPr="00EB78CE">
              <w:rPr>
                <w:rFonts w:ascii="Tahoma" w:eastAsia="Times New Roman" w:hAnsi="Tahoma" w:cs="Tahoma"/>
                <w:sz w:val="20"/>
                <w:szCs w:val="20"/>
                <w:lang w:eastAsia="sl-SI"/>
              </w:rPr>
              <w:br w:type="page"/>
            </w:r>
          </w:p>
        </w:tc>
        <w:tc>
          <w:tcPr>
            <w:tcW w:w="7268" w:type="dxa"/>
            <w:tcBorders>
              <w:top w:val="single" w:sz="4" w:space="0" w:color="auto"/>
              <w:left w:val="nil"/>
              <w:bottom w:val="single" w:sz="4" w:space="0" w:color="auto"/>
            </w:tcBorders>
          </w:tcPr>
          <w:p w14:paraId="7D997CD4" w14:textId="77777777" w:rsidR="00B5136F" w:rsidRPr="00EB78CE" w:rsidRDefault="00B5136F" w:rsidP="00B5136F">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SEZNAM REFERENC </w:t>
            </w:r>
          </w:p>
        </w:tc>
        <w:tc>
          <w:tcPr>
            <w:tcW w:w="912" w:type="dxa"/>
            <w:tcBorders>
              <w:top w:val="single" w:sz="4" w:space="0" w:color="auto"/>
              <w:bottom w:val="single" w:sz="4" w:space="0" w:color="auto"/>
              <w:right w:val="nil"/>
            </w:tcBorders>
          </w:tcPr>
          <w:p w14:paraId="0456DC76" w14:textId="77777777" w:rsidR="00B5136F" w:rsidRPr="00EB78CE" w:rsidRDefault="00B5136F" w:rsidP="00B5136F">
            <w:pPr>
              <w:keepLines/>
              <w:widowControl w:val="0"/>
              <w:spacing w:after="0" w:line="240" w:lineRule="auto"/>
              <w:jc w:val="both"/>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789" w:type="dxa"/>
            <w:tcBorders>
              <w:top w:val="single" w:sz="4" w:space="0" w:color="auto"/>
              <w:left w:val="nil"/>
              <w:bottom w:val="single" w:sz="4" w:space="0" w:color="auto"/>
            </w:tcBorders>
          </w:tcPr>
          <w:p w14:paraId="13544FB2" w14:textId="77777777" w:rsidR="00B5136F" w:rsidRPr="00EB78CE" w:rsidRDefault="00D36948" w:rsidP="00B5136F">
            <w:pPr>
              <w:keepLines/>
              <w:widowControl w:val="0"/>
              <w:spacing w:after="0" w:line="240" w:lineRule="auto"/>
              <w:jc w:val="both"/>
              <w:rPr>
                <w:rFonts w:ascii="Tahoma" w:eastAsia="Times New Roman" w:hAnsi="Tahoma" w:cs="Tahoma"/>
                <w:b/>
                <w:i/>
                <w:sz w:val="20"/>
                <w:szCs w:val="20"/>
                <w:lang w:eastAsia="sl-SI"/>
              </w:rPr>
            </w:pPr>
            <w:r w:rsidRPr="00EB78CE">
              <w:rPr>
                <w:rFonts w:ascii="Tahoma" w:eastAsia="Times New Roman" w:hAnsi="Tahoma" w:cs="Tahoma"/>
                <w:b/>
                <w:i/>
                <w:sz w:val="20"/>
                <w:szCs w:val="20"/>
                <w:lang w:eastAsia="sl-SI"/>
              </w:rPr>
              <w:t>7</w:t>
            </w:r>
            <w:r w:rsidR="00B5136F" w:rsidRPr="00EB78CE">
              <w:rPr>
                <w:rFonts w:ascii="Tahoma" w:eastAsia="Times New Roman" w:hAnsi="Tahoma" w:cs="Tahoma"/>
                <w:b/>
                <w:i/>
                <w:sz w:val="20"/>
                <w:szCs w:val="20"/>
                <w:lang w:eastAsia="sl-SI"/>
              </w:rPr>
              <w:t>/1</w:t>
            </w:r>
          </w:p>
        </w:tc>
      </w:tr>
    </w:tbl>
    <w:p w14:paraId="2D787A00" w14:textId="77777777" w:rsidR="00B5136F" w:rsidRPr="00855EF8" w:rsidRDefault="00B5136F" w:rsidP="00855EF8">
      <w:pPr>
        <w:keepNext/>
        <w:widowControl w:val="0"/>
        <w:autoSpaceDE w:val="0"/>
        <w:autoSpaceDN w:val="0"/>
        <w:adjustRightInd w:val="0"/>
        <w:spacing w:after="0" w:line="240" w:lineRule="auto"/>
        <w:jc w:val="both"/>
        <w:rPr>
          <w:rFonts w:ascii="Tahoma" w:hAnsi="Tahoma" w:cs="Tahoma"/>
          <w:sz w:val="20"/>
          <w:szCs w:val="20"/>
          <w:lang w:eastAsia="sl-SI"/>
        </w:rPr>
      </w:pPr>
      <w:r w:rsidRPr="00EB78CE">
        <w:rPr>
          <w:rFonts w:ascii="Tahoma" w:eastAsia="Times New Roman" w:hAnsi="Tahoma" w:cs="Tahoma"/>
          <w:sz w:val="20"/>
          <w:szCs w:val="20"/>
          <w:lang w:eastAsia="sl-SI"/>
        </w:rPr>
        <w:t xml:space="preserve">Ponudnik v Prilogo vpiše seznam referenc, </w:t>
      </w:r>
      <w:r w:rsidRPr="00EB78CE">
        <w:rPr>
          <w:rFonts w:ascii="Tahoma" w:hAnsi="Tahoma" w:cs="Tahoma"/>
          <w:sz w:val="20"/>
          <w:szCs w:val="20"/>
          <w:lang w:eastAsia="sl-SI"/>
        </w:rPr>
        <w:t xml:space="preserve">ter jo </w:t>
      </w:r>
      <w:r w:rsidRPr="00EB78CE">
        <w:rPr>
          <w:rFonts w:ascii="Tahoma" w:eastAsia="Times New Roman" w:hAnsi="Tahoma" w:cs="Tahoma"/>
          <w:sz w:val="20"/>
          <w:szCs w:val="20"/>
          <w:lang w:eastAsia="sl-SI"/>
        </w:rPr>
        <w:t xml:space="preserve">naložiti v </w:t>
      </w:r>
      <w:r w:rsidRPr="00EB78CE">
        <w:rPr>
          <w:rFonts w:ascii="Tahoma" w:eastAsia="Times New Roman" w:hAnsi="Tahoma" w:cs="Tahoma"/>
          <w:b/>
          <w:sz w:val="20"/>
          <w:szCs w:val="20"/>
          <w:lang w:eastAsia="sl-SI"/>
        </w:rPr>
        <w:t>razdelek »Dokumenti - Ostale priloge«.</w:t>
      </w:r>
    </w:p>
    <w:p w14:paraId="01ED26F9" w14:textId="77777777" w:rsidR="00B5136F" w:rsidRPr="00EB78CE" w:rsidRDefault="00B5136F" w:rsidP="00B5136F">
      <w:pPr>
        <w:keepLines/>
        <w:widowControl w:val="0"/>
        <w:spacing w:after="0" w:line="240" w:lineRule="auto"/>
        <w:jc w:val="both"/>
        <w:rPr>
          <w:rFonts w:ascii="Tahoma" w:eastAsia="Times New Roman" w:hAnsi="Tahoma" w:cs="Tahoma"/>
          <w:sz w:val="20"/>
          <w:szCs w:val="20"/>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789"/>
      </w:tblGrid>
      <w:tr w:rsidR="00B5136F" w:rsidRPr="00EB78CE" w14:paraId="0AD67DF9" w14:textId="77777777" w:rsidTr="00B5136F">
        <w:tc>
          <w:tcPr>
            <w:tcW w:w="599" w:type="dxa"/>
            <w:tcBorders>
              <w:top w:val="single" w:sz="4" w:space="0" w:color="auto"/>
              <w:bottom w:val="single" w:sz="4" w:space="0" w:color="auto"/>
              <w:right w:val="nil"/>
            </w:tcBorders>
          </w:tcPr>
          <w:p w14:paraId="01FCD130" w14:textId="77777777" w:rsidR="00B5136F" w:rsidRPr="00EB78CE" w:rsidRDefault="00B5136F" w:rsidP="00B5136F">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br w:type="page"/>
            </w:r>
            <w:r w:rsidRPr="00EB78CE">
              <w:rPr>
                <w:rFonts w:ascii="Tahoma" w:eastAsia="Times New Roman" w:hAnsi="Tahoma" w:cs="Tahoma"/>
                <w:sz w:val="20"/>
                <w:szCs w:val="20"/>
                <w:lang w:eastAsia="sl-SI"/>
              </w:rPr>
              <w:br w:type="page"/>
            </w:r>
          </w:p>
        </w:tc>
        <w:tc>
          <w:tcPr>
            <w:tcW w:w="7268" w:type="dxa"/>
            <w:tcBorders>
              <w:top w:val="single" w:sz="4" w:space="0" w:color="auto"/>
              <w:left w:val="nil"/>
              <w:bottom w:val="single" w:sz="4" w:space="0" w:color="auto"/>
            </w:tcBorders>
          </w:tcPr>
          <w:p w14:paraId="5AF1D0CA" w14:textId="77777777" w:rsidR="00B5136F" w:rsidRPr="00EB78CE" w:rsidRDefault="00B5136F" w:rsidP="00B5136F">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POTRDITEV REFERENC S STRANI POSAMEZNIH NAROČNIKOV </w:t>
            </w:r>
          </w:p>
        </w:tc>
        <w:tc>
          <w:tcPr>
            <w:tcW w:w="912" w:type="dxa"/>
            <w:tcBorders>
              <w:top w:val="single" w:sz="4" w:space="0" w:color="auto"/>
              <w:bottom w:val="single" w:sz="4" w:space="0" w:color="auto"/>
              <w:right w:val="nil"/>
            </w:tcBorders>
          </w:tcPr>
          <w:p w14:paraId="09E3C89F" w14:textId="77777777" w:rsidR="00B5136F" w:rsidRPr="00EB78CE" w:rsidRDefault="00B5136F" w:rsidP="00B5136F">
            <w:pPr>
              <w:keepLines/>
              <w:widowControl w:val="0"/>
              <w:spacing w:after="0" w:line="240" w:lineRule="auto"/>
              <w:jc w:val="both"/>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789" w:type="dxa"/>
            <w:tcBorders>
              <w:top w:val="single" w:sz="4" w:space="0" w:color="auto"/>
              <w:left w:val="nil"/>
              <w:bottom w:val="single" w:sz="4" w:space="0" w:color="auto"/>
            </w:tcBorders>
          </w:tcPr>
          <w:p w14:paraId="02943589" w14:textId="77777777" w:rsidR="00B5136F" w:rsidRPr="00EB78CE" w:rsidRDefault="00D36948" w:rsidP="00B5136F">
            <w:pPr>
              <w:keepLines/>
              <w:widowControl w:val="0"/>
              <w:spacing w:after="0" w:line="240" w:lineRule="auto"/>
              <w:jc w:val="both"/>
              <w:rPr>
                <w:rFonts w:ascii="Tahoma" w:eastAsia="Times New Roman" w:hAnsi="Tahoma" w:cs="Tahoma"/>
                <w:b/>
                <w:i/>
                <w:sz w:val="20"/>
                <w:szCs w:val="20"/>
                <w:lang w:eastAsia="sl-SI"/>
              </w:rPr>
            </w:pPr>
            <w:r w:rsidRPr="00EB78CE">
              <w:rPr>
                <w:rFonts w:ascii="Tahoma" w:eastAsia="Times New Roman" w:hAnsi="Tahoma" w:cs="Tahoma"/>
                <w:b/>
                <w:i/>
                <w:sz w:val="20"/>
                <w:szCs w:val="20"/>
                <w:lang w:eastAsia="sl-SI"/>
              </w:rPr>
              <w:t>7</w:t>
            </w:r>
            <w:r w:rsidR="00B5136F" w:rsidRPr="00EB78CE">
              <w:rPr>
                <w:rFonts w:ascii="Tahoma" w:eastAsia="Times New Roman" w:hAnsi="Tahoma" w:cs="Tahoma"/>
                <w:b/>
                <w:i/>
                <w:sz w:val="20"/>
                <w:szCs w:val="20"/>
                <w:lang w:eastAsia="sl-SI"/>
              </w:rPr>
              <w:t>/2</w:t>
            </w:r>
          </w:p>
        </w:tc>
      </w:tr>
    </w:tbl>
    <w:p w14:paraId="61AB6B96" w14:textId="77777777" w:rsidR="00B5136F" w:rsidRPr="00EB78CE" w:rsidRDefault="00B5136F" w:rsidP="00B5136F">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bCs/>
          <w:sz w:val="20"/>
          <w:szCs w:val="20"/>
          <w:lang w:eastAsia="sl-SI"/>
        </w:rPr>
        <w:t xml:space="preserve">Ponudnik mora v ponudbi v </w:t>
      </w:r>
      <w:r w:rsidRPr="00EB78CE">
        <w:rPr>
          <w:rFonts w:ascii="Tahoma" w:eastAsia="Times New Roman" w:hAnsi="Tahoma" w:cs="Tahoma"/>
          <w:b/>
          <w:sz w:val="20"/>
          <w:szCs w:val="20"/>
          <w:lang w:eastAsia="sl-SI"/>
        </w:rPr>
        <w:t xml:space="preserve">razdelek »Dokumenti - Ostale priloge« </w:t>
      </w:r>
      <w:r w:rsidRPr="00EB78CE">
        <w:rPr>
          <w:rFonts w:ascii="Tahoma" w:eastAsia="Times New Roman" w:hAnsi="Tahoma" w:cs="Tahoma"/>
          <w:bCs/>
          <w:sz w:val="20"/>
          <w:szCs w:val="20"/>
          <w:lang w:eastAsia="sl-SI"/>
        </w:rPr>
        <w:t xml:space="preserve">priložiti izpolnjeno in podpisano (potrjen obrazec) Prilogo </w:t>
      </w:r>
      <w:r w:rsidR="00855EF8">
        <w:rPr>
          <w:rFonts w:ascii="Tahoma" w:eastAsia="Times New Roman" w:hAnsi="Tahoma" w:cs="Tahoma"/>
          <w:bCs/>
          <w:sz w:val="20"/>
          <w:szCs w:val="20"/>
          <w:lang w:eastAsia="sl-SI"/>
        </w:rPr>
        <w:t>7</w:t>
      </w:r>
      <w:r w:rsidRPr="00EB78CE">
        <w:rPr>
          <w:rFonts w:ascii="Tahoma" w:eastAsia="Times New Roman" w:hAnsi="Tahoma" w:cs="Tahoma"/>
          <w:bCs/>
          <w:sz w:val="20"/>
          <w:szCs w:val="20"/>
          <w:lang w:eastAsia="sl-SI"/>
        </w:rPr>
        <w:t xml:space="preserve">/2 </w:t>
      </w:r>
      <w:r w:rsidRPr="00EB78CE">
        <w:rPr>
          <w:rFonts w:ascii="Tahoma" w:eastAsia="Times New Roman" w:hAnsi="Tahoma" w:cs="Tahoma"/>
          <w:sz w:val="20"/>
          <w:szCs w:val="20"/>
          <w:lang w:eastAsia="sl-SI"/>
        </w:rPr>
        <w:t>»Potrditev referenc s strani posameznih naročnikov«.</w:t>
      </w:r>
    </w:p>
    <w:p w14:paraId="084B37D2" w14:textId="77777777" w:rsidR="00B5136F" w:rsidRPr="00EB78CE" w:rsidRDefault="00B5136F" w:rsidP="00B5136F">
      <w:pPr>
        <w:keepLines/>
        <w:widowControl w:val="0"/>
        <w:spacing w:after="0" w:line="240" w:lineRule="auto"/>
        <w:jc w:val="both"/>
        <w:rPr>
          <w:rFonts w:ascii="Tahoma" w:eastAsia="Times New Roman" w:hAnsi="Tahoma" w:cs="Tahoma"/>
          <w:sz w:val="20"/>
          <w:szCs w:val="20"/>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789"/>
      </w:tblGrid>
      <w:tr w:rsidR="00B5136F" w:rsidRPr="00EB78CE" w14:paraId="69E17BF4" w14:textId="77777777" w:rsidTr="00B5136F">
        <w:tc>
          <w:tcPr>
            <w:tcW w:w="599" w:type="dxa"/>
            <w:tcBorders>
              <w:top w:val="single" w:sz="4" w:space="0" w:color="auto"/>
              <w:bottom w:val="single" w:sz="4" w:space="0" w:color="auto"/>
              <w:right w:val="nil"/>
            </w:tcBorders>
          </w:tcPr>
          <w:p w14:paraId="48A931C7" w14:textId="77777777" w:rsidR="00B5136F" w:rsidRPr="00EB78CE" w:rsidRDefault="00B5136F" w:rsidP="00B5136F">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br w:type="page"/>
            </w:r>
            <w:r w:rsidRPr="00EB78CE">
              <w:rPr>
                <w:rFonts w:ascii="Tahoma" w:eastAsia="Times New Roman" w:hAnsi="Tahoma" w:cs="Tahoma"/>
                <w:sz w:val="20"/>
                <w:szCs w:val="20"/>
                <w:lang w:eastAsia="sl-SI"/>
              </w:rPr>
              <w:br w:type="page"/>
            </w:r>
          </w:p>
        </w:tc>
        <w:tc>
          <w:tcPr>
            <w:tcW w:w="7268" w:type="dxa"/>
            <w:tcBorders>
              <w:top w:val="single" w:sz="4" w:space="0" w:color="auto"/>
              <w:left w:val="nil"/>
              <w:bottom w:val="single" w:sz="4" w:space="0" w:color="auto"/>
            </w:tcBorders>
          </w:tcPr>
          <w:p w14:paraId="1DE78BDE" w14:textId="77777777" w:rsidR="00B5136F" w:rsidRPr="00EB78CE" w:rsidRDefault="00B5136F" w:rsidP="00B5136F">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TEHNIČNA SPOSOBNOST</w:t>
            </w:r>
          </w:p>
        </w:tc>
        <w:tc>
          <w:tcPr>
            <w:tcW w:w="912" w:type="dxa"/>
            <w:tcBorders>
              <w:top w:val="single" w:sz="4" w:space="0" w:color="auto"/>
              <w:bottom w:val="single" w:sz="4" w:space="0" w:color="auto"/>
              <w:right w:val="nil"/>
            </w:tcBorders>
          </w:tcPr>
          <w:p w14:paraId="56ED7EB1" w14:textId="77777777" w:rsidR="00B5136F" w:rsidRPr="00EB78CE" w:rsidRDefault="00B5136F" w:rsidP="00B5136F">
            <w:pPr>
              <w:keepLines/>
              <w:widowControl w:val="0"/>
              <w:spacing w:after="0" w:line="240" w:lineRule="auto"/>
              <w:jc w:val="both"/>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789" w:type="dxa"/>
            <w:tcBorders>
              <w:top w:val="single" w:sz="4" w:space="0" w:color="auto"/>
              <w:left w:val="nil"/>
              <w:bottom w:val="single" w:sz="4" w:space="0" w:color="auto"/>
            </w:tcBorders>
          </w:tcPr>
          <w:p w14:paraId="70222B3B" w14:textId="77777777" w:rsidR="00B5136F" w:rsidRPr="00EB78CE" w:rsidRDefault="00D36948" w:rsidP="00B5136F">
            <w:pPr>
              <w:keepLines/>
              <w:widowControl w:val="0"/>
              <w:spacing w:after="0" w:line="240" w:lineRule="auto"/>
              <w:jc w:val="both"/>
              <w:rPr>
                <w:rFonts w:ascii="Tahoma" w:eastAsia="Times New Roman" w:hAnsi="Tahoma" w:cs="Tahoma"/>
                <w:b/>
                <w:i/>
                <w:sz w:val="20"/>
                <w:szCs w:val="20"/>
                <w:lang w:eastAsia="sl-SI"/>
              </w:rPr>
            </w:pPr>
            <w:r w:rsidRPr="00EB78CE">
              <w:rPr>
                <w:rFonts w:ascii="Tahoma" w:eastAsia="Times New Roman" w:hAnsi="Tahoma" w:cs="Tahoma"/>
                <w:b/>
                <w:i/>
                <w:sz w:val="20"/>
                <w:szCs w:val="20"/>
                <w:lang w:eastAsia="sl-SI"/>
              </w:rPr>
              <w:t>8</w:t>
            </w:r>
          </w:p>
        </w:tc>
      </w:tr>
    </w:tbl>
    <w:p w14:paraId="0A5D33DC" w14:textId="77777777" w:rsidR="00B5136F" w:rsidRPr="00EB78CE" w:rsidRDefault="00B5136F" w:rsidP="00B5136F">
      <w:pPr>
        <w:keepNext/>
        <w:widowControl w:val="0"/>
        <w:autoSpaceDE w:val="0"/>
        <w:autoSpaceDN w:val="0"/>
        <w:adjustRightInd w:val="0"/>
        <w:spacing w:after="0" w:line="240" w:lineRule="auto"/>
        <w:jc w:val="both"/>
        <w:rPr>
          <w:rFonts w:ascii="Tahoma" w:hAnsi="Tahoma" w:cs="Tahoma"/>
          <w:sz w:val="20"/>
          <w:szCs w:val="20"/>
          <w:lang w:eastAsia="sl-SI"/>
        </w:rPr>
      </w:pPr>
      <w:r w:rsidRPr="00EB78CE">
        <w:rPr>
          <w:rFonts w:ascii="Tahoma" w:eastAsia="Times New Roman" w:hAnsi="Tahoma" w:cs="Tahoma"/>
          <w:sz w:val="20"/>
          <w:szCs w:val="20"/>
          <w:lang w:eastAsia="sl-SI"/>
        </w:rPr>
        <w:t>Ponudnik za to stranjo priloži dokazila v skladu s tč. 3.2.2.1. razpisne dokumentacije</w:t>
      </w:r>
      <w:r w:rsidRPr="00EB78CE">
        <w:rPr>
          <w:rFonts w:ascii="Tahoma" w:hAnsi="Tahoma" w:cs="Tahoma"/>
          <w:sz w:val="20"/>
          <w:szCs w:val="20"/>
          <w:lang w:eastAsia="sl-SI"/>
        </w:rPr>
        <w:t xml:space="preserve"> ter jih </w:t>
      </w:r>
      <w:r w:rsidRPr="00EB78CE">
        <w:rPr>
          <w:rFonts w:ascii="Tahoma" w:eastAsia="Times New Roman" w:hAnsi="Tahoma" w:cs="Tahoma"/>
          <w:sz w:val="20"/>
          <w:szCs w:val="20"/>
          <w:lang w:eastAsia="sl-SI"/>
        </w:rPr>
        <w:t xml:space="preserve">naložiti v </w:t>
      </w:r>
      <w:r w:rsidRPr="00EB78CE">
        <w:rPr>
          <w:rFonts w:ascii="Tahoma" w:eastAsia="Times New Roman" w:hAnsi="Tahoma" w:cs="Tahoma"/>
          <w:b/>
          <w:sz w:val="20"/>
          <w:szCs w:val="20"/>
          <w:lang w:eastAsia="sl-SI"/>
        </w:rPr>
        <w:t>razdelek »Dokumenti - Ostale priloge«.</w:t>
      </w:r>
    </w:p>
    <w:p w14:paraId="349B27D5" w14:textId="77777777" w:rsidR="00B5136F" w:rsidRPr="00EB78CE" w:rsidRDefault="00B5136F" w:rsidP="00B5136F">
      <w:pPr>
        <w:keepLines/>
        <w:widowControl w:val="0"/>
        <w:spacing w:after="0" w:line="240" w:lineRule="auto"/>
        <w:jc w:val="both"/>
        <w:rPr>
          <w:rFonts w:ascii="Tahoma" w:eastAsia="Times New Roman" w:hAnsi="Tahoma" w:cs="Tahoma"/>
          <w:sz w:val="20"/>
          <w:szCs w:val="20"/>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789"/>
      </w:tblGrid>
      <w:tr w:rsidR="00B5136F" w:rsidRPr="00EB78CE" w14:paraId="510DABA0" w14:textId="77777777" w:rsidTr="00B5136F">
        <w:tc>
          <w:tcPr>
            <w:tcW w:w="599" w:type="dxa"/>
            <w:tcBorders>
              <w:top w:val="single" w:sz="4" w:space="0" w:color="auto"/>
              <w:bottom w:val="single" w:sz="4" w:space="0" w:color="auto"/>
              <w:right w:val="nil"/>
            </w:tcBorders>
          </w:tcPr>
          <w:p w14:paraId="3F53F6F6" w14:textId="77777777" w:rsidR="00B5136F" w:rsidRPr="00EB78CE" w:rsidRDefault="00B5136F" w:rsidP="00B5136F">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br w:type="page"/>
            </w:r>
            <w:r w:rsidRPr="00EB78CE">
              <w:rPr>
                <w:rFonts w:ascii="Tahoma" w:eastAsia="Times New Roman" w:hAnsi="Tahoma" w:cs="Tahoma"/>
                <w:sz w:val="20"/>
                <w:szCs w:val="20"/>
                <w:lang w:eastAsia="sl-SI"/>
              </w:rPr>
              <w:br w:type="page"/>
            </w:r>
          </w:p>
        </w:tc>
        <w:tc>
          <w:tcPr>
            <w:tcW w:w="7268" w:type="dxa"/>
            <w:tcBorders>
              <w:top w:val="single" w:sz="4" w:space="0" w:color="auto"/>
              <w:left w:val="nil"/>
              <w:bottom w:val="single" w:sz="4" w:space="0" w:color="auto"/>
            </w:tcBorders>
          </w:tcPr>
          <w:p w14:paraId="13361A61" w14:textId="77777777" w:rsidR="00B5136F" w:rsidRPr="00EB78CE" w:rsidRDefault="00B93B96" w:rsidP="00B5136F">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STROKOVNA SPOSOBNOST</w:t>
            </w:r>
          </w:p>
        </w:tc>
        <w:tc>
          <w:tcPr>
            <w:tcW w:w="912" w:type="dxa"/>
            <w:tcBorders>
              <w:top w:val="single" w:sz="4" w:space="0" w:color="auto"/>
              <w:bottom w:val="single" w:sz="4" w:space="0" w:color="auto"/>
              <w:right w:val="nil"/>
            </w:tcBorders>
          </w:tcPr>
          <w:p w14:paraId="1D9EBB01" w14:textId="77777777" w:rsidR="00B5136F" w:rsidRPr="00EB78CE" w:rsidRDefault="00B5136F" w:rsidP="00B5136F">
            <w:pPr>
              <w:keepLines/>
              <w:widowControl w:val="0"/>
              <w:spacing w:after="0" w:line="240" w:lineRule="auto"/>
              <w:jc w:val="both"/>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789" w:type="dxa"/>
            <w:tcBorders>
              <w:top w:val="single" w:sz="4" w:space="0" w:color="auto"/>
              <w:left w:val="nil"/>
              <w:bottom w:val="single" w:sz="4" w:space="0" w:color="auto"/>
            </w:tcBorders>
          </w:tcPr>
          <w:p w14:paraId="6D78DEF1" w14:textId="77777777" w:rsidR="00B5136F" w:rsidRPr="00EB78CE" w:rsidRDefault="00D36948" w:rsidP="00B5136F">
            <w:pPr>
              <w:keepLines/>
              <w:widowControl w:val="0"/>
              <w:spacing w:after="0" w:line="240" w:lineRule="auto"/>
              <w:jc w:val="both"/>
              <w:rPr>
                <w:rFonts w:ascii="Tahoma" w:eastAsia="Times New Roman" w:hAnsi="Tahoma" w:cs="Tahoma"/>
                <w:b/>
                <w:i/>
                <w:sz w:val="20"/>
                <w:szCs w:val="20"/>
                <w:lang w:eastAsia="sl-SI"/>
              </w:rPr>
            </w:pPr>
            <w:r w:rsidRPr="00EB78CE">
              <w:rPr>
                <w:rFonts w:ascii="Tahoma" w:eastAsia="Times New Roman" w:hAnsi="Tahoma" w:cs="Tahoma"/>
                <w:b/>
                <w:i/>
                <w:sz w:val="20"/>
                <w:szCs w:val="20"/>
                <w:lang w:eastAsia="sl-SI"/>
              </w:rPr>
              <w:t>9</w:t>
            </w:r>
          </w:p>
        </w:tc>
      </w:tr>
    </w:tbl>
    <w:p w14:paraId="147DFE82" w14:textId="77777777" w:rsidR="00B5136F" w:rsidRPr="00EB78CE" w:rsidRDefault="00B5136F" w:rsidP="00B5136F">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Ponudnik mora Priloge izpolniti in podpisati. Ponudnik v Prilogo navede kader, ki bodo sodeloval pri izvedbi predmeta javnega naročila ter jo naložiti v </w:t>
      </w:r>
      <w:r w:rsidRPr="00EB78CE">
        <w:rPr>
          <w:rFonts w:ascii="Tahoma" w:eastAsia="Times New Roman" w:hAnsi="Tahoma" w:cs="Tahoma"/>
          <w:b/>
          <w:sz w:val="20"/>
          <w:szCs w:val="20"/>
          <w:lang w:eastAsia="sl-SI"/>
        </w:rPr>
        <w:t>razdelek »Dokumenti - Ostale priloge«.</w:t>
      </w:r>
    </w:p>
    <w:p w14:paraId="40996B7D" w14:textId="77777777" w:rsidR="00B5136F" w:rsidRPr="00EB78CE" w:rsidRDefault="00B5136F" w:rsidP="00B5136F">
      <w:pPr>
        <w:keepLines/>
        <w:widowControl w:val="0"/>
        <w:spacing w:after="0" w:line="240" w:lineRule="auto"/>
        <w:jc w:val="both"/>
        <w:rPr>
          <w:rFonts w:ascii="Tahoma" w:eastAsia="Times New Roman" w:hAnsi="Tahoma" w:cs="Tahoma"/>
          <w:sz w:val="20"/>
          <w:szCs w:val="20"/>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789"/>
      </w:tblGrid>
      <w:tr w:rsidR="00B5136F" w:rsidRPr="00EB78CE" w14:paraId="1A59EA07" w14:textId="77777777" w:rsidTr="00B5136F">
        <w:tc>
          <w:tcPr>
            <w:tcW w:w="599" w:type="dxa"/>
            <w:tcBorders>
              <w:top w:val="single" w:sz="4" w:space="0" w:color="auto"/>
              <w:bottom w:val="single" w:sz="4" w:space="0" w:color="auto"/>
              <w:right w:val="nil"/>
            </w:tcBorders>
          </w:tcPr>
          <w:p w14:paraId="58BD5EF8" w14:textId="77777777" w:rsidR="00B5136F" w:rsidRPr="00EB78CE" w:rsidRDefault="00B5136F" w:rsidP="00B5136F">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br w:type="page"/>
            </w:r>
            <w:r w:rsidRPr="00EB78CE">
              <w:rPr>
                <w:rFonts w:ascii="Tahoma" w:eastAsia="Times New Roman" w:hAnsi="Tahoma" w:cs="Tahoma"/>
                <w:sz w:val="20"/>
                <w:szCs w:val="20"/>
                <w:lang w:eastAsia="sl-SI"/>
              </w:rPr>
              <w:br w:type="page"/>
            </w:r>
          </w:p>
        </w:tc>
        <w:tc>
          <w:tcPr>
            <w:tcW w:w="7268" w:type="dxa"/>
            <w:tcBorders>
              <w:top w:val="single" w:sz="4" w:space="0" w:color="auto"/>
              <w:left w:val="nil"/>
              <w:bottom w:val="single" w:sz="4" w:space="0" w:color="auto"/>
            </w:tcBorders>
          </w:tcPr>
          <w:p w14:paraId="73F131A6" w14:textId="77777777" w:rsidR="00B5136F" w:rsidRPr="00EB78CE" w:rsidRDefault="00B5136F" w:rsidP="00B5136F">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VZOREC OKVIRNEGA SPORAZUMA </w:t>
            </w:r>
          </w:p>
        </w:tc>
        <w:tc>
          <w:tcPr>
            <w:tcW w:w="912" w:type="dxa"/>
            <w:tcBorders>
              <w:top w:val="single" w:sz="4" w:space="0" w:color="auto"/>
              <w:bottom w:val="single" w:sz="4" w:space="0" w:color="auto"/>
              <w:right w:val="nil"/>
            </w:tcBorders>
          </w:tcPr>
          <w:p w14:paraId="070A9A2E" w14:textId="77777777" w:rsidR="00B5136F" w:rsidRPr="00EB78CE" w:rsidRDefault="00B5136F" w:rsidP="00B5136F">
            <w:pPr>
              <w:keepLines/>
              <w:widowControl w:val="0"/>
              <w:spacing w:after="0" w:line="240" w:lineRule="auto"/>
              <w:jc w:val="both"/>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789" w:type="dxa"/>
            <w:tcBorders>
              <w:top w:val="single" w:sz="4" w:space="0" w:color="auto"/>
              <w:left w:val="nil"/>
              <w:bottom w:val="single" w:sz="4" w:space="0" w:color="auto"/>
            </w:tcBorders>
          </w:tcPr>
          <w:p w14:paraId="3CC98757" w14:textId="77777777" w:rsidR="00B5136F" w:rsidRPr="00EB78CE" w:rsidRDefault="00D36948" w:rsidP="00B5136F">
            <w:pPr>
              <w:keepLines/>
              <w:widowControl w:val="0"/>
              <w:spacing w:after="0" w:line="240" w:lineRule="auto"/>
              <w:jc w:val="both"/>
              <w:rPr>
                <w:rFonts w:ascii="Tahoma" w:eastAsia="Times New Roman" w:hAnsi="Tahoma" w:cs="Tahoma"/>
                <w:b/>
                <w:i/>
                <w:sz w:val="20"/>
                <w:szCs w:val="20"/>
                <w:lang w:eastAsia="sl-SI"/>
              </w:rPr>
            </w:pPr>
            <w:r w:rsidRPr="00EB78CE">
              <w:rPr>
                <w:rFonts w:ascii="Tahoma" w:eastAsia="Times New Roman" w:hAnsi="Tahoma" w:cs="Tahoma"/>
                <w:b/>
                <w:i/>
                <w:sz w:val="20"/>
                <w:szCs w:val="20"/>
                <w:lang w:eastAsia="sl-SI"/>
              </w:rPr>
              <w:t>10</w:t>
            </w:r>
          </w:p>
        </w:tc>
      </w:tr>
    </w:tbl>
    <w:p w14:paraId="0673C4B8" w14:textId="77777777" w:rsidR="00B5136F" w:rsidRPr="00EB78CE" w:rsidRDefault="00B5136F" w:rsidP="00D07D77">
      <w:pPr>
        <w:keepLines/>
        <w:widowControl w:val="0"/>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Vzorec okvirnega sporazuma je sestavni del razpisne dokumentacije. Ponudnik s podpisom ESPD (</w:t>
      </w:r>
      <w:r w:rsidRPr="00EB78CE">
        <w:rPr>
          <w:rFonts w:ascii="Tahoma" w:eastAsia="Times New Roman" w:hAnsi="Tahoma" w:cs="Tahoma"/>
          <w:i/>
          <w:sz w:val="20"/>
          <w:szCs w:val="20"/>
          <w:lang w:eastAsia="sl-SI"/>
        </w:rPr>
        <w:t>v »Del VI: Sklepne izjave«</w:t>
      </w:r>
      <w:r w:rsidRPr="00EB78CE">
        <w:rPr>
          <w:rFonts w:ascii="Tahoma" w:eastAsia="Times New Roman" w:hAnsi="Tahoma" w:cs="Tahoma"/>
          <w:sz w:val="20"/>
          <w:szCs w:val="20"/>
          <w:lang w:eastAsia="sl-SI"/>
        </w:rPr>
        <w:t xml:space="preserve">) potrdi, da se strinja z vsebino vzorca okvirnega sporazuma. Zaželjeno je, da </w:t>
      </w:r>
      <w:r w:rsidRPr="00EB78CE">
        <w:rPr>
          <w:rFonts w:ascii="Tahoma" w:hAnsi="Tahoma" w:cs="Tahoma"/>
          <w:sz w:val="20"/>
          <w:szCs w:val="20"/>
        </w:rPr>
        <w:t xml:space="preserve">je osnutek okvirnega sporazuma izpolnjen, žigosan in podpisan, ter naložen </w:t>
      </w:r>
      <w:r w:rsidRPr="00EB78CE">
        <w:rPr>
          <w:rFonts w:ascii="Tahoma" w:eastAsia="Times New Roman" w:hAnsi="Tahoma" w:cs="Tahoma"/>
          <w:b/>
          <w:sz w:val="20"/>
          <w:szCs w:val="20"/>
          <w:lang w:eastAsia="sl-SI"/>
        </w:rPr>
        <w:t>razdelek »Dokumenti - Ostale priloge«.</w:t>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789"/>
      </w:tblGrid>
      <w:tr w:rsidR="00B5136F" w:rsidRPr="00EB78CE" w14:paraId="2BC9A845" w14:textId="77777777" w:rsidTr="00B5136F">
        <w:tc>
          <w:tcPr>
            <w:tcW w:w="599" w:type="dxa"/>
            <w:tcBorders>
              <w:top w:val="single" w:sz="4" w:space="0" w:color="auto"/>
              <w:bottom w:val="single" w:sz="4" w:space="0" w:color="auto"/>
              <w:right w:val="nil"/>
            </w:tcBorders>
          </w:tcPr>
          <w:p w14:paraId="224E86D6" w14:textId="77777777" w:rsidR="00B5136F" w:rsidRPr="00EB78CE" w:rsidRDefault="00B5136F" w:rsidP="00B5136F">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br w:type="page"/>
            </w:r>
            <w:r w:rsidRPr="00EB78CE">
              <w:rPr>
                <w:rFonts w:ascii="Tahoma" w:eastAsia="Times New Roman" w:hAnsi="Tahoma" w:cs="Tahoma"/>
                <w:sz w:val="20"/>
                <w:szCs w:val="20"/>
                <w:lang w:eastAsia="sl-SI"/>
              </w:rPr>
              <w:br w:type="page"/>
            </w:r>
          </w:p>
        </w:tc>
        <w:tc>
          <w:tcPr>
            <w:tcW w:w="7268" w:type="dxa"/>
            <w:tcBorders>
              <w:top w:val="single" w:sz="4" w:space="0" w:color="auto"/>
              <w:left w:val="nil"/>
              <w:bottom w:val="single" w:sz="4" w:space="0" w:color="auto"/>
            </w:tcBorders>
          </w:tcPr>
          <w:p w14:paraId="399777DD" w14:textId="77777777" w:rsidR="00B5136F" w:rsidRPr="00EB78CE" w:rsidRDefault="00B5136F" w:rsidP="009A5583">
            <w:pPr>
              <w:keepLines/>
              <w:widowControl w:val="0"/>
              <w:spacing w:after="0" w:line="240" w:lineRule="auto"/>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ZAVAROVANJE DOBRE IZVEDBE OBVEZNOSTI</w:t>
            </w:r>
          </w:p>
        </w:tc>
        <w:tc>
          <w:tcPr>
            <w:tcW w:w="912" w:type="dxa"/>
            <w:tcBorders>
              <w:top w:val="single" w:sz="4" w:space="0" w:color="auto"/>
              <w:bottom w:val="single" w:sz="4" w:space="0" w:color="auto"/>
              <w:right w:val="nil"/>
            </w:tcBorders>
          </w:tcPr>
          <w:p w14:paraId="02DE3500" w14:textId="77777777" w:rsidR="00B5136F" w:rsidRPr="00EB78CE" w:rsidRDefault="00B5136F" w:rsidP="00B5136F">
            <w:pPr>
              <w:keepLines/>
              <w:widowControl w:val="0"/>
              <w:spacing w:after="0" w:line="240" w:lineRule="auto"/>
              <w:jc w:val="both"/>
              <w:rPr>
                <w:rFonts w:ascii="Tahoma" w:eastAsia="Times New Roman" w:hAnsi="Tahoma" w:cs="Tahoma"/>
                <w:b/>
                <w:sz w:val="20"/>
                <w:szCs w:val="20"/>
                <w:lang w:eastAsia="sl-SI"/>
              </w:rPr>
            </w:pPr>
            <w:r w:rsidRPr="00EB78CE">
              <w:rPr>
                <w:rFonts w:ascii="Tahoma" w:eastAsia="Times New Roman" w:hAnsi="Tahoma" w:cs="Tahoma"/>
                <w:b/>
                <w:i/>
                <w:sz w:val="20"/>
                <w:szCs w:val="20"/>
                <w:lang w:eastAsia="sl-SI"/>
              </w:rPr>
              <w:t xml:space="preserve">Priloga </w:t>
            </w:r>
          </w:p>
        </w:tc>
        <w:tc>
          <w:tcPr>
            <w:tcW w:w="789" w:type="dxa"/>
            <w:tcBorders>
              <w:top w:val="single" w:sz="4" w:space="0" w:color="auto"/>
              <w:left w:val="nil"/>
              <w:bottom w:val="single" w:sz="4" w:space="0" w:color="auto"/>
            </w:tcBorders>
          </w:tcPr>
          <w:p w14:paraId="21A40111" w14:textId="77777777" w:rsidR="00B5136F" w:rsidRPr="00EB78CE" w:rsidRDefault="00D36948" w:rsidP="00D36948">
            <w:pPr>
              <w:keepLines/>
              <w:widowControl w:val="0"/>
              <w:spacing w:after="0" w:line="240" w:lineRule="auto"/>
              <w:jc w:val="both"/>
              <w:rPr>
                <w:rFonts w:ascii="Tahoma" w:eastAsia="Times New Roman" w:hAnsi="Tahoma" w:cs="Tahoma"/>
                <w:b/>
                <w:i/>
                <w:sz w:val="20"/>
                <w:szCs w:val="20"/>
                <w:lang w:eastAsia="sl-SI"/>
              </w:rPr>
            </w:pPr>
            <w:r w:rsidRPr="00EB78CE">
              <w:rPr>
                <w:rFonts w:ascii="Tahoma" w:eastAsia="Times New Roman" w:hAnsi="Tahoma" w:cs="Tahoma"/>
                <w:b/>
                <w:i/>
                <w:sz w:val="20"/>
                <w:szCs w:val="20"/>
                <w:lang w:eastAsia="sl-SI"/>
              </w:rPr>
              <w:t>11</w:t>
            </w:r>
          </w:p>
        </w:tc>
      </w:tr>
    </w:tbl>
    <w:p w14:paraId="7249274B" w14:textId="77777777" w:rsidR="00D07D77" w:rsidRPr="00EB78CE" w:rsidRDefault="00B5136F" w:rsidP="00D07D77">
      <w:pPr>
        <w:keepLines/>
        <w:widowControl w:val="0"/>
        <w:jc w:val="both"/>
        <w:rPr>
          <w:rFonts w:ascii="Tahoma" w:eastAsia="Times New Roman" w:hAnsi="Tahoma" w:cs="Tahoma"/>
          <w:sz w:val="20"/>
          <w:szCs w:val="20"/>
          <w:lang w:eastAsia="sl-SI"/>
        </w:rPr>
      </w:pPr>
      <w:r w:rsidRPr="00EB78CE">
        <w:rPr>
          <w:rFonts w:ascii="Tahoma" w:eastAsia="Times New Roman" w:hAnsi="Tahoma" w:cs="Tahoma"/>
          <w:sz w:val="20"/>
          <w:szCs w:val="20"/>
          <w:lang w:eastAsia="sl-SI"/>
        </w:rPr>
        <w:t xml:space="preserve">Razpisni dokumentaciji je priložen vzorec </w:t>
      </w:r>
      <w:r w:rsidR="00D36948" w:rsidRPr="00EB78CE">
        <w:rPr>
          <w:rFonts w:ascii="Tahoma" w:eastAsia="Times New Roman" w:hAnsi="Tahoma" w:cs="Tahoma"/>
          <w:sz w:val="20"/>
          <w:szCs w:val="20"/>
          <w:lang w:eastAsia="sl-SI"/>
        </w:rPr>
        <w:t>menične izjave</w:t>
      </w:r>
      <w:r w:rsidRPr="00EB78CE">
        <w:rPr>
          <w:rFonts w:ascii="Tahoma" w:eastAsia="Times New Roman" w:hAnsi="Tahoma" w:cs="Tahoma"/>
          <w:sz w:val="20"/>
          <w:szCs w:val="20"/>
          <w:lang w:eastAsia="sl-SI"/>
        </w:rPr>
        <w:t xml:space="preserve"> za zavarovanje dobre izvedbe obveznosti. </w:t>
      </w:r>
      <w:r w:rsidR="00D07D77" w:rsidRPr="00EB78CE">
        <w:rPr>
          <w:rFonts w:ascii="Tahoma" w:eastAsia="Times New Roman" w:hAnsi="Tahoma" w:cs="Tahoma"/>
          <w:sz w:val="20"/>
          <w:szCs w:val="20"/>
          <w:lang w:eastAsia="sl-SI"/>
        </w:rPr>
        <w:t xml:space="preserve">Zaželjeno je, da </w:t>
      </w:r>
      <w:r w:rsidR="00D07D77" w:rsidRPr="00EB78CE">
        <w:rPr>
          <w:rFonts w:ascii="Tahoma" w:hAnsi="Tahoma" w:cs="Tahoma"/>
          <w:sz w:val="20"/>
          <w:szCs w:val="20"/>
        </w:rPr>
        <w:t xml:space="preserve">je osnutek okvirnega sporazuma izpolnjen, žigosan in podpisan, ter naložen </w:t>
      </w:r>
      <w:r w:rsidR="00D07D77" w:rsidRPr="00EB78CE">
        <w:rPr>
          <w:rFonts w:ascii="Tahoma" w:eastAsia="Times New Roman" w:hAnsi="Tahoma" w:cs="Tahoma"/>
          <w:b/>
          <w:sz w:val="20"/>
          <w:szCs w:val="20"/>
          <w:lang w:eastAsia="sl-SI"/>
        </w:rPr>
        <w:t>razdelek »Dokumenti - Ostale priloge«.</w:t>
      </w:r>
    </w:p>
    <w:p w14:paraId="7B756C57" w14:textId="77777777" w:rsidR="00B5136F" w:rsidRPr="00B5136F" w:rsidRDefault="00B5136F" w:rsidP="00B5136F">
      <w:pPr>
        <w:keepLines/>
        <w:widowControl w:val="0"/>
        <w:spacing w:after="0" w:line="240" w:lineRule="auto"/>
        <w:jc w:val="both"/>
        <w:rPr>
          <w:rFonts w:ascii="Tahoma" w:eastAsia="Times New Roman" w:hAnsi="Tahoma" w:cs="Tahoma"/>
          <w:sz w:val="20"/>
          <w:szCs w:val="20"/>
          <w:lang w:eastAsia="sl-SI"/>
        </w:rPr>
      </w:pPr>
    </w:p>
    <w:p w14:paraId="62CA4ECC" w14:textId="77777777" w:rsidR="00B5136F" w:rsidRPr="00B5136F" w:rsidRDefault="00B5136F" w:rsidP="00195179">
      <w:pPr>
        <w:keepLines/>
        <w:widowControl w:val="0"/>
        <w:spacing w:after="0" w:line="240" w:lineRule="auto"/>
        <w:jc w:val="both"/>
        <w:rPr>
          <w:rFonts w:ascii="Tahoma" w:eastAsia="Times New Roman" w:hAnsi="Tahoma" w:cs="Tahoma"/>
          <w:sz w:val="20"/>
          <w:szCs w:val="20"/>
          <w:lang w:eastAsia="sl-SI"/>
        </w:rPr>
      </w:pPr>
    </w:p>
    <w:p w14:paraId="063DD86E" w14:textId="77777777" w:rsidR="00A25030" w:rsidRDefault="00A25030" w:rsidP="00195179">
      <w:pPr>
        <w:keepLines/>
        <w:widowControl w:val="0"/>
        <w:spacing w:after="0" w:line="240" w:lineRule="auto"/>
        <w:jc w:val="both"/>
        <w:rPr>
          <w:rFonts w:ascii="Tahoma" w:eastAsia="Times New Roman" w:hAnsi="Tahoma" w:cs="Tahoma"/>
          <w:sz w:val="20"/>
          <w:szCs w:val="20"/>
          <w:lang w:eastAsia="sl-SI"/>
        </w:rPr>
      </w:pPr>
    </w:p>
    <w:p w14:paraId="0DA4B228" w14:textId="77777777" w:rsidR="001B6EFA" w:rsidRDefault="001B6EFA" w:rsidP="00195179">
      <w:pPr>
        <w:keepLines/>
        <w:widowControl w:val="0"/>
        <w:spacing w:after="0" w:line="240" w:lineRule="auto"/>
        <w:jc w:val="both"/>
        <w:rPr>
          <w:rFonts w:ascii="Tahoma" w:eastAsia="Times New Roman" w:hAnsi="Tahoma" w:cs="Tahoma"/>
          <w:sz w:val="20"/>
          <w:szCs w:val="20"/>
          <w:lang w:eastAsia="sl-SI"/>
        </w:rPr>
      </w:pPr>
    </w:p>
    <w:p w14:paraId="025352DF" w14:textId="77777777" w:rsidR="001B6EFA" w:rsidRDefault="001B6EFA" w:rsidP="00195179">
      <w:pPr>
        <w:keepLines/>
        <w:widowControl w:val="0"/>
        <w:spacing w:after="0" w:line="240" w:lineRule="auto"/>
        <w:jc w:val="both"/>
        <w:rPr>
          <w:rFonts w:ascii="Tahoma" w:eastAsia="Times New Roman" w:hAnsi="Tahoma" w:cs="Tahoma"/>
          <w:sz w:val="20"/>
          <w:szCs w:val="20"/>
          <w:lang w:eastAsia="sl-SI"/>
        </w:rPr>
      </w:pPr>
    </w:p>
    <w:p w14:paraId="519EDA2D" w14:textId="77777777" w:rsidR="00855EF8" w:rsidRDefault="00855EF8" w:rsidP="00195179">
      <w:pPr>
        <w:keepLines/>
        <w:widowControl w:val="0"/>
        <w:spacing w:after="0" w:line="240" w:lineRule="auto"/>
        <w:jc w:val="both"/>
        <w:rPr>
          <w:rFonts w:ascii="Tahoma" w:eastAsia="Times New Roman" w:hAnsi="Tahoma" w:cs="Tahoma"/>
          <w:sz w:val="20"/>
          <w:szCs w:val="20"/>
          <w:lang w:eastAsia="sl-SI"/>
        </w:rPr>
      </w:pPr>
    </w:p>
    <w:p w14:paraId="5624CDC9" w14:textId="77777777" w:rsidR="004F59BA" w:rsidRDefault="004F59BA" w:rsidP="00195179">
      <w:pPr>
        <w:keepLines/>
        <w:widowControl w:val="0"/>
        <w:spacing w:after="0" w:line="240" w:lineRule="auto"/>
        <w:jc w:val="both"/>
        <w:rPr>
          <w:rFonts w:ascii="Tahoma" w:eastAsia="Times New Roman" w:hAnsi="Tahoma" w:cs="Tahoma"/>
          <w:sz w:val="20"/>
          <w:szCs w:val="20"/>
          <w:lang w:eastAsia="sl-SI"/>
        </w:rPr>
      </w:pPr>
    </w:p>
    <w:p w14:paraId="5CF775E7" w14:textId="77777777" w:rsidR="00535FE3" w:rsidRDefault="00535FE3" w:rsidP="00195179">
      <w:pPr>
        <w:keepLines/>
        <w:widowControl w:val="0"/>
        <w:spacing w:after="0" w:line="240" w:lineRule="auto"/>
        <w:jc w:val="both"/>
        <w:rPr>
          <w:rFonts w:ascii="Tahoma" w:eastAsia="Times New Roman" w:hAnsi="Tahoma" w:cs="Tahoma"/>
          <w:sz w:val="20"/>
          <w:szCs w:val="20"/>
          <w:lang w:eastAsia="sl-SI"/>
        </w:rPr>
      </w:pPr>
    </w:p>
    <w:p w14:paraId="1C730F9D" w14:textId="77777777" w:rsidR="00535FE3" w:rsidRDefault="00535FE3" w:rsidP="00195179">
      <w:pPr>
        <w:keepLines/>
        <w:widowControl w:val="0"/>
        <w:spacing w:after="0" w:line="240" w:lineRule="auto"/>
        <w:jc w:val="both"/>
        <w:rPr>
          <w:rFonts w:ascii="Tahoma" w:eastAsia="Times New Roman" w:hAnsi="Tahoma" w:cs="Tahoma"/>
          <w:sz w:val="20"/>
          <w:szCs w:val="20"/>
          <w:lang w:eastAsia="sl-SI"/>
        </w:rPr>
      </w:pPr>
    </w:p>
    <w:p w14:paraId="052AB4B5" w14:textId="77777777" w:rsidR="001B6EFA" w:rsidRDefault="001B6EFA" w:rsidP="00195179">
      <w:pPr>
        <w:keepLines/>
        <w:widowControl w:val="0"/>
        <w:spacing w:after="0" w:line="240" w:lineRule="auto"/>
        <w:jc w:val="both"/>
        <w:rPr>
          <w:rFonts w:ascii="Tahoma" w:eastAsia="Times New Roman" w:hAnsi="Tahoma" w:cs="Tahoma"/>
          <w:sz w:val="20"/>
          <w:szCs w:val="20"/>
          <w:lang w:eastAsia="sl-SI"/>
        </w:rPr>
      </w:pPr>
    </w:p>
    <w:tbl>
      <w:tblPr>
        <w:tblW w:w="9706" w:type="dxa"/>
        <w:jc w:val="cente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92"/>
      </w:tblGrid>
      <w:tr w:rsidR="003748E5" w:rsidRPr="00381720" w14:paraId="55ADE24D" w14:textId="77777777" w:rsidTr="003E6C1B">
        <w:trPr>
          <w:jc w:val="center"/>
        </w:trPr>
        <w:tc>
          <w:tcPr>
            <w:tcW w:w="741" w:type="dxa"/>
            <w:tcBorders>
              <w:right w:val="nil"/>
            </w:tcBorders>
          </w:tcPr>
          <w:p w14:paraId="52633FD8" w14:textId="77777777" w:rsidR="003748E5" w:rsidRPr="00381720" w:rsidRDefault="003748E5" w:rsidP="00434B25">
            <w:pPr>
              <w:keepLines/>
              <w:widowControl w:val="0"/>
              <w:spacing w:after="0" w:line="240" w:lineRule="auto"/>
              <w:jc w:val="both"/>
              <w:rPr>
                <w:rFonts w:ascii="Tahoma" w:eastAsia="Times New Roman" w:hAnsi="Tahoma" w:cs="Tahoma"/>
                <w:sz w:val="20"/>
                <w:szCs w:val="20"/>
                <w:lang w:eastAsia="sl-SI"/>
              </w:rPr>
            </w:pPr>
            <w:r w:rsidRPr="00381720">
              <w:rPr>
                <w:rFonts w:ascii="Times New Roman" w:eastAsia="Times New Roman" w:hAnsi="Times New Roman"/>
                <w:sz w:val="20"/>
                <w:szCs w:val="20"/>
                <w:lang w:eastAsia="sl-SI"/>
              </w:rPr>
              <w:lastRenderedPageBreak/>
              <w:br w:type="page"/>
            </w:r>
            <w:r w:rsidRPr="00381720">
              <w:rPr>
                <w:rFonts w:ascii="Tahoma" w:eastAsia="Times New Roman" w:hAnsi="Tahoma" w:cs="Tahoma"/>
                <w:sz w:val="20"/>
                <w:szCs w:val="20"/>
                <w:lang w:eastAsia="sl-SI"/>
              </w:rPr>
              <w:br w:type="page"/>
            </w:r>
          </w:p>
        </w:tc>
        <w:tc>
          <w:tcPr>
            <w:tcW w:w="7623" w:type="dxa"/>
            <w:tcBorders>
              <w:left w:val="nil"/>
            </w:tcBorders>
            <w:vAlign w:val="bottom"/>
          </w:tcPr>
          <w:p w14:paraId="4495353C" w14:textId="77777777" w:rsidR="003748E5" w:rsidRPr="00381720" w:rsidRDefault="003748E5" w:rsidP="00434B25">
            <w:pPr>
              <w:keepLines/>
              <w:widowControl w:val="0"/>
              <w:spacing w:after="0" w:line="240" w:lineRule="auto"/>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PODATKI O PONUDNIKU </w:t>
            </w:r>
          </w:p>
        </w:tc>
        <w:tc>
          <w:tcPr>
            <w:tcW w:w="850" w:type="dxa"/>
            <w:tcBorders>
              <w:right w:val="nil"/>
            </w:tcBorders>
          </w:tcPr>
          <w:p w14:paraId="2B280AA0" w14:textId="77777777" w:rsidR="003748E5" w:rsidRPr="00381720" w:rsidRDefault="003748E5"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i/>
                <w:sz w:val="20"/>
                <w:szCs w:val="20"/>
                <w:lang w:eastAsia="sl-SI"/>
              </w:rPr>
              <w:t xml:space="preserve">Priloga </w:t>
            </w:r>
          </w:p>
        </w:tc>
        <w:tc>
          <w:tcPr>
            <w:tcW w:w="492" w:type="dxa"/>
            <w:tcBorders>
              <w:left w:val="nil"/>
            </w:tcBorders>
          </w:tcPr>
          <w:p w14:paraId="3A2C6F12" w14:textId="77777777" w:rsidR="003748E5" w:rsidRPr="00381720" w:rsidRDefault="003748E5" w:rsidP="00434B25">
            <w:pPr>
              <w:keepLines/>
              <w:widowControl w:val="0"/>
              <w:spacing w:after="0" w:line="240" w:lineRule="auto"/>
              <w:jc w:val="both"/>
              <w:rPr>
                <w:rFonts w:ascii="Tahoma" w:eastAsia="Times New Roman" w:hAnsi="Tahoma" w:cs="Tahoma"/>
                <w:b/>
                <w:i/>
                <w:sz w:val="20"/>
                <w:szCs w:val="20"/>
                <w:lang w:eastAsia="sl-SI"/>
              </w:rPr>
            </w:pPr>
            <w:r w:rsidRPr="00381720">
              <w:rPr>
                <w:rFonts w:ascii="Tahoma" w:eastAsia="Times New Roman" w:hAnsi="Tahoma" w:cs="Tahoma"/>
                <w:b/>
                <w:i/>
                <w:sz w:val="20"/>
                <w:szCs w:val="20"/>
                <w:lang w:eastAsia="sl-SI"/>
              </w:rPr>
              <w:t>1</w:t>
            </w:r>
          </w:p>
        </w:tc>
      </w:tr>
    </w:tbl>
    <w:p w14:paraId="0ACF78DF" w14:textId="77777777" w:rsidR="003748E5" w:rsidRPr="00381720" w:rsidRDefault="003748E5" w:rsidP="00434B25">
      <w:pPr>
        <w:keepLines/>
        <w:widowControl w:val="0"/>
        <w:tabs>
          <w:tab w:val="left" w:pos="567"/>
          <w:tab w:val="num" w:pos="851"/>
          <w:tab w:val="left" w:pos="993"/>
        </w:tabs>
        <w:spacing w:after="0" w:line="240" w:lineRule="auto"/>
        <w:jc w:val="both"/>
        <w:rPr>
          <w:rFonts w:ascii="Tahoma" w:eastAsia="Times New Roman" w:hAnsi="Tahoma" w:cs="Tahoma"/>
          <w:b/>
          <w:sz w:val="20"/>
          <w:szCs w:val="20"/>
          <w:lang w:eastAsia="sl-SI"/>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3748E5" w:rsidRPr="00381720" w14:paraId="5BE12F28" w14:textId="77777777" w:rsidTr="008D6A44">
        <w:trPr>
          <w:gridBefore w:val="1"/>
          <w:wBefore w:w="48" w:type="dxa"/>
          <w:trHeight w:val="63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45CAEC5" w14:textId="77777777" w:rsidR="003748E5" w:rsidRPr="00381720" w:rsidRDefault="003748E5" w:rsidP="00434B25">
            <w:pPr>
              <w:keepLines/>
              <w:widowControl w:val="0"/>
              <w:spacing w:after="0" w:line="240" w:lineRule="auto"/>
              <w:jc w:val="center"/>
              <w:rPr>
                <w:rFonts w:ascii="Tahoma" w:eastAsia="Times New Roman" w:hAnsi="Tahoma" w:cs="Tahoma"/>
                <w:sz w:val="18"/>
                <w:szCs w:val="18"/>
                <w:lang w:eastAsia="sl-SI"/>
              </w:rPr>
            </w:pPr>
            <w:r w:rsidRPr="00381720">
              <w:rPr>
                <w:rFonts w:ascii="Tahoma" w:eastAsia="Times New Roman" w:hAnsi="Tahoma" w:cs="Tahoma"/>
                <w:b/>
                <w:sz w:val="18"/>
                <w:szCs w:val="18"/>
                <w:lang w:eastAsia="sl-SI"/>
              </w:rPr>
              <w:t>Javno naročilo</w:t>
            </w:r>
            <w:r w:rsidRPr="00381720">
              <w:rPr>
                <w:rFonts w:ascii="Tahoma" w:eastAsia="Times New Roman" w:hAnsi="Tahoma" w:cs="Tahoma"/>
                <w:sz w:val="18"/>
                <w:szCs w:val="18"/>
                <w:lang w:eastAsia="sl-SI"/>
              </w:rPr>
              <w:t xml:space="preserve">: </w:t>
            </w:r>
          </w:p>
          <w:p w14:paraId="02A99868" w14:textId="77777777" w:rsidR="00BA7012" w:rsidRPr="00381720" w:rsidRDefault="00B005E2" w:rsidP="00434B25">
            <w:pPr>
              <w:keepLines/>
              <w:widowControl w:val="0"/>
              <w:spacing w:after="0" w:line="240" w:lineRule="auto"/>
              <w:jc w:val="center"/>
              <w:rPr>
                <w:rFonts w:ascii="Tahoma" w:eastAsia="Times New Roman" w:hAnsi="Tahoma" w:cs="Tahoma"/>
                <w:sz w:val="18"/>
                <w:szCs w:val="20"/>
                <w:lang w:eastAsia="sl-SI"/>
              </w:rPr>
            </w:pPr>
            <w:r>
              <w:rPr>
                <w:rFonts w:ascii="Tahoma" w:eastAsia="Times New Roman" w:hAnsi="Tahoma" w:cs="Tahoma"/>
                <w:sz w:val="18"/>
                <w:szCs w:val="20"/>
                <w:lang w:eastAsia="sl-SI"/>
              </w:rPr>
              <w:t>VKS-</w:t>
            </w:r>
            <w:r w:rsidR="003C7D38">
              <w:rPr>
                <w:rFonts w:ascii="Tahoma" w:eastAsia="Times New Roman" w:hAnsi="Tahoma" w:cs="Tahoma"/>
                <w:sz w:val="18"/>
                <w:szCs w:val="20"/>
                <w:lang w:eastAsia="sl-SI"/>
              </w:rPr>
              <w:t>224/22</w:t>
            </w:r>
            <w:r w:rsidR="005F49CA" w:rsidRPr="00381720">
              <w:rPr>
                <w:rFonts w:ascii="Tahoma" w:eastAsia="Times New Roman" w:hAnsi="Tahoma" w:cs="Tahoma"/>
                <w:sz w:val="18"/>
                <w:szCs w:val="20"/>
                <w:lang w:eastAsia="sl-SI"/>
              </w:rPr>
              <w:t xml:space="preserve"> – »</w:t>
            </w:r>
            <w:r>
              <w:rPr>
                <w:rFonts w:ascii="Tahoma" w:eastAsia="Times New Roman" w:hAnsi="Tahoma" w:cs="Tahoma"/>
                <w:sz w:val="18"/>
                <w:szCs w:val="20"/>
                <w:lang w:eastAsia="sl-SI"/>
              </w:rPr>
              <w:t>TEKOČE SERVISIRANJE IN VZDRŽEVANJE ČRPALK NA RCERO LJUBLJANA</w:t>
            </w:r>
            <w:r w:rsidR="005F49CA" w:rsidRPr="00381720">
              <w:rPr>
                <w:rFonts w:ascii="Tahoma" w:eastAsia="Times New Roman" w:hAnsi="Tahoma" w:cs="Tahoma"/>
                <w:sz w:val="18"/>
                <w:szCs w:val="20"/>
                <w:lang w:eastAsia="sl-SI"/>
              </w:rPr>
              <w:t>«</w:t>
            </w:r>
            <w:r w:rsidR="00536A01" w:rsidRPr="00381720">
              <w:rPr>
                <w:rFonts w:ascii="Tahoma" w:eastAsia="Times New Roman" w:hAnsi="Tahoma" w:cs="Tahoma"/>
                <w:sz w:val="18"/>
                <w:szCs w:val="20"/>
                <w:lang w:eastAsia="sl-SI"/>
              </w:rPr>
              <w:t xml:space="preserve"> </w:t>
            </w:r>
          </w:p>
          <w:p w14:paraId="3F488348" w14:textId="77777777" w:rsidR="003748E5" w:rsidRPr="00381720" w:rsidRDefault="003748E5" w:rsidP="00434B25">
            <w:pPr>
              <w:keepLines/>
              <w:widowControl w:val="0"/>
              <w:spacing w:after="0" w:line="240" w:lineRule="auto"/>
              <w:jc w:val="center"/>
              <w:rPr>
                <w:rFonts w:ascii="Times New Roman" w:eastAsia="Times New Roman" w:hAnsi="Times New Roman"/>
                <w:sz w:val="18"/>
                <w:szCs w:val="18"/>
                <w:lang w:eastAsia="sl-SI"/>
              </w:rPr>
            </w:pPr>
            <w:r w:rsidRPr="00381720">
              <w:rPr>
                <w:rFonts w:ascii="Tahoma" w:eastAsia="Times New Roman" w:hAnsi="Tahoma" w:cs="Tahoma"/>
                <w:sz w:val="18"/>
                <w:szCs w:val="20"/>
                <w:lang w:eastAsia="sl-SI"/>
              </w:rPr>
              <w:t xml:space="preserve"> </w:t>
            </w:r>
          </w:p>
        </w:tc>
      </w:tr>
      <w:tr w:rsidR="003748E5" w:rsidRPr="00381720" w14:paraId="35783FA9" w14:textId="77777777" w:rsidTr="008D6A44">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8DB05BE"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b/>
                <w:sz w:val="18"/>
                <w:szCs w:val="18"/>
                <w:lang w:eastAsia="sl-SI"/>
              </w:rPr>
              <w:t>PODATKI O PONUDNIKU</w:t>
            </w:r>
          </w:p>
        </w:tc>
      </w:tr>
      <w:tr w:rsidR="003748E5" w:rsidRPr="00381720" w14:paraId="01546B0C" w14:textId="77777777" w:rsidTr="00430D98">
        <w:trPr>
          <w:gridBefore w:val="1"/>
          <w:wBefore w:w="48" w:type="dxa"/>
          <w:trHeight w:val="730"/>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12F16FA"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69153D4"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p>
          <w:p w14:paraId="7049D224"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p>
          <w:p w14:paraId="5B0F9F05"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p>
        </w:tc>
      </w:tr>
      <w:tr w:rsidR="003748E5" w:rsidRPr="00381720" w14:paraId="1A9A5902" w14:textId="77777777" w:rsidTr="00430D98">
        <w:trPr>
          <w:gridBefore w:val="1"/>
          <w:wBefore w:w="48" w:type="dxa"/>
          <w:trHeight w:val="685"/>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E9B51E0"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7A0BFCA"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p>
          <w:p w14:paraId="7CEA7D50"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p>
          <w:p w14:paraId="4AD64ED0"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p>
        </w:tc>
      </w:tr>
      <w:tr w:rsidR="003748E5" w:rsidRPr="00381720" w14:paraId="676472FA" w14:textId="77777777" w:rsidTr="008D6A44">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E55543B" w14:textId="77777777" w:rsidR="003748E5" w:rsidRPr="00381720" w:rsidRDefault="003748E5" w:rsidP="00434B25">
            <w:pPr>
              <w:keepLines/>
              <w:widowControl w:val="0"/>
              <w:spacing w:after="0"/>
              <w:rPr>
                <w:rFonts w:ascii="Tahoma" w:eastAsia="Times New Roman" w:hAnsi="Tahoma" w:cs="Tahoma"/>
                <w:sz w:val="18"/>
                <w:szCs w:val="18"/>
                <w:lang w:eastAsia="sl-SI"/>
              </w:rPr>
            </w:pPr>
            <w:r w:rsidRPr="00381720">
              <w:rPr>
                <w:rFonts w:ascii="Tahoma" w:eastAsia="Times New Roman" w:hAnsi="Tahoma" w:cs="Tahoma"/>
                <w:sz w:val="18"/>
                <w:szCs w:val="18"/>
                <w:lang w:eastAsia="sl-SI"/>
              </w:rPr>
              <w:t xml:space="preserve">Matična </w:t>
            </w:r>
            <w:r w:rsidRPr="00381720">
              <w:rPr>
                <w:rFonts w:ascii="Tahoma" w:eastAsia="Times New Roman" w:hAnsi="Tahoma" w:cs="Tahoma"/>
                <w:sz w:val="18"/>
                <w:szCs w:val="18"/>
                <w:u w:val="single"/>
                <w:lang w:eastAsia="sl-SI"/>
              </w:rPr>
              <w:t>in</w:t>
            </w:r>
            <w:r w:rsidRPr="00381720">
              <w:rPr>
                <w:rFonts w:ascii="Tahoma" w:eastAsia="Times New Roman" w:hAnsi="Tahoma" w:cs="Tahoma"/>
                <w:sz w:val="18"/>
                <w:szCs w:val="18"/>
                <w:lang w:eastAsia="sl-SI"/>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1A8D1F3F" w14:textId="77777777" w:rsidR="003748E5" w:rsidRPr="00381720" w:rsidRDefault="003748E5" w:rsidP="00434B25">
            <w:pPr>
              <w:keepLines/>
              <w:widowControl w:val="0"/>
              <w:spacing w:after="0"/>
              <w:rPr>
                <w:rFonts w:ascii="Tahoma" w:eastAsia="Times New Roman" w:hAnsi="Tahoma" w:cs="Tahoma"/>
                <w:sz w:val="18"/>
                <w:szCs w:val="18"/>
                <w:lang w:eastAsia="sl-SI"/>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2F47620" w14:textId="77777777" w:rsidR="003748E5" w:rsidRPr="00381720" w:rsidRDefault="003748E5" w:rsidP="00434B25">
            <w:pPr>
              <w:keepLines/>
              <w:widowControl w:val="0"/>
              <w:spacing w:after="0"/>
              <w:rPr>
                <w:rFonts w:ascii="Tahoma" w:eastAsia="Times New Roman" w:hAnsi="Tahoma" w:cs="Tahoma"/>
                <w:sz w:val="18"/>
                <w:szCs w:val="18"/>
                <w:lang w:eastAsia="sl-SI"/>
              </w:rPr>
            </w:pPr>
          </w:p>
        </w:tc>
      </w:tr>
      <w:tr w:rsidR="003748E5" w:rsidRPr="00381720" w14:paraId="7B58D850" w14:textId="77777777" w:rsidTr="008D6A44">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39BDA5B" w14:textId="77777777" w:rsidR="003748E5" w:rsidRPr="00381720" w:rsidRDefault="003748E5" w:rsidP="00434B25">
            <w:pPr>
              <w:keepLines/>
              <w:widowControl w:val="0"/>
              <w:spacing w:after="0"/>
              <w:rPr>
                <w:rFonts w:ascii="Tahoma" w:eastAsia="Times New Roman" w:hAnsi="Tahoma" w:cs="Tahoma"/>
                <w:sz w:val="18"/>
                <w:szCs w:val="18"/>
                <w:lang w:eastAsia="sl-SI"/>
              </w:rPr>
            </w:pPr>
            <w:r w:rsidRPr="00381720">
              <w:rPr>
                <w:rFonts w:ascii="Tahoma" w:eastAsia="Times New Roman" w:hAnsi="Tahoma" w:cs="Tahoma"/>
                <w:sz w:val="18"/>
                <w:szCs w:val="18"/>
                <w:lang w:eastAsia="sl-SI"/>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5D14A05C" w14:textId="77777777" w:rsidR="003748E5" w:rsidRPr="00381720" w:rsidRDefault="003748E5" w:rsidP="00434B25">
            <w:pPr>
              <w:keepLines/>
              <w:widowControl w:val="0"/>
              <w:spacing w:after="0"/>
              <w:rPr>
                <w:rFonts w:ascii="Tahoma" w:eastAsia="Times New Roman" w:hAnsi="Tahoma" w:cs="Tahoma"/>
                <w:sz w:val="18"/>
                <w:szCs w:val="18"/>
                <w:lang w:eastAsia="sl-SI"/>
              </w:rPr>
            </w:pPr>
          </w:p>
        </w:tc>
      </w:tr>
      <w:tr w:rsidR="003748E5" w:rsidRPr="00381720" w14:paraId="3FF58ED5" w14:textId="77777777" w:rsidTr="008D6A44">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1A6F6EAC" w14:textId="77777777" w:rsidR="003748E5" w:rsidRPr="00381720" w:rsidRDefault="003748E5" w:rsidP="00434B25">
            <w:pPr>
              <w:keepLines/>
              <w:widowControl w:val="0"/>
              <w:spacing w:after="0" w:line="240" w:lineRule="auto"/>
              <w:rPr>
                <w:rFonts w:ascii="Times New Roman" w:eastAsia="Times New Roman" w:hAnsi="Times New Roman"/>
                <w:sz w:val="18"/>
                <w:szCs w:val="18"/>
                <w:lang w:eastAsia="sl-SI"/>
              </w:rPr>
            </w:pPr>
            <w:r w:rsidRPr="00381720">
              <w:rPr>
                <w:rFonts w:ascii="Tahoma" w:eastAsia="Times New Roman" w:hAnsi="Tahoma" w:cs="Tahoma"/>
                <w:b/>
                <w:sz w:val="18"/>
                <w:szCs w:val="18"/>
                <w:lang w:eastAsia="sl-SI"/>
              </w:rPr>
              <w:t>ODGOVORNA OSEBA PONUDNIKA</w:t>
            </w:r>
          </w:p>
        </w:tc>
      </w:tr>
      <w:tr w:rsidR="003748E5" w:rsidRPr="00381720" w14:paraId="6594F146" w14:textId="77777777" w:rsidTr="008D6A44">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A754CC2"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Naziv odgovorne osebe</w:t>
            </w:r>
          </w:p>
          <w:p w14:paraId="110E7DFB"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403AEF1" w14:textId="77777777" w:rsidR="003748E5" w:rsidRPr="00381720" w:rsidRDefault="003748E5" w:rsidP="00434B25">
            <w:pPr>
              <w:keepLines/>
              <w:widowControl w:val="0"/>
              <w:spacing w:after="0" w:line="240" w:lineRule="auto"/>
              <w:rPr>
                <w:rFonts w:ascii="Times New Roman" w:eastAsia="Times New Roman" w:hAnsi="Times New Roman"/>
                <w:sz w:val="18"/>
                <w:szCs w:val="18"/>
                <w:lang w:eastAsia="sl-SI"/>
              </w:rPr>
            </w:pPr>
          </w:p>
          <w:p w14:paraId="4C5B4C8F" w14:textId="77777777" w:rsidR="003748E5" w:rsidRPr="00381720" w:rsidRDefault="003748E5" w:rsidP="00434B25">
            <w:pPr>
              <w:keepLines/>
              <w:widowControl w:val="0"/>
              <w:spacing w:after="0" w:line="240" w:lineRule="auto"/>
              <w:rPr>
                <w:rFonts w:ascii="Times New Roman" w:eastAsia="Times New Roman" w:hAnsi="Times New Roman"/>
                <w:sz w:val="18"/>
                <w:szCs w:val="18"/>
                <w:lang w:eastAsia="sl-SI"/>
              </w:rPr>
            </w:pPr>
          </w:p>
        </w:tc>
      </w:tr>
      <w:tr w:rsidR="003748E5" w:rsidRPr="00381720" w14:paraId="2D31E30B" w14:textId="77777777" w:rsidTr="008D6A44">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DF8F6C7"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31FFCCB" w14:textId="77777777" w:rsidR="003748E5" w:rsidRPr="00381720" w:rsidRDefault="003748E5" w:rsidP="00434B25">
            <w:pPr>
              <w:keepLines/>
              <w:widowControl w:val="0"/>
              <w:spacing w:after="0" w:line="240" w:lineRule="auto"/>
              <w:rPr>
                <w:rFonts w:ascii="Times New Roman" w:eastAsia="Times New Roman" w:hAnsi="Times New Roman"/>
                <w:sz w:val="18"/>
                <w:szCs w:val="18"/>
                <w:lang w:eastAsia="sl-SI"/>
              </w:rPr>
            </w:pPr>
          </w:p>
        </w:tc>
      </w:tr>
      <w:tr w:rsidR="003748E5" w:rsidRPr="00381720" w14:paraId="277D88E1" w14:textId="77777777" w:rsidTr="008D6A44">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DDFFB07"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 xml:space="preserve">Elektronska pošta </w:t>
            </w:r>
            <w:r w:rsidRPr="00381720">
              <w:rPr>
                <w:rFonts w:ascii="Tahoma" w:eastAsia="Times New Roman" w:hAnsi="Tahoma" w:cs="Tahoma"/>
                <w:sz w:val="18"/>
                <w:szCs w:val="18"/>
                <w:u w:val="single"/>
                <w:lang w:eastAsia="sl-SI"/>
              </w:rPr>
              <w:t>in</w:t>
            </w:r>
            <w:r w:rsidRPr="00381720">
              <w:rPr>
                <w:rFonts w:ascii="Tahoma" w:eastAsia="Times New Roman" w:hAnsi="Tahoma" w:cs="Tahoma"/>
                <w:sz w:val="18"/>
                <w:szCs w:val="18"/>
                <w:lang w:eastAsia="sl-SI"/>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44AE3A2C" w14:textId="77777777" w:rsidR="003748E5" w:rsidRPr="00381720" w:rsidRDefault="003748E5" w:rsidP="00434B25">
            <w:pPr>
              <w:keepLines/>
              <w:widowControl w:val="0"/>
              <w:spacing w:after="0" w:line="240" w:lineRule="auto"/>
              <w:rPr>
                <w:rFonts w:ascii="Times New Roman" w:eastAsia="Times New Roman" w:hAnsi="Times New Roman"/>
                <w:sz w:val="18"/>
                <w:szCs w:val="18"/>
                <w:lang w:eastAsia="sl-SI"/>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AFA82EC" w14:textId="77777777" w:rsidR="003748E5" w:rsidRPr="00381720" w:rsidRDefault="003748E5" w:rsidP="00434B25">
            <w:pPr>
              <w:keepLines/>
              <w:widowControl w:val="0"/>
              <w:spacing w:after="0" w:line="240" w:lineRule="auto"/>
              <w:rPr>
                <w:rFonts w:ascii="Times New Roman" w:eastAsia="Times New Roman" w:hAnsi="Times New Roman"/>
                <w:sz w:val="18"/>
                <w:szCs w:val="18"/>
                <w:lang w:eastAsia="sl-SI"/>
              </w:rPr>
            </w:pPr>
          </w:p>
        </w:tc>
      </w:tr>
      <w:tr w:rsidR="003748E5" w:rsidRPr="00381720" w14:paraId="0769A408" w14:textId="77777777" w:rsidTr="008D6A44">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15F8DE02" w14:textId="77777777" w:rsidR="003748E5" w:rsidRPr="00381720" w:rsidRDefault="003748E5" w:rsidP="00434B25">
            <w:pPr>
              <w:keepLines/>
              <w:widowControl w:val="0"/>
              <w:spacing w:after="0" w:line="240" w:lineRule="auto"/>
              <w:rPr>
                <w:rFonts w:ascii="Times New Roman" w:eastAsia="Times New Roman" w:hAnsi="Times New Roman"/>
                <w:sz w:val="18"/>
                <w:szCs w:val="18"/>
                <w:lang w:eastAsia="sl-SI"/>
              </w:rPr>
            </w:pPr>
            <w:r w:rsidRPr="00381720">
              <w:rPr>
                <w:rFonts w:ascii="Tahoma" w:eastAsia="Times New Roman" w:hAnsi="Tahoma" w:cs="Tahoma"/>
                <w:b/>
                <w:sz w:val="18"/>
                <w:szCs w:val="18"/>
                <w:lang w:eastAsia="sl-SI"/>
              </w:rPr>
              <w:t>KONTAKTNA OSEBA PONUDNIKA</w:t>
            </w:r>
          </w:p>
        </w:tc>
      </w:tr>
      <w:tr w:rsidR="003748E5" w:rsidRPr="00381720" w14:paraId="124D04BD" w14:textId="77777777" w:rsidTr="008D6A44">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AC68E4F"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E4E70E0" w14:textId="77777777" w:rsidR="003748E5" w:rsidRPr="00381720" w:rsidRDefault="003748E5" w:rsidP="00434B25">
            <w:pPr>
              <w:keepLines/>
              <w:widowControl w:val="0"/>
              <w:spacing w:after="0" w:line="240" w:lineRule="auto"/>
              <w:rPr>
                <w:rFonts w:ascii="Times New Roman" w:eastAsia="Times New Roman" w:hAnsi="Times New Roman"/>
                <w:sz w:val="18"/>
                <w:szCs w:val="18"/>
                <w:lang w:eastAsia="sl-SI"/>
              </w:rPr>
            </w:pPr>
          </w:p>
        </w:tc>
      </w:tr>
      <w:tr w:rsidR="003748E5" w:rsidRPr="00381720" w14:paraId="13D8BED9" w14:textId="77777777" w:rsidTr="008D6A44">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FBB8574"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7FB6EDC" w14:textId="77777777" w:rsidR="003748E5" w:rsidRPr="00381720" w:rsidRDefault="003748E5" w:rsidP="00434B25">
            <w:pPr>
              <w:keepLines/>
              <w:widowControl w:val="0"/>
              <w:spacing w:after="0" w:line="240" w:lineRule="auto"/>
              <w:rPr>
                <w:rFonts w:ascii="Times New Roman" w:eastAsia="Times New Roman" w:hAnsi="Times New Roman"/>
                <w:sz w:val="18"/>
                <w:szCs w:val="18"/>
                <w:lang w:eastAsia="sl-SI"/>
              </w:rPr>
            </w:pPr>
          </w:p>
        </w:tc>
      </w:tr>
      <w:tr w:rsidR="003748E5" w:rsidRPr="00381720" w14:paraId="19D07CBB" w14:textId="77777777" w:rsidTr="008D6A44">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D1E44E6"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 xml:space="preserve">Elektronska pošta </w:t>
            </w:r>
            <w:r w:rsidRPr="00381720">
              <w:rPr>
                <w:rFonts w:ascii="Tahoma" w:eastAsia="Times New Roman" w:hAnsi="Tahoma" w:cs="Tahoma"/>
                <w:sz w:val="18"/>
                <w:szCs w:val="18"/>
                <w:u w:val="single"/>
                <w:lang w:eastAsia="sl-SI"/>
              </w:rPr>
              <w:t>in</w:t>
            </w:r>
            <w:r w:rsidRPr="00381720">
              <w:rPr>
                <w:rFonts w:ascii="Tahoma" w:eastAsia="Times New Roman" w:hAnsi="Tahoma" w:cs="Tahoma"/>
                <w:sz w:val="18"/>
                <w:szCs w:val="18"/>
                <w:lang w:eastAsia="sl-SI"/>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D4622FE" w14:textId="77777777" w:rsidR="003748E5" w:rsidRPr="00381720" w:rsidRDefault="003748E5" w:rsidP="00434B25">
            <w:pPr>
              <w:keepLines/>
              <w:widowControl w:val="0"/>
              <w:spacing w:after="0" w:line="240" w:lineRule="auto"/>
              <w:rPr>
                <w:rFonts w:ascii="Times New Roman" w:eastAsia="Times New Roman" w:hAnsi="Times New Roman"/>
                <w:sz w:val="18"/>
                <w:szCs w:val="18"/>
                <w:lang w:eastAsia="sl-SI"/>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6B9326E" w14:textId="77777777" w:rsidR="003748E5" w:rsidRPr="00381720" w:rsidRDefault="003748E5" w:rsidP="00434B25">
            <w:pPr>
              <w:keepLines/>
              <w:widowControl w:val="0"/>
              <w:spacing w:after="0" w:line="240" w:lineRule="auto"/>
              <w:rPr>
                <w:rFonts w:ascii="Times New Roman" w:eastAsia="Times New Roman" w:hAnsi="Times New Roman"/>
                <w:sz w:val="18"/>
                <w:szCs w:val="18"/>
                <w:lang w:eastAsia="sl-SI"/>
              </w:rPr>
            </w:pPr>
          </w:p>
        </w:tc>
      </w:tr>
      <w:tr w:rsidR="003748E5" w:rsidRPr="00381720" w14:paraId="3A8F4850" w14:textId="77777777" w:rsidTr="008D6A44">
        <w:trPr>
          <w:gridBefore w:val="1"/>
          <w:wBefore w:w="48"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E4DD272" w14:textId="77777777" w:rsidR="003748E5" w:rsidRPr="00381720" w:rsidRDefault="003748E5" w:rsidP="00434B25">
            <w:pPr>
              <w:keepLines/>
              <w:widowControl w:val="0"/>
              <w:spacing w:after="0" w:line="240" w:lineRule="auto"/>
              <w:rPr>
                <w:rFonts w:ascii="Times New Roman" w:eastAsia="Times New Roman" w:hAnsi="Times New Roman"/>
                <w:sz w:val="18"/>
                <w:szCs w:val="18"/>
                <w:lang w:eastAsia="sl-SI"/>
              </w:rPr>
            </w:pPr>
            <w:r w:rsidRPr="00381720">
              <w:rPr>
                <w:rFonts w:ascii="Tahoma" w:eastAsia="Times New Roman" w:hAnsi="Tahoma" w:cs="Tahoma"/>
                <w:b/>
                <w:sz w:val="18"/>
                <w:szCs w:val="18"/>
                <w:lang w:eastAsia="sl-SI"/>
              </w:rPr>
              <w:t xml:space="preserve">OSTALI PODATKI </w:t>
            </w:r>
          </w:p>
        </w:tc>
      </w:tr>
      <w:tr w:rsidR="003748E5" w:rsidRPr="00381720" w14:paraId="33321AA0" w14:textId="77777777" w:rsidTr="008D6A44">
        <w:trPr>
          <w:gridBefore w:val="1"/>
          <w:wBefore w:w="48"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25D60A4B"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Ponudnik je MSP* (</w:t>
            </w:r>
            <w:r w:rsidRPr="00381720">
              <w:rPr>
                <w:rFonts w:ascii="Tahoma" w:eastAsia="Times New Roman" w:hAnsi="Tahoma" w:cs="Tahoma"/>
                <w:sz w:val="18"/>
                <w:szCs w:val="18"/>
                <w:u w:val="single"/>
                <w:lang w:eastAsia="sl-SI"/>
              </w:rPr>
              <w:t>DA/NE</w:t>
            </w:r>
            <w:r w:rsidRPr="00381720">
              <w:rPr>
                <w:rFonts w:ascii="Tahoma" w:eastAsia="Times New Roman" w:hAnsi="Tahoma" w:cs="Tahoma"/>
                <w:sz w:val="18"/>
                <w:szCs w:val="18"/>
                <w:lang w:eastAsia="sl-SI"/>
              </w:rPr>
              <w:t xml:space="preserve">): </w:t>
            </w:r>
            <w:r w:rsidRPr="00381720">
              <w:rPr>
                <w:rFonts w:ascii="Tahoma" w:eastAsia="Times New Roman" w:hAnsi="Tahoma" w:cs="Tahoma"/>
                <w:i/>
                <w:sz w:val="16"/>
                <w:szCs w:val="18"/>
                <w:lang w:eastAsia="sl-SI"/>
              </w:rPr>
              <w:t>*MSP: mikro,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F55A1EF" w14:textId="77777777" w:rsidR="003748E5" w:rsidRPr="00381720" w:rsidRDefault="003748E5" w:rsidP="00434B25">
            <w:pPr>
              <w:keepLines/>
              <w:widowControl w:val="0"/>
              <w:spacing w:after="0" w:line="240" w:lineRule="auto"/>
              <w:rPr>
                <w:rFonts w:ascii="Times New Roman" w:eastAsia="Times New Roman" w:hAnsi="Times New Roman"/>
                <w:sz w:val="18"/>
                <w:szCs w:val="18"/>
                <w:lang w:eastAsia="sl-SI"/>
              </w:rPr>
            </w:pPr>
          </w:p>
        </w:tc>
      </w:tr>
      <w:tr w:rsidR="003748E5" w:rsidRPr="00381720" w14:paraId="6DA4F7B3" w14:textId="77777777" w:rsidTr="00430D98">
        <w:trPr>
          <w:gridBefore w:val="1"/>
          <w:wBefore w:w="48" w:type="dxa"/>
          <w:trHeight w:val="2032"/>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4344CEF" w14:textId="77777777" w:rsidR="003748E5" w:rsidRPr="00381720" w:rsidRDefault="003748E5"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 xml:space="preserve">Predstavnik/i ponudnika, ki bo/do urejali izvajanje predmetne pogodbe/ okvirnega sporazuma </w:t>
            </w:r>
            <w:r w:rsidRPr="00381720">
              <w:rPr>
                <w:rFonts w:ascii="Tahoma" w:eastAsia="Times New Roman" w:hAnsi="Tahoma" w:cs="Tahoma"/>
                <w:i/>
                <w:sz w:val="18"/>
                <w:szCs w:val="18"/>
                <w:lang w:eastAsia="sl-SI"/>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5783A61" w14:textId="77777777" w:rsidR="003748E5" w:rsidRPr="00381720" w:rsidRDefault="003748E5" w:rsidP="00434B25">
            <w:pPr>
              <w:keepLines/>
              <w:widowControl w:val="0"/>
              <w:spacing w:after="0"/>
              <w:jc w:val="both"/>
              <w:rPr>
                <w:rFonts w:ascii="Tahoma" w:eastAsia="Times New Roman" w:hAnsi="Tahoma" w:cs="Tahoma"/>
                <w:sz w:val="18"/>
                <w:szCs w:val="18"/>
                <w:lang w:eastAsia="sl-SI"/>
              </w:rPr>
            </w:pPr>
            <w:r w:rsidRPr="00381720">
              <w:rPr>
                <w:rFonts w:ascii="Tahoma" w:eastAsia="Times New Roman" w:hAnsi="Tahoma" w:cs="Tahoma"/>
                <w:sz w:val="18"/>
                <w:szCs w:val="18"/>
                <w:lang w:eastAsia="sl-SI"/>
              </w:rPr>
              <w:t>Skrbnik pogodbe/okvirnega sporazuma:</w:t>
            </w:r>
          </w:p>
          <w:p w14:paraId="70644EA3" w14:textId="77777777" w:rsidR="003748E5" w:rsidRPr="00381720" w:rsidRDefault="003748E5" w:rsidP="00434B25">
            <w:pPr>
              <w:keepLines/>
              <w:widowControl w:val="0"/>
              <w:spacing w:after="0"/>
              <w:ind w:right="-47"/>
              <w:jc w:val="both"/>
              <w:rPr>
                <w:rFonts w:ascii="Tahoma" w:eastAsia="Times New Roman" w:hAnsi="Tahoma" w:cs="Tahoma"/>
                <w:sz w:val="17"/>
                <w:szCs w:val="17"/>
                <w:lang w:eastAsia="sl-SI"/>
              </w:rPr>
            </w:pPr>
            <w:r w:rsidRPr="00381720">
              <w:rPr>
                <w:rFonts w:ascii="Tahoma" w:eastAsia="Times New Roman" w:hAnsi="Tahoma" w:cs="Tahoma"/>
                <w:sz w:val="17"/>
                <w:szCs w:val="17"/>
                <w:lang w:eastAsia="sl-SI"/>
              </w:rPr>
              <w:t xml:space="preserve">g./ga.________________________________; tel.: ____________________; </w:t>
            </w:r>
          </w:p>
          <w:p w14:paraId="5329B448" w14:textId="77777777" w:rsidR="003748E5" w:rsidRPr="00381720" w:rsidRDefault="003748E5" w:rsidP="00434B25">
            <w:pPr>
              <w:keepLines/>
              <w:widowControl w:val="0"/>
              <w:spacing w:after="0"/>
              <w:jc w:val="both"/>
              <w:rPr>
                <w:rFonts w:ascii="Tahoma" w:eastAsia="Times New Roman" w:hAnsi="Tahoma" w:cs="Tahoma"/>
                <w:sz w:val="17"/>
                <w:szCs w:val="17"/>
                <w:lang w:eastAsia="sl-SI"/>
              </w:rPr>
            </w:pPr>
            <w:r w:rsidRPr="00381720">
              <w:rPr>
                <w:rFonts w:ascii="Tahoma" w:eastAsia="Times New Roman" w:hAnsi="Tahoma" w:cs="Tahoma"/>
                <w:sz w:val="17"/>
                <w:szCs w:val="17"/>
                <w:lang w:eastAsia="sl-SI"/>
              </w:rPr>
              <w:t>e - mail: ___________________________________.</w:t>
            </w:r>
          </w:p>
          <w:p w14:paraId="01F60BBF" w14:textId="77777777" w:rsidR="003748E5" w:rsidRPr="00381720" w:rsidRDefault="003748E5" w:rsidP="00434B25">
            <w:pPr>
              <w:keepLines/>
              <w:widowControl w:val="0"/>
              <w:spacing w:after="0" w:line="240" w:lineRule="auto"/>
              <w:jc w:val="both"/>
              <w:rPr>
                <w:rFonts w:ascii="Tahoma" w:eastAsia="Times New Roman" w:hAnsi="Tahoma" w:cs="Tahoma"/>
                <w:snapToGrid w:val="0"/>
                <w:sz w:val="16"/>
                <w:szCs w:val="18"/>
                <w:lang w:eastAsia="sl-SI"/>
              </w:rPr>
            </w:pPr>
          </w:p>
          <w:p w14:paraId="572D4CD7" w14:textId="77777777" w:rsidR="003748E5" w:rsidRPr="00381720" w:rsidRDefault="003748E5" w:rsidP="00434B25">
            <w:pPr>
              <w:keepLines/>
              <w:widowControl w:val="0"/>
              <w:spacing w:after="0"/>
              <w:jc w:val="both"/>
              <w:rPr>
                <w:rFonts w:ascii="Tahoma" w:eastAsia="Times New Roman" w:hAnsi="Tahoma" w:cs="Tahoma"/>
                <w:sz w:val="18"/>
                <w:szCs w:val="18"/>
                <w:lang w:eastAsia="sl-SI"/>
              </w:rPr>
            </w:pPr>
            <w:r w:rsidRPr="00381720">
              <w:rPr>
                <w:rFonts w:ascii="Tahoma" w:eastAsia="Times New Roman" w:hAnsi="Tahoma" w:cs="Tahoma"/>
                <w:sz w:val="18"/>
                <w:szCs w:val="18"/>
                <w:lang w:eastAsia="sl-SI"/>
              </w:rPr>
              <w:t xml:space="preserve">Kontaktna oseba pogodbe/okvirnega sporazuma: </w:t>
            </w:r>
          </w:p>
          <w:p w14:paraId="7FE9C59F" w14:textId="77777777" w:rsidR="003748E5" w:rsidRPr="00381720" w:rsidRDefault="003748E5" w:rsidP="00434B25">
            <w:pPr>
              <w:keepLines/>
              <w:widowControl w:val="0"/>
              <w:spacing w:after="0"/>
              <w:ind w:right="-47"/>
              <w:jc w:val="both"/>
              <w:rPr>
                <w:rFonts w:ascii="Tahoma" w:eastAsia="Times New Roman" w:hAnsi="Tahoma" w:cs="Tahoma"/>
                <w:sz w:val="17"/>
                <w:szCs w:val="17"/>
                <w:lang w:eastAsia="sl-SI"/>
              </w:rPr>
            </w:pPr>
            <w:r w:rsidRPr="00381720">
              <w:rPr>
                <w:rFonts w:ascii="Tahoma" w:eastAsia="Times New Roman" w:hAnsi="Tahoma" w:cs="Tahoma"/>
                <w:sz w:val="17"/>
                <w:szCs w:val="17"/>
                <w:lang w:eastAsia="sl-SI"/>
              </w:rPr>
              <w:t xml:space="preserve">g./ga.________________________________; tel.: ____________________; </w:t>
            </w:r>
          </w:p>
          <w:p w14:paraId="464F5CB9" w14:textId="77777777" w:rsidR="003748E5" w:rsidRPr="00381720" w:rsidRDefault="003748E5" w:rsidP="00434B25">
            <w:pPr>
              <w:keepLines/>
              <w:widowControl w:val="0"/>
              <w:spacing w:after="0" w:line="240" w:lineRule="auto"/>
              <w:jc w:val="both"/>
              <w:rPr>
                <w:rFonts w:ascii="Tahoma" w:eastAsia="Times New Roman" w:hAnsi="Tahoma" w:cs="Tahoma"/>
                <w:sz w:val="18"/>
                <w:szCs w:val="18"/>
                <w:lang w:eastAsia="sl-SI"/>
              </w:rPr>
            </w:pPr>
            <w:r w:rsidRPr="00381720">
              <w:rPr>
                <w:rFonts w:ascii="Tahoma" w:eastAsia="Times New Roman" w:hAnsi="Tahoma" w:cs="Tahoma"/>
                <w:sz w:val="17"/>
                <w:szCs w:val="17"/>
                <w:lang w:eastAsia="sl-SI"/>
              </w:rPr>
              <w:t>e - mail: ___________________________________.</w:t>
            </w:r>
          </w:p>
        </w:tc>
      </w:tr>
      <w:tr w:rsidR="003748E5" w:rsidRPr="00381720" w14:paraId="66C0717B" w14:textId="77777777" w:rsidTr="008D6A4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6CBF8DB4" w14:textId="77777777" w:rsidR="003748E5" w:rsidRPr="00381720" w:rsidRDefault="003748E5" w:rsidP="00434B25">
            <w:pPr>
              <w:keepLines/>
              <w:widowControl w:val="0"/>
              <w:spacing w:after="0" w:line="240" w:lineRule="auto"/>
              <w:jc w:val="both"/>
              <w:rPr>
                <w:rFonts w:ascii="Tahoma" w:eastAsia="Times New Roman" w:hAnsi="Tahoma" w:cs="Tahoma"/>
                <w:snapToGrid w:val="0"/>
                <w:color w:val="000000"/>
                <w:szCs w:val="20"/>
                <w:lang w:eastAsia="sl-SI"/>
              </w:rPr>
            </w:pPr>
          </w:p>
          <w:p w14:paraId="0BAC2004" w14:textId="77777777" w:rsidR="00BA7012" w:rsidRPr="00381720" w:rsidRDefault="00BA7012" w:rsidP="00434B25">
            <w:pPr>
              <w:keepLines/>
              <w:widowControl w:val="0"/>
              <w:spacing w:after="0" w:line="240" w:lineRule="auto"/>
              <w:jc w:val="both"/>
              <w:rPr>
                <w:rFonts w:ascii="Tahoma" w:eastAsia="Times New Roman" w:hAnsi="Tahoma" w:cs="Tahoma"/>
                <w:snapToGrid w:val="0"/>
                <w:color w:val="000000"/>
                <w:sz w:val="20"/>
                <w:szCs w:val="20"/>
                <w:lang w:eastAsia="sl-SI"/>
              </w:rPr>
            </w:pPr>
          </w:p>
          <w:p w14:paraId="6554E309" w14:textId="77777777" w:rsidR="003748E5" w:rsidRPr="00381720" w:rsidRDefault="003748E5" w:rsidP="00434B25">
            <w:pPr>
              <w:keepLines/>
              <w:widowControl w:val="0"/>
              <w:spacing w:after="0" w:line="240" w:lineRule="auto"/>
              <w:jc w:val="both"/>
              <w:rPr>
                <w:rFonts w:ascii="Tahoma" w:eastAsia="Times New Roman" w:hAnsi="Tahoma" w:cs="Tahoma"/>
                <w:snapToGrid w:val="0"/>
                <w:color w:val="000000"/>
                <w:sz w:val="20"/>
                <w:szCs w:val="20"/>
                <w:lang w:eastAsia="sl-SI"/>
              </w:rPr>
            </w:pPr>
          </w:p>
        </w:tc>
        <w:tc>
          <w:tcPr>
            <w:tcW w:w="2574" w:type="dxa"/>
            <w:gridSpan w:val="2"/>
          </w:tcPr>
          <w:p w14:paraId="0496C935" w14:textId="77777777" w:rsidR="003748E5" w:rsidRPr="00381720" w:rsidRDefault="003748E5" w:rsidP="00434B25">
            <w:pPr>
              <w:keepLines/>
              <w:widowControl w:val="0"/>
              <w:spacing w:after="0" w:line="240" w:lineRule="auto"/>
              <w:jc w:val="center"/>
              <w:rPr>
                <w:rFonts w:ascii="Tahoma" w:eastAsia="Times New Roman" w:hAnsi="Tahoma" w:cs="Tahoma"/>
                <w:snapToGrid w:val="0"/>
                <w:color w:val="000000"/>
                <w:sz w:val="20"/>
                <w:szCs w:val="20"/>
                <w:lang w:eastAsia="sl-SI"/>
              </w:rPr>
            </w:pPr>
          </w:p>
        </w:tc>
        <w:tc>
          <w:tcPr>
            <w:tcW w:w="3715" w:type="dxa"/>
            <w:gridSpan w:val="2"/>
            <w:tcBorders>
              <w:bottom w:val="single" w:sz="4" w:space="0" w:color="auto"/>
            </w:tcBorders>
          </w:tcPr>
          <w:p w14:paraId="27B1B02D" w14:textId="77777777" w:rsidR="003748E5" w:rsidRPr="00381720" w:rsidRDefault="003748E5" w:rsidP="00434B25">
            <w:pPr>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3748E5" w:rsidRPr="00381720" w14:paraId="3FF5A4D2" w14:textId="77777777" w:rsidTr="008D6A4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7FCE724B" w14:textId="77777777" w:rsidR="003748E5" w:rsidRPr="00381720" w:rsidRDefault="003748E5" w:rsidP="00434B25">
            <w:pPr>
              <w:keepLines/>
              <w:widowControl w:val="0"/>
              <w:spacing w:after="0" w:line="240" w:lineRule="auto"/>
              <w:jc w:val="center"/>
              <w:rPr>
                <w:rFonts w:ascii="Tahoma" w:eastAsia="Times New Roman" w:hAnsi="Tahoma" w:cs="Tahoma"/>
                <w:snapToGrid w:val="0"/>
                <w:color w:val="000000"/>
                <w:sz w:val="20"/>
                <w:szCs w:val="20"/>
                <w:lang w:eastAsia="sl-SI"/>
              </w:rPr>
            </w:pPr>
            <w:r w:rsidRPr="00381720">
              <w:rPr>
                <w:rFonts w:ascii="Tahoma" w:eastAsia="Times New Roman" w:hAnsi="Tahoma" w:cs="Tahoma"/>
                <w:snapToGrid w:val="0"/>
                <w:color w:val="000000"/>
                <w:sz w:val="20"/>
                <w:szCs w:val="20"/>
                <w:lang w:eastAsia="sl-SI"/>
              </w:rPr>
              <w:t>(</w:t>
            </w:r>
            <w:r w:rsidRPr="00381720">
              <w:rPr>
                <w:rFonts w:ascii="Tahoma" w:eastAsia="Times New Roman" w:hAnsi="Tahoma" w:cs="Tahoma"/>
                <w:snapToGrid w:val="0"/>
                <w:color w:val="000000"/>
                <w:sz w:val="18"/>
                <w:szCs w:val="20"/>
                <w:lang w:eastAsia="sl-SI"/>
              </w:rPr>
              <w:t>kraj, datum</w:t>
            </w:r>
            <w:r w:rsidRPr="00381720">
              <w:rPr>
                <w:rFonts w:ascii="Tahoma" w:eastAsia="Times New Roman" w:hAnsi="Tahoma" w:cs="Tahoma"/>
                <w:snapToGrid w:val="0"/>
                <w:color w:val="000000"/>
                <w:sz w:val="20"/>
                <w:szCs w:val="20"/>
                <w:lang w:eastAsia="sl-SI"/>
              </w:rPr>
              <w:t>)</w:t>
            </w:r>
          </w:p>
        </w:tc>
        <w:tc>
          <w:tcPr>
            <w:tcW w:w="2574" w:type="dxa"/>
            <w:gridSpan w:val="2"/>
          </w:tcPr>
          <w:p w14:paraId="2E0395B1" w14:textId="77777777" w:rsidR="003748E5" w:rsidRPr="00381720" w:rsidRDefault="003748E5" w:rsidP="00434B25">
            <w:pPr>
              <w:keepLines/>
              <w:widowControl w:val="0"/>
              <w:spacing w:after="0" w:line="240" w:lineRule="auto"/>
              <w:jc w:val="center"/>
              <w:rPr>
                <w:rFonts w:ascii="Tahoma" w:eastAsia="Times New Roman" w:hAnsi="Tahoma" w:cs="Tahoma"/>
                <w:snapToGrid w:val="0"/>
                <w:color w:val="000000"/>
                <w:sz w:val="20"/>
                <w:szCs w:val="20"/>
                <w:lang w:eastAsia="sl-SI"/>
              </w:rPr>
            </w:pPr>
            <w:r w:rsidRPr="00381720">
              <w:rPr>
                <w:rFonts w:ascii="Tahoma" w:eastAsia="Times New Roman" w:hAnsi="Tahoma" w:cs="Tahoma"/>
                <w:snapToGrid w:val="0"/>
                <w:color w:val="000000"/>
                <w:sz w:val="20"/>
                <w:szCs w:val="20"/>
                <w:lang w:eastAsia="sl-SI"/>
              </w:rPr>
              <w:t>žig</w:t>
            </w:r>
          </w:p>
        </w:tc>
        <w:tc>
          <w:tcPr>
            <w:tcW w:w="3715" w:type="dxa"/>
            <w:gridSpan w:val="2"/>
            <w:tcBorders>
              <w:top w:val="single" w:sz="4" w:space="0" w:color="auto"/>
            </w:tcBorders>
          </w:tcPr>
          <w:p w14:paraId="5A92773F" w14:textId="77777777" w:rsidR="003748E5" w:rsidRPr="00381720" w:rsidRDefault="003748E5" w:rsidP="00434B25">
            <w:pPr>
              <w:keepLines/>
              <w:widowControl w:val="0"/>
              <w:spacing w:after="0" w:line="240" w:lineRule="auto"/>
              <w:jc w:val="both"/>
              <w:rPr>
                <w:rFonts w:ascii="Tahoma" w:eastAsia="Times New Roman" w:hAnsi="Tahoma" w:cs="Tahoma"/>
                <w:snapToGrid w:val="0"/>
                <w:color w:val="000000"/>
                <w:sz w:val="20"/>
                <w:szCs w:val="20"/>
                <w:lang w:eastAsia="sl-SI"/>
              </w:rPr>
            </w:pPr>
            <w:r w:rsidRPr="00381720">
              <w:rPr>
                <w:rFonts w:ascii="Tahoma" w:eastAsia="Times New Roman" w:hAnsi="Tahoma" w:cs="Tahoma"/>
                <w:snapToGrid w:val="0"/>
                <w:color w:val="000000"/>
                <w:sz w:val="20"/>
                <w:szCs w:val="20"/>
                <w:lang w:eastAsia="sl-SI"/>
              </w:rPr>
              <w:t>(</w:t>
            </w:r>
            <w:r w:rsidRPr="00381720">
              <w:rPr>
                <w:rFonts w:ascii="Tahoma" w:eastAsia="Times New Roman" w:hAnsi="Tahoma" w:cs="Tahoma"/>
                <w:snapToGrid w:val="0"/>
                <w:color w:val="000000"/>
                <w:sz w:val="18"/>
                <w:szCs w:val="20"/>
                <w:lang w:eastAsia="sl-SI"/>
              </w:rPr>
              <w:t>Naziv in podpis odgovorne osebe ponudnika</w:t>
            </w:r>
            <w:r w:rsidRPr="00381720">
              <w:rPr>
                <w:rFonts w:ascii="Tahoma" w:eastAsia="Times New Roman" w:hAnsi="Tahoma" w:cs="Tahoma"/>
                <w:snapToGrid w:val="0"/>
                <w:color w:val="000000"/>
                <w:sz w:val="20"/>
                <w:szCs w:val="20"/>
                <w:lang w:eastAsia="sl-SI"/>
              </w:rPr>
              <w:t>)</w:t>
            </w:r>
          </w:p>
        </w:tc>
      </w:tr>
    </w:tbl>
    <w:p w14:paraId="4DC0EC92" w14:textId="77777777" w:rsidR="00952401" w:rsidRDefault="00952401" w:rsidP="00434B25">
      <w:pPr>
        <w:keepLines/>
        <w:widowControl w:val="0"/>
        <w:tabs>
          <w:tab w:val="left" w:pos="567"/>
          <w:tab w:val="num" w:pos="851"/>
          <w:tab w:val="left" w:pos="993"/>
        </w:tabs>
        <w:spacing w:after="0" w:line="240" w:lineRule="auto"/>
        <w:jc w:val="both"/>
        <w:rPr>
          <w:rFonts w:ascii="Tahoma" w:eastAsia="Times New Roman" w:hAnsi="Tahoma" w:cs="Tahoma"/>
          <w:b/>
          <w:i/>
          <w:sz w:val="16"/>
          <w:szCs w:val="18"/>
          <w:lang w:eastAsia="sl-SI"/>
        </w:rPr>
      </w:pPr>
    </w:p>
    <w:p w14:paraId="7D408689" w14:textId="77777777" w:rsidR="00C87A10" w:rsidRDefault="00C87A10" w:rsidP="00434B25">
      <w:pPr>
        <w:keepLines/>
        <w:widowControl w:val="0"/>
        <w:tabs>
          <w:tab w:val="left" w:pos="567"/>
          <w:tab w:val="num" w:pos="851"/>
          <w:tab w:val="left" w:pos="993"/>
        </w:tabs>
        <w:spacing w:after="0" w:line="240" w:lineRule="auto"/>
        <w:jc w:val="both"/>
        <w:rPr>
          <w:rFonts w:ascii="Tahoma" w:eastAsia="Times New Roman" w:hAnsi="Tahoma" w:cs="Tahoma"/>
          <w:b/>
          <w:i/>
          <w:sz w:val="16"/>
          <w:szCs w:val="17"/>
          <w:lang w:eastAsia="sl-SI"/>
        </w:rPr>
      </w:pPr>
    </w:p>
    <w:p w14:paraId="2F762C62" w14:textId="77777777" w:rsidR="003748E5" w:rsidRPr="00381720" w:rsidRDefault="003748E5" w:rsidP="00434B25">
      <w:pPr>
        <w:keepLines/>
        <w:widowControl w:val="0"/>
        <w:tabs>
          <w:tab w:val="left" w:pos="567"/>
          <w:tab w:val="num" w:pos="851"/>
          <w:tab w:val="left" w:pos="993"/>
        </w:tabs>
        <w:spacing w:after="0" w:line="240" w:lineRule="auto"/>
        <w:jc w:val="both"/>
        <w:rPr>
          <w:rFonts w:ascii="Tahoma" w:eastAsia="Times New Roman" w:hAnsi="Tahoma" w:cs="Tahoma"/>
          <w:i/>
          <w:sz w:val="16"/>
          <w:szCs w:val="17"/>
          <w:lang w:eastAsia="sl-SI"/>
        </w:rPr>
      </w:pPr>
      <w:r w:rsidRPr="00381720">
        <w:rPr>
          <w:rFonts w:ascii="Tahoma" w:eastAsia="Times New Roman" w:hAnsi="Tahoma" w:cs="Tahoma"/>
          <w:b/>
          <w:i/>
          <w:sz w:val="16"/>
          <w:szCs w:val="17"/>
          <w:lang w:eastAsia="sl-SI"/>
        </w:rPr>
        <w:t xml:space="preserve">Navodilo: </w:t>
      </w:r>
      <w:r w:rsidRPr="00381720">
        <w:rPr>
          <w:rFonts w:ascii="Tahoma" w:eastAsia="Times New Roman" w:hAnsi="Tahoma" w:cs="Tahoma"/>
          <w:i/>
          <w:sz w:val="16"/>
          <w:szCs w:val="17"/>
          <w:lang w:eastAsia="sl-SI"/>
        </w:rPr>
        <w:t xml:space="preserve">V primeru, da odda več ponudnikov </w:t>
      </w:r>
      <w:r w:rsidRPr="00381720">
        <w:rPr>
          <w:rFonts w:ascii="Tahoma" w:eastAsia="Times New Roman" w:hAnsi="Tahoma" w:cs="Tahoma"/>
          <w:i/>
          <w:sz w:val="16"/>
          <w:szCs w:val="17"/>
          <w:u w:val="single"/>
          <w:lang w:eastAsia="sl-SI"/>
        </w:rPr>
        <w:t>skupno ponudbo</w:t>
      </w:r>
      <w:r w:rsidRPr="00381720">
        <w:rPr>
          <w:rFonts w:ascii="Tahoma" w:eastAsia="Times New Roman" w:hAnsi="Tahoma" w:cs="Tahoma"/>
          <w:i/>
          <w:sz w:val="16"/>
          <w:szCs w:val="17"/>
          <w:lang w:eastAsia="sl-SI"/>
        </w:rPr>
        <w:t xml:space="preserve">, morajo razmnožen obrazec priloge 1 izpolniti vsi ponudniki – partnerji. V primeru skupne ponudbe se k prilogi 1 priloži </w:t>
      </w:r>
      <w:r w:rsidRPr="00381720">
        <w:rPr>
          <w:rFonts w:ascii="Tahoma" w:eastAsia="Times New Roman" w:hAnsi="Tahoma" w:cs="Tahoma"/>
          <w:i/>
          <w:sz w:val="16"/>
          <w:szCs w:val="17"/>
          <w:u w:val="single"/>
          <w:lang w:eastAsia="sl-SI"/>
        </w:rPr>
        <w:t>pravni akt o skupni izvedbi naročila</w:t>
      </w:r>
      <w:r w:rsidRPr="00381720">
        <w:rPr>
          <w:rFonts w:ascii="Tahoma" w:eastAsia="Times New Roman" w:hAnsi="Tahoma" w:cs="Tahoma"/>
          <w:i/>
          <w:sz w:val="16"/>
          <w:szCs w:val="17"/>
          <w:lang w:eastAsia="sl-SI"/>
        </w:rPr>
        <w:t>.</w:t>
      </w:r>
    </w:p>
    <w:p w14:paraId="639173C1" w14:textId="77777777" w:rsidR="003748E5" w:rsidRPr="00381720" w:rsidRDefault="003748E5" w:rsidP="00434B25">
      <w:pPr>
        <w:keepLines/>
        <w:widowControl w:val="0"/>
        <w:tabs>
          <w:tab w:val="left" w:pos="567"/>
          <w:tab w:val="num" w:pos="851"/>
          <w:tab w:val="left" w:pos="993"/>
        </w:tabs>
        <w:spacing w:after="0" w:line="240" w:lineRule="auto"/>
        <w:jc w:val="both"/>
        <w:rPr>
          <w:rFonts w:ascii="Tahoma" w:eastAsia="Times New Roman" w:hAnsi="Tahoma" w:cs="Tahoma"/>
          <w:b/>
          <w:i/>
          <w:iCs/>
          <w:sz w:val="16"/>
          <w:szCs w:val="17"/>
          <w:u w:val="single"/>
          <w:lang w:eastAsia="sl-SI"/>
        </w:rPr>
      </w:pPr>
      <w:r w:rsidRPr="00381720">
        <w:rPr>
          <w:rFonts w:ascii="Tahoma" w:eastAsia="Times New Roman" w:hAnsi="Tahoma" w:cs="Tahoma"/>
          <w:i/>
          <w:iCs/>
          <w:sz w:val="16"/>
          <w:szCs w:val="17"/>
          <w:lang w:eastAsia="sl-SI"/>
        </w:rPr>
        <w:t xml:space="preserve">Ponudnik </w:t>
      </w:r>
      <w:r w:rsidRPr="00381720">
        <w:rPr>
          <w:rFonts w:ascii="Tahoma" w:eastAsia="Times New Roman" w:hAnsi="Tahoma" w:cs="Tahoma"/>
          <w:i/>
          <w:iCs/>
          <w:sz w:val="16"/>
          <w:szCs w:val="17"/>
          <w:u w:val="single"/>
          <w:lang w:eastAsia="sl-SI"/>
        </w:rPr>
        <w:t>obrazec</w:t>
      </w:r>
      <w:r w:rsidRPr="00381720">
        <w:rPr>
          <w:rFonts w:ascii="Tahoma" w:eastAsia="Times New Roman" w:hAnsi="Tahoma" w:cs="Tahoma"/>
          <w:b/>
          <w:i/>
          <w:iCs/>
          <w:sz w:val="16"/>
          <w:szCs w:val="17"/>
          <w:lang w:eastAsia="sl-SI"/>
        </w:rPr>
        <w:t xml:space="preserve"> </w:t>
      </w:r>
      <w:r w:rsidRPr="00381720">
        <w:rPr>
          <w:rFonts w:ascii="Tahoma" w:eastAsia="Times New Roman" w:hAnsi="Tahoma" w:cs="Tahoma"/>
          <w:i/>
          <w:iCs/>
          <w:sz w:val="16"/>
          <w:szCs w:val="17"/>
          <w:lang w:eastAsia="sl-SI"/>
        </w:rPr>
        <w:t>v okviru sistema e-JN</w:t>
      </w:r>
      <w:r w:rsidRPr="00381720">
        <w:rPr>
          <w:rFonts w:ascii="Tahoma" w:eastAsia="Times New Roman" w:hAnsi="Tahoma" w:cs="Tahoma"/>
          <w:b/>
          <w:i/>
          <w:iCs/>
          <w:sz w:val="16"/>
          <w:szCs w:val="17"/>
          <w:lang w:eastAsia="sl-SI"/>
        </w:rPr>
        <w:t xml:space="preserve"> </w:t>
      </w:r>
      <w:r w:rsidRPr="00381720">
        <w:rPr>
          <w:rFonts w:ascii="Tahoma" w:eastAsia="Times New Roman" w:hAnsi="Tahoma" w:cs="Tahoma"/>
          <w:b/>
          <w:i/>
          <w:iCs/>
          <w:sz w:val="16"/>
          <w:szCs w:val="17"/>
          <w:u w:val="single"/>
          <w:lang w:eastAsia="sl-SI"/>
        </w:rPr>
        <w:t>naloži v razdelek »</w:t>
      </w:r>
      <w:r w:rsidR="00D5678A">
        <w:rPr>
          <w:rFonts w:ascii="Tahoma" w:eastAsia="Times New Roman" w:hAnsi="Tahoma" w:cs="Tahoma"/>
          <w:b/>
          <w:i/>
          <w:iCs/>
          <w:sz w:val="16"/>
          <w:szCs w:val="17"/>
          <w:u w:val="single"/>
          <w:lang w:eastAsia="sl-SI"/>
        </w:rPr>
        <w:t>Dokumenti - ostale priloge</w:t>
      </w:r>
      <w:r w:rsidRPr="00381720">
        <w:rPr>
          <w:rFonts w:ascii="Tahoma" w:eastAsia="Times New Roman" w:hAnsi="Tahoma" w:cs="Tahoma"/>
          <w:b/>
          <w:i/>
          <w:iCs/>
          <w:sz w:val="16"/>
          <w:szCs w:val="17"/>
          <w:u w:val="single"/>
          <w:lang w:eastAsia="sl-SI"/>
        </w:rPr>
        <w:t>«!!!</w:t>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36"/>
        <w:gridCol w:w="7686"/>
        <w:gridCol w:w="1492"/>
      </w:tblGrid>
      <w:tr w:rsidR="00536A01" w:rsidRPr="00381720" w14:paraId="592C2BDE" w14:textId="77777777" w:rsidTr="00F71310">
        <w:tc>
          <w:tcPr>
            <w:tcW w:w="536" w:type="dxa"/>
            <w:tcBorders>
              <w:right w:val="nil"/>
            </w:tcBorders>
          </w:tcPr>
          <w:p w14:paraId="5E12B03E" w14:textId="77777777" w:rsidR="00536A01" w:rsidRPr="00381720" w:rsidRDefault="008D6A44" w:rsidP="0000077E">
            <w:pPr>
              <w:keepNext/>
              <w:keepLines/>
              <w:spacing w:after="0" w:line="240" w:lineRule="auto"/>
              <w:jc w:val="both"/>
              <w:rPr>
                <w:rFonts w:ascii="Tahoma" w:eastAsia="Times New Roman" w:hAnsi="Tahoma" w:cs="Tahoma"/>
                <w:sz w:val="20"/>
                <w:szCs w:val="20"/>
                <w:lang w:eastAsia="sl-SI"/>
              </w:rPr>
            </w:pPr>
            <w:r w:rsidRPr="00381720">
              <w:lastRenderedPageBreak/>
              <w:br w:type="page"/>
            </w:r>
          </w:p>
        </w:tc>
        <w:tc>
          <w:tcPr>
            <w:tcW w:w="7686" w:type="dxa"/>
            <w:tcBorders>
              <w:left w:val="nil"/>
            </w:tcBorders>
          </w:tcPr>
          <w:p w14:paraId="0E002167" w14:textId="77777777" w:rsidR="00536A01" w:rsidRPr="00381720" w:rsidRDefault="00536A01" w:rsidP="0000077E">
            <w:pPr>
              <w:keepNext/>
              <w:keepLines/>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PONUDBA</w:t>
            </w:r>
            <w:r w:rsidR="00DA3BFB" w:rsidRPr="00381720">
              <w:rPr>
                <w:rFonts w:ascii="Tahoma" w:eastAsia="Times New Roman" w:hAnsi="Tahoma" w:cs="Tahoma"/>
                <w:sz w:val="20"/>
                <w:szCs w:val="20"/>
                <w:lang w:eastAsia="sl-SI"/>
              </w:rPr>
              <w:t xml:space="preserve"> (</w:t>
            </w:r>
            <w:r w:rsidR="00D07D77">
              <w:rPr>
                <w:rFonts w:ascii="Tahoma" w:eastAsia="Times New Roman" w:hAnsi="Tahoma" w:cs="Tahoma"/>
                <w:sz w:val="20"/>
                <w:szCs w:val="20"/>
                <w:lang w:eastAsia="sl-SI"/>
              </w:rPr>
              <w:t xml:space="preserve">POVZETEK </w:t>
            </w:r>
            <w:r w:rsidR="00DA3BFB" w:rsidRPr="00381720">
              <w:rPr>
                <w:rFonts w:ascii="Tahoma" w:eastAsia="Times New Roman" w:hAnsi="Tahoma" w:cs="Tahoma"/>
                <w:sz w:val="20"/>
                <w:szCs w:val="20"/>
                <w:lang w:eastAsia="sl-SI"/>
              </w:rPr>
              <w:t>PONUDBEN</w:t>
            </w:r>
            <w:r w:rsidR="00D07D77">
              <w:rPr>
                <w:rFonts w:ascii="Tahoma" w:eastAsia="Times New Roman" w:hAnsi="Tahoma" w:cs="Tahoma"/>
                <w:sz w:val="20"/>
                <w:szCs w:val="20"/>
                <w:lang w:eastAsia="sl-SI"/>
              </w:rPr>
              <w:t>E</w:t>
            </w:r>
            <w:r w:rsidR="00DA3BFB" w:rsidRPr="00381720">
              <w:rPr>
                <w:rFonts w:ascii="Tahoma" w:eastAsia="Times New Roman" w:hAnsi="Tahoma" w:cs="Tahoma"/>
                <w:sz w:val="20"/>
                <w:szCs w:val="20"/>
                <w:lang w:eastAsia="sl-SI"/>
              </w:rPr>
              <w:t xml:space="preserve"> CEN</w:t>
            </w:r>
            <w:r w:rsidR="00D07D77">
              <w:rPr>
                <w:rFonts w:ascii="Tahoma" w:eastAsia="Times New Roman" w:hAnsi="Tahoma" w:cs="Tahoma"/>
                <w:sz w:val="20"/>
                <w:szCs w:val="20"/>
                <w:lang w:eastAsia="sl-SI"/>
              </w:rPr>
              <w:t>E</w:t>
            </w:r>
            <w:r w:rsidR="00DA3BFB" w:rsidRPr="00381720">
              <w:rPr>
                <w:rFonts w:ascii="Tahoma" w:eastAsia="Times New Roman" w:hAnsi="Tahoma" w:cs="Tahoma"/>
                <w:sz w:val="20"/>
                <w:szCs w:val="20"/>
                <w:lang w:eastAsia="sl-SI"/>
              </w:rPr>
              <w:t>)</w:t>
            </w:r>
          </w:p>
        </w:tc>
        <w:tc>
          <w:tcPr>
            <w:tcW w:w="1492" w:type="dxa"/>
          </w:tcPr>
          <w:p w14:paraId="360E2EF5" w14:textId="77777777" w:rsidR="00536A01" w:rsidRPr="00381720" w:rsidRDefault="00536A01" w:rsidP="0000077E">
            <w:pPr>
              <w:keepNext/>
              <w:keepLines/>
              <w:spacing w:after="0" w:line="240" w:lineRule="auto"/>
              <w:jc w:val="both"/>
              <w:rPr>
                <w:rFonts w:ascii="Tahoma" w:eastAsia="Times New Roman" w:hAnsi="Tahoma" w:cs="Tahoma"/>
                <w:b/>
                <w:i/>
                <w:sz w:val="20"/>
                <w:szCs w:val="20"/>
                <w:lang w:eastAsia="sl-SI"/>
              </w:rPr>
            </w:pPr>
            <w:r w:rsidRPr="00381720">
              <w:rPr>
                <w:rFonts w:ascii="Tahoma" w:eastAsia="Times New Roman" w:hAnsi="Tahoma" w:cs="Tahoma"/>
                <w:b/>
                <w:i/>
                <w:sz w:val="20"/>
                <w:szCs w:val="20"/>
                <w:lang w:eastAsia="sl-SI"/>
              </w:rPr>
              <w:t>Priloga    2</w:t>
            </w:r>
          </w:p>
        </w:tc>
      </w:tr>
    </w:tbl>
    <w:p w14:paraId="0E9BCCB4" w14:textId="77777777" w:rsidR="00536A01" w:rsidRPr="00381720" w:rsidRDefault="00536A01" w:rsidP="0000077E">
      <w:pPr>
        <w:keepNext/>
        <w:keepLines/>
        <w:tabs>
          <w:tab w:val="left" w:pos="8647"/>
        </w:tabs>
        <w:spacing w:after="0" w:line="240" w:lineRule="auto"/>
        <w:ind w:right="567"/>
        <w:jc w:val="both"/>
        <w:rPr>
          <w:rFonts w:ascii="Tahoma" w:eastAsia="Times New Roman" w:hAnsi="Tahoma" w:cs="Tahoma"/>
          <w:b/>
          <w:sz w:val="10"/>
          <w:szCs w:val="20"/>
          <w:lang w:eastAsia="sl-SI"/>
        </w:rPr>
      </w:pPr>
    </w:p>
    <w:p w14:paraId="0A08BBD5" w14:textId="77777777" w:rsidR="00D07D77" w:rsidRDefault="00D07D77" w:rsidP="0000077E">
      <w:pPr>
        <w:keepNext/>
        <w:keepLines/>
        <w:spacing w:after="0" w:line="240" w:lineRule="auto"/>
        <w:jc w:val="both"/>
        <w:rPr>
          <w:rFonts w:ascii="Tahoma" w:eastAsia="Times New Roman" w:hAnsi="Tahoma" w:cs="Tahoma"/>
          <w:sz w:val="20"/>
          <w:szCs w:val="20"/>
          <w:lang w:eastAsia="sl-SI"/>
        </w:rPr>
      </w:pPr>
    </w:p>
    <w:p w14:paraId="0C1A94D4" w14:textId="77777777" w:rsidR="00536A01" w:rsidRPr="00381720" w:rsidRDefault="00536A01" w:rsidP="0000077E">
      <w:pPr>
        <w:keepNext/>
        <w:keepLines/>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sz w:val="20"/>
          <w:szCs w:val="20"/>
          <w:lang w:eastAsia="sl-SI"/>
        </w:rPr>
        <w:t xml:space="preserve">JAVNO NAROČILO: </w:t>
      </w:r>
      <w:r w:rsidRPr="00381720">
        <w:rPr>
          <w:rFonts w:ascii="Tahoma" w:eastAsia="Times New Roman" w:hAnsi="Tahoma" w:cs="Tahoma"/>
          <w:b/>
          <w:sz w:val="20"/>
          <w:szCs w:val="20"/>
          <w:lang w:eastAsia="sl-SI"/>
        </w:rPr>
        <w:t xml:space="preserve"> </w:t>
      </w:r>
      <w:r w:rsidR="00B005E2">
        <w:rPr>
          <w:rFonts w:ascii="Tahoma" w:eastAsia="Times New Roman" w:hAnsi="Tahoma" w:cs="Tahoma"/>
          <w:b/>
          <w:sz w:val="20"/>
          <w:szCs w:val="20"/>
          <w:lang w:eastAsia="sl-SI"/>
        </w:rPr>
        <w:t>VKS-</w:t>
      </w:r>
      <w:r w:rsidR="003C7D38">
        <w:rPr>
          <w:rFonts w:ascii="Tahoma" w:eastAsia="Times New Roman" w:hAnsi="Tahoma" w:cs="Tahoma"/>
          <w:b/>
          <w:sz w:val="20"/>
          <w:szCs w:val="20"/>
          <w:lang w:eastAsia="sl-SI"/>
        </w:rPr>
        <w:t>224/22</w:t>
      </w:r>
      <w:r w:rsidRPr="00381720">
        <w:rPr>
          <w:rFonts w:ascii="Tahoma" w:eastAsia="Times New Roman" w:hAnsi="Tahoma" w:cs="Tahoma"/>
          <w:b/>
          <w:sz w:val="20"/>
          <w:szCs w:val="20"/>
          <w:lang w:eastAsia="sl-SI"/>
        </w:rPr>
        <w:t xml:space="preserve"> – »</w:t>
      </w:r>
      <w:r w:rsidR="00B005E2">
        <w:rPr>
          <w:rFonts w:ascii="Tahoma" w:eastAsia="Times New Roman" w:hAnsi="Tahoma" w:cs="Tahoma"/>
          <w:b/>
          <w:sz w:val="20"/>
          <w:szCs w:val="20"/>
          <w:lang w:eastAsia="sl-SI"/>
        </w:rPr>
        <w:t>TEKOČE SERVISIRANJE IN VZDRŽEVANJE ČRPALK NA RCERO LJUBLJANA</w:t>
      </w:r>
      <w:r w:rsidRPr="00381720">
        <w:rPr>
          <w:rFonts w:ascii="Tahoma" w:eastAsia="Times New Roman" w:hAnsi="Tahoma" w:cs="Tahoma"/>
          <w:b/>
          <w:sz w:val="20"/>
          <w:szCs w:val="20"/>
          <w:lang w:eastAsia="sl-SI"/>
        </w:rPr>
        <w:t xml:space="preserve">«  </w:t>
      </w:r>
    </w:p>
    <w:p w14:paraId="72CC3033" w14:textId="77777777" w:rsidR="00536A01" w:rsidRPr="00381720" w:rsidRDefault="00536A01" w:rsidP="0000077E">
      <w:pPr>
        <w:keepNext/>
        <w:keepLines/>
        <w:spacing w:after="0" w:line="240" w:lineRule="auto"/>
        <w:jc w:val="both"/>
        <w:rPr>
          <w:rFonts w:ascii="Tahoma" w:eastAsia="Times New Roman" w:hAnsi="Tahoma" w:cs="Tahoma"/>
          <w:b/>
          <w:sz w:val="16"/>
          <w:szCs w:val="20"/>
          <w:lang w:eastAsia="sl-SI"/>
        </w:rPr>
      </w:pPr>
    </w:p>
    <w:p w14:paraId="1E6214A8" w14:textId="77777777" w:rsidR="00536A01" w:rsidRPr="00381720" w:rsidRDefault="00D07D77" w:rsidP="0000077E">
      <w:pPr>
        <w:keepNext/>
        <w:keepLines/>
        <w:spacing w:after="0" w:line="360" w:lineRule="auto"/>
        <w:rPr>
          <w:rFonts w:ascii="Tahoma" w:eastAsia="Times New Roman" w:hAnsi="Tahoma" w:cs="Tahoma"/>
          <w:sz w:val="20"/>
          <w:szCs w:val="20"/>
          <w:lang w:eastAsia="sl-SI"/>
        </w:rPr>
      </w:pPr>
      <w:r>
        <w:rPr>
          <w:rFonts w:ascii="Tahoma" w:eastAsia="Times New Roman" w:hAnsi="Tahoma" w:cs="Tahoma"/>
          <w:sz w:val="20"/>
          <w:szCs w:val="20"/>
          <w:lang w:eastAsia="sl-SI"/>
        </w:rPr>
        <w:t xml:space="preserve">PONUDNIK: </w:t>
      </w:r>
      <w:r w:rsidR="00536A01" w:rsidRPr="00381720">
        <w:rPr>
          <w:rFonts w:ascii="Tahoma" w:eastAsia="Times New Roman" w:hAnsi="Tahoma" w:cs="Tahoma"/>
          <w:sz w:val="20"/>
          <w:szCs w:val="20"/>
          <w:lang w:eastAsia="sl-SI"/>
        </w:rPr>
        <w:t>___________________</w:t>
      </w:r>
      <w:r w:rsidR="00E60C99" w:rsidRPr="00381720">
        <w:rPr>
          <w:rFonts w:ascii="Tahoma" w:eastAsia="Times New Roman" w:hAnsi="Tahoma" w:cs="Tahoma"/>
          <w:sz w:val="20"/>
          <w:szCs w:val="20"/>
          <w:lang w:eastAsia="sl-SI"/>
        </w:rPr>
        <w:t>________________________________________________________</w:t>
      </w:r>
    </w:p>
    <w:p w14:paraId="33BF3BE3" w14:textId="77777777" w:rsidR="00536A01" w:rsidRPr="00381720" w:rsidRDefault="00536A01" w:rsidP="0000077E">
      <w:pPr>
        <w:keepNext/>
        <w:keepLines/>
        <w:spacing w:after="0" w:line="240" w:lineRule="auto"/>
        <w:jc w:val="both"/>
        <w:rPr>
          <w:rFonts w:ascii="Tahoma" w:eastAsia="Times New Roman" w:hAnsi="Tahoma" w:cs="Tahoma"/>
          <w:b/>
          <w:sz w:val="16"/>
          <w:szCs w:val="16"/>
          <w:lang w:eastAsia="sl-SI"/>
        </w:rPr>
      </w:pPr>
    </w:p>
    <w:p w14:paraId="4A69388C" w14:textId="77777777" w:rsidR="00536A01" w:rsidRDefault="00536A01" w:rsidP="0000077E">
      <w:pPr>
        <w:keepNext/>
        <w:keepLines/>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PONUDBA ŠT. ______________________</w:t>
      </w:r>
    </w:p>
    <w:p w14:paraId="41AB3ED5" w14:textId="77777777" w:rsidR="00235075" w:rsidRDefault="00235075" w:rsidP="0000077E">
      <w:pPr>
        <w:keepNext/>
        <w:keepLines/>
        <w:spacing w:after="0" w:line="240" w:lineRule="auto"/>
        <w:jc w:val="both"/>
        <w:rPr>
          <w:rFonts w:ascii="Tahoma" w:eastAsia="Times New Roman" w:hAnsi="Tahoma" w:cs="Tahoma"/>
          <w:sz w:val="20"/>
          <w:szCs w:val="20"/>
          <w:lang w:eastAsia="sl-SI"/>
        </w:rPr>
      </w:pPr>
    </w:p>
    <w:p w14:paraId="61964167" w14:textId="77777777" w:rsidR="00235075" w:rsidRPr="00D36948" w:rsidRDefault="00235075" w:rsidP="00235075">
      <w:pPr>
        <w:keepNext/>
        <w:spacing w:after="0" w:line="240" w:lineRule="auto"/>
        <w:ind w:left="1080" w:hanging="1080"/>
        <w:jc w:val="both"/>
        <w:rPr>
          <w:rFonts w:ascii="Tahoma" w:eastAsia="Times New Roman" w:hAnsi="Tahoma" w:cs="Tahoma"/>
          <w:b/>
          <w:sz w:val="20"/>
          <w:szCs w:val="20"/>
          <w:lang w:eastAsia="sl-SI"/>
        </w:rPr>
      </w:pPr>
      <w:r w:rsidRPr="00D36948">
        <w:rPr>
          <w:rFonts w:ascii="Tahoma" w:eastAsia="Times New Roman" w:hAnsi="Tahoma" w:cs="Tahoma"/>
          <w:sz w:val="20"/>
          <w:szCs w:val="20"/>
          <w:lang w:eastAsia="sl-SI"/>
        </w:rPr>
        <w:t>Ponudbo oddajamo (označi):</w:t>
      </w:r>
      <w:r w:rsidRPr="00D36948">
        <w:rPr>
          <w:rFonts w:ascii="Tahoma" w:eastAsia="Times New Roman" w:hAnsi="Tahoma" w:cs="Tahoma"/>
          <w:b/>
          <w:sz w:val="20"/>
          <w:szCs w:val="20"/>
          <w:lang w:eastAsia="sl-SI"/>
        </w:rPr>
        <w:t xml:space="preserve"> </w:t>
      </w:r>
    </w:p>
    <w:tbl>
      <w:tblPr>
        <w:tblW w:w="0" w:type="auto"/>
        <w:tblInd w:w="108" w:type="dxa"/>
        <w:tblLook w:val="04A0" w:firstRow="1" w:lastRow="0" w:firstColumn="1" w:lastColumn="0" w:noHBand="0" w:noVBand="1"/>
      </w:tblPr>
      <w:tblGrid>
        <w:gridCol w:w="1688"/>
        <w:gridCol w:w="2507"/>
        <w:gridCol w:w="2184"/>
        <w:gridCol w:w="2605"/>
      </w:tblGrid>
      <w:tr w:rsidR="00235075" w:rsidRPr="00D36948" w14:paraId="60787B1A" w14:textId="77777777" w:rsidTr="00235075">
        <w:tc>
          <w:tcPr>
            <w:tcW w:w="1688" w:type="dxa"/>
          </w:tcPr>
          <w:p w14:paraId="5C57E5F5" w14:textId="77777777" w:rsidR="00235075" w:rsidRPr="00D36948" w:rsidRDefault="00235075" w:rsidP="00235075">
            <w:pPr>
              <w:keepNext/>
              <w:numPr>
                <w:ilvl w:val="0"/>
                <w:numId w:val="7"/>
              </w:numPr>
              <w:spacing w:after="0" w:line="240" w:lineRule="auto"/>
              <w:ind w:left="318" w:hanging="426"/>
              <w:jc w:val="both"/>
              <w:rPr>
                <w:rFonts w:ascii="Tahoma" w:eastAsia="Times New Roman" w:hAnsi="Tahoma" w:cs="Tahoma"/>
                <w:b/>
                <w:sz w:val="18"/>
                <w:szCs w:val="18"/>
                <w:lang w:eastAsia="sl-SI"/>
              </w:rPr>
            </w:pPr>
            <w:r w:rsidRPr="00D36948">
              <w:rPr>
                <w:rFonts w:ascii="Tahoma" w:eastAsia="Times New Roman" w:hAnsi="Tahoma" w:cs="Tahoma"/>
                <w:sz w:val="18"/>
                <w:szCs w:val="18"/>
                <w:lang w:eastAsia="sl-SI"/>
              </w:rPr>
              <w:t>samostojno</w:t>
            </w:r>
          </w:p>
        </w:tc>
        <w:tc>
          <w:tcPr>
            <w:tcW w:w="2507" w:type="dxa"/>
          </w:tcPr>
          <w:p w14:paraId="331DC42B" w14:textId="77777777" w:rsidR="00235075" w:rsidRPr="00D36948" w:rsidRDefault="00235075" w:rsidP="00235075">
            <w:pPr>
              <w:keepNext/>
              <w:numPr>
                <w:ilvl w:val="0"/>
                <w:numId w:val="7"/>
              </w:numPr>
              <w:spacing w:after="0" w:line="240" w:lineRule="auto"/>
              <w:ind w:left="601" w:hanging="425"/>
              <w:jc w:val="both"/>
              <w:rPr>
                <w:rFonts w:ascii="Tahoma" w:eastAsia="Times New Roman" w:hAnsi="Tahoma" w:cs="Tahoma"/>
                <w:b/>
                <w:sz w:val="18"/>
                <w:szCs w:val="18"/>
                <w:lang w:eastAsia="sl-SI"/>
              </w:rPr>
            </w:pPr>
            <w:r w:rsidRPr="00D36948">
              <w:rPr>
                <w:rFonts w:ascii="Tahoma" w:eastAsia="Times New Roman" w:hAnsi="Tahoma" w:cs="Tahoma"/>
                <w:sz w:val="18"/>
                <w:szCs w:val="18"/>
                <w:lang w:eastAsia="sl-SI"/>
              </w:rPr>
              <w:t>skupna ponudba</w:t>
            </w:r>
          </w:p>
        </w:tc>
        <w:tc>
          <w:tcPr>
            <w:tcW w:w="2184" w:type="dxa"/>
          </w:tcPr>
          <w:p w14:paraId="17FB6922" w14:textId="77777777" w:rsidR="00235075" w:rsidRPr="00D36948" w:rsidRDefault="00235075" w:rsidP="00235075">
            <w:pPr>
              <w:keepNext/>
              <w:numPr>
                <w:ilvl w:val="0"/>
                <w:numId w:val="7"/>
              </w:numPr>
              <w:spacing w:after="0" w:line="240" w:lineRule="auto"/>
              <w:ind w:left="601" w:hanging="426"/>
              <w:jc w:val="both"/>
              <w:rPr>
                <w:rFonts w:ascii="Tahoma" w:eastAsia="Times New Roman" w:hAnsi="Tahoma" w:cs="Tahoma"/>
                <w:b/>
                <w:sz w:val="18"/>
                <w:szCs w:val="18"/>
                <w:lang w:eastAsia="sl-SI"/>
              </w:rPr>
            </w:pPr>
            <w:r w:rsidRPr="00D36948">
              <w:rPr>
                <w:rFonts w:ascii="Tahoma" w:eastAsia="Times New Roman" w:hAnsi="Tahoma" w:cs="Tahoma"/>
                <w:sz w:val="18"/>
                <w:szCs w:val="18"/>
                <w:lang w:eastAsia="sl-SI"/>
              </w:rPr>
              <w:t>s podizvajalci</w:t>
            </w:r>
          </w:p>
        </w:tc>
        <w:tc>
          <w:tcPr>
            <w:tcW w:w="2605" w:type="dxa"/>
          </w:tcPr>
          <w:p w14:paraId="22FD0A15" w14:textId="77777777" w:rsidR="00235075" w:rsidRPr="00D36948" w:rsidRDefault="00235075" w:rsidP="00235075">
            <w:pPr>
              <w:keepNext/>
              <w:numPr>
                <w:ilvl w:val="0"/>
                <w:numId w:val="7"/>
              </w:numPr>
              <w:spacing w:after="0" w:line="240" w:lineRule="auto"/>
              <w:ind w:left="601" w:hanging="426"/>
              <w:jc w:val="both"/>
              <w:rPr>
                <w:rFonts w:ascii="Tahoma" w:eastAsia="Times New Roman" w:hAnsi="Tahoma" w:cs="Tahoma"/>
                <w:sz w:val="18"/>
                <w:szCs w:val="18"/>
                <w:lang w:eastAsia="sl-SI"/>
              </w:rPr>
            </w:pPr>
            <w:r w:rsidRPr="00D36948">
              <w:rPr>
                <w:rFonts w:ascii="Tahoma" w:eastAsia="Times New Roman" w:hAnsi="Tahoma" w:cs="Tahoma"/>
                <w:sz w:val="18"/>
                <w:szCs w:val="18"/>
                <w:lang w:eastAsia="sl-SI"/>
              </w:rPr>
              <w:t>Uporaba zmogljivosti drugih subjektov</w:t>
            </w:r>
          </w:p>
        </w:tc>
      </w:tr>
    </w:tbl>
    <w:p w14:paraId="09178C7C" w14:textId="77777777" w:rsidR="00D36948" w:rsidRDefault="00D36948" w:rsidP="008A0DE1">
      <w:pPr>
        <w:keepNext/>
        <w:numPr>
          <w:ilvl w:val="0"/>
          <w:numId w:val="33"/>
        </w:numPr>
        <w:tabs>
          <w:tab w:val="clear" w:pos="360"/>
          <w:tab w:val="num" w:pos="720"/>
        </w:tabs>
        <w:spacing w:after="0" w:line="240" w:lineRule="auto"/>
        <w:ind w:left="720" w:hanging="720"/>
        <w:jc w:val="both"/>
        <w:rPr>
          <w:rFonts w:ascii="Tahoma" w:hAnsi="Tahoma" w:cs="Tahoma"/>
          <w:b/>
        </w:rPr>
      </w:pPr>
      <w:r>
        <w:rPr>
          <w:rFonts w:ascii="Tahoma" w:hAnsi="Tahoma" w:cs="Tahoma"/>
          <w:b/>
        </w:rPr>
        <w:t>PONUDBENA CENA</w:t>
      </w:r>
    </w:p>
    <w:p w14:paraId="67752412" w14:textId="77777777" w:rsidR="007437C4" w:rsidRDefault="007437C4" w:rsidP="007437C4">
      <w:pPr>
        <w:keepNext/>
        <w:spacing w:after="0" w:line="240" w:lineRule="auto"/>
        <w:ind w:left="720"/>
        <w:jc w:val="both"/>
        <w:rPr>
          <w:rFonts w:ascii="Tahoma" w:hAnsi="Tahoma" w:cs="Tahoma"/>
          <w:b/>
        </w:rPr>
      </w:pPr>
    </w:p>
    <w:p w14:paraId="13F5BB21" w14:textId="77777777" w:rsidR="00D36948" w:rsidRDefault="00D36948" w:rsidP="008A0DE1">
      <w:pPr>
        <w:pStyle w:val="Odstavekseznama"/>
        <w:keepNext/>
        <w:numPr>
          <w:ilvl w:val="1"/>
          <w:numId w:val="34"/>
        </w:numPr>
        <w:jc w:val="both"/>
        <w:rPr>
          <w:rFonts w:ascii="Tahoma" w:hAnsi="Tahoma" w:cs="Tahoma"/>
          <w:b/>
        </w:rPr>
      </w:pPr>
      <w:r>
        <w:rPr>
          <w:rFonts w:ascii="Tahoma" w:hAnsi="Tahoma" w:cs="Tahoma"/>
          <w:b/>
        </w:rPr>
        <w:t>Ponudbena cena delovnih ur</w:t>
      </w:r>
    </w:p>
    <w:p w14:paraId="5518ACBD" w14:textId="77777777" w:rsidR="00235075" w:rsidRDefault="00235075" w:rsidP="00235075">
      <w:pPr>
        <w:pStyle w:val="Odstavekseznama"/>
        <w:keepNext/>
        <w:ind w:left="720"/>
        <w:jc w:val="both"/>
        <w:rPr>
          <w:rFonts w:ascii="Tahoma" w:hAnsi="Tahoma" w:cs="Tahoma"/>
          <w: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1"/>
        <w:gridCol w:w="4253"/>
      </w:tblGrid>
      <w:tr w:rsidR="00D36948" w:rsidRPr="00780CCC" w14:paraId="524F9B9F" w14:textId="77777777" w:rsidTr="00937FAA">
        <w:trPr>
          <w:trHeight w:val="527"/>
        </w:trPr>
        <w:tc>
          <w:tcPr>
            <w:tcW w:w="4961" w:type="dxa"/>
            <w:tcBorders>
              <w:top w:val="nil"/>
              <w:left w:val="nil"/>
              <w:bottom w:val="nil"/>
              <w:right w:val="nil"/>
            </w:tcBorders>
          </w:tcPr>
          <w:p w14:paraId="2EA7C101" w14:textId="77777777" w:rsidR="00D36948" w:rsidRPr="00BF6DA2" w:rsidRDefault="00D36948" w:rsidP="008A0DE1">
            <w:pPr>
              <w:pStyle w:val="Odstavekseznama"/>
              <w:keepNext/>
              <w:numPr>
                <w:ilvl w:val="1"/>
                <w:numId w:val="33"/>
              </w:numPr>
              <w:tabs>
                <w:tab w:val="clear" w:pos="1440"/>
                <w:tab w:val="num" w:pos="639"/>
              </w:tabs>
              <w:ind w:left="639" w:hanging="283"/>
              <w:jc w:val="both"/>
              <w:rPr>
                <w:rFonts w:ascii="Tahoma" w:hAnsi="Tahoma" w:cs="Tahoma"/>
              </w:rPr>
            </w:pPr>
            <w:r w:rsidRPr="00BF6DA2">
              <w:rPr>
                <w:rFonts w:ascii="Tahoma" w:hAnsi="Tahoma" w:cs="Tahoma"/>
              </w:rPr>
              <w:t>Ponudbena cena za delovno uro serviserja v EUR brez DDV</w:t>
            </w:r>
          </w:p>
        </w:tc>
        <w:tc>
          <w:tcPr>
            <w:tcW w:w="4253" w:type="dxa"/>
            <w:tcBorders>
              <w:top w:val="nil"/>
              <w:left w:val="nil"/>
              <w:bottom w:val="single" w:sz="4" w:space="0" w:color="auto"/>
              <w:right w:val="nil"/>
            </w:tcBorders>
            <w:vAlign w:val="bottom"/>
          </w:tcPr>
          <w:p w14:paraId="74A3FDE1" w14:textId="77777777" w:rsidR="00D36948" w:rsidRPr="00F058C1" w:rsidRDefault="00D36948" w:rsidP="00235075">
            <w:pPr>
              <w:keepNext/>
              <w:spacing w:after="0" w:line="240" w:lineRule="auto"/>
              <w:jc w:val="right"/>
              <w:rPr>
                <w:rFonts w:ascii="Tahoma" w:hAnsi="Tahoma" w:cs="Tahoma"/>
                <w:b/>
              </w:rPr>
            </w:pPr>
            <w:r w:rsidRPr="00F058C1">
              <w:rPr>
                <w:rFonts w:ascii="Tahoma" w:hAnsi="Tahoma" w:cs="Tahoma"/>
                <w:b/>
              </w:rPr>
              <w:t>EUR</w:t>
            </w:r>
          </w:p>
        </w:tc>
      </w:tr>
    </w:tbl>
    <w:p w14:paraId="5311F867" w14:textId="77777777" w:rsidR="00D36948" w:rsidRDefault="00D36948" w:rsidP="00235075">
      <w:pPr>
        <w:pStyle w:val="Odstavekseznama"/>
        <w:keepNext/>
        <w:ind w:left="1080"/>
        <w:jc w:val="both"/>
        <w:rPr>
          <w:rFonts w:ascii="Tahoma" w:hAnsi="Tahoma" w:cs="Tahoma"/>
          <w: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1"/>
        <w:gridCol w:w="4253"/>
      </w:tblGrid>
      <w:tr w:rsidR="00D36948" w:rsidRPr="00F058C1" w14:paraId="351BEF54" w14:textId="77777777" w:rsidTr="00937FAA">
        <w:tc>
          <w:tcPr>
            <w:tcW w:w="4961" w:type="dxa"/>
            <w:tcBorders>
              <w:top w:val="nil"/>
              <w:left w:val="nil"/>
              <w:bottom w:val="nil"/>
              <w:right w:val="nil"/>
            </w:tcBorders>
          </w:tcPr>
          <w:p w14:paraId="737378DB" w14:textId="77777777" w:rsidR="00D36948" w:rsidRPr="00BF6DA2" w:rsidRDefault="00D36948" w:rsidP="008A0DE1">
            <w:pPr>
              <w:pStyle w:val="Odstavekseznama"/>
              <w:keepNext/>
              <w:numPr>
                <w:ilvl w:val="1"/>
                <w:numId w:val="33"/>
              </w:numPr>
              <w:tabs>
                <w:tab w:val="clear" w:pos="1440"/>
                <w:tab w:val="num" w:pos="639"/>
              </w:tabs>
              <w:ind w:left="639" w:hanging="283"/>
              <w:jc w:val="both"/>
              <w:rPr>
                <w:rFonts w:ascii="Tahoma" w:hAnsi="Tahoma" w:cs="Tahoma"/>
              </w:rPr>
            </w:pPr>
            <w:r w:rsidRPr="00BF6DA2">
              <w:rPr>
                <w:rFonts w:ascii="Tahoma" w:hAnsi="Tahoma" w:cs="Tahoma"/>
              </w:rPr>
              <w:t xml:space="preserve">Ponudbena cena za prihod serviserja na </w:t>
            </w:r>
            <w:r>
              <w:rPr>
                <w:rFonts w:ascii="Tahoma" w:hAnsi="Tahoma" w:cs="Tahoma"/>
              </w:rPr>
              <w:t>RCERO Ljubljana</w:t>
            </w:r>
            <w:r w:rsidRPr="00BF6DA2">
              <w:rPr>
                <w:rFonts w:ascii="Tahoma" w:hAnsi="Tahoma" w:cs="Tahoma"/>
              </w:rPr>
              <w:t xml:space="preserve"> v EUR brez DDV</w:t>
            </w:r>
          </w:p>
        </w:tc>
        <w:tc>
          <w:tcPr>
            <w:tcW w:w="4253" w:type="dxa"/>
            <w:tcBorders>
              <w:top w:val="nil"/>
              <w:left w:val="nil"/>
              <w:bottom w:val="single" w:sz="4" w:space="0" w:color="auto"/>
              <w:right w:val="nil"/>
            </w:tcBorders>
            <w:vAlign w:val="bottom"/>
          </w:tcPr>
          <w:p w14:paraId="2FF069E9" w14:textId="77777777" w:rsidR="00D36948" w:rsidRPr="00F058C1" w:rsidRDefault="00D36948" w:rsidP="00235075">
            <w:pPr>
              <w:keepNext/>
              <w:spacing w:after="0" w:line="240" w:lineRule="auto"/>
              <w:jc w:val="right"/>
              <w:rPr>
                <w:rFonts w:ascii="Tahoma" w:hAnsi="Tahoma" w:cs="Tahoma"/>
                <w:b/>
              </w:rPr>
            </w:pPr>
            <w:r w:rsidRPr="00F058C1">
              <w:rPr>
                <w:rFonts w:ascii="Tahoma" w:hAnsi="Tahoma" w:cs="Tahoma"/>
                <w:b/>
              </w:rPr>
              <w:t>EUR</w:t>
            </w:r>
          </w:p>
        </w:tc>
      </w:tr>
    </w:tbl>
    <w:p w14:paraId="0BB941A3" w14:textId="77777777" w:rsidR="00D36948" w:rsidRDefault="00D36948" w:rsidP="00235075">
      <w:pPr>
        <w:keepNext/>
        <w:spacing w:after="0" w:line="240" w:lineRule="auto"/>
        <w:jc w:val="both"/>
        <w:rPr>
          <w:rFonts w:ascii="Tahoma" w:hAnsi="Tahoma" w:cs="Tahoma"/>
          <w:b/>
        </w:rPr>
      </w:pPr>
    </w:p>
    <w:p w14:paraId="5D17AEB4" w14:textId="77777777" w:rsidR="00D36948" w:rsidRPr="005D2906" w:rsidRDefault="00D36948" w:rsidP="008A0DE1">
      <w:pPr>
        <w:pStyle w:val="Odstavekseznama"/>
        <w:keepNext/>
        <w:numPr>
          <w:ilvl w:val="1"/>
          <w:numId w:val="34"/>
        </w:numPr>
        <w:jc w:val="both"/>
        <w:rPr>
          <w:rFonts w:ascii="Tahoma" w:hAnsi="Tahoma" w:cs="Tahoma"/>
          <w:b/>
        </w:rPr>
      </w:pPr>
      <w:r w:rsidRPr="005D2906">
        <w:rPr>
          <w:rFonts w:ascii="Tahoma" w:hAnsi="Tahoma" w:cs="Tahoma"/>
          <w:b/>
        </w:rPr>
        <w:t xml:space="preserve">Ponudbena cena </w:t>
      </w:r>
      <w:r>
        <w:rPr>
          <w:rFonts w:ascii="Tahoma" w:hAnsi="Tahoma" w:cs="Tahoma"/>
          <w:b/>
        </w:rPr>
        <w:t>periodičnega servisnega pregleda črpalk, mešal in potopnih črpalk</w:t>
      </w:r>
    </w:p>
    <w:p w14:paraId="70961AD6" w14:textId="77777777" w:rsidR="00D36948" w:rsidRPr="00F058C1" w:rsidRDefault="00D36948" w:rsidP="00235075">
      <w:pPr>
        <w:pStyle w:val="Odstavekseznama"/>
        <w:keepNext/>
        <w:ind w:left="720"/>
        <w:jc w:val="both"/>
        <w:rPr>
          <w:rFonts w:ascii="Tahoma" w:hAnsi="Tahoma" w:cs="Tahoma"/>
          <w: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1"/>
        <w:gridCol w:w="4253"/>
      </w:tblGrid>
      <w:tr w:rsidR="00D36948" w:rsidRPr="00780CCC" w14:paraId="27030146" w14:textId="77777777" w:rsidTr="00937FAA">
        <w:tc>
          <w:tcPr>
            <w:tcW w:w="4961" w:type="dxa"/>
            <w:tcBorders>
              <w:top w:val="nil"/>
              <w:left w:val="nil"/>
              <w:bottom w:val="nil"/>
              <w:right w:val="nil"/>
            </w:tcBorders>
            <w:shd w:val="clear" w:color="auto" w:fill="auto"/>
          </w:tcPr>
          <w:p w14:paraId="49906FB7" w14:textId="77777777" w:rsidR="00D36948" w:rsidRPr="00235075" w:rsidRDefault="00D36948" w:rsidP="00235075">
            <w:pPr>
              <w:keepNext/>
              <w:spacing w:after="0" w:line="240" w:lineRule="auto"/>
              <w:rPr>
                <w:rFonts w:ascii="Tahoma" w:hAnsi="Tahoma" w:cs="Tahoma"/>
                <w:sz w:val="20"/>
              </w:rPr>
            </w:pPr>
            <w:r w:rsidRPr="00235075">
              <w:rPr>
                <w:rFonts w:ascii="Tahoma" w:hAnsi="Tahoma" w:cs="Tahoma"/>
                <w:sz w:val="20"/>
              </w:rPr>
              <w:t xml:space="preserve">Skupna ponudbena cena v EUR brez DDV za periodični servisni pregled </w:t>
            </w:r>
          </w:p>
        </w:tc>
        <w:tc>
          <w:tcPr>
            <w:tcW w:w="4253" w:type="dxa"/>
            <w:tcBorders>
              <w:top w:val="nil"/>
              <w:left w:val="nil"/>
              <w:bottom w:val="single" w:sz="4" w:space="0" w:color="auto"/>
              <w:right w:val="nil"/>
            </w:tcBorders>
            <w:shd w:val="clear" w:color="auto" w:fill="auto"/>
            <w:vAlign w:val="bottom"/>
          </w:tcPr>
          <w:p w14:paraId="451A8F94" w14:textId="77777777" w:rsidR="00D36948" w:rsidRPr="00235075" w:rsidRDefault="00D36948" w:rsidP="00235075">
            <w:pPr>
              <w:keepNext/>
              <w:spacing w:after="0" w:line="240" w:lineRule="auto"/>
              <w:jc w:val="right"/>
              <w:rPr>
                <w:rFonts w:ascii="Tahoma" w:hAnsi="Tahoma" w:cs="Tahoma"/>
                <w:sz w:val="20"/>
              </w:rPr>
            </w:pPr>
            <w:r w:rsidRPr="00235075">
              <w:rPr>
                <w:rFonts w:ascii="Tahoma" w:hAnsi="Tahoma" w:cs="Tahoma"/>
                <w:sz w:val="20"/>
              </w:rPr>
              <w:t>EUR</w:t>
            </w:r>
          </w:p>
        </w:tc>
      </w:tr>
    </w:tbl>
    <w:p w14:paraId="3954B279" w14:textId="77777777" w:rsidR="00235075" w:rsidRDefault="00235075" w:rsidP="00235075">
      <w:pPr>
        <w:pStyle w:val="Odstavekseznama"/>
        <w:keepNext/>
        <w:ind w:left="720"/>
        <w:jc w:val="both"/>
        <w:rPr>
          <w:rFonts w:ascii="Tahoma" w:hAnsi="Tahoma" w:cs="Tahoma"/>
          <w:b/>
        </w:rPr>
      </w:pPr>
    </w:p>
    <w:p w14:paraId="014F8FD9" w14:textId="77777777" w:rsidR="00D36948" w:rsidRPr="005D2906" w:rsidRDefault="00D36948" w:rsidP="008A0DE1">
      <w:pPr>
        <w:pStyle w:val="Odstavekseznama"/>
        <w:keepNext/>
        <w:numPr>
          <w:ilvl w:val="1"/>
          <w:numId w:val="34"/>
        </w:numPr>
        <w:jc w:val="both"/>
        <w:rPr>
          <w:rFonts w:ascii="Tahoma" w:hAnsi="Tahoma" w:cs="Tahoma"/>
          <w:b/>
        </w:rPr>
      </w:pPr>
      <w:r w:rsidRPr="005D2906">
        <w:rPr>
          <w:rFonts w:ascii="Tahoma" w:hAnsi="Tahoma" w:cs="Tahoma"/>
          <w:b/>
        </w:rPr>
        <w:t xml:space="preserve">Ponudbena cena </w:t>
      </w:r>
      <w:r>
        <w:rPr>
          <w:rFonts w:ascii="Tahoma" w:hAnsi="Tahoma" w:cs="Tahoma"/>
          <w:b/>
        </w:rPr>
        <w:t>generalnega servisa črpalk, mešal in potopnih črpalk</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1"/>
        <w:gridCol w:w="4253"/>
      </w:tblGrid>
      <w:tr w:rsidR="00D36948" w:rsidRPr="00235075" w14:paraId="69310B57" w14:textId="77777777" w:rsidTr="00937FAA">
        <w:tc>
          <w:tcPr>
            <w:tcW w:w="4961" w:type="dxa"/>
            <w:tcBorders>
              <w:top w:val="nil"/>
              <w:left w:val="nil"/>
              <w:bottom w:val="nil"/>
              <w:right w:val="nil"/>
            </w:tcBorders>
            <w:shd w:val="clear" w:color="auto" w:fill="auto"/>
          </w:tcPr>
          <w:p w14:paraId="644E1AAC" w14:textId="77777777" w:rsidR="00D36948" w:rsidRPr="00235075" w:rsidRDefault="00D36948" w:rsidP="00235075">
            <w:pPr>
              <w:keepNext/>
              <w:spacing w:after="0" w:line="240" w:lineRule="auto"/>
              <w:rPr>
                <w:rFonts w:ascii="Tahoma" w:hAnsi="Tahoma" w:cs="Tahoma"/>
                <w:sz w:val="20"/>
              </w:rPr>
            </w:pPr>
          </w:p>
          <w:p w14:paraId="23622416" w14:textId="77777777" w:rsidR="00D36948" w:rsidRPr="00235075" w:rsidRDefault="00D36948" w:rsidP="00235075">
            <w:pPr>
              <w:keepNext/>
              <w:spacing w:after="0" w:line="240" w:lineRule="auto"/>
              <w:rPr>
                <w:rFonts w:ascii="Tahoma" w:hAnsi="Tahoma" w:cs="Tahoma"/>
                <w:sz w:val="20"/>
              </w:rPr>
            </w:pPr>
            <w:r w:rsidRPr="00235075">
              <w:rPr>
                <w:rFonts w:ascii="Tahoma" w:hAnsi="Tahoma" w:cs="Tahoma"/>
                <w:sz w:val="20"/>
              </w:rPr>
              <w:t xml:space="preserve">Skupna ponudbena cena v EUR brez DDV za generalni servis </w:t>
            </w:r>
          </w:p>
        </w:tc>
        <w:tc>
          <w:tcPr>
            <w:tcW w:w="4253" w:type="dxa"/>
            <w:tcBorders>
              <w:top w:val="nil"/>
              <w:left w:val="nil"/>
              <w:bottom w:val="single" w:sz="4" w:space="0" w:color="auto"/>
              <w:right w:val="nil"/>
            </w:tcBorders>
            <w:shd w:val="clear" w:color="auto" w:fill="auto"/>
            <w:vAlign w:val="bottom"/>
          </w:tcPr>
          <w:p w14:paraId="070F18A4" w14:textId="77777777" w:rsidR="00D36948" w:rsidRPr="00235075" w:rsidRDefault="00D36948" w:rsidP="00235075">
            <w:pPr>
              <w:keepNext/>
              <w:spacing w:after="0" w:line="240" w:lineRule="auto"/>
              <w:jc w:val="right"/>
              <w:rPr>
                <w:rFonts w:ascii="Tahoma" w:hAnsi="Tahoma" w:cs="Tahoma"/>
                <w:sz w:val="20"/>
              </w:rPr>
            </w:pPr>
            <w:r w:rsidRPr="00235075">
              <w:rPr>
                <w:rFonts w:ascii="Tahoma" w:hAnsi="Tahoma" w:cs="Tahoma"/>
                <w:sz w:val="20"/>
              </w:rPr>
              <w:t>EUR</w:t>
            </w:r>
          </w:p>
        </w:tc>
      </w:tr>
    </w:tbl>
    <w:p w14:paraId="198CF88D" w14:textId="77777777" w:rsidR="00235075" w:rsidRDefault="00235075" w:rsidP="00235075">
      <w:pPr>
        <w:pStyle w:val="Odstavekseznama"/>
        <w:keepNext/>
        <w:ind w:left="720"/>
        <w:jc w:val="both"/>
        <w:rPr>
          <w:rFonts w:ascii="Tahoma" w:hAnsi="Tahoma" w:cs="Tahoma"/>
          <w:b/>
        </w:rPr>
      </w:pPr>
    </w:p>
    <w:p w14:paraId="5027FAEF" w14:textId="77777777" w:rsidR="00D36948" w:rsidRDefault="00D36948" w:rsidP="008A0DE1">
      <w:pPr>
        <w:pStyle w:val="Odstavekseznama"/>
        <w:keepNext/>
        <w:numPr>
          <w:ilvl w:val="1"/>
          <w:numId w:val="34"/>
        </w:numPr>
        <w:jc w:val="both"/>
        <w:rPr>
          <w:rFonts w:ascii="Tahoma" w:hAnsi="Tahoma" w:cs="Tahoma"/>
          <w:b/>
        </w:rPr>
      </w:pPr>
      <w:r>
        <w:rPr>
          <w:rFonts w:ascii="Tahoma" w:hAnsi="Tahoma" w:cs="Tahoma"/>
          <w:b/>
        </w:rPr>
        <w:t>Ponudbena cena za dobavo nadomestnih</w:t>
      </w:r>
      <w:r w:rsidRPr="008D04D4">
        <w:rPr>
          <w:rFonts w:ascii="Tahoma" w:hAnsi="Tahoma" w:cs="Tahoma"/>
          <w:b/>
        </w:rPr>
        <w:t xml:space="preserve"> delov</w:t>
      </w:r>
    </w:p>
    <w:p w14:paraId="28D28821" w14:textId="77777777" w:rsidR="00D36948" w:rsidRDefault="00D36948" w:rsidP="00235075">
      <w:pPr>
        <w:keepNext/>
        <w:spacing w:after="0" w:line="240" w:lineRule="auto"/>
        <w:jc w:val="both"/>
        <w:rPr>
          <w:rFonts w:ascii="Tahoma" w:hAnsi="Tahoma" w:cs="Tahoma"/>
          <w: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1"/>
        <w:gridCol w:w="4253"/>
      </w:tblGrid>
      <w:tr w:rsidR="00D36948" w:rsidRPr="00235075" w14:paraId="446869F2" w14:textId="77777777" w:rsidTr="00021241">
        <w:tc>
          <w:tcPr>
            <w:tcW w:w="4961" w:type="dxa"/>
            <w:tcBorders>
              <w:top w:val="nil"/>
              <w:left w:val="nil"/>
              <w:bottom w:val="nil"/>
              <w:right w:val="nil"/>
            </w:tcBorders>
            <w:shd w:val="clear" w:color="auto" w:fill="auto"/>
          </w:tcPr>
          <w:p w14:paraId="2FBD23A5" w14:textId="77777777" w:rsidR="00D36948" w:rsidRPr="00235075" w:rsidRDefault="00D36948" w:rsidP="00235075">
            <w:pPr>
              <w:keepNext/>
              <w:spacing w:after="0" w:line="240" w:lineRule="auto"/>
              <w:rPr>
                <w:rFonts w:ascii="Tahoma" w:hAnsi="Tahoma" w:cs="Tahoma"/>
                <w:sz w:val="20"/>
              </w:rPr>
            </w:pPr>
            <w:r w:rsidRPr="00235075">
              <w:rPr>
                <w:rFonts w:ascii="Tahoma" w:hAnsi="Tahoma" w:cs="Tahoma"/>
                <w:sz w:val="20"/>
              </w:rPr>
              <w:t xml:space="preserve">Skupna ponudbena cena v EUR brez DDV nadomestnih delov </w:t>
            </w:r>
          </w:p>
        </w:tc>
        <w:tc>
          <w:tcPr>
            <w:tcW w:w="4253" w:type="dxa"/>
            <w:tcBorders>
              <w:top w:val="nil"/>
              <w:left w:val="nil"/>
              <w:bottom w:val="single" w:sz="4" w:space="0" w:color="auto"/>
              <w:right w:val="nil"/>
            </w:tcBorders>
            <w:shd w:val="clear" w:color="auto" w:fill="auto"/>
            <w:vAlign w:val="bottom"/>
          </w:tcPr>
          <w:p w14:paraId="060D39A0" w14:textId="77777777" w:rsidR="00D36948" w:rsidRPr="00235075" w:rsidRDefault="00D36948" w:rsidP="00235075">
            <w:pPr>
              <w:keepNext/>
              <w:spacing w:after="0" w:line="240" w:lineRule="auto"/>
              <w:jc w:val="right"/>
              <w:rPr>
                <w:rFonts w:ascii="Tahoma" w:hAnsi="Tahoma" w:cs="Tahoma"/>
                <w:sz w:val="20"/>
              </w:rPr>
            </w:pPr>
            <w:r w:rsidRPr="00235075">
              <w:rPr>
                <w:rFonts w:ascii="Tahoma" w:hAnsi="Tahoma" w:cs="Tahoma"/>
                <w:sz w:val="20"/>
              </w:rPr>
              <w:t>EUR</w:t>
            </w:r>
          </w:p>
        </w:tc>
      </w:tr>
    </w:tbl>
    <w:p w14:paraId="74B532F1" w14:textId="77777777" w:rsidR="00021241" w:rsidRDefault="00021241" w:rsidP="0000077E">
      <w:pPr>
        <w:keepNext/>
        <w:keepLines/>
        <w:spacing w:after="0"/>
        <w:jc w:val="both"/>
        <w:rPr>
          <w:rFonts w:ascii="Tahoma" w:eastAsia="Times New Roman" w:hAnsi="Tahoma" w:cs="Tahoma"/>
          <w:b/>
          <w:i/>
          <w:sz w:val="18"/>
          <w:szCs w:val="20"/>
          <w:lang w:eastAsia="sl-SI"/>
        </w:rPr>
      </w:pPr>
    </w:p>
    <w:p w14:paraId="66703312" w14:textId="77777777" w:rsidR="00021241" w:rsidRDefault="00021241" w:rsidP="008A0DE1">
      <w:pPr>
        <w:keepNext/>
        <w:numPr>
          <w:ilvl w:val="0"/>
          <w:numId w:val="33"/>
        </w:numPr>
        <w:tabs>
          <w:tab w:val="clear" w:pos="360"/>
          <w:tab w:val="num" w:pos="720"/>
        </w:tabs>
        <w:spacing w:after="0" w:line="240" w:lineRule="auto"/>
        <w:ind w:left="720" w:hanging="720"/>
        <w:jc w:val="both"/>
        <w:rPr>
          <w:rFonts w:ascii="Tahoma" w:hAnsi="Tahoma" w:cs="Tahoma"/>
          <w:b/>
        </w:rPr>
      </w:pPr>
      <w:r w:rsidRPr="00065251">
        <w:rPr>
          <w:rFonts w:ascii="Tahoma" w:hAnsi="Tahoma" w:cs="Tahoma"/>
          <w:b/>
        </w:rPr>
        <w:t>VELJAVNOST PONUDBE</w:t>
      </w:r>
    </w:p>
    <w:p w14:paraId="79642C8D" w14:textId="77777777" w:rsidR="00524CD2" w:rsidRDefault="00524CD2" w:rsidP="00524CD2">
      <w:pPr>
        <w:keepNext/>
        <w:spacing w:after="0" w:line="240" w:lineRule="auto"/>
        <w:ind w:left="720"/>
        <w:jc w:val="both"/>
        <w:rPr>
          <w:rFonts w:ascii="Tahoma" w:hAnsi="Tahoma" w:cs="Tahoma"/>
          <w:b/>
        </w:rPr>
      </w:pPr>
    </w:p>
    <w:p w14:paraId="130E1676" w14:textId="77777777" w:rsidR="00021241" w:rsidRPr="00021241" w:rsidRDefault="00021241" w:rsidP="00021241">
      <w:pPr>
        <w:keepNext/>
        <w:keepLines/>
        <w:jc w:val="both"/>
        <w:rPr>
          <w:rFonts w:ascii="Tahoma" w:hAnsi="Tahoma" w:cs="Tahoma"/>
          <w:sz w:val="20"/>
        </w:rPr>
      </w:pPr>
      <w:r w:rsidRPr="00021241">
        <w:rPr>
          <w:rFonts w:ascii="Tahoma" w:hAnsi="Tahoma" w:cs="Tahoma"/>
          <w:sz w:val="20"/>
        </w:rPr>
        <w:t>Veljavnost ponudbe je _________ mesecev (minimalno štiri (4) mesece) od datuma, določenega za oddajo ponudb.</w:t>
      </w:r>
    </w:p>
    <w:tbl>
      <w:tblPr>
        <w:tblW w:w="9751" w:type="dxa"/>
        <w:tblInd w:w="30" w:type="dxa"/>
        <w:tblCellMar>
          <w:left w:w="30" w:type="dxa"/>
          <w:right w:w="30" w:type="dxa"/>
        </w:tblCellMar>
        <w:tblLook w:val="0000" w:firstRow="0" w:lastRow="0" w:firstColumn="0" w:lastColumn="0" w:noHBand="0" w:noVBand="0"/>
      </w:tblPr>
      <w:tblGrid>
        <w:gridCol w:w="3402"/>
        <w:gridCol w:w="2805"/>
        <w:gridCol w:w="3544"/>
      </w:tblGrid>
      <w:tr w:rsidR="00021241" w:rsidRPr="00381720" w14:paraId="16FB92C7" w14:textId="77777777" w:rsidTr="003C7D38">
        <w:trPr>
          <w:trHeight w:val="235"/>
        </w:trPr>
        <w:tc>
          <w:tcPr>
            <w:tcW w:w="3402" w:type="dxa"/>
            <w:tcBorders>
              <w:bottom w:val="single" w:sz="4" w:space="0" w:color="auto"/>
            </w:tcBorders>
          </w:tcPr>
          <w:p w14:paraId="1E805C73" w14:textId="77777777" w:rsidR="00021241" w:rsidRPr="00381720" w:rsidRDefault="00021241" w:rsidP="003C7D38">
            <w:pPr>
              <w:keepNext/>
              <w:keepLines/>
              <w:spacing w:after="0" w:line="240" w:lineRule="auto"/>
              <w:jc w:val="both"/>
              <w:rPr>
                <w:rFonts w:ascii="Tahoma" w:eastAsia="Times New Roman" w:hAnsi="Tahoma" w:cs="Tahoma"/>
                <w:snapToGrid w:val="0"/>
                <w:color w:val="000000"/>
                <w:sz w:val="20"/>
                <w:szCs w:val="20"/>
                <w:lang w:eastAsia="sl-SI"/>
              </w:rPr>
            </w:pPr>
          </w:p>
        </w:tc>
        <w:tc>
          <w:tcPr>
            <w:tcW w:w="2805" w:type="dxa"/>
          </w:tcPr>
          <w:p w14:paraId="3D67685E" w14:textId="77777777" w:rsidR="00021241" w:rsidRPr="00381720" w:rsidRDefault="00021241" w:rsidP="003C7D38">
            <w:pPr>
              <w:keepNext/>
              <w:keepLines/>
              <w:spacing w:after="0" w:line="240" w:lineRule="auto"/>
              <w:jc w:val="center"/>
              <w:rPr>
                <w:rFonts w:ascii="Tahoma" w:eastAsia="Times New Roman" w:hAnsi="Tahoma" w:cs="Tahoma"/>
                <w:snapToGrid w:val="0"/>
                <w:color w:val="000000"/>
                <w:sz w:val="20"/>
                <w:szCs w:val="20"/>
                <w:lang w:eastAsia="sl-SI"/>
              </w:rPr>
            </w:pPr>
          </w:p>
        </w:tc>
        <w:tc>
          <w:tcPr>
            <w:tcW w:w="3544" w:type="dxa"/>
            <w:tcBorders>
              <w:bottom w:val="single" w:sz="4" w:space="0" w:color="auto"/>
            </w:tcBorders>
          </w:tcPr>
          <w:p w14:paraId="431BA7A7" w14:textId="77777777" w:rsidR="00021241" w:rsidRPr="00381720" w:rsidRDefault="00021241" w:rsidP="003C7D38">
            <w:pPr>
              <w:keepNext/>
              <w:keepLines/>
              <w:tabs>
                <w:tab w:val="left" w:pos="567"/>
                <w:tab w:val="num" w:pos="851"/>
                <w:tab w:val="left" w:pos="993"/>
              </w:tabs>
              <w:spacing w:after="0" w:line="240" w:lineRule="auto"/>
              <w:jc w:val="both"/>
              <w:rPr>
                <w:rFonts w:ascii="Tahoma" w:eastAsia="Times New Roman" w:hAnsi="Tahoma" w:cs="Tahoma"/>
                <w:snapToGrid w:val="0"/>
                <w:color w:val="000000"/>
                <w:sz w:val="28"/>
                <w:szCs w:val="20"/>
                <w:lang w:eastAsia="sl-SI"/>
              </w:rPr>
            </w:pPr>
          </w:p>
        </w:tc>
      </w:tr>
      <w:tr w:rsidR="00021241" w:rsidRPr="00A55DFE" w14:paraId="7D041C9F" w14:textId="77777777" w:rsidTr="003C7D38">
        <w:trPr>
          <w:trHeight w:val="235"/>
        </w:trPr>
        <w:tc>
          <w:tcPr>
            <w:tcW w:w="3402" w:type="dxa"/>
            <w:tcBorders>
              <w:top w:val="single" w:sz="4" w:space="0" w:color="auto"/>
            </w:tcBorders>
          </w:tcPr>
          <w:p w14:paraId="4C3A9F5A" w14:textId="77777777" w:rsidR="00021241" w:rsidRPr="00A55DFE" w:rsidRDefault="00021241" w:rsidP="003C7D38">
            <w:pPr>
              <w:keepNext/>
              <w:keepLines/>
              <w:spacing w:after="0" w:line="240" w:lineRule="auto"/>
              <w:jc w:val="center"/>
              <w:rPr>
                <w:rFonts w:ascii="Tahoma" w:eastAsia="Times New Roman" w:hAnsi="Tahoma" w:cs="Tahoma"/>
                <w:snapToGrid w:val="0"/>
                <w:color w:val="000000"/>
                <w:sz w:val="20"/>
                <w:szCs w:val="20"/>
                <w:lang w:eastAsia="sl-SI"/>
              </w:rPr>
            </w:pPr>
            <w:r w:rsidRPr="00A55DFE">
              <w:rPr>
                <w:rFonts w:ascii="Tahoma" w:eastAsia="Times New Roman" w:hAnsi="Tahoma" w:cs="Tahoma"/>
                <w:snapToGrid w:val="0"/>
                <w:color w:val="000000"/>
                <w:sz w:val="20"/>
                <w:szCs w:val="20"/>
                <w:lang w:eastAsia="sl-SI"/>
              </w:rPr>
              <w:t>(kraj, datum)</w:t>
            </w:r>
          </w:p>
        </w:tc>
        <w:tc>
          <w:tcPr>
            <w:tcW w:w="2805" w:type="dxa"/>
          </w:tcPr>
          <w:p w14:paraId="00002F58" w14:textId="77777777" w:rsidR="00021241" w:rsidRPr="00A55DFE" w:rsidRDefault="00021241" w:rsidP="003C7D38">
            <w:pPr>
              <w:keepNext/>
              <w:keepLines/>
              <w:spacing w:after="0" w:line="240" w:lineRule="auto"/>
              <w:jc w:val="center"/>
              <w:rPr>
                <w:rFonts w:ascii="Tahoma" w:eastAsia="Times New Roman" w:hAnsi="Tahoma" w:cs="Tahoma"/>
                <w:snapToGrid w:val="0"/>
                <w:color w:val="000000"/>
                <w:sz w:val="20"/>
                <w:szCs w:val="20"/>
                <w:lang w:eastAsia="sl-SI"/>
              </w:rPr>
            </w:pPr>
            <w:r w:rsidRPr="00A55DFE">
              <w:rPr>
                <w:rFonts w:ascii="Tahoma" w:eastAsia="Times New Roman" w:hAnsi="Tahoma" w:cs="Tahoma"/>
                <w:snapToGrid w:val="0"/>
                <w:color w:val="000000"/>
                <w:sz w:val="20"/>
                <w:szCs w:val="20"/>
                <w:lang w:eastAsia="sl-SI"/>
              </w:rPr>
              <w:t>žig</w:t>
            </w:r>
          </w:p>
        </w:tc>
        <w:tc>
          <w:tcPr>
            <w:tcW w:w="3544" w:type="dxa"/>
            <w:tcBorders>
              <w:top w:val="single" w:sz="4" w:space="0" w:color="auto"/>
            </w:tcBorders>
          </w:tcPr>
          <w:p w14:paraId="2224E8CF" w14:textId="77777777" w:rsidR="00021241" w:rsidRPr="00A55DFE" w:rsidRDefault="00021241" w:rsidP="003C7D38">
            <w:pPr>
              <w:keepNext/>
              <w:keepLines/>
              <w:spacing w:after="0" w:line="240" w:lineRule="auto"/>
              <w:rPr>
                <w:rFonts w:ascii="Tahoma" w:eastAsia="Times New Roman" w:hAnsi="Tahoma" w:cs="Tahoma"/>
                <w:snapToGrid w:val="0"/>
                <w:color w:val="000000"/>
                <w:sz w:val="20"/>
                <w:szCs w:val="20"/>
                <w:lang w:eastAsia="sl-SI"/>
              </w:rPr>
            </w:pPr>
            <w:r w:rsidRPr="00A55DFE">
              <w:rPr>
                <w:rFonts w:ascii="Tahoma" w:eastAsia="Times New Roman" w:hAnsi="Tahoma" w:cs="Tahoma"/>
                <w:snapToGrid w:val="0"/>
                <w:color w:val="000000"/>
                <w:sz w:val="20"/>
                <w:szCs w:val="20"/>
                <w:lang w:eastAsia="sl-SI"/>
              </w:rPr>
              <w:t>(Naziv in podpis odgovorne osebe ponudnika)</w:t>
            </w:r>
          </w:p>
        </w:tc>
      </w:tr>
    </w:tbl>
    <w:p w14:paraId="21CAFC12" w14:textId="77777777" w:rsidR="00021241" w:rsidRDefault="00021241" w:rsidP="0000077E">
      <w:pPr>
        <w:keepNext/>
        <w:keepLines/>
        <w:spacing w:after="0"/>
        <w:jc w:val="both"/>
        <w:rPr>
          <w:rFonts w:ascii="Tahoma" w:eastAsia="Times New Roman" w:hAnsi="Tahoma" w:cs="Tahoma"/>
          <w:b/>
          <w:i/>
          <w:sz w:val="16"/>
          <w:szCs w:val="20"/>
          <w:lang w:eastAsia="sl-SI"/>
        </w:rPr>
      </w:pPr>
    </w:p>
    <w:p w14:paraId="0334FF35" w14:textId="26F6E3E7" w:rsidR="008D6A44" w:rsidRPr="00021241" w:rsidRDefault="00536A01" w:rsidP="0000077E">
      <w:pPr>
        <w:keepNext/>
        <w:keepLines/>
        <w:spacing w:after="0"/>
        <w:jc w:val="both"/>
        <w:rPr>
          <w:rFonts w:ascii="Tahoma" w:eastAsia="Times New Roman" w:hAnsi="Tahoma" w:cs="Tahoma"/>
          <w:b/>
          <w:i/>
          <w:sz w:val="16"/>
          <w:szCs w:val="20"/>
          <w:u w:val="single"/>
          <w:lang w:eastAsia="sl-SI"/>
        </w:rPr>
      </w:pPr>
      <w:r w:rsidRPr="00021241">
        <w:rPr>
          <w:rFonts w:ascii="Tahoma" w:eastAsia="Times New Roman" w:hAnsi="Tahoma" w:cs="Tahoma"/>
          <w:b/>
          <w:i/>
          <w:sz w:val="16"/>
          <w:szCs w:val="20"/>
          <w:lang w:eastAsia="sl-SI"/>
        </w:rPr>
        <w:t xml:space="preserve">Navodilo: </w:t>
      </w:r>
      <w:r w:rsidRPr="00021241">
        <w:rPr>
          <w:rFonts w:ascii="Tahoma" w:eastAsia="Times New Roman" w:hAnsi="Tahoma" w:cs="Tahoma"/>
          <w:i/>
          <w:sz w:val="16"/>
          <w:szCs w:val="20"/>
          <w:lang w:eastAsia="sl-SI"/>
        </w:rPr>
        <w:t xml:space="preserve">Ponudnik </w:t>
      </w:r>
      <w:r w:rsidRPr="00021241">
        <w:rPr>
          <w:rFonts w:ascii="Tahoma" w:eastAsia="Times New Roman" w:hAnsi="Tahoma" w:cs="Tahoma"/>
          <w:b/>
          <w:i/>
          <w:sz w:val="16"/>
          <w:szCs w:val="20"/>
          <w:u w:val="single"/>
          <w:lang w:eastAsia="sl-SI"/>
        </w:rPr>
        <w:t>mora</w:t>
      </w:r>
      <w:r w:rsidRPr="00021241">
        <w:rPr>
          <w:rFonts w:ascii="Tahoma" w:eastAsia="Times New Roman" w:hAnsi="Tahoma" w:cs="Tahoma"/>
          <w:i/>
          <w:sz w:val="16"/>
          <w:szCs w:val="20"/>
          <w:u w:val="single"/>
          <w:lang w:eastAsia="sl-SI"/>
        </w:rPr>
        <w:t xml:space="preserve"> Prilogo 2</w:t>
      </w:r>
      <w:r w:rsidRPr="00021241">
        <w:rPr>
          <w:rFonts w:ascii="Tahoma" w:eastAsia="Times New Roman" w:hAnsi="Tahoma" w:cs="Tahoma"/>
          <w:b/>
          <w:i/>
          <w:sz w:val="16"/>
          <w:szCs w:val="20"/>
          <w:lang w:eastAsia="sl-SI"/>
        </w:rPr>
        <w:t xml:space="preserve"> </w:t>
      </w:r>
      <w:r w:rsidRPr="00021241">
        <w:rPr>
          <w:rFonts w:ascii="Tahoma" w:eastAsia="Times New Roman" w:hAnsi="Tahoma" w:cs="Tahoma"/>
          <w:i/>
          <w:sz w:val="16"/>
          <w:szCs w:val="20"/>
          <w:lang w:eastAsia="sl-SI"/>
        </w:rPr>
        <w:t>v okviru sistema e-JN</w:t>
      </w:r>
      <w:r w:rsidRPr="00021241">
        <w:rPr>
          <w:rFonts w:ascii="Tahoma" w:eastAsia="Times New Roman" w:hAnsi="Tahoma" w:cs="Tahoma"/>
          <w:b/>
          <w:i/>
          <w:sz w:val="16"/>
          <w:szCs w:val="20"/>
          <w:lang w:eastAsia="sl-SI"/>
        </w:rPr>
        <w:t xml:space="preserve"> </w:t>
      </w:r>
      <w:r w:rsidRPr="00021241">
        <w:rPr>
          <w:rFonts w:ascii="Tahoma" w:eastAsia="Times New Roman" w:hAnsi="Tahoma" w:cs="Tahoma"/>
          <w:b/>
          <w:i/>
          <w:sz w:val="16"/>
          <w:szCs w:val="20"/>
          <w:u w:val="single"/>
          <w:lang w:eastAsia="sl-SI"/>
        </w:rPr>
        <w:t xml:space="preserve">naložiti ločeno v razdelek </w:t>
      </w:r>
      <w:r w:rsidR="008D6A44" w:rsidRPr="00021241">
        <w:rPr>
          <w:rFonts w:ascii="Tahoma" w:eastAsia="Times New Roman" w:hAnsi="Tahoma" w:cs="Tahoma"/>
          <w:b/>
          <w:i/>
          <w:sz w:val="16"/>
          <w:szCs w:val="20"/>
          <w:u w:val="single"/>
          <w:lang w:eastAsia="sl-SI"/>
        </w:rPr>
        <w:t>»</w:t>
      </w:r>
      <w:r w:rsidR="00D5678A" w:rsidRPr="00021241">
        <w:rPr>
          <w:rFonts w:ascii="Tahoma" w:eastAsia="Times New Roman" w:hAnsi="Tahoma" w:cs="Tahoma"/>
          <w:b/>
          <w:i/>
          <w:sz w:val="16"/>
          <w:szCs w:val="20"/>
          <w:u w:val="single"/>
          <w:lang w:eastAsia="sl-SI"/>
        </w:rPr>
        <w:t>Skupna ponudbena vrednost - p</w:t>
      </w:r>
      <w:r w:rsidR="008D6A44" w:rsidRPr="00021241">
        <w:rPr>
          <w:rFonts w:ascii="Tahoma" w:eastAsia="Times New Roman" w:hAnsi="Tahoma" w:cs="Tahoma"/>
          <w:b/>
          <w:i/>
          <w:sz w:val="16"/>
          <w:szCs w:val="20"/>
          <w:u w:val="single"/>
          <w:lang w:eastAsia="sl-SI"/>
        </w:rPr>
        <w:t>redračun«!!</w:t>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26"/>
        <w:gridCol w:w="1843"/>
      </w:tblGrid>
      <w:tr w:rsidR="00D36948" w:rsidRPr="00D36948" w14:paraId="40740934" w14:textId="77777777" w:rsidTr="00937FAA">
        <w:tc>
          <w:tcPr>
            <w:tcW w:w="599" w:type="dxa"/>
            <w:tcBorders>
              <w:right w:val="nil"/>
            </w:tcBorders>
          </w:tcPr>
          <w:p w14:paraId="232F3E5E" w14:textId="77777777" w:rsidR="00D36948" w:rsidRPr="00D36948" w:rsidRDefault="00D36948" w:rsidP="00D36948">
            <w:pPr>
              <w:keepNext/>
              <w:spacing w:after="0" w:line="240" w:lineRule="auto"/>
              <w:jc w:val="both"/>
              <w:rPr>
                <w:rFonts w:ascii="Tahoma" w:eastAsia="Times New Roman" w:hAnsi="Tahoma" w:cs="Tahoma"/>
                <w:sz w:val="20"/>
                <w:szCs w:val="20"/>
                <w:lang w:eastAsia="sl-SI"/>
              </w:rPr>
            </w:pPr>
          </w:p>
        </w:tc>
        <w:tc>
          <w:tcPr>
            <w:tcW w:w="7126" w:type="dxa"/>
            <w:tcBorders>
              <w:left w:val="nil"/>
            </w:tcBorders>
          </w:tcPr>
          <w:p w14:paraId="667852C6" w14:textId="77777777" w:rsidR="00D36948" w:rsidRPr="00D36948" w:rsidRDefault="00A041D4" w:rsidP="00D36948">
            <w:pPr>
              <w:keepNext/>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PONUDBENI PREDRAČUN</w:t>
            </w:r>
          </w:p>
        </w:tc>
        <w:tc>
          <w:tcPr>
            <w:tcW w:w="1843" w:type="dxa"/>
          </w:tcPr>
          <w:p w14:paraId="310C505F" w14:textId="77777777" w:rsidR="00D36948" w:rsidRPr="00D36948" w:rsidRDefault="00D36948" w:rsidP="00D36948">
            <w:pPr>
              <w:keepNext/>
              <w:spacing w:after="0" w:line="240" w:lineRule="auto"/>
              <w:jc w:val="both"/>
              <w:rPr>
                <w:rFonts w:ascii="Tahoma" w:eastAsia="Times New Roman" w:hAnsi="Tahoma" w:cs="Tahoma"/>
                <w:b/>
                <w:i/>
                <w:sz w:val="20"/>
                <w:szCs w:val="20"/>
                <w:lang w:eastAsia="sl-SI"/>
              </w:rPr>
            </w:pPr>
            <w:r w:rsidRPr="00D36948">
              <w:rPr>
                <w:rFonts w:ascii="Tahoma" w:eastAsia="Times New Roman" w:hAnsi="Tahoma" w:cs="Tahoma"/>
                <w:b/>
                <w:i/>
                <w:sz w:val="20"/>
                <w:szCs w:val="20"/>
                <w:lang w:eastAsia="sl-SI"/>
              </w:rPr>
              <w:t>Priloga 2/1</w:t>
            </w:r>
          </w:p>
        </w:tc>
      </w:tr>
    </w:tbl>
    <w:p w14:paraId="3E91EEAD" w14:textId="77777777" w:rsidR="00D36948" w:rsidRPr="00D36948" w:rsidRDefault="00D36948" w:rsidP="00D36948">
      <w:pPr>
        <w:keepNext/>
        <w:tabs>
          <w:tab w:val="left" w:pos="567"/>
          <w:tab w:val="num" w:pos="851"/>
          <w:tab w:val="left" w:pos="993"/>
        </w:tabs>
        <w:spacing w:after="0" w:line="240" w:lineRule="auto"/>
        <w:jc w:val="both"/>
        <w:rPr>
          <w:rFonts w:ascii="Tahoma" w:eastAsia="Times New Roman" w:hAnsi="Tahoma" w:cs="Tahoma"/>
          <w:i/>
          <w:sz w:val="16"/>
          <w:szCs w:val="16"/>
          <w:lang w:eastAsia="sl-SI"/>
        </w:rPr>
      </w:pPr>
    </w:p>
    <w:p w14:paraId="7F7E3411" w14:textId="77777777" w:rsidR="00A041D4" w:rsidRPr="00A041D4" w:rsidRDefault="00A041D4" w:rsidP="00A041D4">
      <w:pPr>
        <w:keepLines/>
        <w:widowControl w:val="0"/>
        <w:spacing w:after="0" w:line="240" w:lineRule="auto"/>
        <w:jc w:val="both"/>
        <w:rPr>
          <w:rFonts w:ascii="Tahoma" w:eastAsia="Times New Roman" w:hAnsi="Tahoma" w:cs="Tahoma"/>
          <w:sz w:val="20"/>
          <w:szCs w:val="20"/>
          <w:lang w:eastAsia="sl-SI"/>
        </w:rPr>
      </w:pPr>
      <w:r w:rsidRPr="00A041D4">
        <w:rPr>
          <w:rFonts w:ascii="Tahoma" w:eastAsia="Times New Roman" w:hAnsi="Tahoma" w:cs="Tahoma"/>
          <w:sz w:val="20"/>
          <w:szCs w:val="20"/>
          <w:lang w:eastAsia="sl-SI"/>
        </w:rPr>
        <w:t>Obrazec predračuna je sestavni in neločljivi del razpisne dokumentacije</w:t>
      </w:r>
      <w:r w:rsidRPr="00A041D4">
        <w:rPr>
          <w:rFonts w:ascii="Times New Roman" w:eastAsia="Times New Roman" w:hAnsi="Times New Roman"/>
          <w:sz w:val="20"/>
          <w:szCs w:val="20"/>
          <w:lang w:eastAsia="sl-SI"/>
        </w:rPr>
        <w:t xml:space="preserve"> </w:t>
      </w:r>
      <w:r w:rsidRPr="00A041D4">
        <w:rPr>
          <w:rFonts w:ascii="Tahoma" w:eastAsia="Times New Roman" w:hAnsi="Tahoma" w:cs="Tahoma"/>
          <w:sz w:val="20"/>
          <w:szCs w:val="20"/>
          <w:lang w:eastAsia="sl-SI"/>
        </w:rPr>
        <w:t xml:space="preserve">in je na voljo v elektronski (Excel) obliki na spletni strani, na mestu kjer je objavljena razpisna dokumentacija. </w:t>
      </w:r>
    </w:p>
    <w:p w14:paraId="27A06C7C" w14:textId="77777777" w:rsidR="00A041D4" w:rsidRPr="00A041D4" w:rsidRDefault="00A041D4" w:rsidP="00A041D4">
      <w:pPr>
        <w:keepLines/>
        <w:widowControl w:val="0"/>
        <w:spacing w:after="0" w:line="240" w:lineRule="auto"/>
        <w:jc w:val="both"/>
        <w:rPr>
          <w:rFonts w:ascii="Tahoma" w:eastAsia="Times New Roman" w:hAnsi="Tahoma" w:cs="Tahoma"/>
          <w:sz w:val="16"/>
          <w:szCs w:val="20"/>
          <w:lang w:eastAsia="sl-SI"/>
        </w:rPr>
      </w:pPr>
    </w:p>
    <w:p w14:paraId="506E91B6" w14:textId="77777777" w:rsidR="00A041D4" w:rsidRPr="00A041D4" w:rsidRDefault="00A041D4" w:rsidP="00A041D4">
      <w:pPr>
        <w:keepLines/>
        <w:widowControl w:val="0"/>
        <w:spacing w:after="0" w:line="240" w:lineRule="auto"/>
        <w:jc w:val="both"/>
        <w:rPr>
          <w:rFonts w:ascii="Tahoma" w:eastAsia="Times New Roman" w:hAnsi="Tahoma" w:cs="Tahoma"/>
          <w:sz w:val="20"/>
          <w:szCs w:val="20"/>
          <w:lang w:eastAsia="sl-SI"/>
        </w:rPr>
      </w:pPr>
      <w:r w:rsidRPr="00A041D4">
        <w:rPr>
          <w:rFonts w:ascii="Tahoma" w:eastAsia="Times New Roman" w:hAnsi="Tahoma" w:cs="Tahoma"/>
          <w:sz w:val="20"/>
          <w:szCs w:val="20"/>
          <w:u w:val="single"/>
          <w:lang w:eastAsia="sl-SI"/>
        </w:rPr>
        <w:t>Ponudnik mora v celice v stolpcu »Cena na enoto v EUR brez DDV« vnesti cene za vse predvidene postavke predračuna</w:t>
      </w:r>
      <w:r w:rsidRPr="00A041D4">
        <w:rPr>
          <w:rFonts w:ascii="Tahoma" w:eastAsia="Times New Roman" w:hAnsi="Tahoma" w:cs="Tahoma"/>
          <w:sz w:val="20"/>
          <w:szCs w:val="20"/>
          <w:lang w:eastAsia="sl-SI"/>
        </w:rPr>
        <w:t xml:space="preserve">. Cene morajo biti izražene v EUR brez DDV, </w:t>
      </w:r>
      <w:r w:rsidRPr="00A041D4">
        <w:rPr>
          <w:rFonts w:ascii="Tahoma" w:eastAsia="Times New Roman" w:hAnsi="Tahoma" w:cs="Tahoma"/>
          <w:b/>
          <w:sz w:val="20"/>
          <w:szCs w:val="20"/>
          <w:lang w:eastAsia="sl-SI"/>
        </w:rPr>
        <w:t xml:space="preserve">in sicer izražene/zaokrožene </w:t>
      </w:r>
      <w:r w:rsidRPr="00A041D4">
        <w:rPr>
          <w:rFonts w:ascii="Tahoma" w:eastAsia="Times New Roman" w:hAnsi="Tahoma" w:cs="Tahoma"/>
          <w:b/>
          <w:sz w:val="20"/>
          <w:szCs w:val="20"/>
          <w:u w:val="single"/>
          <w:lang w:eastAsia="sl-SI"/>
        </w:rPr>
        <w:t>s strani ponudnika</w:t>
      </w:r>
      <w:r w:rsidRPr="00A041D4">
        <w:rPr>
          <w:rFonts w:ascii="Tahoma" w:eastAsia="Times New Roman" w:hAnsi="Tahoma" w:cs="Tahoma"/>
          <w:b/>
          <w:sz w:val="20"/>
          <w:szCs w:val="20"/>
          <w:lang w:eastAsia="sl-SI"/>
        </w:rPr>
        <w:t xml:space="preserve"> na največ 2 decimalke</w:t>
      </w:r>
      <w:r w:rsidRPr="00A041D4">
        <w:rPr>
          <w:rFonts w:ascii="Tahoma" w:eastAsia="Times New Roman" w:hAnsi="Tahoma" w:cs="Tahoma"/>
          <w:sz w:val="20"/>
          <w:szCs w:val="20"/>
          <w:lang w:eastAsia="sl-SI"/>
        </w:rPr>
        <w:t>.</w:t>
      </w:r>
      <w:r w:rsidRPr="00A041D4">
        <w:rPr>
          <w:rFonts w:ascii="Tahoma" w:eastAsia="Times New Roman" w:hAnsi="Tahoma" w:cs="Tahoma"/>
          <w:b/>
          <w:sz w:val="20"/>
          <w:szCs w:val="20"/>
          <w:lang w:eastAsia="sl-SI"/>
        </w:rPr>
        <w:t xml:space="preserve"> </w:t>
      </w:r>
      <w:r w:rsidRPr="00A041D4">
        <w:rPr>
          <w:rFonts w:ascii="Tahoma" w:eastAsia="Times New Roman" w:hAnsi="Tahoma" w:cs="Tahoma"/>
          <w:sz w:val="20"/>
          <w:szCs w:val="20"/>
          <w:u w:val="single"/>
          <w:lang w:eastAsia="sl-SI"/>
        </w:rPr>
        <w:t>Cene na enoto morajo biti končne in</w:t>
      </w:r>
      <w:r w:rsidRPr="00A041D4">
        <w:rPr>
          <w:rFonts w:ascii="Tahoma" w:eastAsia="Times New Roman" w:hAnsi="Tahoma" w:cs="Tahoma"/>
          <w:sz w:val="20"/>
          <w:szCs w:val="20"/>
          <w:lang w:eastAsia="sl-SI"/>
        </w:rPr>
        <w:t xml:space="preserve"> </w:t>
      </w:r>
      <w:r w:rsidRPr="00A041D4">
        <w:rPr>
          <w:rFonts w:ascii="Tahoma" w:eastAsia="Times New Roman" w:hAnsi="Tahoma" w:cs="Tahoma"/>
          <w:b/>
          <w:sz w:val="20"/>
          <w:szCs w:val="20"/>
          <w:lang w:eastAsia="sl-SI"/>
        </w:rPr>
        <w:t>morajo vsebovati vse stroške in popuste</w:t>
      </w:r>
      <w:r w:rsidRPr="00A041D4">
        <w:rPr>
          <w:rFonts w:ascii="Tahoma" w:eastAsia="Times New Roman" w:hAnsi="Tahoma" w:cs="Tahoma"/>
          <w:sz w:val="20"/>
          <w:szCs w:val="20"/>
          <w:lang w:eastAsia="sl-SI"/>
        </w:rPr>
        <w:t xml:space="preserve">. </w:t>
      </w:r>
    </w:p>
    <w:p w14:paraId="3CD8C397" w14:textId="77777777" w:rsidR="00A041D4" w:rsidRPr="00A041D4" w:rsidRDefault="00A041D4" w:rsidP="00A041D4">
      <w:pPr>
        <w:keepLines/>
        <w:widowControl w:val="0"/>
        <w:spacing w:after="0" w:line="240" w:lineRule="auto"/>
        <w:jc w:val="both"/>
        <w:rPr>
          <w:rFonts w:ascii="Tahoma" w:eastAsia="Times New Roman" w:hAnsi="Tahoma" w:cs="Tahoma"/>
          <w:sz w:val="20"/>
          <w:szCs w:val="20"/>
          <w:lang w:eastAsia="sl-SI"/>
        </w:rPr>
      </w:pPr>
    </w:p>
    <w:p w14:paraId="62D454D7" w14:textId="77777777" w:rsidR="00A041D4" w:rsidRPr="00A041D4" w:rsidRDefault="00A041D4" w:rsidP="00A041D4">
      <w:pPr>
        <w:keepLines/>
        <w:widowControl w:val="0"/>
        <w:spacing w:after="0" w:line="240" w:lineRule="auto"/>
        <w:jc w:val="both"/>
        <w:rPr>
          <w:rFonts w:ascii="Tahoma" w:eastAsia="Times New Roman" w:hAnsi="Tahoma" w:cs="Tahoma"/>
          <w:sz w:val="20"/>
          <w:szCs w:val="20"/>
          <w:u w:val="single"/>
          <w:lang w:eastAsia="sl-SI"/>
        </w:rPr>
      </w:pPr>
      <w:r w:rsidRPr="00A041D4">
        <w:rPr>
          <w:rFonts w:ascii="Tahoma" w:eastAsia="Times New Roman" w:hAnsi="Tahoma" w:cs="Tahoma"/>
          <w:sz w:val="20"/>
          <w:szCs w:val="20"/>
          <w:u w:val="single"/>
          <w:lang w:eastAsia="sl-SI"/>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06C7A5E8" w14:textId="77777777" w:rsidR="00A041D4" w:rsidRPr="00A041D4" w:rsidRDefault="00A041D4" w:rsidP="00A041D4">
      <w:pPr>
        <w:keepLines/>
        <w:widowControl w:val="0"/>
        <w:spacing w:after="0" w:line="240" w:lineRule="auto"/>
        <w:jc w:val="both"/>
        <w:rPr>
          <w:rFonts w:ascii="Tahoma" w:eastAsia="Times New Roman" w:hAnsi="Tahoma" w:cs="Tahoma"/>
          <w:sz w:val="16"/>
          <w:szCs w:val="20"/>
          <w:lang w:eastAsia="sl-SI"/>
        </w:rPr>
      </w:pPr>
    </w:p>
    <w:p w14:paraId="34347B0A" w14:textId="77777777" w:rsidR="00A041D4" w:rsidRPr="00A041D4" w:rsidRDefault="00A041D4" w:rsidP="00A041D4">
      <w:pPr>
        <w:keepLines/>
        <w:widowControl w:val="0"/>
        <w:spacing w:after="0" w:line="240" w:lineRule="auto"/>
        <w:jc w:val="both"/>
        <w:rPr>
          <w:rFonts w:ascii="Tahoma" w:eastAsia="Times New Roman" w:hAnsi="Tahoma" w:cs="Tahoma"/>
          <w:sz w:val="20"/>
          <w:szCs w:val="20"/>
          <w:lang w:eastAsia="sl-SI"/>
        </w:rPr>
      </w:pPr>
      <w:r w:rsidRPr="00A041D4">
        <w:rPr>
          <w:rFonts w:ascii="Tahoma" w:eastAsia="Times New Roman" w:hAnsi="Tahoma" w:cs="Tahoma"/>
          <w:sz w:val="20"/>
          <w:szCs w:val="20"/>
          <w:lang w:eastAsia="sl-SI"/>
        </w:rPr>
        <w:t>Zmnožek količin in cen, vsoto postavk oz. ostale računske operacije izvrši računalniški program avtomatsko po vnosu cen v obrazec predračuna.</w:t>
      </w:r>
    </w:p>
    <w:p w14:paraId="5C610C97" w14:textId="77777777" w:rsidR="00A041D4" w:rsidRPr="00A041D4" w:rsidRDefault="00A041D4" w:rsidP="00A041D4">
      <w:pPr>
        <w:keepLines/>
        <w:widowControl w:val="0"/>
        <w:spacing w:after="0" w:line="240" w:lineRule="auto"/>
        <w:jc w:val="both"/>
        <w:rPr>
          <w:rFonts w:ascii="Tahoma" w:eastAsia="Times New Roman" w:hAnsi="Tahoma" w:cs="Tahoma"/>
          <w:sz w:val="20"/>
          <w:szCs w:val="20"/>
          <w:lang w:eastAsia="sl-SI"/>
        </w:rPr>
      </w:pPr>
    </w:p>
    <w:p w14:paraId="122CF485" w14:textId="77777777" w:rsidR="00A041D4" w:rsidRPr="00A041D4" w:rsidRDefault="00A041D4" w:rsidP="00A041D4">
      <w:pPr>
        <w:keepLines/>
        <w:widowControl w:val="0"/>
        <w:spacing w:after="0" w:line="240" w:lineRule="auto"/>
        <w:jc w:val="both"/>
        <w:rPr>
          <w:rFonts w:ascii="Times New Roman" w:eastAsia="Times New Roman" w:hAnsi="Times New Roman"/>
          <w:sz w:val="20"/>
          <w:szCs w:val="20"/>
          <w:lang w:eastAsia="sl-SI"/>
        </w:rPr>
      </w:pPr>
      <w:r w:rsidRPr="00A041D4">
        <w:rPr>
          <w:rFonts w:ascii="Tahoma" w:eastAsia="Times New Roman" w:hAnsi="Tahoma" w:cs="Tahoma"/>
          <w:sz w:val="20"/>
          <w:szCs w:val="20"/>
          <w:lang w:eastAsia="sl-SI"/>
        </w:rPr>
        <w:t xml:space="preserve">Ponudnik </w:t>
      </w:r>
      <w:r w:rsidRPr="00A041D4">
        <w:rPr>
          <w:rFonts w:ascii="Tahoma" w:eastAsia="Times New Roman" w:hAnsi="Tahoma" w:cs="Tahoma"/>
          <w:b/>
          <w:sz w:val="20"/>
          <w:szCs w:val="20"/>
          <w:lang w:eastAsia="sl-SI"/>
        </w:rPr>
        <w:t>mora</w:t>
      </w:r>
      <w:r w:rsidRPr="00A041D4">
        <w:rPr>
          <w:rFonts w:ascii="Tahoma" w:eastAsia="Times New Roman" w:hAnsi="Tahoma" w:cs="Tahoma"/>
          <w:sz w:val="20"/>
          <w:szCs w:val="20"/>
          <w:lang w:eastAsia="sl-SI"/>
        </w:rPr>
        <w:t xml:space="preserve"> priložiti izpolnjen, natisnjen in podpisan predračun</w:t>
      </w:r>
      <w:r w:rsidR="00EB78CE">
        <w:rPr>
          <w:rFonts w:ascii="Tahoma" w:eastAsia="Times New Roman" w:hAnsi="Tahoma" w:cs="Tahoma"/>
          <w:sz w:val="20"/>
          <w:szCs w:val="20"/>
          <w:lang w:eastAsia="sl-SI"/>
        </w:rPr>
        <w:t xml:space="preserve"> v .pdf obliki</w:t>
      </w:r>
      <w:r w:rsidRPr="00A041D4">
        <w:rPr>
          <w:rFonts w:ascii="Tahoma" w:eastAsia="Times New Roman" w:hAnsi="Tahoma" w:cs="Tahoma"/>
          <w:sz w:val="20"/>
          <w:szCs w:val="20"/>
          <w:lang w:eastAsia="sl-SI"/>
        </w:rPr>
        <w:t>, ki</w:t>
      </w:r>
      <w:r w:rsidR="00EB78CE">
        <w:rPr>
          <w:rFonts w:ascii="Tahoma" w:eastAsia="Times New Roman" w:hAnsi="Tahoma" w:cs="Tahoma"/>
          <w:sz w:val="20"/>
          <w:szCs w:val="20"/>
          <w:lang w:eastAsia="sl-SI"/>
        </w:rPr>
        <w:t xml:space="preserve"> ga je natisnil iz Excelove datoteke</w:t>
      </w:r>
      <w:r w:rsidRPr="00A041D4">
        <w:rPr>
          <w:rFonts w:ascii="Tahoma" w:eastAsia="Times New Roman" w:hAnsi="Tahoma" w:cs="Tahoma"/>
          <w:sz w:val="20"/>
          <w:szCs w:val="20"/>
          <w:lang w:eastAsia="sl-SI"/>
        </w:rPr>
        <w:t xml:space="preserve">, </w:t>
      </w:r>
      <w:r w:rsidRPr="00A041D4">
        <w:rPr>
          <w:rFonts w:ascii="Tahoma" w:eastAsia="Times New Roman" w:hAnsi="Tahoma" w:cs="Tahoma"/>
          <w:b/>
          <w:sz w:val="20"/>
          <w:szCs w:val="20"/>
          <w:u w:val="single"/>
          <w:lang w:eastAsia="sl-SI"/>
        </w:rPr>
        <w:t>ter</w:t>
      </w:r>
      <w:r w:rsidRPr="00A041D4">
        <w:rPr>
          <w:rFonts w:ascii="Tahoma" w:eastAsia="Times New Roman" w:hAnsi="Tahoma" w:cs="Tahoma"/>
          <w:sz w:val="20"/>
          <w:szCs w:val="20"/>
          <w:lang w:eastAsia="sl-SI"/>
        </w:rPr>
        <w:t xml:space="preserve"> identičnega priloži tudi v </w:t>
      </w:r>
      <w:r w:rsidR="00EB78CE">
        <w:rPr>
          <w:rFonts w:ascii="Tahoma" w:eastAsia="Times New Roman" w:hAnsi="Tahoma" w:cs="Tahoma"/>
          <w:b/>
          <w:sz w:val="20"/>
          <w:szCs w:val="20"/>
          <w:u w:val="single"/>
          <w:lang w:eastAsia="sl-SI"/>
        </w:rPr>
        <w:t>Excel datoteki.</w:t>
      </w:r>
    </w:p>
    <w:p w14:paraId="61AD48DD" w14:textId="77777777" w:rsidR="00A041D4" w:rsidRPr="00A041D4" w:rsidRDefault="00A041D4" w:rsidP="00A041D4">
      <w:pPr>
        <w:keepLines/>
        <w:widowControl w:val="0"/>
        <w:spacing w:after="0" w:line="240" w:lineRule="auto"/>
        <w:jc w:val="both"/>
        <w:rPr>
          <w:rFonts w:ascii="Tahoma" w:eastAsia="Times New Roman" w:hAnsi="Tahoma" w:cs="Tahoma"/>
          <w:sz w:val="20"/>
          <w:szCs w:val="20"/>
          <w:lang w:eastAsia="sl-SI"/>
        </w:rPr>
      </w:pPr>
    </w:p>
    <w:p w14:paraId="4FD1291D" w14:textId="77777777" w:rsidR="00A041D4" w:rsidRPr="00A041D4" w:rsidRDefault="00A041D4" w:rsidP="00A041D4">
      <w:pPr>
        <w:keepLines/>
        <w:widowControl w:val="0"/>
        <w:spacing w:after="0" w:line="240" w:lineRule="auto"/>
        <w:jc w:val="both"/>
        <w:rPr>
          <w:rFonts w:ascii="Tahoma" w:eastAsia="Times New Roman" w:hAnsi="Tahoma" w:cs="Tahoma"/>
          <w:sz w:val="20"/>
          <w:szCs w:val="20"/>
          <w:lang w:eastAsia="sl-SI"/>
        </w:rPr>
      </w:pPr>
      <w:r w:rsidRPr="00A041D4">
        <w:rPr>
          <w:rFonts w:ascii="Tahoma" w:eastAsia="Times New Roman" w:hAnsi="Tahoma" w:cs="Tahoma"/>
          <w:sz w:val="20"/>
          <w:szCs w:val="20"/>
          <w:lang w:eastAsia="sl-SI"/>
        </w:rPr>
        <w:t xml:space="preserve">V primeru razlikovanja med </w:t>
      </w:r>
      <w:r w:rsidR="00EB78CE">
        <w:rPr>
          <w:rFonts w:ascii="Tahoma" w:eastAsia="Times New Roman" w:hAnsi="Tahoma" w:cs="Tahoma"/>
          <w:sz w:val="20"/>
          <w:szCs w:val="20"/>
          <w:lang w:eastAsia="sl-SI"/>
        </w:rPr>
        <w:t>.pdf</w:t>
      </w:r>
      <w:r w:rsidRPr="00A041D4">
        <w:rPr>
          <w:rFonts w:ascii="Tahoma" w:eastAsia="Times New Roman" w:hAnsi="Tahoma" w:cs="Tahoma"/>
          <w:sz w:val="20"/>
          <w:szCs w:val="20"/>
          <w:lang w:eastAsia="sl-SI"/>
        </w:rPr>
        <w:t xml:space="preserve"> in </w:t>
      </w:r>
      <w:r w:rsidR="00EB78CE">
        <w:rPr>
          <w:rFonts w:ascii="Tahoma" w:eastAsia="Times New Roman" w:hAnsi="Tahoma" w:cs="Tahoma"/>
          <w:sz w:val="20"/>
          <w:szCs w:val="20"/>
          <w:lang w:eastAsia="sl-SI"/>
        </w:rPr>
        <w:t>excel</w:t>
      </w:r>
      <w:r w:rsidRPr="00A041D4">
        <w:rPr>
          <w:rFonts w:ascii="Tahoma" w:eastAsia="Times New Roman" w:hAnsi="Tahoma" w:cs="Tahoma"/>
          <w:sz w:val="20"/>
          <w:szCs w:val="20"/>
          <w:lang w:eastAsia="sl-SI"/>
        </w:rPr>
        <w:t xml:space="preserve"> verzijo, bo naročnik upošteval </w:t>
      </w:r>
      <w:r w:rsidR="00EB78CE">
        <w:rPr>
          <w:rFonts w:ascii="Tahoma" w:eastAsia="Times New Roman" w:hAnsi="Tahoma" w:cs="Tahoma"/>
          <w:sz w:val="20"/>
          <w:szCs w:val="20"/>
          <w:lang w:eastAsia="sl-SI"/>
        </w:rPr>
        <w:t>.pdf</w:t>
      </w:r>
      <w:r w:rsidRPr="00A041D4">
        <w:rPr>
          <w:rFonts w:ascii="Tahoma" w:eastAsia="Times New Roman" w:hAnsi="Tahoma" w:cs="Tahoma"/>
          <w:sz w:val="20"/>
          <w:szCs w:val="20"/>
          <w:lang w:eastAsia="sl-SI"/>
        </w:rPr>
        <w:t xml:space="preserve"> verzijo. </w:t>
      </w:r>
    </w:p>
    <w:p w14:paraId="26232DC8" w14:textId="77777777" w:rsidR="00A041D4" w:rsidRPr="00A041D4" w:rsidRDefault="00A041D4" w:rsidP="00A041D4">
      <w:pPr>
        <w:keepLines/>
        <w:widowControl w:val="0"/>
        <w:spacing w:after="0" w:line="240" w:lineRule="auto"/>
        <w:jc w:val="both"/>
        <w:rPr>
          <w:rFonts w:ascii="Tahoma" w:eastAsia="Times New Roman" w:hAnsi="Tahoma" w:cs="Tahoma"/>
          <w:i/>
          <w:sz w:val="20"/>
          <w:szCs w:val="20"/>
          <w:lang w:eastAsia="sl-SI"/>
        </w:rPr>
      </w:pPr>
    </w:p>
    <w:p w14:paraId="2EA008E1" w14:textId="77777777" w:rsidR="00A041D4" w:rsidRPr="00A041D4" w:rsidRDefault="00A041D4" w:rsidP="00A041D4">
      <w:pPr>
        <w:keepLines/>
        <w:widowControl w:val="0"/>
        <w:spacing w:after="0" w:line="240" w:lineRule="auto"/>
        <w:jc w:val="both"/>
        <w:rPr>
          <w:rFonts w:ascii="Tahoma" w:eastAsia="Times New Roman" w:hAnsi="Tahoma" w:cs="Tahoma"/>
          <w:b/>
          <w:i/>
          <w:sz w:val="18"/>
          <w:szCs w:val="20"/>
          <w:lang w:eastAsia="sl-SI"/>
        </w:rPr>
      </w:pPr>
      <w:r w:rsidRPr="00A041D4">
        <w:rPr>
          <w:rFonts w:ascii="Tahoma" w:eastAsia="Times New Roman" w:hAnsi="Tahoma" w:cs="Tahoma"/>
          <w:b/>
          <w:i/>
          <w:sz w:val="18"/>
          <w:szCs w:val="20"/>
          <w:lang w:eastAsia="sl-SI"/>
        </w:rPr>
        <w:t>Ponudniki ponudbenega predračuna ne smejo kakorkoli spreminjati, dodajati vrstice, stolpce ali celice ter spreminjati formule, ki jih je nastavil naročnik ali kakorkoli drugače dopolnjevati ali spreminjati.</w:t>
      </w:r>
    </w:p>
    <w:p w14:paraId="4C81748F" w14:textId="77777777" w:rsidR="00A041D4" w:rsidRPr="00A041D4" w:rsidRDefault="00A041D4" w:rsidP="00A041D4">
      <w:pPr>
        <w:keepLines/>
        <w:widowControl w:val="0"/>
        <w:spacing w:after="0" w:line="240" w:lineRule="auto"/>
        <w:rPr>
          <w:rFonts w:ascii="Tahoma" w:eastAsia="Times New Roman" w:hAnsi="Tahoma" w:cs="Tahoma"/>
          <w:b/>
          <w:sz w:val="20"/>
          <w:szCs w:val="20"/>
          <w:lang w:eastAsia="sl-SI"/>
        </w:rPr>
      </w:pPr>
    </w:p>
    <w:p w14:paraId="1D615D1B" w14:textId="77777777" w:rsidR="00A041D4" w:rsidRPr="00A041D4" w:rsidRDefault="00A041D4" w:rsidP="00A041D4">
      <w:pPr>
        <w:keepLines/>
        <w:widowControl w:val="0"/>
        <w:spacing w:after="0" w:line="240" w:lineRule="auto"/>
        <w:rPr>
          <w:rFonts w:ascii="Tahoma" w:eastAsia="Times New Roman" w:hAnsi="Tahoma" w:cs="Tahoma"/>
          <w:b/>
          <w:sz w:val="20"/>
          <w:szCs w:val="20"/>
          <w:lang w:eastAsia="sl-SI"/>
        </w:rPr>
      </w:pPr>
    </w:p>
    <w:p w14:paraId="3B3D8F67" w14:textId="77777777" w:rsidR="00A041D4" w:rsidRPr="00A041D4" w:rsidRDefault="00A041D4" w:rsidP="00A041D4">
      <w:pPr>
        <w:keepLines/>
        <w:widowControl w:val="0"/>
        <w:spacing w:after="0" w:line="240" w:lineRule="auto"/>
        <w:jc w:val="both"/>
        <w:rPr>
          <w:rFonts w:ascii="Tahoma" w:eastAsia="Times New Roman" w:hAnsi="Tahoma" w:cs="Tahoma"/>
          <w:b/>
          <w:i/>
          <w:sz w:val="20"/>
          <w:szCs w:val="20"/>
          <w:u w:val="single"/>
          <w:lang w:eastAsia="sl-SI"/>
        </w:rPr>
      </w:pPr>
      <w:r w:rsidRPr="00A041D4">
        <w:rPr>
          <w:rFonts w:ascii="Tahoma" w:eastAsia="Times New Roman" w:hAnsi="Tahoma" w:cs="Tahoma"/>
          <w:b/>
          <w:i/>
          <w:sz w:val="20"/>
          <w:szCs w:val="20"/>
          <w:u w:val="single"/>
          <w:lang w:eastAsia="sl-SI"/>
        </w:rPr>
        <w:t xml:space="preserve">Navodila: </w:t>
      </w:r>
    </w:p>
    <w:p w14:paraId="43B33DE8" w14:textId="77777777" w:rsidR="00A041D4" w:rsidRPr="00A041D4" w:rsidRDefault="00A041D4" w:rsidP="00A041D4">
      <w:pPr>
        <w:keepLines/>
        <w:widowControl w:val="0"/>
        <w:spacing w:after="0" w:line="240" w:lineRule="auto"/>
        <w:jc w:val="both"/>
        <w:rPr>
          <w:rFonts w:ascii="Tahoma" w:eastAsia="Times New Roman" w:hAnsi="Tahoma" w:cs="Tahoma"/>
          <w:sz w:val="8"/>
          <w:szCs w:val="20"/>
          <w:lang w:eastAsia="sl-SI"/>
        </w:rPr>
      </w:pPr>
    </w:p>
    <w:p w14:paraId="4E5ABECD" w14:textId="77777777" w:rsidR="00A041D4" w:rsidRPr="00A041D4" w:rsidRDefault="00A041D4" w:rsidP="008A0DE1">
      <w:pPr>
        <w:keepLines/>
        <w:widowControl w:val="0"/>
        <w:numPr>
          <w:ilvl w:val="0"/>
          <w:numId w:val="48"/>
        </w:numPr>
        <w:spacing w:after="0" w:line="240" w:lineRule="auto"/>
        <w:ind w:left="284" w:hanging="218"/>
        <w:jc w:val="both"/>
        <w:rPr>
          <w:rFonts w:ascii="Tahoma" w:eastAsia="Times New Roman" w:hAnsi="Tahoma" w:cs="Tahoma"/>
          <w:b/>
          <w:sz w:val="20"/>
          <w:szCs w:val="20"/>
          <w:lang w:eastAsia="sl-SI"/>
        </w:rPr>
      </w:pPr>
      <w:r w:rsidRPr="00A041D4">
        <w:rPr>
          <w:rFonts w:ascii="Tahoma" w:eastAsia="Times New Roman" w:hAnsi="Tahoma" w:cs="Tahoma"/>
          <w:sz w:val="20"/>
          <w:szCs w:val="20"/>
          <w:lang w:eastAsia="sl-SI"/>
        </w:rPr>
        <w:t xml:space="preserve">Ponudnik mora cene na enoto </w:t>
      </w:r>
      <w:r w:rsidRPr="00A041D4">
        <w:rPr>
          <w:rFonts w:ascii="Tahoma" w:eastAsia="Times New Roman" w:hAnsi="Tahoma" w:cs="Tahoma"/>
          <w:b/>
          <w:sz w:val="20"/>
          <w:szCs w:val="20"/>
          <w:u w:val="single"/>
          <w:lang w:eastAsia="sl-SI"/>
        </w:rPr>
        <w:t>sam</w:t>
      </w:r>
      <w:r w:rsidRPr="00A041D4">
        <w:rPr>
          <w:rFonts w:ascii="Tahoma" w:eastAsia="Times New Roman" w:hAnsi="Tahoma" w:cs="Tahoma"/>
          <w:sz w:val="20"/>
          <w:szCs w:val="20"/>
          <w:lang w:eastAsia="sl-SI"/>
        </w:rPr>
        <w:t xml:space="preserve"> zaokrožiti na največ 2 decimalki natančno –</w:t>
      </w:r>
      <w:r w:rsidRPr="00A041D4">
        <w:rPr>
          <w:rFonts w:ascii="Tahoma" w:eastAsia="Times New Roman" w:hAnsi="Tahoma" w:cs="Tahoma"/>
          <w:b/>
          <w:sz w:val="20"/>
          <w:szCs w:val="20"/>
          <w:lang w:eastAsia="sl-SI"/>
        </w:rPr>
        <w:t xml:space="preserve"> torej že </w:t>
      </w:r>
      <w:r w:rsidRPr="00A041D4">
        <w:rPr>
          <w:rFonts w:ascii="Tahoma" w:eastAsia="Times New Roman" w:hAnsi="Tahoma" w:cs="Tahoma"/>
          <w:b/>
          <w:sz w:val="20"/>
          <w:szCs w:val="20"/>
          <w:u w:val="single"/>
          <w:lang w:eastAsia="sl-SI"/>
        </w:rPr>
        <w:t>v vnosno (zgornjo) vrstico ali v samo tabelo</w:t>
      </w:r>
      <w:r w:rsidRPr="00A041D4">
        <w:rPr>
          <w:rFonts w:ascii="Tahoma" w:eastAsia="Times New Roman" w:hAnsi="Tahoma" w:cs="Tahoma"/>
          <w:sz w:val="20"/>
          <w:szCs w:val="20"/>
          <w:u w:val="single"/>
          <w:lang w:eastAsia="sl-SI"/>
        </w:rPr>
        <w:t xml:space="preserve"> </w:t>
      </w:r>
      <w:r w:rsidRPr="00A041D4">
        <w:rPr>
          <w:rFonts w:ascii="Tahoma" w:eastAsia="Times New Roman" w:hAnsi="Tahoma" w:cs="Tahoma"/>
          <w:b/>
          <w:sz w:val="20"/>
          <w:szCs w:val="20"/>
          <w:u w:val="single"/>
          <w:lang w:eastAsia="sl-SI"/>
        </w:rPr>
        <w:t>Excel ponudbenega predračuna (elektronska oblika)</w:t>
      </w:r>
      <w:r w:rsidRPr="00A041D4">
        <w:rPr>
          <w:rFonts w:ascii="Tahoma" w:eastAsia="Times New Roman" w:hAnsi="Tahoma" w:cs="Tahoma"/>
          <w:b/>
          <w:sz w:val="20"/>
          <w:szCs w:val="20"/>
          <w:lang w:eastAsia="sl-SI"/>
        </w:rPr>
        <w:t xml:space="preserve"> mora ponudnik vnesti zaokrožene cene na enoto. </w:t>
      </w:r>
      <w:r w:rsidRPr="00A041D4">
        <w:rPr>
          <w:rFonts w:ascii="Tahoma" w:eastAsia="Times New Roman" w:hAnsi="Tahoma" w:cs="Tahoma"/>
          <w:sz w:val="20"/>
          <w:szCs w:val="20"/>
          <w:lang w:eastAsia="sl-SI"/>
        </w:rPr>
        <w:t xml:space="preserve">Cene na enoto </w:t>
      </w:r>
      <w:r w:rsidRPr="00A041D4">
        <w:rPr>
          <w:rFonts w:ascii="Tahoma" w:eastAsia="Times New Roman" w:hAnsi="Tahoma" w:cs="Tahoma"/>
          <w:sz w:val="20"/>
          <w:szCs w:val="20"/>
          <w:u w:val="single"/>
          <w:lang w:eastAsia="sl-SI"/>
        </w:rPr>
        <w:t>mora ponudnik sam zaokrožiti</w:t>
      </w:r>
      <w:r w:rsidRPr="00A041D4">
        <w:rPr>
          <w:rFonts w:ascii="Tahoma" w:eastAsia="Times New Roman" w:hAnsi="Tahoma" w:cs="Tahoma"/>
          <w:sz w:val="20"/>
          <w:szCs w:val="20"/>
          <w:lang w:eastAsia="sl-SI"/>
        </w:rPr>
        <w:t xml:space="preserve"> tudi </w:t>
      </w:r>
      <w:r w:rsidRPr="00A041D4">
        <w:rPr>
          <w:rFonts w:ascii="Tahoma" w:eastAsia="Times New Roman" w:hAnsi="Tahoma" w:cs="Tahoma"/>
          <w:sz w:val="20"/>
          <w:szCs w:val="20"/>
          <w:u w:val="single"/>
          <w:lang w:eastAsia="sl-SI"/>
        </w:rPr>
        <w:t>v primeru, če ponudnik kopira cene v Excel ponudbeni predračun</w:t>
      </w:r>
      <w:r w:rsidRPr="00A041D4">
        <w:rPr>
          <w:rFonts w:ascii="Tahoma" w:eastAsia="Times New Roman" w:hAnsi="Tahoma" w:cs="Tahoma"/>
          <w:sz w:val="20"/>
          <w:szCs w:val="20"/>
          <w:lang w:eastAsia="sl-SI"/>
        </w:rPr>
        <w:t xml:space="preserve">.  </w:t>
      </w:r>
    </w:p>
    <w:p w14:paraId="0A56B04B" w14:textId="77777777" w:rsidR="00A041D4" w:rsidRPr="00A041D4" w:rsidRDefault="00A041D4" w:rsidP="00A041D4">
      <w:pPr>
        <w:keepLines/>
        <w:widowControl w:val="0"/>
        <w:spacing w:after="0" w:line="240" w:lineRule="auto"/>
        <w:ind w:left="284"/>
        <w:jc w:val="both"/>
        <w:rPr>
          <w:rFonts w:ascii="Tahoma" w:eastAsia="Times New Roman" w:hAnsi="Tahoma" w:cs="Tahoma"/>
          <w:b/>
          <w:sz w:val="8"/>
          <w:szCs w:val="20"/>
          <w:lang w:eastAsia="sl-SI"/>
        </w:rPr>
      </w:pPr>
    </w:p>
    <w:p w14:paraId="3AB5DD5A" w14:textId="77777777" w:rsidR="00A041D4" w:rsidRPr="00A041D4" w:rsidRDefault="00A041D4" w:rsidP="00A041D4">
      <w:pPr>
        <w:keepLines/>
        <w:widowControl w:val="0"/>
        <w:spacing w:after="0" w:line="240" w:lineRule="auto"/>
        <w:ind w:left="284"/>
        <w:jc w:val="both"/>
        <w:rPr>
          <w:rFonts w:ascii="Tahoma" w:eastAsia="Times New Roman" w:hAnsi="Tahoma" w:cs="Tahoma"/>
          <w:b/>
          <w:sz w:val="20"/>
          <w:szCs w:val="20"/>
          <w:lang w:eastAsia="sl-SI"/>
        </w:rPr>
      </w:pPr>
      <w:r w:rsidRPr="00A041D4">
        <w:rPr>
          <w:rFonts w:ascii="Tahoma" w:eastAsia="Times New Roman" w:hAnsi="Tahoma" w:cs="Tahoma"/>
          <w:sz w:val="20"/>
          <w:szCs w:val="20"/>
          <w:lang w:eastAsia="sl-SI"/>
        </w:rPr>
        <w:t>V primeru, da bo ponudnik</w:t>
      </w:r>
      <w:r w:rsidRPr="00A041D4">
        <w:rPr>
          <w:rFonts w:ascii="Tahoma" w:eastAsia="Times New Roman" w:hAnsi="Tahoma" w:cs="Tahoma"/>
          <w:b/>
          <w:sz w:val="20"/>
          <w:szCs w:val="20"/>
          <w:lang w:eastAsia="sl-SI"/>
        </w:rPr>
        <w:t xml:space="preserve"> </w:t>
      </w:r>
      <w:r w:rsidRPr="00A041D4">
        <w:rPr>
          <w:rFonts w:ascii="Tahoma" w:eastAsia="Times New Roman" w:hAnsi="Tahoma" w:cs="Tahoma"/>
          <w:b/>
          <w:sz w:val="20"/>
          <w:szCs w:val="20"/>
          <w:u w:val="single"/>
          <w:lang w:eastAsia="sl-SI"/>
        </w:rPr>
        <w:t>v vnosno vrstico ali v samo tabelo</w:t>
      </w:r>
      <w:r w:rsidRPr="00A041D4">
        <w:rPr>
          <w:rFonts w:ascii="Tahoma" w:eastAsia="Times New Roman" w:hAnsi="Tahoma" w:cs="Tahoma"/>
          <w:sz w:val="20"/>
          <w:szCs w:val="20"/>
          <w:lang w:eastAsia="sl-SI"/>
        </w:rPr>
        <w:t xml:space="preserve"> vnesel ceno </w:t>
      </w:r>
      <w:r w:rsidRPr="00A041D4">
        <w:rPr>
          <w:rFonts w:ascii="Tahoma" w:eastAsia="Times New Roman" w:hAnsi="Tahoma" w:cs="Tahoma"/>
          <w:b/>
          <w:sz w:val="20"/>
          <w:szCs w:val="20"/>
          <w:lang w:eastAsia="sl-SI"/>
        </w:rPr>
        <w:t>zaokrožene</w:t>
      </w:r>
      <w:r w:rsidRPr="00A041D4">
        <w:rPr>
          <w:rFonts w:ascii="Tahoma" w:eastAsia="Times New Roman" w:hAnsi="Tahoma" w:cs="Tahoma"/>
          <w:sz w:val="20"/>
          <w:szCs w:val="20"/>
          <w:lang w:eastAsia="sl-SI"/>
        </w:rPr>
        <w:t xml:space="preserve"> </w:t>
      </w:r>
      <w:r w:rsidRPr="00A041D4">
        <w:rPr>
          <w:rFonts w:ascii="Tahoma" w:eastAsia="Times New Roman" w:hAnsi="Tahoma" w:cs="Tahoma"/>
          <w:b/>
          <w:sz w:val="20"/>
          <w:szCs w:val="20"/>
          <w:u w:val="single"/>
          <w:lang w:eastAsia="sl-SI"/>
        </w:rPr>
        <w:t>na več kot</w:t>
      </w:r>
      <w:r w:rsidRPr="00A041D4">
        <w:rPr>
          <w:rFonts w:ascii="Tahoma" w:eastAsia="Times New Roman" w:hAnsi="Tahoma" w:cs="Tahoma"/>
          <w:b/>
          <w:sz w:val="20"/>
          <w:szCs w:val="20"/>
          <w:lang w:eastAsia="sl-SI"/>
        </w:rPr>
        <w:t xml:space="preserve"> na 2 decimalke, </w:t>
      </w:r>
      <w:r w:rsidRPr="00A041D4">
        <w:rPr>
          <w:rFonts w:ascii="Tahoma" w:eastAsia="Times New Roman" w:hAnsi="Tahoma" w:cs="Tahoma"/>
          <w:sz w:val="20"/>
          <w:szCs w:val="20"/>
          <w:lang w:eastAsia="sl-SI"/>
        </w:rPr>
        <w:t>bo</w:t>
      </w:r>
      <w:r w:rsidRPr="00A041D4">
        <w:rPr>
          <w:rFonts w:ascii="Tahoma" w:eastAsia="Times New Roman" w:hAnsi="Tahoma" w:cs="Tahoma"/>
          <w:b/>
          <w:sz w:val="20"/>
          <w:szCs w:val="20"/>
          <w:lang w:eastAsia="sl-SI"/>
        </w:rPr>
        <w:t xml:space="preserve"> naročnik</w:t>
      </w:r>
      <w:r w:rsidRPr="00A041D4">
        <w:rPr>
          <w:rFonts w:ascii="Tahoma" w:eastAsia="Times New Roman" w:hAnsi="Tahoma" w:cs="Tahoma"/>
          <w:sz w:val="20"/>
          <w:szCs w:val="20"/>
          <w:lang w:eastAsia="sl-SI"/>
        </w:rPr>
        <w:t xml:space="preserve"> </w:t>
      </w:r>
      <w:r w:rsidRPr="00A041D4">
        <w:rPr>
          <w:rFonts w:ascii="Tahoma" w:eastAsia="Times New Roman" w:hAnsi="Tahoma" w:cs="Tahoma"/>
          <w:b/>
          <w:sz w:val="20"/>
          <w:szCs w:val="20"/>
          <w:u w:val="single"/>
          <w:lang w:eastAsia="sl-SI"/>
        </w:rPr>
        <w:t>upošteval tiskano (pdf.) verzijo ponudbenega predračuna s cenami na enoto zaokrožene na 2 decimalke natančno</w:t>
      </w:r>
      <w:r w:rsidRPr="00A041D4">
        <w:rPr>
          <w:rFonts w:ascii="Times New Roman" w:eastAsia="Times New Roman" w:hAnsi="Times New Roman"/>
          <w:sz w:val="20"/>
          <w:szCs w:val="20"/>
          <w:lang w:eastAsia="sl-SI"/>
        </w:rPr>
        <w:t xml:space="preserve"> (</w:t>
      </w:r>
      <w:r w:rsidRPr="00A041D4">
        <w:rPr>
          <w:rFonts w:ascii="Tahoma" w:eastAsia="Times New Roman" w:hAnsi="Tahoma" w:cs="Tahoma"/>
          <w:sz w:val="20"/>
          <w:szCs w:val="20"/>
          <w:lang w:eastAsia="sl-SI"/>
        </w:rPr>
        <w:t>ki jo izračuna računalniški program v Excelu),</w:t>
      </w:r>
      <w:r w:rsidRPr="00A041D4">
        <w:rPr>
          <w:rFonts w:ascii="Tahoma" w:eastAsia="Times New Roman" w:hAnsi="Tahoma" w:cs="Tahoma"/>
          <w:b/>
          <w:sz w:val="20"/>
          <w:szCs w:val="20"/>
          <w:lang w:eastAsia="sl-SI"/>
        </w:rPr>
        <w:t xml:space="preserve"> ter morebitno odstopanje/nepravilnost v seštevku (skupne) ponudbene cene odpravil z institutom računske napake na način in pod pogoji oz. v skladu z ZJN-3.</w:t>
      </w:r>
    </w:p>
    <w:p w14:paraId="6DF990B2" w14:textId="77777777" w:rsidR="00A041D4" w:rsidRPr="00A041D4" w:rsidRDefault="00A041D4" w:rsidP="00A041D4">
      <w:pPr>
        <w:keepLines/>
        <w:widowControl w:val="0"/>
        <w:spacing w:after="0" w:line="240" w:lineRule="auto"/>
        <w:jc w:val="both"/>
        <w:rPr>
          <w:rFonts w:ascii="Tahoma" w:eastAsia="Times New Roman" w:hAnsi="Tahoma" w:cs="Tahoma"/>
          <w:sz w:val="28"/>
          <w:szCs w:val="20"/>
          <w:lang w:eastAsia="sl-SI"/>
        </w:rPr>
      </w:pPr>
    </w:p>
    <w:p w14:paraId="1A30F60D" w14:textId="77777777" w:rsidR="00A041D4" w:rsidRPr="00A041D4" w:rsidRDefault="00A041D4" w:rsidP="008A0DE1">
      <w:pPr>
        <w:keepLines/>
        <w:widowControl w:val="0"/>
        <w:numPr>
          <w:ilvl w:val="0"/>
          <w:numId w:val="48"/>
        </w:numPr>
        <w:spacing w:after="0" w:line="240" w:lineRule="auto"/>
        <w:ind w:left="284" w:hanging="218"/>
        <w:jc w:val="both"/>
        <w:rPr>
          <w:rFonts w:ascii="Tahoma" w:eastAsia="Times New Roman" w:hAnsi="Tahoma" w:cs="Tahoma"/>
          <w:b/>
          <w:sz w:val="20"/>
          <w:szCs w:val="20"/>
          <w:lang w:eastAsia="sl-SI"/>
        </w:rPr>
      </w:pPr>
      <w:r w:rsidRPr="00A041D4">
        <w:rPr>
          <w:rFonts w:ascii="Tahoma" w:eastAsia="Times New Roman" w:hAnsi="Tahoma" w:cs="Tahoma"/>
          <w:sz w:val="20"/>
          <w:szCs w:val="20"/>
          <w:lang w:eastAsia="sl-SI"/>
        </w:rPr>
        <w:t xml:space="preserve">Ponudnik </w:t>
      </w:r>
      <w:r w:rsidRPr="00A041D4">
        <w:rPr>
          <w:rFonts w:ascii="Tahoma" w:eastAsia="Times New Roman" w:hAnsi="Tahoma" w:cs="Tahoma"/>
          <w:b/>
          <w:sz w:val="20"/>
          <w:szCs w:val="20"/>
          <w:u w:val="single"/>
          <w:lang w:eastAsia="sl-SI"/>
        </w:rPr>
        <w:t>mora</w:t>
      </w:r>
      <w:r w:rsidRPr="00A041D4">
        <w:rPr>
          <w:rFonts w:ascii="Tahoma" w:eastAsia="Times New Roman" w:hAnsi="Tahoma" w:cs="Tahoma"/>
          <w:sz w:val="20"/>
          <w:szCs w:val="20"/>
          <w:u w:val="single"/>
          <w:lang w:eastAsia="sl-SI"/>
        </w:rPr>
        <w:t xml:space="preserve"> </w:t>
      </w:r>
      <w:r w:rsidRPr="00A041D4">
        <w:rPr>
          <w:rFonts w:ascii="Tahoma" w:eastAsia="Times New Roman" w:hAnsi="Tahoma" w:cs="Tahoma"/>
          <w:b/>
          <w:sz w:val="20"/>
          <w:szCs w:val="20"/>
          <w:u w:val="single"/>
          <w:lang w:eastAsia="sl-SI"/>
        </w:rPr>
        <w:t>ponudbeni predračun</w:t>
      </w:r>
      <w:r w:rsidRPr="00A041D4">
        <w:rPr>
          <w:rFonts w:ascii="Tahoma" w:eastAsia="Times New Roman" w:hAnsi="Tahoma" w:cs="Tahoma"/>
          <w:sz w:val="20"/>
          <w:szCs w:val="20"/>
          <w:u w:val="single"/>
          <w:lang w:eastAsia="sl-SI"/>
        </w:rPr>
        <w:t xml:space="preserve"> (Prilogo 2/1)</w:t>
      </w:r>
      <w:r w:rsidRPr="00A041D4">
        <w:rPr>
          <w:rFonts w:ascii="Tahoma" w:eastAsia="Times New Roman" w:hAnsi="Tahoma" w:cs="Tahoma"/>
          <w:b/>
          <w:sz w:val="20"/>
          <w:szCs w:val="20"/>
          <w:lang w:eastAsia="sl-SI"/>
        </w:rPr>
        <w:t xml:space="preserve"> </w:t>
      </w:r>
      <w:r w:rsidRPr="00A041D4">
        <w:rPr>
          <w:rFonts w:ascii="Tahoma" w:eastAsia="Times New Roman" w:hAnsi="Tahoma" w:cs="Tahoma"/>
          <w:sz w:val="20"/>
          <w:szCs w:val="20"/>
          <w:lang w:eastAsia="sl-SI"/>
        </w:rPr>
        <w:t>v okviru sistema e-JN</w:t>
      </w:r>
      <w:r w:rsidRPr="00A041D4">
        <w:rPr>
          <w:rFonts w:ascii="Tahoma" w:eastAsia="Times New Roman" w:hAnsi="Tahoma" w:cs="Tahoma"/>
          <w:b/>
          <w:sz w:val="20"/>
          <w:szCs w:val="20"/>
          <w:lang w:eastAsia="sl-SI"/>
        </w:rPr>
        <w:t xml:space="preserve"> </w:t>
      </w:r>
      <w:r w:rsidRPr="00A041D4">
        <w:rPr>
          <w:rFonts w:ascii="Tahoma" w:eastAsia="Times New Roman" w:hAnsi="Tahoma" w:cs="Tahoma"/>
          <w:b/>
          <w:sz w:val="20"/>
          <w:szCs w:val="20"/>
          <w:u w:val="single"/>
          <w:lang w:eastAsia="sl-SI"/>
        </w:rPr>
        <w:t>naložiti ločeno v razdelek »</w:t>
      </w:r>
      <w:r w:rsidR="00EB78CE">
        <w:rPr>
          <w:rFonts w:ascii="Tahoma" w:eastAsia="Times New Roman" w:hAnsi="Tahoma" w:cs="Tahoma"/>
          <w:b/>
          <w:sz w:val="20"/>
          <w:szCs w:val="20"/>
          <w:u w:val="single"/>
          <w:lang w:eastAsia="sl-SI"/>
        </w:rPr>
        <w:t>Dokumenti - ostale</w:t>
      </w:r>
      <w:r w:rsidRPr="00A041D4">
        <w:rPr>
          <w:rFonts w:ascii="Tahoma" w:eastAsia="Times New Roman" w:hAnsi="Tahoma" w:cs="Tahoma"/>
          <w:b/>
          <w:sz w:val="20"/>
          <w:szCs w:val="20"/>
          <w:u w:val="single"/>
          <w:lang w:eastAsia="sl-SI"/>
        </w:rPr>
        <w:t xml:space="preserve"> priloge«!!! </w:t>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26"/>
        <w:gridCol w:w="1843"/>
      </w:tblGrid>
      <w:tr w:rsidR="004F59BA" w:rsidRPr="00D36948" w14:paraId="37A3835D" w14:textId="77777777" w:rsidTr="002201E5">
        <w:tc>
          <w:tcPr>
            <w:tcW w:w="599" w:type="dxa"/>
            <w:tcBorders>
              <w:right w:val="nil"/>
            </w:tcBorders>
          </w:tcPr>
          <w:p w14:paraId="635C0E16" w14:textId="77777777" w:rsidR="004F59BA" w:rsidRPr="00D36948" w:rsidRDefault="004F59BA" w:rsidP="002201E5">
            <w:pPr>
              <w:keepNext/>
              <w:spacing w:after="0" w:line="240" w:lineRule="auto"/>
              <w:jc w:val="both"/>
              <w:rPr>
                <w:rFonts w:ascii="Tahoma" w:eastAsia="Times New Roman" w:hAnsi="Tahoma" w:cs="Tahoma"/>
                <w:sz w:val="20"/>
                <w:szCs w:val="20"/>
                <w:lang w:eastAsia="sl-SI"/>
              </w:rPr>
            </w:pPr>
          </w:p>
        </w:tc>
        <w:tc>
          <w:tcPr>
            <w:tcW w:w="7126" w:type="dxa"/>
            <w:tcBorders>
              <w:left w:val="nil"/>
            </w:tcBorders>
          </w:tcPr>
          <w:p w14:paraId="5D955920" w14:textId="77777777" w:rsidR="004F59BA" w:rsidRPr="00D36948" w:rsidRDefault="004F59BA" w:rsidP="002201E5">
            <w:pPr>
              <w:keepNext/>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SEZNAM NADOMESTNIH DELOV</w:t>
            </w:r>
          </w:p>
        </w:tc>
        <w:tc>
          <w:tcPr>
            <w:tcW w:w="1843" w:type="dxa"/>
          </w:tcPr>
          <w:p w14:paraId="4589197C" w14:textId="77777777" w:rsidR="004F59BA" w:rsidRPr="00D36948" w:rsidRDefault="004F59BA" w:rsidP="002201E5">
            <w:pPr>
              <w:keepNext/>
              <w:spacing w:after="0" w:line="240" w:lineRule="auto"/>
              <w:jc w:val="both"/>
              <w:rPr>
                <w:rFonts w:ascii="Tahoma" w:eastAsia="Times New Roman" w:hAnsi="Tahoma" w:cs="Tahoma"/>
                <w:b/>
                <w:i/>
                <w:sz w:val="20"/>
                <w:szCs w:val="20"/>
                <w:lang w:eastAsia="sl-SI"/>
              </w:rPr>
            </w:pPr>
            <w:r>
              <w:rPr>
                <w:rFonts w:ascii="Tahoma" w:eastAsia="Times New Roman" w:hAnsi="Tahoma" w:cs="Tahoma"/>
                <w:b/>
                <w:i/>
                <w:sz w:val="20"/>
                <w:szCs w:val="20"/>
                <w:lang w:eastAsia="sl-SI"/>
              </w:rPr>
              <w:t>Priloga 2/2</w:t>
            </w:r>
          </w:p>
        </w:tc>
      </w:tr>
    </w:tbl>
    <w:p w14:paraId="16F34E0B" w14:textId="77777777" w:rsidR="004F59BA" w:rsidRDefault="004F59BA" w:rsidP="00D07D77">
      <w:pPr>
        <w:keepNext/>
        <w:jc w:val="both"/>
        <w:rPr>
          <w:rFonts w:ascii="Tahoma" w:hAnsi="Tahoma" w:cs="Tahoma"/>
          <w:b/>
          <w:sz w:val="20"/>
        </w:rPr>
      </w:pPr>
    </w:p>
    <w:p w14:paraId="0F05CBDF" w14:textId="77777777" w:rsidR="00D07D77" w:rsidRPr="00D07D77" w:rsidRDefault="00D07D77" w:rsidP="00D07D77">
      <w:pPr>
        <w:keepNext/>
        <w:jc w:val="both"/>
        <w:rPr>
          <w:rFonts w:ascii="Tahoma" w:hAnsi="Tahoma" w:cs="Tahoma"/>
          <w:b/>
          <w:sz w:val="12"/>
        </w:rPr>
      </w:pPr>
      <w:r w:rsidRPr="00D07D77">
        <w:rPr>
          <w:rFonts w:ascii="Tahoma" w:hAnsi="Tahoma" w:cs="Tahoma"/>
          <w:b/>
          <w:sz w:val="20"/>
        </w:rPr>
        <w:t>VKS-</w:t>
      </w:r>
      <w:r w:rsidR="003C7D38">
        <w:rPr>
          <w:rFonts w:ascii="Tahoma" w:hAnsi="Tahoma" w:cs="Tahoma"/>
          <w:b/>
          <w:sz w:val="20"/>
        </w:rPr>
        <w:t>224/22</w:t>
      </w:r>
      <w:r w:rsidRPr="00D07D77">
        <w:rPr>
          <w:rFonts w:ascii="Tahoma" w:hAnsi="Tahoma" w:cs="Tahoma"/>
          <w:b/>
          <w:sz w:val="20"/>
        </w:rPr>
        <w:t xml:space="preserve"> – </w:t>
      </w:r>
      <w:r w:rsidRPr="00D07D77">
        <w:rPr>
          <w:rFonts w:ascii="Tahoma" w:hAnsi="Tahoma" w:cs="Tahoma"/>
          <w:b/>
          <w:color w:val="000000"/>
          <w:sz w:val="20"/>
          <w:szCs w:val="28"/>
        </w:rPr>
        <w:t xml:space="preserve">TEKOČE SERVISIRANJE IN VZDRŽEVANJE ČRPALK NA RCERO LJUBLJANA </w:t>
      </w:r>
    </w:p>
    <w:p w14:paraId="6C6AF59D" w14:textId="77777777" w:rsidR="00D07D77" w:rsidRPr="006B569D" w:rsidRDefault="00D07D77" w:rsidP="00D07D77">
      <w:pPr>
        <w:pStyle w:val="Blokbesedila"/>
        <w:keepNext/>
        <w:ind w:left="0" w:right="567"/>
        <w:jc w:val="both"/>
        <w:rPr>
          <w:rFonts w:ascii="Tahoma" w:hAnsi="Tahoma" w:cs="Tahoma"/>
          <w:sz w:val="20"/>
        </w:rPr>
      </w:pPr>
    </w:p>
    <w:p w14:paraId="5E5D6C70" w14:textId="77777777" w:rsidR="006B569D" w:rsidRPr="006B569D" w:rsidRDefault="00D07D77" w:rsidP="006B569D">
      <w:pPr>
        <w:pStyle w:val="Blokbesedila"/>
        <w:keepNext/>
        <w:ind w:left="0" w:right="567"/>
        <w:jc w:val="both"/>
        <w:rPr>
          <w:rFonts w:ascii="Tahoma" w:hAnsi="Tahoma" w:cs="Tahoma"/>
          <w:sz w:val="20"/>
        </w:rPr>
      </w:pPr>
      <w:r w:rsidRPr="006B569D">
        <w:rPr>
          <w:rFonts w:ascii="Tahoma" w:hAnsi="Tahoma" w:cs="Tahoma"/>
          <w:sz w:val="20"/>
        </w:rPr>
        <w:t xml:space="preserve">Ponudnik </w:t>
      </w:r>
      <w:r w:rsidR="006B569D" w:rsidRPr="006B569D">
        <w:rPr>
          <w:rFonts w:ascii="Tahoma" w:hAnsi="Tahoma" w:cs="Tahoma"/>
          <w:sz w:val="20"/>
        </w:rPr>
        <w:t>v okviru sistema e-JN</w:t>
      </w:r>
      <w:r w:rsidR="006B569D" w:rsidRPr="006B569D">
        <w:rPr>
          <w:rFonts w:ascii="Tahoma" w:hAnsi="Tahoma" w:cs="Tahoma"/>
          <w:b/>
          <w:sz w:val="20"/>
        </w:rPr>
        <w:t xml:space="preserve"> </w:t>
      </w:r>
      <w:r w:rsidR="006B569D" w:rsidRPr="006B569D">
        <w:rPr>
          <w:rFonts w:ascii="Tahoma" w:hAnsi="Tahoma" w:cs="Tahoma"/>
          <w:sz w:val="20"/>
        </w:rPr>
        <w:t xml:space="preserve">seznam nadomestnih delov </w:t>
      </w:r>
      <w:r w:rsidR="006B569D" w:rsidRPr="006B569D">
        <w:rPr>
          <w:rFonts w:ascii="Tahoma" w:hAnsi="Tahoma" w:cs="Tahoma"/>
          <w:b/>
          <w:sz w:val="20"/>
          <w:u w:val="single"/>
        </w:rPr>
        <w:t>naloži v razdelek »Dokumenti - Ostale priloge«!!!</w:t>
      </w:r>
    </w:p>
    <w:p w14:paraId="4115EDD0" w14:textId="77777777" w:rsidR="006B569D" w:rsidRPr="006B569D" w:rsidRDefault="006B569D" w:rsidP="00D07D77">
      <w:pPr>
        <w:pStyle w:val="Blokbesedila"/>
        <w:keepNext/>
        <w:ind w:left="0" w:right="567"/>
        <w:jc w:val="both"/>
        <w:rPr>
          <w:rFonts w:ascii="Tahoma" w:hAnsi="Tahoma" w:cs="Tahoma"/>
          <w:sz w:val="20"/>
        </w:rPr>
      </w:pPr>
    </w:p>
    <w:p w14:paraId="01511856" w14:textId="77777777" w:rsidR="00D07D77" w:rsidRPr="006B569D" w:rsidRDefault="00D07D77" w:rsidP="00D07D77">
      <w:pPr>
        <w:pStyle w:val="Blokbesedila"/>
        <w:keepNext/>
        <w:ind w:left="0" w:right="567"/>
        <w:jc w:val="both"/>
        <w:rPr>
          <w:rFonts w:ascii="Tahoma" w:hAnsi="Tahoma" w:cs="Tahoma"/>
          <w:b/>
          <w:sz w:val="20"/>
        </w:rPr>
      </w:pPr>
    </w:p>
    <w:p w14:paraId="1F1F5191" w14:textId="77777777" w:rsidR="00D07D77" w:rsidRDefault="00D07D77" w:rsidP="00D07D77">
      <w:pPr>
        <w:pStyle w:val="Blokbesedila"/>
        <w:keepNext/>
        <w:ind w:left="0" w:right="567"/>
        <w:jc w:val="both"/>
        <w:rPr>
          <w:rFonts w:ascii="Tahoma" w:hAnsi="Tahoma" w:cs="Tahoma"/>
          <w:b/>
          <w:sz w:val="20"/>
        </w:rPr>
      </w:pPr>
    </w:p>
    <w:p w14:paraId="0F88F59B" w14:textId="77777777" w:rsidR="00D07D77" w:rsidRDefault="00D07D77" w:rsidP="00D07D77">
      <w:pPr>
        <w:pStyle w:val="Blokbesedila"/>
        <w:keepNext/>
        <w:ind w:left="0" w:right="567"/>
        <w:jc w:val="both"/>
        <w:rPr>
          <w:rFonts w:ascii="Tahoma" w:hAnsi="Tahoma" w:cs="Tahoma"/>
          <w:b/>
          <w:sz w:val="20"/>
        </w:rPr>
      </w:pPr>
    </w:p>
    <w:p w14:paraId="1442F6B1" w14:textId="77777777" w:rsidR="00D07D77" w:rsidRDefault="00D07D77" w:rsidP="00D07D77">
      <w:pPr>
        <w:pStyle w:val="Blokbesedila"/>
        <w:keepNext/>
        <w:ind w:left="0" w:right="567"/>
        <w:jc w:val="both"/>
        <w:rPr>
          <w:rFonts w:ascii="Tahoma" w:hAnsi="Tahoma" w:cs="Tahoma"/>
          <w:b/>
          <w:sz w:val="20"/>
        </w:rPr>
      </w:pPr>
    </w:p>
    <w:p w14:paraId="67FEA90C" w14:textId="77777777" w:rsidR="00D07D77" w:rsidRDefault="00D07D77" w:rsidP="00D07D77">
      <w:pPr>
        <w:pStyle w:val="Blokbesedila"/>
        <w:keepNext/>
        <w:ind w:left="0" w:right="567"/>
        <w:jc w:val="both"/>
        <w:rPr>
          <w:rFonts w:ascii="Tahoma" w:hAnsi="Tahoma" w:cs="Tahoma"/>
          <w:b/>
          <w:sz w:val="20"/>
        </w:rPr>
      </w:pPr>
    </w:p>
    <w:p w14:paraId="2FA81128" w14:textId="77777777" w:rsidR="007437C4" w:rsidRDefault="007437C4" w:rsidP="0000077E">
      <w:pPr>
        <w:keepNext/>
        <w:keepLines/>
        <w:spacing w:after="0"/>
        <w:rPr>
          <w:sz w:val="16"/>
        </w:rPr>
      </w:pPr>
    </w:p>
    <w:p w14:paraId="5DA6FAF4" w14:textId="77777777" w:rsidR="007437C4" w:rsidRDefault="007437C4" w:rsidP="0000077E">
      <w:pPr>
        <w:keepNext/>
        <w:keepLines/>
        <w:spacing w:after="0"/>
        <w:rPr>
          <w:sz w:val="16"/>
        </w:rPr>
      </w:pPr>
    </w:p>
    <w:p w14:paraId="69F65128" w14:textId="77777777" w:rsidR="007437C4" w:rsidRDefault="007437C4" w:rsidP="0000077E">
      <w:pPr>
        <w:keepNext/>
        <w:keepLines/>
        <w:spacing w:after="0"/>
        <w:rPr>
          <w:sz w:val="16"/>
        </w:rPr>
      </w:pPr>
    </w:p>
    <w:p w14:paraId="299468AA" w14:textId="77777777" w:rsidR="007437C4" w:rsidRDefault="007437C4" w:rsidP="0000077E">
      <w:pPr>
        <w:keepNext/>
        <w:keepLines/>
        <w:spacing w:after="0"/>
        <w:rPr>
          <w:sz w:val="16"/>
        </w:rPr>
      </w:pPr>
    </w:p>
    <w:p w14:paraId="3D800246" w14:textId="77777777" w:rsidR="007437C4" w:rsidRDefault="007437C4" w:rsidP="0000077E">
      <w:pPr>
        <w:keepNext/>
        <w:keepLines/>
        <w:spacing w:after="0"/>
        <w:rPr>
          <w:sz w:val="16"/>
        </w:rPr>
      </w:pPr>
    </w:p>
    <w:p w14:paraId="72E3F9F7" w14:textId="77777777" w:rsidR="007437C4" w:rsidRDefault="007437C4" w:rsidP="0000077E">
      <w:pPr>
        <w:keepNext/>
        <w:keepLines/>
        <w:spacing w:after="0"/>
        <w:rPr>
          <w:sz w:val="16"/>
        </w:rPr>
      </w:pPr>
    </w:p>
    <w:p w14:paraId="2EF95DF6" w14:textId="77777777" w:rsidR="007437C4" w:rsidRDefault="007437C4" w:rsidP="0000077E">
      <w:pPr>
        <w:keepNext/>
        <w:keepLines/>
        <w:spacing w:after="0"/>
        <w:rPr>
          <w:sz w:val="16"/>
        </w:rPr>
      </w:pPr>
    </w:p>
    <w:p w14:paraId="2F966921" w14:textId="77777777" w:rsidR="007437C4" w:rsidRDefault="007437C4" w:rsidP="0000077E">
      <w:pPr>
        <w:keepNext/>
        <w:keepLines/>
        <w:spacing w:after="0"/>
        <w:rPr>
          <w:sz w:val="16"/>
        </w:rPr>
      </w:pPr>
    </w:p>
    <w:p w14:paraId="384BEAC2" w14:textId="77777777" w:rsidR="007437C4" w:rsidRDefault="007437C4" w:rsidP="0000077E">
      <w:pPr>
        <w:keepNext/>
        <w:keepLines/>
        <w:spacing w:after="0"/>
        <w:rPr>
          <w:sz w:val="16"/>
        </w:rPr>
      </w:pPr>
    </w:p>
    <w:p w14:paraId="5379F129" w14:textId="77777777" w:rsidR="007437C4" w:rsidRDefault="007437C4" w:rsidP="0000077E">
      <w:pPr>
        <w:keepNext/>
        <w:keepLines/>
        <w:spacing w:after="0"/>
        <w:rPr>
          <w:sz w:val="16"/>
        </w:rPr>
      </w:pPr>
    </w:p>
    <w:p w14:paraId="0825A630" w14:textId="77777777" w:rsidR="007437C4" w:rsidRDefault="007437C4" w:rsidP="0000077E">
      <w:pPr>
        <w:keepNext/>
        <w:keepLines/>
        <w:spacing w:after="0"/>
        <w:rPr>
          <w:sz w:val="16"/>
        </w:rPr>
      </w:pPr>
    </w:p>
    <w:p w14:paraId="27652F52" w14:textId="77777777" w:rsidR="007437C4" w:rsidRDefault="007437C4" w:rsidP="0000077E">
      <w:pPr>
        <w:keepNext/>
        <w:keepLines/>
        <w:spacing w:after="0"/>
        <w:rPr>
          <w:sz w:val="16"/>
        </w:rPr>
      </w:pPr>
    </w:p>
    <w:p w14:paraId="6FD512E2" w14:textId="77777777" w:rsidR="007437C4" w:rsidRDefault="007437C4" w:rsidP="0000077E">
      <w:pPr>
        <w:keepNext/>
        <w:keepLines/>
        <w:spacing w:after="0"/>
        <w:rPr>
          <w:sz w:val="16"/>
        </w:rPr>
      </w:pPr>
    </w:p>
    <w:p w14:paraId="5C426DD9" w14:textId="77777777" w:rsidR="007437C4" w:rsidRDefault="007437C4" w:rsidP="0000077E">
      <w:pPr>
        <w:keepNext/>
        <w:keepLines/>
        <w:spacing w:after="0"/>
        <w:rPr>
          <w:sz w:val="16"/>
        </w:rPr>
      </w:pPr>
    </w:p>
    <w:p w14:paraId="7B7D0082" w14:textId="77777777" w:rsidR="007437C4" w:rsidRDefault="007437C4" w:rsidP="0000077E">
      <w:pPr>
        <w:keepNext/>
        <w:keepLines/>
        <w:spacing w:after="0"/>
        <w:rPr>
          <w:sz w:val="16"/>
        </w:rPr>
      </w:pPr>
    </w:p>
    <w:p w14:paraId="058983E6" w14:textId="77777777" w:rsidR="007437C4" w:rsidRDefault="007437C4" w:rsidP="0000077E">
      <w:pPr>
        <w:keepNext/>
        <w:keepLines/>
        <w:spacing w:after="0"/>
        <w:rPr>
          <w:sz w:val="16"/>
        </w:rPr>
      </w:pPr>
    </w:p>
    <w:p w14:paraId="0795CE06" w14:textId="77777777" w:rsidR="007437C4" w:rsidRDefault="007437C4" w:rsidP="0000077E">
      <w:pPr>
        <w:keepNext/>
        <w:keepLines/>
        <w:spacing w:after="0"/>
        <w:rPr>
          <w:sz w:val="16"/>
        </w:rPr>
      </w:pPr>
    </w:p>
    <w:p w14:paraId="190D69E3" w14:textId="77777777" w:rsidR="007437C4" w:rsidRDefault="007437C4" w:rsidP="0000077E">
      <w:pPr>
        <w:keepNext/>
        <w:keepLines/>
        <w:spacing w:after="0"/>
        <w:rPr>
          <w:sz w:val="16"/>
        </w:rPr>
      </w:pPr>
    </w:p>
    <w:p w14:paraId="32A3FBAA" w14:textId="77777777" w:rsidR="007437C4" w:rsidRDefault="007437C4" w:rsidP="0000077E">
      <w:pPr>
        <w:keepNext/>
        <w:keepLines/>
        <w:spacing w:after="0"/>
        <w:rPr>
          <w:sz w:val="16"/>
        </w:rPr>
      </w:pPr>
    </w:p>
    <w:p w14:paraId="57FA6633" w14:textId="77777777" w:rsidR="007437C4" w:rsidRDefault="007437C4" w:rsidP="0000077E">
      <w:pPr>
        <w:keepNext/>
        <w:keepLines/>
        <w:spacing w:after="0"/>
        <w:rPr>
          <w:sz w:val="16"/>
        </w:rPr>
      </w:pPr>
    </w:p>
    <w:p w14:paraId="3C2F8A45" w14:textId="77777777" w:rsidR="007437C4" w:rsidRDefault="007437C4" w:rsidP="0000077E">
      <w:pPr>
        <w:keepNext/>
        <w:keepLines/>
        <w:spacing w:after="0"/>
        <w:rPr>
          <w:sz w:val="16"/>
        </w:rPr>
      </w:pPr>
    </w:p>
    <w:p w14:paraId="06D84772" w14:textId="77777777" w:rsidR="007437C4" w:rsidRDefault="007437C4" w:rsidP="0000077E">
      <w:pPr>
        <w:keepNext/>
        <w:keepLines/>
        <w:spacing w:after="0"/>
        <w:rPr>
          <w:sz w:val="16"/>
        </w:rPr>
      </w:pPr>
    </w:p>
    <w:p w14:paraId="323993BE" w14:textId="77777777" w:rsidR="007437C4" w:rsidRDefault="007437C4" w:rsidP="0000077E">
      <w:pPr>
        <w:keepNext/>
        <w:keepLines/>
        <w:spacing w:after="0"/>
        <w:rPr>
          <w:sz w:val="16"/>
        </w:rPr>
      </w:pPr>
    </w:p>
    <w:p w14:paraId="65E5A3C2" w14:textId="77777777" w:rsidR="007437C4" w:rsidRDefault="007437C4" w:rsidP="0000077E">
      <w:pPr>
        <w:keepNext/>
        <w:keepLines/>
        <w:spacing w:after="0"/>
        <w:rPr>
          <w:sz w:val="16"/>
        </w:rPr>
      </w:pPr>
    </w:p>
    <w:p w14:paraId="35C82B1C" w14:textId="77777777" w:rsidR="007437C4" w:rsidRDefault="007437C4" w:rsidP="0000077E">
      <w:pPr>
        <w:keepNext/>
        <w:keepLines/>
        <w:spacing w:after="0"/>
        <w:rPr>
          <w:sz w:val="16"/>
        </w:rPr>
      </w:pPr>
    </w:p>
    <w:p w14:paraId="5B2A9EA5" w14:textId="77777777" w:rsidR="007437C4" w:rsidRDefault="007437C4" w:rsidP="0000077E">
      <w:pPr>
        <w:keepNext/>
        <w:keepLines/>
        <w:spacing w:after="0"/>
        <w:rPr>
          <w:sz w:val="16"/>
        </w:rPr>
      </w:pPr>
    </w:p>
    <w:p w14:paraId="0D15191B" w14:textId="77777777" w:rsidR="007437C4" w:rsidRDefault="007437C4" w:rsidP="0000077E">
      <w:pPr>
        <w:keepNext/>
        <w:keepLines/>
        <w:spacing w:after="0"/>
        <w:rPr>
          <w:sz w:val="16"/>
        </w:rPr>
      </w:pPr>
    </w:p>
    <w:p w14:paraId="7D70C944" w14:textId="77777777" w:rsidR="007437C4" w:rsidRDefault="007437C4" w:rsidP="0000077E">
      <w:pPr>
        <w:keepNext/>
        <w:keepLines/>
        <w:spacing w:after="0"/>
        <w:rPr>
          <w:sz w:val="16"/>
        </w:rPr>
      </w:pPr>
    </w:p>
    <w:p w14:paraId="6AE63933" w14:textId="77777777" w:rsidR="007437C4" w:rsidRDefault="007437C4" w:rsidP="0000077E">
      <w:pPr>
        <w:keepNext/>
        <w:keepLines/>
        <w:spacing w:after="0"/>
        <w:rPr>
          <w:sz w:val="16"/>
        </w:rPr>
      </w:pPr>
    </w:p>
    <w:p w14:paraId="1D2D5157" w14:textId="77777777" w:rsidR="007437C4" w:rsidRDefault="007437C4" w:rsidP="0000077E">
      <w:pPr>
        <w:keepNext/>
        <w:keepLines/>
        <w:spacing w:after="0"/>
        <w:rPr>
          <w:sz w:val="16"/>
        </w:rPr>
      </w:pPr>
    </w:p>
    <w:p w14:paraId="6E963B2A" w14:textId="77777777" w:rsidR="004F59BA" w:rsidRDefault="004F59BA" w:rsidP="0000077E">
      <w:pPr>
        <w:keepNext/>
        <w:keepLines/>
        <w:spacing w:after="0"/>
        <w:rPr>
          <w:sz w:val="16"/>
        </w:rPr>
      </w:pPr>
    </w:p>
    <w:p w14:paraId="14689BD1" w14:textId="77777777" w:rsidR="007437C4" w:rsidRDefault="007437C4" w:rsidP="0000077E">
      <w:pPr>
        <w:keepNext/>
        <w:keepLines/>
        <w:spacing w:after="0"/>
        <w:rPr>
          <w:sz w:val="16"/>
        </w:rPr>
      </w:pPr>
    </w:p>
    <w:p w14:paraId="0C2E6796" w14:textId="77777777" w:rsidR="007437C4" w:rsidRDefault="007437C4" w:rsidP="0000077E">
      <w:pPr>
        <w:keepNext/>
        <w:keepLines/>
        <w:spacing w:after="0"/>
        <w:rPr>
          <w:sz w:val="16"/>
        </w:rPr>
      </w:pPr>
    </w:p>
    <w:p w14:paraId="6B48A3FB" w14:textId="77777777" w:rsidR="007437C4" w:rsidRDefault="007437C4" w:rsidP="0000077E">
      <w:pPr>
        <w:keepNext/>
        <w:keepLines/>
        <w:spacing w:after="0"/>
        <w:rPr>
          <w:sz w:val="16"/>
        </w:rPr>
      </w:pPr>
    </w:p>
    <w:p w14:paraId="5CC7C0C1" w14:textId="77777777" w:rsidR="006B569D" w:rsidRDefault="006B569D" w:rsidP="0000077E">
      <w:pPr>
        <w:keepNext/>
        <w:keepLines/>
        <w:spacing w:after="0"/>
        <w:rPr>
          <w:sz w:val="16"/>
        </w:rPr>
      </w:pPr>
    </w:p>
    <w:p w14:paraId="763A8D98" w14:textId="77777777" w:rsidR="007437C4" w:rsidRDefault="007437C4" w:rsidP="0000077E">
      <w:pPr>
        <w:keepNext/>
        <w:keepLines/>
        <w:spacing w:after="0"/>
        <w:rPr>
          <w:sz w:val="16"/>
        </w:rPr>
      </w:pPr>
    </w:p>
    <w:p w14:paraId="3F56E61F" w14:textId="77777777" w:rsidR="007437C4" w:rsidRDefault="007437C4" w:rsidP="0000077E">
      <w:pPr>
        <w:keepNext/>
        <w:keepLines/>
        <w:spacing w:after="0"/>
        <w:rPr>
          <w:sz w:val="16"/>
        </w:rPr>
      </w:pPr>
    </w:p>
    <w:p w14:paraId="03C70E4E" w14:textId="77777777" w:rsidR="007437C4" w:rsidRDefault="007437C4" w:rsidP="0000077E">
      <w:pPr>
        <w:keepNext/>
        <w:keepLines/>
        <w:spacing w:after="0"/>
        <w:rPr>
          <w:sz w:val="16"/>
        </w:rPr>
      </w:pPr>
    </w:p>
    <w:p w14:paraId="067C6E0D" w14:textId="77777777" w:rsidR="007437C4" w:rsidRDefault="007437C4" w:rsidP="0000077E">
      <w:pPr>
        <w:keepNext/>
        <w:keepLines/>
        <w:spacing w:after="0"/>
        <w:rPr>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D6A44" w:rsidRPr="00381720" w14:paraId="7CB67241" w14:textId="77777777" w:rsidTr="008D6A44">
        <w:tc>
          <w:tcPr>
            <w:tcW w:w="599" w:type="dxa"/>
            <w:tcBorders>
              <w:right w:val="nil"/>
            </w:tcBorders>
          </w:tcPr>
          <w:p w14:paraId="6E96A689"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p>
        </w:tc>
        <w:tc>
          <w:tcPr>
            <w:tcW w:w="7653" w:type="dxa"/>
            <w:tcBorders>
              <w:left w:val="nil"/>
            </w:tcBorders>
          </w:tcPr>
          <w:p w14:paraId="247FD05B"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ESPD – PONUDNIK/GLAVNI PARTNER</w:t>
            </w:r>
          </w:p>
        </w:tc>
        <w:tc>
          <w:tcPr>
            <w:tcW w:w="912" w:type="dxa"/>
            <w:tcBorders>
              <w:right w:val="nil"/>
            </w:tcBorders>
          </w:tcPr>
          <w:p w14:paraId="5668ECD4"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i/>
                <w:sz w:val="20"/>
                <w:szCs w:val="20"/>
                <w:lang w:eastAsia="sl-SI"/>
              </w:rPr>
              <w:t xml:space="preserve">Priloga </w:t>
            </w:r>
          </w:p>
        </w:tc>
        <w:tc>
          <w:tcPr>
            <w:tcW w:w="551" w:type="dxa"/>
            <w:tcBorders>
              <w:left w:val="nil"/>
            </w:tcBorders>
          </w:tcPr>
          <w:p w14:paraId="12525C95" w14:textId="77777777" w:rsidR="008D6A44" w:rsidRPr="00381720" w:rsidRDefault="008D6A44" w:rsidP="00434B25">
            <w:pPr>
              <w:keepLines/>
              <w:widowControl w:val="0"/>
              <w:spacing w:after="0" w:line="240" w:lineRule="auto"/>
              <w:jc w:val="both"/>
              <w:rPr>
                <w:rFonts w:ascii="Tahoma" w:eastAsia="Times New Roman" w:hAnsi="Tahoma" w:cs="Tahoma"/>
                <w:b/>
                <w:i/>
                <w:sz w:val="20"/>
                <w:szCs w:val="20"/>
                <w:lang w:eastAsia="sl-SI"/>
              </w:rPr>
            </w:pPr>
            <w:r w:rsidRPr="00381720">
              <w:rPr>
                <w:rFonts w:ascii="Tahoma" w:eastAsia="Times New Roman" w:hAnsi="Tahoma" w:cs="Tahoma"/>
                <w:b/>
                <w:i/>
                <w:sz w:val="20"/>
                <w:szCs w:val="20"/>
                <w:lang w:eastAsia="sl-SI"/>
              </w:rPr>
              <w:t>3/1</w:t>
            </w:r>
          </w:p>
        </w:tc>
      </w:tr>
    </w:tbl>
    <w:p w14:paraId="7E4A154E"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p>
    <w:p w14:paraId="7B204E8A"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Ponudnik (oz. glavni partner v primeru skupne ponudbe) mora svoj obrazec ESPD izpolniti ter ga v .pdf formatu ali v elektronski obliki (nepodpisan .xml format, ki bo podpisan hkrati z oddajo ponudbe) naložiti na informacijski sistem e-JN </w:t>
      </w:r>
      <w:r w:rsidRPr="00381720">
        <w:rPr>
          <w:rFonts w:ascii="Tahoma" w:eastAsia="Times New Roman" w:hAnsi="Tahoma" w:cs="Tahoma"/>
          <w:b/>
          <w:sz w:val="20"/>
          <w:szCs w:val="20"/>
          <w:u w:val="single"/>
          <w:lang w:eastAsia="sl-SI"/>
        </w:rPr>
        <w:t>v razdelek »ESPD – ponudnik«</w:t>
      </w:r>
      <w:r w:rsidRPr="00381720">
        <w:rPr>
          <w:rFonts w:ascii="Tahoma" w:eastAsia="Times New Roman" w:hAnsi="Tahoma" w:cs="Tahoma"/>
          <w:sz w:val="20"/>
          <w:szCs w:val="20"/>
          <w:u w:val="single"/>
          <w:lang w:eastAsia="sl-SI"/>
        </w:rPr>
        <w:t>.</w:t>
      </w:r>
      <w:r w:rsidRPr="00381720">
        <w:rPr>
          <w:rFonts w:ascii="Tahoma" w:eastAsia="Times New Roman" w:hAnsi="Tahoma" w:cs="Tahoma"/>
          <w:sz w:val="20"/>
          <w:szCs w:val="20"/>
          <w:lang w:eastAsia="sl-SI"/>
        </w:rPr>
        <w:t xml:space="preserve"> </w:t>
      </w:r>
    </w:p>
    <w:p w14:paraId="2171F20E" w14:textId="77777777" w:rsidR="008D6A44" w:rsidRPr="00381720" w:rsidRDefault="008D6A44" w:rsidP="00434B25">
      <w:pPr>
        <w:keepLines/>
        <w:widowControl w:val="0"/>
        <w:spacing w:after="0" w:line="240" w:lineRule="auto"/>
        <w:jc w:val="both"/>
        <w:rPr>
          <w:rFonts w:ascii="Tahoma" w:eastAsia="Times New Roman" w:hAnsi="Tahoma" w:cs="Tahoma"/>
          <w:i/>
          <w:sz w:val="14"/>
          <w:szCs w:val="18"/>
          <w:lang w:eastAsia="sl-SI"/>
        </w:rPr>
      </w:pPr>
    </w:p>
    <w:p w14:paraId="2B5FC88C" w14:textId="77777777" w:rsidR="008D6A44" w:rsidRPr="00381720" w:rsidRDefault="008D6A44" w:rsidP="00434B25">
      <w:pPr>
        <w:keepLines/>
        <w:widowControl w:val="0"/>
        <w:spacing w:after="0" w:line="240" w:lineRule="auto"/>
        <w:jc w:val="both"/>
        <w:rPr>
          <w:rFonts w:ascii="Tahoma" w:eastAsia="Times New Roman" w:hAnsi="Tahoma" w:cs="Tahoma"/>
          <w:sz w:val="14"/>
          <w:szCs w:val="20"/>
          <w:lang w:eastAsia="sl-SI"/>
        </w:rPr>
      </w:pPr>
      <w:r w:rsidRPr="00381720">
        <w:rPr>
          <w:rFonts w:ascii="Tahoma" w:eastAsia="Times New Roman" w:hAnsi="Tahoma" w:cs="Tahoma"/>
          <w:i/>
          <w:sz w:val="18"/>
          <w:szCs w:val="18"/>
          <w:lang w:eastAsia="sl-SI"/>
        </w:rPr>
        <w:t xml:space="preserve">Tudi če ponudnik naloži podpisan ESPD v .pdf format, bo ta hkrati s podpisom ponudbe podpisan še enkrat. </w:t>
      </w:r>
    </w:p>
    <w:p w14:paraId="149D64F3" w14:textId="77777777" w:rsidR="008D6A44" w:rsidRPr="00381720" w:rsidRDefault="008D6A44" w:rsidP="00434B25">
      <w:pPr>
        <w:keepLines/>
        <w:widowControl w:val="0"/>
        <w:spacing w:after="0" w:line="240" w:lineRule="auto"/>
        <w:jc w:val="both"/>
        <w:rPr>
          <w:rFonts w:ascii="Tahoma" w:eastAsia="Times New Roman" w:hAnsi="Tahoma" w:cs="Tahoma"/>
          <w:sz w:val="20"/>
          <w:szCs w:val="20"/>
          <w:u w:val="single"/>
          <w:lang w:eastAsia="sl-SI"/>
        </w:rPr>
      </w:pPr>
    </w:p>
    <w:p w14:paraId="753679B1"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45E77D14"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5CB632D1"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54C871DD"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28C50161"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28D2B4C4"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366D8477"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227FAB17"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16D34D60"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434C224F"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5ACD00A5"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059EB2E1"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34411BA9"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40CEE588"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5C4862A7"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5FFD8F1C"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1D681B56"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3DED76E1"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59F657E6"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5A96FB4E"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6D33B6A0"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73F2096A"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276019ED"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2CCF5AA9"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29D5DCC3"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0C82F6BD"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17407898"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1F5F2115"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1F84EF82"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49E50FA4"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7395D001"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5559B6DD"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6DC929E7"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59597927"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5889BF48"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377C1F7F"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2FD12C05"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06929057"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3FB808E3" w14:textId="77777777" w:rsidR="008D6A44" w:rsidRPr="00381720" w:rsidRDefault="008D6A44" w:rsidP="00434B25">
      <w:pPr>
        <w:keepLines/>
        <w:widowControl w:val="0"/>
        <w:spacing w:after="0" w:line="240" w:lineRule="auto"/>
        <w:rPr>
          <w:rFonts w:ascii="Tahoma" w:eastAsia="Times New Roman" w:hAnsi="Tahoma" w:cs="Tahoma"/>
          <w:b/>
          <w:bCs/>
          <w:i/>
          <w:sz w:val="18"/>
          <w:szCs w:val="18"/>
          <w:lang w:eastAsia="sl-SI"/>
        </w:rPr>
      </w:pPr>
      <w:r w:rsidRPr="00381720">
        <w:rPr>
          <w:rFonts w:ascii="Tahoma" w:eastAsia="Times New Roman" w:hAnsi="Tahoma" w:cs="Tahoma"/>
          <w:b/>
          <w:bCs/>
          <w:i/>
          <w:sz w:val="18"/>
          <w:szCs w:val="18"/>
          <w:lang w:eastAsia="sl-SI"/>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8D6A44" w:rsidRPr="00381720" w14:paraId="6742DAAF" w14:textId="77777777" w:rsidTr="008D6A44">
        <w:tc>
          <w:tcPr>
            <w:tcW w:w="600" w:type="dxa"/>
            <w:tcBorders>
              <w:top w:val="single" w:sz="4" w:space="0" w:color="auto"/>
              <w:left w:val="single" w:sz="4" w:space="0" w:color="auto"/>
              <w:bottom w:val="single" w:sz="4" w:space="0" w:color="auto"/>
              <w:right w:val="nil"/>
            </w:tcBorders>
          </w:tcPr>
          <w:p w14:paraId="1239B78C"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p>
        </w:tc>
        <w:tc>
          <w:tcPr>
            <w:tcW w:w="7550" w:type="dxa"/>
            <w:tcBorders>
              <w:top w:val="single" w:sz="4" w:space="0" w:color="auto"/>
              <w:left w:val="nil"/>
              <w:bottom w:val="single" w:sz="4" w:space="0" w:color="auto"/>
              <w:right w:val="single" w:sz="4" w:space="0" w:color="808080"/>
            </w:tcBorders>
            <w:hideMark/>
          </w:tcPr>
          <w:p w14:paraId="4B43297C"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ESPD – OSTALI SODELUJOČI</w:t>
            </w:r>
          </w:p>
        </w:tc>
        <w:tc>
          <w:tcPr>
            <w:tcW w:w="851" w:type="dxa"/>
            <w:tcBorders>
              <w:top w:val="single" w:sz="4" w:space="0" w:color="auto"/>
              <w:left w:val="single" w:sz="4" w:space="0" w:color="808080"/>
              <w:bottom w:val="single" w:sz="4" w:space="0" w:color="auto"/>
              <w:right w:val="nil"/>
            </w:tcBorders>
            <w:hideMark/>
          </w:tcPr>
          <w:p w14:paraId="6A9B59A7"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i/>
                <w:sz w:val="20"/>
                <w:szCs w:val="20"/>
                <w:lang w:eastAsia="sl-SI"/>
              </w:rPr>
              <w:t xml:space="preserve">Priloga </w:t>
            </w:r>
          </w:p>
        </w:tc>
        <w:tc>
          <w:tcPr>
            <w:tcW w:w="567" w:type="dxa"/>
            <w:tcBorders>
              <w:top w:val="single" w:sz="4" w:space="0" w:color="auto"/>
              <w:left w:val="nil"/>
              <w:bottom w:val="single" w:sz="4" w:space="0" w:color="auto"/>
              <w:right w:val="single" w:sz="4" w:space="0" w:color="auto"/>
            </w:tcBorders>
            <w:hideMark/>
          </w:tcPr>
          <w:p w14:paraId="64CB532D" w14:textId="77777777" w:rsidR="008D6A44" w:rsidRPr="00381720" w:rsidRDefault="008D6A44" w:rsidP="00434B25">
            <w:pPr>
              <w:keepLines/>
              <w:widowControl w:val="0"/>
              <w:spacing w:after="0" w:line="240" w:lineRule="auto"/>
              <w:jc w:val="both"/>
              <w:rPr>
                <w:rFonts w:ascii="Tahoma" w:eastAsia="Times New Roman" w:hAnsi="Tahoma" w:cs="Tahoma"/>
                <w:b/>
                <w:i/>
                <w:sz w:val="20"/>
                <w:szCs w:val="20"/>
                <w:lang w:eastAsia="sl-SI"/>
              </w:rPr>
            </w:pPr>
            <w:r w:rsidRPr="00381720">
              <w:rPr>
                <w:rFonts w:ascii="Tahoma" w:eastAsia="Times New Roman" w:hAnsi="Tahoma" w:cs="Tahoma"/>
                <w:b/>
                <w:i/>
                <w:sz w:val="20"/>
                <w:szCs w:val="20"/>
                <w:lang w:eastAsia="sl-SI"/>
              </w:rPr>
              <w:t>3/2</w:t>
            </w:r>
          </w:p>
        </w:tc>
      </w:tr>
    </w:tbl>
    <w:p w14:paraId="0ACC56A6"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p>
    <w:p w14:paraId="5C24E76F" w14:textId="77777777" w:rsidR="008D6A44" w:rsidRPr="00C87A10" w:rsidRDefault="008D6A44" w:rsidP="00434B25">
      <w:pPr>
        <w:keepLines/>
        <w:widowControl w:val="0"/>
        <w:spacing w:after="0" w:line="240" w:lineRule="auto"/>
        <w:jc w:val="both"/>
        <w:rPr>
          <w:rFonts w:ascii="Tahoma" w:eastAsia="Times New Roman" w:hAnsi="Tahoma" w:cs="Tahoma"/>
          <w:bCs/>
          <w:sz w:val="20"/>
          <w:szCs w:val="20"/>
          <w:lang w:eastAsia="sl-SI"/>
        </w:rPr>
      </w:pPr>
      <w:r w:rsidRPr="00C87A10">
        <w:rPr>
          <w:rFonts w:ascii="Tahoma" w:eastAsia="Times New Roman" w:hAnsi="Tahoma" w:cs="Tahoma"/>
          <w:sz w:val="20"/>
          <w:szCs w:val="20"/>
          <w:lang w:eastAsia="sl-SI"/>
        </w:rPr>
        <w:t xml:space="preserve">Za vse v ponudbi navedene </w:t>
      </w:r>
      <w:r w:rsidRPr="00C87A10">
        <w:rPr>
          <w:rFonts w:ascii="Tahoma" w:eastAsia="Times New Roman" w:hAnsi="Tahoma" w:cs="Tahoma"/>
          <w:sz w:val="20"/>
          <w:szCs w:val="20"/>
          <w:u w:val="single"/>
          <w:lang w:eastAsia="sl-SI"/>
        </w:rPr>
        <w:t>partnerje</w:t>
      </w:r>
      <w:r w:rsidRPr="00C87A10">
        <w:rPr>
          <w:rFonts w:ascii="Tahoma" w:eastAsia="Times New Roman" w:hAnsi="Tahoma" w:cs="Tahoma"/>
          <w:sz w:val="20"/>
          <w:szCs w:val="20"/>
          <w:lang w:eastAsia="sl-SI"/>
        </w:rPr>
        <w:t xml:space="preserve"> </w:t>
      </w:r>
      <w:r w:rsidRPr="00C87A10">
        <w:rPr>
          <w:rFonts w:ascii="Tahoma" w:eastAsia="Times New Roman" w:hAnsi="Tahoma" w:cs="Tahoma"/>
          <w:i/>
          <w:sz w:val="20"/>
          <w:szCs w:val="20"/>
          <w:lang w:eastAsia="sl-SI"/>
        </w:rPr>
        <w:t>(v primeru skupne ponudbe)</w:t>
      </w:r>
      <w:r w:rsidRPr="00C87A10">
        <w:rPr>
          <w:rFonts w:ascii="Tahoma" w:eastAsia="Times New Roman" w:hAnsi="Tahoma" w:cs="Tahoma"/>
          <w:sz w:val="20"/>
          <w:szCs w:val="20"/>
          <w:lang w:eastAsia="sl-SI"/>
        </w:rPr>
        <w:t xml:space="preserve">, in/ali </w:t>
      </w:r>
      <w:r w:rsidRPr="00C87A10">
        <w:rPr>
          <w:rFonts w:ascii="Tahoma" w:eastAsia="Times New Roman" w:hAnsi="Tahoma" w:cs="Tahoma"/>
          <w:sz w:val="20"/>
          <w:szCs w:val="20"/>
          <w:u w:val="single"/>
          <w:lang w:eastAsia="sl-SI"/>
        </w:rPr>
        <w:t>podizvajalce</w:t>
      </w:r>
      <w:r w:rsidRPr="00C87A10">
        <w:rPr>
          <w:rFonts w:ascii="Tahoma" w:eastAsia="Times New Roman" w:hAnsi="Tahoma" w:cs="Tahoma"/>
          <w:iCs/>
          <w:sz w:val="20"/>
          <w:szCs w:val="20"/>
          <w:lang w:eastAsia="sl-SI"/>
        </w:rPr>
        <w:t xml:space="preserve"> </w:t>
      </w:r>
      <w:r w:rsidRPr="00C87A10">
        <w:rPr>
          <w:rFonts w:ascii="Tahoma" w:eastAsia="Times New Roman" w:hAnsi="Tahoma" w:cs="Tahoma"/>
          <w:i/>
          <w:iCs/>
          <w:sz w:val="20"/>
          <w:szCs w:val="20"/>
          <w:lang w:eastAsia="sl-SI"/>
        </w:rPr>
        <w:t>(če ponudnik izvaja javno naročilo s podizvajalci)</w:t>
      </w:r>
      <w:r w:rsidRPr="00C87A10">
        <w:rPr>
          <w:rFonts w:ascii="Tahoma" w:eastAsia="Times New Roman" w:hAnsi="Tahoma" w:cs="Tahoma"/>
          <w:iCs/>
          <w:sz w:val="20"/>
          <w:szCs w:val="20"/>
          <w:lang w:eastAsia="sl-SI"/>
        </w:rPr>
        <w:t xml:space="preserve"> in/ali </w:t>
      </w:r>
      <w:r w:rsidRPr="00C87A10">
        <w:rPr>
          <w:rFonts w:ascii="Tahoma" w:eastAsia="Times New Roman" w:hAnsi="Tahoma" w:cs="Tahoma"/>
          <w:iCs/>
          <w:sz w:val="20"/>
          <w:szCs w:val="20"/>
          <w:u w:val="single"/>
          <w:lang w:eastAsia="sl-SI"/>
        </w:rPr>
        <w:t>subjekte, katerih zmogljivost uporablja ponudnik</w:t>
      </w:r>
      <w:r w:rsidRPr="00C87A10">
        <w:rPr>
          <w:rFonts w:ascii="Tahoma" w:eastAsia="Times New Roman" w:hAnsi="Tahoma" w:cs="Tahoma"/>
          <w:iCs/>
          <w:sz w:val="20"/>
          <w:szCs w:val="20"/>
          <w:lang w:eastAsia="sl-SI"/>
        </w:rPr>
        <w:t xml:space="preserve"> </w:t>
      </w:r>
      <w:r w:rsidRPr="00C87A10">
        <w:rPr>
          <w:rFonts w:ascii="Tahoma" w:eastAsia="Times New Roman" w:hAnsi="Tahoma" w:cs="Tahoma"/>
          <w:i/>
          <w:iCs/>
          <w:sz w:val="20"/>
          <w:szCs w:val="20"/>
          <w:lang w:eastAsia="sl-SI"/>
        </w:rPr>
        <w:t>(v kolikor bo ponudnik uporabil zmogljivosti drugih subjektov za izvedbo javnega naročila)</w:t>
      </w:r>
      <w:r w:rsidRPr="00C87A10">
        <w:rPr>
          <w:rFonts w:ascii="Tahoma" w:eastAsia="Times New Roman" w:hAnsi="Tahoma" w:cs="Tahoma"/>
          <w:iCs/>
          <w:sz w:val="20"/>
          <w:szCs w:val="20"/>
          <w:lang w:eastAsia="sl-SI"/>
        </w:rPr>
        <w:t>,</w:t>
      </w:r>
      <w:r w:rsidRPr="00C87A10">
        <w:rPr>
          <w:rFonts w:ascii="Tahoma" w:eastAsia="Times New Roman" w:hAnsi="Tahoma" w:cs="Tahoma"/>
          <w:sz w:val="20"/>
          <w:szCs w:val="20"/>
          <w:lang w:eastAsia="sl-SI"/>
        </w:rPr>
        <w:t xml:space="preserve"> mora ponudnik ročno/fizično podpisane ESPD obrazce (za vsakega od ostalih sodelujočih) v .pdf obliki ali v .xml formatu (elektronsko podpisan) naložiti na informacijski sistem e-JN </w:t>
      </w:r>
      <w:r w:rsidRPr="00C87A10">
        <w:rPr>
          <w:rFonts w:ascii="Tahoma" w:eastAsia="Times New Roman" w:hAnsi="Tahoma" w:cs="Tahoma"/>
          <w:b/>
          <w:sz w:val="20"/>
          <w:szCs w:val="20"/>
          <w:lang w:eastAsia="sl-SI"/>
        </w:rPr>
        <w:t>v razdelek »</w:t>
      </w:r>
      <w:r w:rsidR="00B34A61" w:rsidRPr="00C87A10">
        <w:rPr>
          <w:rFonts w:ascii="Tahoma" w:eastAsia="Times New Roman" w:hAnsi="Tahoma" w:cs="Tahoma"/>
          <w:b/>
          <w:sz w:val="20"/>
          <w:szCs w:val="20"/>
          <w:lang w:eastAsia="sl-SI"/>
        </w:rPr>
        <w:t>Sodelujoči - ESPD ostali sodelujoči</w:t>
      </w:r>
      <w:r w:rsidR="000350F4" w:rsidRPr="00C87A10">
        <w:rPr>
          <w:rFonts w:ascii="Tahoma" w:eastAsia="Times New Roman" w:hAnsi="Tahoma" w:cs="Tahoma"/>
          <w:b/>
          <w:sz w:val="20"/>
          <w:szCs w:val="20"/>
          <w:lang w:eastAsia="sl-SI"/>
        </w:rPr>
        <w:t>.</w:t>
      </w:r>
    </w:p>
    <w:p w14:paraId="0ECF71F5"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4753754E"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67C81F1B"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035E2C9F"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4EE2931F"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6532F16A"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6E645196"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199ADEC8"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656158B9"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6295A8A4"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227389F3"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457FF81C"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595E12ED"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0908F640"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37DBBB29"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03A7D96F"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594D1A04"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7DEBE91C" w14:textId="77777777" w:rsidR="008D6A44" w:rsidRPr="00381720" w:rsidRDefault="008D6A44" w:rsidP="00434B25">
      <w:pPr>
        <w:keepLines/>
        <w:widowControl w:val="0"/>
        <w:spacing w:after="0" w:line="240" w:lineRule="auto"/>
        <w:rPr>
          <w:rFonts w:ascii="Tahoma" w:eastAsia="Times New Roman" w:hAnsi="Tahoma" w:cs="Tahoma"/>
          <w:sz w:val="20"/>
          <w:szCs w:val="20"/>
          <w:lang w:eastAsia="sl-SI"/>
        </w:rPr>
      </w:pPr>
    </w:p>
    <w:p w14:paraId="5E5AD952"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r w:rsidRPr="00381720">
        <w:rPr>
          <w:rFonts w:ascii="Times New Roman" w:eastAsia="Times New Roman" w:hAnsi="Times New Roman"/>
          <w:sz w:val="20"/>
          <w:szCs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D6A44" w:rsidRPr="00381720" w14:paraId="11E37BF8" w14:textId="77777777" w:rsidTr="008D6A44">
        <w:tc>
          <w:tcPr>
            <w:tcW w:w="599" w:type="dxa"/>
            <w:tcBorders>
              <w:right w:val="nil"/>
            </w:tcBorders>
          </w:tcPr>
          <w:p w14:paraId="5E500C42"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p>
        </w:tc>
        <w:tc>
          <w:tcPr>
            <w:tcW w:w="7653" w:type="dxa"/>
            <w:tcBorders>
              <w:left w:val="nil"/>
            </w:tcBorders>
          </w:tcPr>
          <w:p w14:paraId="3FF32847"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IZJAVA O UDELEŽBI FIZIČNIH IN PRAVNIH OSEB V LASTNIŠTVU PONUDNIKA</w:t>
            </w:r>
          </w:p>
        </w:tc>
        <w:tc>
          <w:tcPr>
            <w:tcW w:w="912" w:type="dxa"/>
            <w:tcBorders>
              <w:right w:val="nil"/>
            </w:tcBorders>
          </w:tcPr>
          <w:p w14:paraId="6E5CFFA3"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i/>
                <w:sz w:val="20"/>
                <w:szCs w:val="20"/>
                <w:lang w:eastAsia="sl-SI"/>
              </w:rPr>
              <w:t xml:space="preserve">Priloga </w:t>
            </w:r>
          </w:p>
        </w:tc>
        <w:tc>
          <w:tcPr>
            <w:tcW w:w="551" w:type="dxa"/>
            <w:tcBorders>
              <w:left w:val="nil"/>
            </w:tcBorders>
          </w:tcPr>
          <w:p w14:paraId="00C7F3E0" w14:textId="77777777" w:rsidR="008D6A44" w:rsidRPr="00381720" w:rsidRDefault="008D6A44" w:rsidP="00434B25">
            <w:pPr>
              <w:keepLines/>
              <w:widowControl w:val="0"/>
              <w:spacing w:after="0" w:line="240" w:lineRule="auto"/>
              <w:jc w:val="both"/>
              <w:rPr>
                <w:rFonts w:ascii="Tahoma" w:eastAsia="Times New Roman" w:hAnsi="Tahoma" w:cs="Tahoma"/>
                <w:b/>
                <w:i/>
                <w:sz w:val="20"/>
                <w:szCs w:val="20"/>
                <w:lang w:eastAsia="sl-SI"/>
              </w:rPr>
            </w:pPr>
            <w:r w:rsidRPr="00381720">
              <w:rPr>
                <w:rFonts w:ascii="Tahoma" w:eastAsia="Times New Roman" w:hAnsi="Tahoma" w:cs="Tahoma"/>
                <w:b/>
                <w:i/>
                <w:sz w:val="20"/>
                <w:szCs w:val="20"/>
                <w:lang w:eastAsia="sl-SI"/>
              </w:rPr>
              <w:t>3/3</w:t>
            </w:r>
          </w:p>
        </w:tc>
      </w:tr>
    </w:tbl>
    <w:p w14:paraId="5F179749" w14:textId="77777777" w:rsidR="008D6A44" w:rsidRPr="00381720" w:rsidRDefault="008D6A44" w:rsidP="00434B25">
      <w:pPr>
        <w:keepLines/>
        <w:widowControl w:val="0"/>
        <w:tabs>
          <w:tab w:val="left" w:pos="284"/>
        </w:tabs>
        <w:spacing w:after="0" w:line="240" w:lineRule="auto"/>
        <w:rPr>
          <w:rFonts w:ascii="Tahoma" w:eastAsia="Times New Roman" w:hAnsi="Tahoma" w:cs="Tahoma"/>
          <w:b/>
          <w:sz w:val="20"/>
          <w:szCs w:val="20"/>
          <w:lang w:eastAsia="sl-SI"/>
        </w:rPr>
      </w:pPr>
    </w:p>
    <w:p w14:paraId="2713A7B8" w14:textId="77777777" w:rsidR="008D6A44" w:rsidRPr="00381720" w:rsidRDefault="008D6A44" w:rsidP="00434B25">
      <w:pPr>
        <w:keepLines/>
        <w:widowControl w:val="0"/>
        <w:tabs>
          <w:tab w:val="left" w:pos="284"/>
        </w:tabs>
        <w:spacing w:after="0" w:line="240" w:lineRule="auto"/>
        <w:jc w:val="right"/>
        <w:rPr>
          <w:rFonts w:ascii="Tahoma" w:eastAsia="Times New Roman" w:hAnsi="Tahoma" w:cs="Tahoma"/>
          <w:sz w:val="20"/>
          <w:szCs w:val="20"/>
          <w:lang w:eastAsia="sl-SI"/>
        </w:rPr>
      </w:pPr>
    </w:p>
    <w:p w14:paraId="3816180F" w14:textId="77777777" w:rsidR="008D6A44" w:rsidRPr="00381720" w:rsidRDefault="008D6A44" w:rsidP="00434B25">
      <w:pPr>
        <w:keepLines/>
        <w:widowControl w:val="0"/>
        <w:tabs>
          <w:tab w:val="left" w:pos="2694"/>
          <w:tab w:val="left" w:pos="2977"/>
        </w:tabs>
        <w:spacing w:after="0"/>
        <w:ind w:right="1"/>
        <w:jc w:val="center"/>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I Z J A V A</w:t>
      </w:r>
    </w:p>
    <w:p w14:paraId="42A5C599" w14:textId="77777777" w:rsidR="008D6A44" w:rsidRPr="00381720" w:rsidRDefault="008D6A44" w:rsidP="00434B25">
      <w:pPr>
        <w:keepLines/>
        <w:widowControl w:val="0"/>
        <w:spacing w:after="0"/>
        <w:ind w:right="1"/>
        <w:jc w:val="center"/>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O UDELEŽBI FIZIČNIH IN PRAVNIH OSEB V LASTNIŠTVU PONUDNIKA</w:t>
      </w:r>
    </w:p>
    <w:p w14:paraId="7AD6FB07" w14:textId="0713AECE" w:rsidR="008D6A44" w:rsidRPr="00381720" w:rsidRDefault="008D6A44" w:rsidP="00434B25">
      <w:pPr>
        <w:keepLines/>
        <w:widowControl w:val="0"/>
        <w:tabs>
          <w:tab w:val="left" w:pos="284"/>
        </w:tabs>
        <w:spacing w:after="0" w:line="240" w:lineRule="auto"/>
        <w:rPr>
          <w:rFonts w:ascii="Tahoma" w:eastAsia="Times New Roman" w:hAnsi="Tahoma" w:cs="Tahoma"/>
          <w:b/>
          <w:sz w:val="20"/>
          <w:szCs w:val="20"/>
          <w:lang w:eastAsia="sl-SI"/>
        </w:rPr>
      </w:pPr>
    </w:p>
    <w:p w14:paraId="2469427E" w14:textId="77777777" w:rsidR="008D6A44" w:rsidRPr="00381720" w:rsidRDefault="008D6A44" w:rsidP="00434B25">
      <w:pPr>
        <w:keepLines/>
        <w:widowControl w:val="0"/>
        <w:tabs>
          <w:tab w:val="left" w:pos="284"/>
        </w:tabs>
        <w:spacing w:after="0" w:line="240" w:lineRule="auto"/>
        <w:jc w:val="both"/>
        <w:rPr>
          <w:rFonts w:ascii="Tahoma" w:eastAsia="Times New Roman" w:hAnsi="Tahoma" w:cs="Tahoma"/>
          <w:sz w:val="20"/>
          <w:szCs w:val="20"/>
          <w:lang w:eastAsia="sl-SI"/>
        </w:rPr>
      </w:pPr>
    </w:p>
    <w:p w14:paraId="7528947E" w14:textId="77777777" w:rsidR="008D6A44" w:rsidRPr="00381720" w:rsidRDefault="008D6A44" w:rsidP="00434B25">
      <w:pPr>
        <w:keepLines/>
        <w:widowControl w:val="0"/>
        <w:spacing w:after="240" w:line="240" w:lineRule="auto"/>
        <w:jc w:val="both"/>
        <w:rPr>
          <w:rFonts w:ascii="Tahoma" w:eastAsia="Times New Roman" w:hAnsi="Tahoma" w:cs="Tahoma"/>
          <w:b/>
          <w:i/>
          <w:sz w:val="20"/>
          <w:szCs w:val="20"/>
          <w:lang w:eastAsia="sl-SI"/>
        </w:rPr>
      </w:pPr>
      <w:r w:rsidRPr="00381720">
        <w:rPr>
          <w:rFonts w:ascii="Tahoma" w:eastAsia="Times New Roman" w:hAnsi="Tahoma" w:cs="Tahoma"/>
          <w:b/>
          <w:i/>
          <w:sz w:val="20"/>
          <w:szCs w:val="20"/>
          <w:lang w:eastAsia="sl-SI"/>
        </w:rPr>
        <w:t>Podatki o pravni osebi (ponudniku):</w:t>
      </w:r>
    </w:p>
    <w:p w14:paraId="30D592DF" w14:textId="77777777" w:rsidR="008D6A44" w:rsidRPr="00381720" w:rsidRDefault="008D6A44" w:rsidP="00434B25">
      <w:pPr>
        <w:keepLines/>
        <w:widowControl w:val="0"/>
        <w:spacing w:after="0" w:line="360" w:lineRule="auto"/>
        <w:ind w:right="1"/>
        <w:jc w:val="both"/>
        <w:rPr>
          <w:rFonts w:ascii="Tahoma" w:eastAsia="Times New Roman" w:hAnsi="Tahoma" w:cs="Tahoma"/>
          <w:sz w:val="20"/>
          <w:szCs w:val="20"/>
          <w:lang w:eastAsia="sl-SI"/>
        </w:rPr>
      </w:pPr>
      <w:r w:rsidRPr="00381720">
        <w:rPr>
          <w:rFonts w:ascii="Tahoma" w:eastAsia="Times New Roman" w:hAnsi="Tahoma" w:cs="Tahoma"/>
          <w:bCs/>
          <w:sz w:val="20"/>
          <w:szCs w:val="20"/>
          <w:lang w:eastAsia="sl-SI"/>
        </w:rPr>
        <w:t>Polno</w:t>
      </w:r>
      <w:r w:rsidR="005C2E6C" w:rsidRPr="00381720">
        <w:rPr>
          <w:rFonts w:ascii="Tahoma" w:eastAsia="Times New Roman" w:hAnsi="Tahoma" w:cs="Tahoma"/>
          <w:bCs/>
          <w:sz w:val="20"/>
          <w:szCs w:val="20"/>
          <w:lang w:eastAsia="sl-SI"/>
        </w:rPr>
        <w:t xml:space="preserve"> </w:t>
      </w:r>
      <w:r w:rsidRPr="00381720">
        <w:rPr>
          <w:rFonts w:ascii="Tahoma" w:eastAsia="Times New Roman" w:hAnsi="Tahoma" w:cs="Tahoma"/>
          <w:bCs/>
          <w:sz w:val="20"/>
          <w:szCs w:val="20"/>
          <w:lang w:eastAsia="sl-SI"/>
        </w:rPr>
        <w:t>ime podjetja</w:t>
      </w:r>
      <w:r w:rsidRPr="00381720">
        <w:rPr>
          <w:rFonts w:ascii="Tahoma" w:eastAsia="Times New Roman" w:hAnsi="Tahoma" w:cs="Tahoma"/>
          <w:sz w:val="20"/>
          <w:szCs w:val="20"/>
          <w:lang w:eastAsia="sl-SI"/>
        </w:rPr>
        <w:t>: ___________________________________________________________________</w:t>
      </w:r>
    </w:p>
    <w:p w14:paraId="0C703A79" w14:textId="77777777" w:rsidR="008D6A44" w:rsidRPr="00381720" w:rsidRDefault="008D6A44" w:rsidP="00434B25">
      <w:pPr>
        <w:keepLines/>
        <w:widowControl w:val="0"/>
        <w:spacing w:after="0" w:line="360" w:lineRule="auto"/>
        <w:ind w:right="1"/>
        <w:jc w:val="both"/>
        <w:rPr>
          <w:rFonts w:ascii="Tahoma" w:eastAsia="Times New Roman" w:hAnsi="Tahoma" w:cs="Tahoma"/>
          <w:sz w:val="20"/>
          <w:szCs w:val="20"/>
          <w:lang w:eastAsia="sl-SI"/>
        </w:rPr>
      </w:pPr>
      <w:r w:rsidRPr="00381720">
        <w:rPr>
          <w:rFonts w:ascii="Tahoma" w:eastAsia="Times New Roman" w:hAnsi="Tahoma" w:cs="Tahoma"/>
          <w:bCs/>
          <w:sz w:val="20"/>
          <w:szCs w:val="20"/>
          <w:lang w:eastAsia="sl-SI"/>
        </w:rPr>
        <w:t>Sedež podjetja</w:t>
      </w:r>
      <w:r w:rsidRPr="00381720">
        <w:rPr>
          <w:rFonts w:ascii="Tahoma" w:eastAsia="Times New Roman" w:hAnsi="Tahoma" w:cs="Tahoma"/>
          <w:sz w:val="20"/>
          <w:szCs w:val="20"/>
          <w:lang w:eastAsia="sl-SI"/>
        </w:rPr>
        <w:t>: ______________________________________________________________________</w:t>
      </w:r>
    </w:p>
    <w:p w14:paraId="487FF60B" w14:textId="77777777" w:rsidR="008D6A44" w:rsidRPr="00381720" w:rsidRDefault="008D6A44" w:rsidP="00434B25">
      <w:pPr>
        <w:keepLines/>
        <w:widowControl w:val="0"/>
        <w:spacing w:after="0" w:line="360" w:lineRule="auto"/>
        <w:ind w:right="1"/>
        <w:jc w:val="both"/>
        <w:rPr>
          <w:rFonts w:ascii="Tahoma" w:eastAsia="Times New Roman" w:hAnsi="Tahoma" w:cs="Tahoma"/>
          <w:sz w:val="20"/>
          <w:szCs w:val="20"/>
          <w:lang w:eastAsia="sl-SI"/>
        </w:rPr>
      </w:pPr>
      <w:r w:rsidRPr="00381720">
        <w:rPr>
          <w:rFonts w:ascii="Tahoma" w:eastAsia="Times New Roman" w:hAnsi="Tahoma" w:cs="Tahoma"/>
          <w:bCs/>
          <w:sz w:val="20"/>
          <w:szCs w:val="20"/>
          <w:lang w:eastAsia="sl-SI"/>
        </w:rPr>
        <w:t>Občina sedeža podjetja</w:t>
      </w:r>
      <w:r w:rsidRPr="00381720">
        <w:rPr>
          <w:rFonts w:ascii="Tahoma" w:eastAsia="Times New Roman" w:hAnsi="Tahoma" w:cs="Tahoma"/>
          <w:sz w:val="20"/>
          <w:szCs w:val="20"/>
          <w:lang w:eastAsia="sl-SI"/>
        </w:rPr>
        <w:t>: _______________________________________________________________</w:t>
      </w:r>
    </w:p>
    <w:p w14:paraId="700EE5C6" w14:textId="77777777" w:rsidR="008D6A44" w:rsidRPr="00381720" w:rsidRDefault="008D6A44" w:rsidP="00434B25">
      <w:pPr>
        <w:keepLines/>
        <w:widowControl w:val="0"/>
        <w:spacing w:after="0" w:line="360" w:lineRule="auto"/>
        <w:ind w:right="1"/>
        <w:jc w:val="both"/>
        <w:rPr>
          <w:rFonts w:ascii="Tahoma" w:eastAsia="Times New Roman" w:hAnsi="Tahoma" w:cs="Tahoma"/>
          <w:sz w:val="20"/>
          <w:szCs w:val="20"/>
          <w:lang w:eastAsia="sl-SI"/>
        </w:rPr>
      </w:pPr>
      <w:r w:rsidRPr="00381720">
        <w:rPr>
          <w:rFonts w:ascii="Tahoma" w:eastAsia="Times New Roman" w:hAnsi="Tahoma" w:cs="Tahoma"/>
          <w:bCs/>
          <w:sz w:val="20"/>
          <w:szCs w:val="20"/>
          <w:lang w:eastAsia="sl-SI"/>
        </w:rPr>
        <w:t>Številka vpisa v sodni register (št. vložka)</w:t>
      </w:r>
      <w:r w:rsidRPr="00381720">
        <w:rPr>
          <w:rFonts w:ascii="Tahoma" w:eastAsia="Times New Roman" w:hAnsi="Tahoma" w:cs="Tahoma"/>
          <w:sz w:val="20"/>
          <w:szCs w:val="20"/>
          <w:lang w:eastAsia="sl-SI"/>
        </w:rPr>
        <w:t>: _________________________________________________</w:t>
      </w:r>
    </w:p>
    <w:p w14:paraId="0691DEB6" w14:textId="77777777" w:rsidR="008D6A44" w:rsidRPr="00381720" w:rsidRDefault="008D6A44" w:rsidP="00434B25">
      <w:pPr>
        <w:keepLines/>
        <w:widowControl w:val="0"/>
        <w:spacing w:after="0" w:line="360" w:lineRule="auto"/>
        <w:ind w:right="1"/>
        <w:jc w:val="both"/>
        <w:rPr>
          <w:rFonts w:ascii="Tahoma" w:eastAsia="Times New Roman" w:hAnsi="Tahoma" w:cs="Tahoma"/>
          <w:sz w:val="20"/>
          <w:szCs w:val="20"/>
          <w:lang w:eastAsia="sl-SI"/>
        </w:rPr>
      </w:pPr>
      <w:r w:rsidRPr="00381720">
        <w:rPr>
          <w:rFonts w:ascii="Tahoma" w:eastAsia="Times New Roman" w:hAnsi="Tahoma" w:cs="Tahoma"/>
          <w:bCs/>
          <w:sz w:val="20"/>
          <w:szCs w:val="20"/>
          <w:lang w:eastAsia="sl-SI"/>
        </w:rPr>
        <w:t>Matična številka podjetja</w:t>
      </w:r>
      <w:r w:rsidRPr="00381720">
        <w:rPr>
          <w:rFonts w:ascii="Tahoma" w:eastAsia="Times New Roman" w:hAnsi="Tahoma" w:cs="Tahoma"/>
          <w:sz w:val="20"/>
          <w:szCs w:val="20"/>
          <w:lang w:eastAsia="sl-SI"/>
        </w:rPr>
        <w:t>: ______________________________________________________________</w:t>
      </w:r>
    </w:p>
    <w:p w14:paraId="2519904F" w14:textId="77777777" w:rsidR="008D6A44" w:rsidRPr="00381720" w:rsidRDefault="008D6A44" w:rsidP="00434B25">
      <w:pPr>
        <w:keepLines/>
        <w:widowControl w:val="0"/>
        <w:spacing w:after="0" w:line="360" w:lineRule="auto"/>
        <w:ind w:right="1"/>
        <w:jc w:val="both"/>
        <w:rPr>
          <w:rFonts w:ascii="Tahoma" w:eastAsia="Times New Roman" w:hAnsi="Tahoma" w:cs="Tahoma"/>
          <w:sz w:val="20"/>
          <w:szCs w:val="20"/>
          <w:lang w:eastAsia="sl-SI"/>
        </w:rPr>
      </w:pPr>
      <w:r w:rsidRPr="00381720">
        <w:rPr>
          <w:rFonts w:ascii="Tahoma" w:eastAsia="Times New Roman" w:hAnsi="Tahoma" w:cs="Tahoma"/>
          <w:bCs/>
          <w:sz w:val="20"/>
          <w:szCs w:val="20"/>
          <w:lang w:eastAsia="sl-SI"/>
        </w:rPr>
        <w:t xml:space="preserve">ID </w:t>
      </w:r>
      <w:r w:rsidR="005C2E6C" w:rsidRPr="00381720">
        <w:rPr>
          <w:rFonts w:ascii="Tahoma" w:eastAsia="Times New Roman" w:hAnsi="Tahoma" w:cs="Tahoma"/>
          <w:bCs/>
          <w:sz w:val="20"/>
          <w:szCs w:val="20"/>
          <w:lang w:eastAsia="sl-SI"/>
        </w:rPr>
        <w:t>za</w:t>
      </w:r>
      <w:r w:rsidRPr="00381720">
        <w:rPr>
          <w:rFonts w:ascii="Tahoma" w:eastAsia="Times New Roman" w:hAnsi="Tahoma" w:cs="Tahoma"/>
          <w:bCs/>
          <w:sz w:val="20"/>
          <w:szCs w:val="20"/>
          <w:lang w:eastAsia="sl-SI"/>
        </w:rPr>
        <w:t xml:space="preserve"> DDV:</w:t>
      </w:r>
      <w:r w:rsidRPr="00381720">
        <w:rPr>
          <w:rFonts w:ascii="Tahoma" w:eastAsia="Times New Roman" w:hAnsi="Tahoma" w:cs="Tahoma"/>
          <w:sz w:val="20"/>
          <w:szCs w:val="20"/>
          <w:lang w:eastAsia="sl-SI"/>
        </w:rPr>
        <w:t>________________________________________________________________________</w:t>
      </w:r>
    </w:p>
    <w:p w14:paraId="60C1F645" w14:textId="77777777" w:rsidR="008D6A44" w:rsidRPr="00381720" w:rsidRDefault="008D6A44" w:rsidP="00434B25">
      <w:pPr>
        <w:keepLines/>
        <w:widowControl w:val="0"/>
        <w:spacing w:after="0" w:line="240" w:lineRule="auto"/>
        <w:ind w:right="1"/>
        <w:jc w:val="both"/>
        <w:rPr>
          <w:rFonts w:ascii="Tahoma" w:eastAsia="Times New Roman" w:hAnsi="Tahoma" w:cs="Tahoma"/>
          <w:sz w:val="20"/>
          <w:szCs w:val="20"/>
          <w:lang w:eastAsia="sl-SI"/>
        </w:rPr>
      </w:pPr>
    </w:p>
    <w:p w14:paraId="0C11B187"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V zvezi z javnim naročilom </w:t>
      </w:r>
      <w:r w:rsidR="00B005E2">
        <w:rPr>
          <w:rFonts w:ascii="Tahoma" w:eastAsia="Times New Roman" w:hAnsi="Tahoma" w:cs="Tahoma"/>
          <w:b/>
          <w:sz w:val="20"/>
          <w:szCs w:val="20"/>
          <w:lang w:eastAsia="sl-SI"/>
        </w:rPr>
        <w:t>VKS-</w:t>
      </w:r>
      <w:r w:rsidR="003C7D38">
        <w:rPr>
          <w:rFonts w:ascii="Tahoma" w:eastAsia="Times New Roman" w:hAnsi="Tahoma" w:cs="Tahoma"/>
          <w:b/>
          <w:sz w:val="20"/>
          <w:szCs w:val="20"/>
          <w:lang w:eastAsia="sl-SI"/>
        </w:rPr>
        <w:t>224/22</w:t>
      </w:r>
      <w:r w:rsidR="0066633C" w:rsidRPr="00381720">
        <w:rPr>
          <w:rFonts w:ascii="Tahoma" w:eastAsia="Times New Roman" w:hAnsi="Tahoma" w:cs="Tahoma"/>
          <w:b/>
          <w:sz w:val="20"/>
          <w:szCs w:val="20"/>
          <w:lang w:eastAsia="sl-SI"/>
        </w:rPr>
        <w:t xml:space="preserve"> – »</w:t>
      </w:r>
      <w:r w:rsidR="00B005E2">
        <w:rPr>
          <w:rFonts w:ascii="Tahoma" w:eastAsia="Times New Roman" w:hAnsi="Tahoma" w:cs="Tahoma"/>
          <w:b/>
          <w:sz w:val="20"/>
          <w:szCs w:val="20"/>
          <w:lang w:eastAsia="sl-SI"/>
        </w:rPr>
        <w:t>TEKOČE SERVISIRANJE IN VZDRŽEVANJE ČRPALK NA RCERO LJUBLJANA</w:t>
      </w:r>
      <w:r w:rsidR="0066633C" w:rsidRPr="00381720">
        <w:rPr>
          <w:rFonts w:ascii="Tahoma" w:eastAsia="Times New Roman" w:hAnsi="Tahoma" w:cs="Tahoma"/>
          <w:b/>
          <w:sz w:val="20"/>
          <w:szCs w:val="20"/>
          <w:lang w:eastAsia="sl-SI"/>
        </w:rPr>
        <w:t>«</w:t>
      </w:r>
      <w:r w:rsidRPr="00381720">
        <w:rPr>
          <w:rFonts w:ascii="Tahoma" w:eastAsia="Times New Roman" w:hAnsi="Tahoma" w:cs="Tahoma"/>
          <w:b/>
          <w:sz w:val="20"/>
          <w:szCs w:val="20"/>
          <w:lang w:eastAsia="sl-SI"/>
        </w:rPr>
        <w:t xml:space="preserve"> </w:t>
      </w:r>
      <w:r w:rsidRPr="00381720">
        <w:rPr>
          <w:rFonts w:ascii="Tahoma" w:eastAsia="Times New Roman" w:hAnsi="Tahoma" w:cs="Tahoma"/>
          <w:sz w:val="20"/>
          <w:szCs w:val="20"/>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1DD43035" w14:textId="77777777" w:rsidR="00B4055E" w:rsidRPr="00381720" w:rsidRDefault="00B4055E" w:rsidP="00434B25">
      <w:pPr>
        <w:keepLines/>
        <w:widowControl w:val="0"/>
        <w:spacing w:after="0" w:line="240" w:lineRule="auto"/>
        <w:jc w:val="both"/>
        <w:rPr>
          <w:rFonts w:ascii="Times New Roman" w:eastAsia="Times New Roman" w:hAnsi="Times New Roman"/>
          <w:sz w:val="20"/>
          <w:szCs w:val="20"/>
          <w:lang w:eastAsia="sl-SI"/>
        </w:rPr>
      </w:pPr>
    </w:p>
    <w:p w14:paraId="704A2284" w14:textId="77777777" w:rsidR="008D6A44" w:rsidRPr="00381720" w:rsidRDefault="008D6A44" w:rsidP="00434B25">
      <w:pPr>
        <w:keepLines/>
        <w:widowControl w:val="0"/>
        <w:spacing w:after="0" w:line="240" w:lineRule="auto"/>
        <w:jc w:val="both"/>
        <w:rPr>
          <w:rFonts w:ascii="Times New Roman" w:eastAsia="Times New Roman" w:hAnsi="Times New Roman"/>
          <w:sz w:val="20"/>
          <w:szCs w:val="20"/>
          <w:lang w:eastAsia="sl-SI"/>
        </w:rPr>
      </w:pPr>
      <w:r w:rsidRPr="00381720">
        <w:rPr>
          <w:rFonts w:ascii="Times New Roman" w:eastAsia="Times New Roman" w:hAnsi="Times New Roman"/>
          <w:sz w:val="20"/>
          <w:szCs w:val="20"/>
          <w:lang w:eastAsia="sl-SI"/>
        </w:rPr>
        <w:t xml:space="preserve">  </w:t>
      </w:r>
    </w:p>
    <w:p w14:paraId="671B03CF"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b/>
          <w:sz w:val="20"/>
          <w:szCs w:val="20"/>
          <w:lang w:eastAsia="sl-SI"/>
        </w:rPr>
        <w:t>IZJAVLJAMO</w:t>
      </w:r>
      <w:r w:rsidRPr="00381720">
        <w:rPr>
          <w:rFonts w:ascii="Tahoma" w:eastAsia="Times New Roman" w:hAnsi="Tahoma" w:cs="Tahoma"/>
          <w:sz w:val="20"/>
          <w:szCs w:val="20"/>
          <w:lang w:eastAsia="sl-SI"/>
        </w:rPr>
        <w:t xml:space="preserve">, da so pri lastništvu zgoraj navedenega ponudnika udeležene naslednje </w:t>
      </w:r>
      <w:r w:rsidRPr="00381720">
        <w:rPr>
          <w:rFonts w:ascii="Tahoma" w:eastAsia="Times New Roman" w:hAnsi="Tahoma" w:cs="Tahoma"/>
          <w:sz w:val="20"/>
          <w:szCs w:val="20"/>
          <w:u w:val="single"/>
          <w:lang w:eastAsia="sl-SI"/>
        </w:rPr>
        <w:t>pravne osebe</w:t>
      </w:r>
      <w:r w:rsidRPr="00381720">
        <w:rPr>
          <w:rFonts w:ascii="Tahoma" w:eastAsia="Times New Roman" w:hAnsi="Tahoma" w:cs="Tahoma"/>
          <w:sz w:val="20"/>
          <w:szCs w:val="20"/>
          <w:lang w:eastAsia="sl-SI"/>
        </w:rPr>
        <w:t>, vključno z udeležbo tihih družbenikov:</w:t>
      </w:r>
    </w:p>
    <w:p w14:paraId="126DFEBC"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8D6A44" w:rsidRPr="00381720" w14:paraId="40FA6569"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20D2204E"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82E180B"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5B5D3151"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2139C9AB"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Delež lastništva v %</w:t>
            </w:r>
          </w:p>
        </w:tc>
      </w:tr>
      <w:tr w:rsidR="008D6A44" w:rsidRPr="00381720" w14:paraId="4B7FE785"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61114123"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DFCCD4E"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165D1144"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0B6C0EC9"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r w:rsidR="008D6A44" w:rsidRPr="00381720" w14:paraId="49A410CB"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04E1C37E"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2.</w:t>
            </w:r>
          </w:p>
        </w:tc>
        <w:tc>
          <w:tcPr>
            <w:tcW w:w="3403" w:type="dxa"/>
            <w:tcBorders>
              <w:top w:val="single" w:sz="4" w:space="0" w:color="auto"/>
              <w:left w:val="single" w:sz="4" w:space="0" w:color="auto"/>
              <w:bottom w:val="single" w:sz="4" w:space="0" w:color="auto"/>
              <w:right w:val="single" w:sz="4" w:space="0" w:color="auto"/>
            </w:tcBorders>
          </w:tcPr>
          <w:p w14:paraId="64157B02"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71CEB72"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1B814796"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r w:rsidR="008D6A44" w:rsidRPr="00381720" w14:paraId="1496AED9"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36252AA4"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3.</w:t>
            </w:r>
          </w:p>
        </w:tc>
        <w:tc>
          <w:tcPr>
            <w:tcW w:w="3403" w:type="dxa"/>
            <w:tcBorders>
              <w:top w:val="single" w:sz="4" w:space="0" w:color="auto"/>
              <w:left w:val="single" w:sz="4" w:space="0" w:color="auto"/>
              <w:bottom w:val="single" w:sz="4" w:space="0" w:color="auto"/>
              <w:right w:val="single" w:sz="4" w:space="0" w:color="auto"/>
            </w:tcBorders>
          </w:tcPr>
          <w:p w14:paraId="4AE1A8D3"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4E1678EC"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4F29E082"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r w:rsidR="008D6A44" w:rsidRPr="00381720" w14:paraId="5FD0143C"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73BE8994"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4.</w:t>
            </w:r>
          </w:p>
        </w:tc>
        <w:tc>
          <w:tcPr>
            <w:tcW w:w="3403" w:type="dxa"/>
            <w:tcBorders>
              <w:top w:val="single" w:sz="4" w:space="0" w:color="auto"/>
              <w:left w:val="single" w:sz="4" w:space="0" w:color="auto"/>
              <w:bottom w:val="single" w:sz="4" w:space="0" w:color="auto"/>
              <w:right w:val="single" w:sz="4" w:space="0" w:color="auto"/>
            </w:tcBorders>
          </w:tcPr>
          <w:p w14:paraId="6FB0EF4B"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71D90C40"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EB7E4C5"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r w:rsidR="008D6A44" w:rsidRPr="00381720" w14:paraId="295F3335"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4CA52441"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5.</w:t>
            </w:r>
          </w:p>
        </w:tc>
        <w:tc>
          <w:tcPr>
            <w:tcW w:w="3403" w:type="dxa"/>
            <w:tcBorders>
              <w:top w:val="single" w:sz="4" w:space="0" w:color="auto"/>
              <w:left w:val="single" w:sz="4" w:space="0" w:color="auto"/>
              <w:bottom w:val="single" w:sz="4" w:space="0" w:color="auto"/>
              <w:right w:val="single" w:sz="4" w:space="0" w:color="auto"/>
            </w:tcBorders>
          </w:tcPr>
          <w:p w14:paraId="766C9F03"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401D2848"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399F251A"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r w:rsidR="008D6A44" w:rsidRPr="00381720" w14:paraId="742375EF"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443C4D26"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w:t>
            </w:r>
          </w:p>
        </w:tc>
        <w:tc>
          <w:tcPr>
            <w:tcW w:w="3403" w:type="dxa"/>
            <w:tcBorders>
              <w:top w:val="single" w:sz="4" w:space="0" w:color="auto"/>
              <w:left w:val="single" w:sz="4" w:space="0" w:color="auto"/>
              <w:bottom w:val="single" w:sz="4" w:space="0" w:color="auto"/>
              <w:right w:val="single" w:sz="4" w:space="0" w:color="auto"/>
            </w:tcBorders>
          </w:tcPr>
          <w:p w14:paraId="58687CED"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B8D6CEF"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3B98E8B0"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bl>
    <w:p w14:paraId="0F705567"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p w14:paraId="63890265" w14:textId="77777777" w:rsidR="00B4055E" w:rsidRPr="00381720" w:rsidRDefault="00B4055E" w:rsidP="00434B25">
      <w:pPr>
        <w:keepLines/>
        <w:widowControl w:val="0"/>
        <w:spacing w:after="0" w:line="240" w:lineRule="auto"/>
        <w:jc w:val="both"/>
        <w:rPr>
          <w:rFonts w:ascii="Tahoma" w:eastAsia="Times New Roman" w:hAnsi="Tahoma" w:cs="Tahoma"/>
          <w:b/>
          <w:sz w:val="20"/>
          <w:szCs w:val="20"/>
          <w:lang w:eastAsia="sl-SI"/>
        </w:rPr>
      </w:pPr>
    </w:p>
    <w:p w14:paraId="1A2DBC74"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b/>
          <w:sz w:val="20"/>
          <w:szCs w:val="20"/>
          <w:lang w:eastAsia="sl-SI"/>
        </w:rPr>
        <w:t>IZJAVLJAMO</w:t>
      </w:r>
      <w:r w:rsidRPr="00381720">
        <w:rPr>
          <w:rFonts w:ascii="Tahoma" w:eastAsia="Times New Roman" w:hAnsi="Tahoma" w:cs="Tahoma"/>
          <w:sz w:val="20"/>
          <w:szCs w:val="20"/>
          <w:lang w:eastAsia="sl-SI"/>
        </w:rPr>
        <w:t xml:space="preserve">, da so pri lastništvu zgoraj navedenega ponudnika udeležene naslednje </w:t>
      </w:r>
      <w:r w:rsidRPr="00381720">
        <w:rPr>
          <w:rFonts w:ascii="Tahoma" w:eastAsia="Times New Roman" w:hAnsi="Tahoma" w:cs="Tahoma"/>
          <w:sz w:val="20"/>
          <w:szCs w:val="20"/>
          <w:u w:val="single"/>
          <w:lang w:eastAsia="sl-SI"/>
        </w:rPr>
        <w:t>fizične osebe</w:t>
      </w:r>
      <w:r w:rsidRPr="00381720">
        <w:rPr>
          <w:rFonts w:ascii="Tahoma" w:eastAsia="Times New Roman" w:hAnsi="Tahoma" w:cs="Tahoma"/>
          <w:sz w:val="20"/>
          <w:szCs w:val="20"/>
          <w:lang w:eastAsia="sl-SI"/>
        </w:rPr>
        <w:t>, vključno z udeležbo tihih družbenikov:</w:t>
      </w:r>
    </w:p>
    <w:p w14:paraId="67A366DC"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8D6A44" w:rsidRPr="00381720" w14:paraId="121A2007" w14:textId="77777777" w:rsidTr="008D6A44">
        <w:tc>
          <w:tcPr>
            <w:tcW w:w="534" w:type="dxa"/>
            <w:tcBorders>
              <w:top w:val="single" w:sz="4" w:space="0" w:color="auto"/>
              <w:left w:val="single" w:sz="4" w:space="0" w:color="auto"/>
              <w:bottom w:val="single" w:sz="4" w:space="0" w:color="auto"/>
              <w:right w:val="single" w:sz="4" w:space="0" w:color="auto"/>
            </w:tcBorders>
            <w:hideMark/>
          </w:tcPr>
          <w:p w14:paraId="02ADF306"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6650CC46"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44B981E2"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BB88D86"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Delež lastništva v %</w:t>
            </w:r>
          </w:p>
        </w:tc>
      </w:tr>
      <w:tr w:rsidR="008D6A44" w:rsidRPr="00381720" w14:paraId="2E0C147E" w14:textId="77777777" w:rsidTr="008D6A44">
        <w:tc>
          <w:tcPr>
            <w:tcW w:w="534" w:type="dxa"/>
            <w:tcBorders>
              <w:top w:val="single" w:sz="4" w:space="0" w:color="auto"/>
              <w:left w:val="single" w:sz="4" w:space="0" w:color="auto"/>
              <w:bottom w:val="single" w:sz="4" w:space="0" w:color="auto"/>
              <w:right w:val="single" w:sz="4" w:space="0" w:color="auto"/>
            </w:tcBorders>
            <w:hideMark/>
          </w:tcPr>
          <w:p w14:paraId="0F4B77ED"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1.</w:t>
            </w:r>
          </w:p>
        </w:tc>
        <w:tc>
          <w:tcPr>
            <w:tcW w:w="3402" w:type="dxa"/>
            <w:tcBorders>
              <w:top w:val="single" w:sz="4" w:space="0" w:color="auto"/>
              <w:left w:val="single" w:sz="4" w:space="0" w:color="auto"/>
              <w:bottom w:val="single" w:sz="4" w:space="0" w:color="auto"/>
              <w:right w:val="single" w:sz="4" w:space="0" w:color="auto"/>
            </w:tcBorders>
          </w:tcPr>
          <w:p w14:paraId="5D44683B"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45F94EC"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01E0F462"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r w:rsidR="008D6A44" w:rsidRPr="00381720" w14:paraId="4B4E2906" w14:textId="77777777" w:rsidTr="008D6A44">
        <w:tc>
          <w:tcPr>
            <w:tcW w:w="534" w:type="dxa"/>
            <w:tcBorders>
              <w:top w:val="single" w:sz="4" w:space="0" w:color="auto"/>
              <w:left w:val="single" w:sz="4" w:space="0" w:color="auto"/>
              <w:bottom w:val="single" w:sz="4" w:space="0" w:color="auto"/>
              <w:right w:val="single" w:sz="4" w:space="0" w:color="auto"/>
            </w:tcBorders>
            <w:hideMark/>
          </w:tcPr>
          <w:p w14:paraId="207AE4CB"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5A80103"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93B8B95"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3C66B583"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r w:rsidR="008D6A44" w:rsidRPr="00381720" w14:paraId="4A78FE12" w14:textId="77777777" w:rsidTr="008D6A44">
        <w:tc>
          <w:tcPr>
            <w:tcW w:w="534" w:type="dxa"/>
            <w:tcBorders>
              <w:top w:val="single" w:sz="4" w:space="0" w:color="auto"/>
              <w:left w:val="single" w:sz="4" w:space="0" w:color="auto"/>
              <w:bottom w:val="single" w:sz="4" w:space="0" w:color="auto"/>
              <w:right w:val="single" w:sz="4" w:space="0" w:color="auto"/>
            </w:tcBorders>
            <w:hideMark/>
          </w:tcPr>
          <w:p w14:paraId="10889B22"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3B4138F"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0E5F353C"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58A01EE"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r w:rsidR="008D6A44" w:rsidRPr="00381720" w14:paraId="641448BB" w14:textId="77777777" w:rsidTr="008D6A44">
        <w:tc>
          <w:tcPr>
            <w:tcW w:w="534" w:type="dxa"/>
            <w:tcBorders>
              <w:top w:val="single" w:sz="4" w:space="0" w:color="auto"/>
              <w:left w:val="single" w:sz="4" w:space="0" w:color="auto"/>
              <w:bottom w:val="single" w:sz="4" w:space="0" w:color="auto"/>
              <w:right w:val="single" w:sz="4" w:space="0" w:color="auto"/>
            </w:tcBorders>
            <w:hideMark/>
          </w:tcPr>
          <w:p w14:paraId="1EB7E710"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4.</w:t>
            </w:r>
          </w:p>
        </w:tc>
        <w:tc>
          <w:tcPr>
            <w:tcW w:w="3402" w:type="dxa"/>
            <w:tcBorders>
              <w:top w:val="single" w:sz="4" w:space="0" w:color="auto"/>
              <w:left w:val="single" w:sz="4" w:space="0" w:color="auto"/>
              <w:bottom w:val="single" w:sz="4" w:space="0" w:color="auto"/>
              <w:right w:val="single" w:sz="4" w:space="0" w:color="auto"/>
            </w:tcBorders>
          </w:tcPr>
          <w:p w14:paraId="10280138"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9C381DB"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0C599776"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r w:rsidR="008D6A44" w:rsidRPr="00381720" w14:paraId="55F38324" w14:textId="77777777" w:rsidTr="008D6A44">
        <w:tc>
          <w:tcPr>
            <w:tcW w:w="534" w:type="dxa"/>
            <w:tcBorders>
              <w:top w:val="single" w:sz="4" w:space="0" w:color="auto"/>
              <w:left w:val="single" w:sz="4" w:space="0" w:color="auto"/>
              <w:bottom w:val="single" w:sz="4" w:space="0" w:color="auto"/>
              <w:right w:val="single" w:sz="4" w:space="0" w:color="auto"/>
            </w:tcBorders>
            <w:hideMark/>
          </w:tcPr>
          <w:p w14:paraId="793716FB"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1798E59"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F56CD37"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000B8B81"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r w:rsidR="008D6A44" w:rsidRPr="00381720" w14:paraId="4B7EF095" w14:textId="77777777" w:rsidTr="008D6A44">
        <w:tc>
          <w:tcPr>
            <w:tcW w:w="534" w:type="dxa"/>
            <w:tcBorders>
              <w:top w:val="single" w:sz="4" w:space="0" w:color="auto"/>
              <w:left w:val="single" w:sz="4" w:space="0" w:color="auto"/>
              <w:bottom w:val="single" w:sz="4" w:space="0" w:color="auto"/>
              <w:right w:val="single" w:sz="4" w:space="0" w:color="auto"/>
            </w:tcBorders>
            <w:hideMark/>
          </w:tcPr>
          <w:p w14:paraId="79FAED85"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lastRenderedPageBreak/>
              <w:t>…</w:t>
            </w:r>
          </w:p>
        </w:tc>
        <w:tc>
          <w:tcPr>
            <w:tcW w:w="3402" w:type="dxa"/>
            <w:tcBorders>
              <w:top w:val="single" w:sz="4" w:space="0" w:color="auto"/>
              <w:left w:val="single" w:sz="4" w:space="0" w:color="auto"/>
              <w:bottom w:val="single" w:sz="4" w:space="0" w:color="auto"/>
              <w:right w:val="single" w:sz="4" w:space="0" w:color="auto"/>
            </w:tcBorders>
          </w:tcPr>
          <w:p w14:paraId="2A76EEF2"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FB9757C"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8DCD908"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bl>
    <w:p w14:paraId="5FE05486"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p w14:paraId="3C179510"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p w14:paraId="6FBE4E5E" w14:textId="77777777" w:rsidR="00B4055E" w:rsidRPr="00381720" w:rsidRDefault="00B4055E" w:rsidP="00434B25">
      <w:pPr>
        <w:keepLines/>
        <w:widowControl w:val="0"/>
        <w:spacing w:after="0" w:line="240" w:lineRule="auto"/>
        <w:jc w:val="both"/>
        <w:rPr>
          <w:rFonts w:ascii="Tahoma" w:eastAsia="Times New Roman" w:hAnsi="Tahoma" w:cs="Tahoma"/>
          <w:b/>
          <w:sz w:val="20"/>
          <w:szCs w:val="20"/>
          <w:lang w:eastAsia="sl-SI"/>
        </w:rPr>
      </w:pPr>
    </w:p>
    <w:p w14:paraId="72D157E4"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b/>
          <w:sz w:val="20"/>
          <w:szCs w:val="20"/>
          <w:lang w:eastAsia="sl-SI"/>
        </w:rPr>
        <w:t>IZJAVLJAMO</w:t>
      </w:r>
      <w:r w:rsidRPr="00381720">
        <w:rPr>
          <w:rFonts w:ascii="Tahoma" w:eastAsia="Times New Roman" w:hAnsi="Tahoma" w:cs="Tahoma"/>
          <w:sz w:val="20"/>
          <w:szCs w:val="20"/>
          <w:lang w:eastAsia="sl-SI"/>
        </w:rPr>
        <w:t xml:space="preserve">, da so skladno z določbami zakona, ki ureja gospodarske družbe, </w:t>
      </w:r>
      <w:r w:rsidRPr="00381720">
        <w:rPr>
          <w:rFonts w:ascii="Tahoma" w:eastAsia="Times New Roman" w:hAnsi="Tahoma" w:cs="Tahoma"/>
          <w:sz w:val="20"/>
          <w:szCs w:val="20"/>
          <w:u w:val="single"/>
          <w:lang w:eastAsia="sl-SI"/>
        </w:rPr>
        <w:t>povezane družbe</w:t>
      </w:r>
      <w:r w:rsidRPr="00381720">
        <w:rPr>
          <w:rFonts w:ascii="Tahoma" w:eastAsia="Times New Roman" w:hAnsi="Tahoma" w:cs="Tahoma"/>
          <w:sz w:val="20"/>
          <w:szCs w:val="20"/>
          <w:lang w:eastAsia="sl-SI"/>
        </w:rPr>
        <w:t xml:space="preserve"> z zgoraj navedenim ponudnikom, naslednji gospodarski subjekti:</w:t>
      </w:r>
    </w:p>
    <w:p w14:paraId="6425CDD2"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8D6A44" w:rsidRPr="00381720" w14:paraId="635E300C"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1955E535"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0F46D5A8"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B7F58BD"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4F7C01CF"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Matična številka</w:t>
            </w:r>
          </w:p>
        </w:tc>
      </w:tr>
      <w:tr w:rsidR="008D6A44" w:rsidRPr="00381720" w14:paraId="2893113C"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2F663200"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1.</w:t>
            </w:r>
          </w:p>
        </w:tc>
        <w:tc>
          <w:tcPr>
            <w:tcW w:w="3376" w:type="dxa"/>
            <w:tcBorders>
              <w:top w:val="single" w:sz="4" w:space="0" w:color="auto"/>
              <w:left w:val="single" w:sz="4" w:space="0" w:color="auto"/>
              <w:bottom w:val="single" w:sz="4" w:space="0" w:color="auto"/>
              <w:right w:val="single" w:sz="4" w:space="0" w:color="auto"/>
            </w:tcBorders>
          </w:tcPr>
          <w:p w14:paraId="7E98E437"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4A78175A"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7C24BDD2"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r w:rsidR="008D6A44" w:rsidRPr="00381720" w14:paraId="6A6176B1"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2D08ECA9"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A6BDC45"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26EE2AD8"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19EE69E7"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r w:rsidR="008D6A44" w:rsidRPr="00381720" w14:paraId="2BC7C836"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381351D9"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3.</w:t>
            </w:r>
          </w:p>
        </w:tc>
        <w:tc>
          <w:tcPr>
            <w:tcW w:w="3376" w:type="dxa"/>
            <w:tcBorders>
              <w:top w:val="single" w:sz="4" w:space="0" w:color="auto"/>
              <w:left w:val="single" w:sz="4" w:space="0" w:color="auto"/>
              <w:bottom w:val="single" w:sz="4" w:space="0" w:color="auto"/>
              <w:right w:val="single" w:sz="4" w:space="0" w:color="auto"/>
            </w:tcBorders>
          </w:tcPr>
          <w:p w14:paraId="5837BABC"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6D03B462"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422BF7A2"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r w:rsidR="008D6A44" w:rsidRPr="00381720" w14:paraId="662A6031"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2A588899"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4.</w:t>
            </w:r>
          </w:p>
        </w:tc>
        <w:tc>
          <w:tcPr>
            <w:tcW w:w="3376" w:type="dxa"/>
            <w:tcBorders>
              <w:top w:val="single" w:sz="4" w:space="0" w:color="auto"/>
              <w:left w:val="single" w:sz="4" w:space="0" w:color="auto"/>
              <w:bottom w:val="single" w:sz="4" w:space="0" w:color="auto"/>
              <w:right w:val="single" w:sz="4" w:space="0" w:color="auto"/>
            </w:tcBorders>
          </w:tcPr>
          <w:p w14:paraId="217D2C47"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5A185956"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73282543"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r w:rsidR="008D6A44" w:rsidRPr="00381720" w14:paraId="3FCB2ADF"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02B92487"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5.</w:t>
            </w:r>
          </w:p>
        </w:tc>
        <w:tc>
          <w:tcPr>
            <w:tcW w:w="3376" w:type="dxa"/>
            <w:tcBorders>
              <w:top w:val="single" w:sz="4" w:space="0" w:color="auto"/>
              <w:left w:val="single" w:sz="4" w:space="0" w:color="auto"/>
              <w:bottom w:val="single" w:sz="4" w:space="0" w:color="auto"/>
              <w:right w:val="single" w:sz="4" w:space="0" w:color="auto"/>
            </w:tcBorders>
          </w:tcPr>
          <w:p w14:paraId="13BAF1AA"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05D5B718"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72DDBDE7"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r w:rsidR="008D6A44" w:rsidRPr="00381720" w14:paraId="360F8BA5"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703892D6"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w:t>
            </w:r>
          </w:p>
        </w:tc>
        <w:tc>
          <w:tcPr>
            <w:tcW w:w="3376" w:type="dxa"/>
            <w:tcBorders>
              <w:top w:val="single" w:sz="4" w:space="0" w:color="auto"/>
              <w:left w:val="single" w:sz="4" w:space="0" w:color="auto"/>
              <w:bottom w:val="single" w:sz="4" w:space="0" w:color="auto"/>
              <w:right w:val="single" w:sz="4" w:space="0" w:color="auto"/>
            </w:tcBorders>
          </w:tcPr>
          <w:p w14:paraId="4566162D"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786D8EB1"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1E080E0B"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tc>
      </w:tr>
    </w:tbl>
    <w:p w14:paraId="0D6D1601"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p>
    <w:p w14:paraId="2CF1EEC5"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861BD34"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p>
    <w:p w14:paraId="38A4523A"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12F348D9"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p w14:paraId="1A3E7524" w14:textId="77777777" w:rsidR="008D6A44" w:rsidRPr="00381720" w:rsidRDefault="008D6A44" w:rsidP="00434B25">
      <w:pPr>
        <w:keepLines/>
        <w:widowControl w:val="0"/>
        <w:spacing w:after="0" w:line="240" w:lineRule="auto"/>
        <w:jc w:val="both"/>
        <w:rPr>
          <w:rFonts w:ascii="Tahoma" w:eastAsia="Times New Roman" w:hAnsi="Tahoma" w:cs="Tahoma"/>
          <w:i/>
          <w:sz w:val="20"/>
          <w:szCs w:val="20"/>
          <w:u w:val="single"/>
          <w:lang w:eastAsia="sl-SI"/>
        </w:rPr>
      </w:pPr>
      <w:r w:rsidRPr="00381720">
        <w:rPr>
          <w:rFonts w:ascii="Tahoma" w:eastAsia="Times New Roman" w:hAnsi="Tahoma" w:cs="Tahoma"/>
          <w:i/>
          <w:sz w:val="20"/>
          <w:szCs w:val="20"/>
          <w:u w:val="single"/>
          <w:lang w:eastAsia="sl-SI"/>
        </w:rPr>
        <w:t>Vse izjave podajamo pod kazensko in materialno odgovornostjo.</w:t>
      </w:r>
    </w:p>
    <w:p w14:paraId="6920A46B"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p w14:paraId="24507B82"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p w14:paraId="3E9EED83"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p w14:paraId="720A98C6"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p w14:paraId="1B93CA22"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p w14:paraId="0FBE4AE7"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p>
    <w:p w14:paraId="124C3D83"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sz w:val="20"/>
          <w:szCs w:val="20"/>
          <w:lang w:eastAsia="sl-SI"/>
        </w:rPr>
        <w:t>__________________________                                    _____________________________</w:t>
      </w:r>
    </w:p>
    <w:p w14:paraId="11E089E8"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(Kraj in datum)                                         Žig                      (Naziv in podpis zakonitega zastopnika  </w:t>
      </w:r>
    </w:p>
    <w:p w14:paraId="6E174F69"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                                                                                               ponudnika/podizvajalca) </w:t>
      </w:r>
    </w:p>
    <w:p w14:paraId="0F4E6FF3" w14:textId="77777777" w:rsidR="008D6A44" w:rsidRPr="00381720" w:rsidRDefault="008D6A44" w:rsidP="00434B25">
      <w:pPr>
        <w:keepLines/>
        <w:widowControl w:val="0"/>
        <w:tabs>
          <w:tab w:val="left" w:pos="284"/>
        </w:tabs>
        <w:spacing w:after="0" w:line="240" w:lineRule="auto"/>
        <w:jc w:val="both"/>
        <w:rPr>
          <w:rFonts w:ascii="Tahoma" w:eastAsia="Times New Roman" w:hAnsi="Tahoma" w:cs="Tahoma"/>
          <w:sz w:val="20"/>
          <w:szCs w:val="20"/>
          <w:lang w:eastAsia="sl-SI"/>
        </w:rPr>
      </w:pPr>
    </w:p>
    <w:p w14:paraId="4F297A0B" w14:textId="77777777" w:rsidR="008D6A44" w:rsidRPr="00381720" w:rsidRDefault="008D6A44" w:rsidP="00434B25">
      <w:pPr>
        <w:keepLines/>
        <w:widowControl w:val="0"/>
        <w:tabs>
          <w:tab w:val="left" w:pos="284"/>
        </w:tabs>
        <w:spacing w:after="0" w:line="240" w:lineRule="auto"/>
        <w:jc w:val="both"/>
        <w:rPr>
          <w:rFonts w:ascii="Tahoma" w:eastAsia="Times New Roman" w:hAnsi="Tahoma" w:cs="Tahoma"/>
          <w:sz w:val="20"/>
          <w:szCs w:val="20"/>
          <w:lang w:eastAsia="sl-SI"/>
        </w:rPr>
      </w:pPr>
    </w:p>
    <w:p w14:paraId="053BDDC1"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64B6DBD9" w14:textId="77777777" w:rsidR="008D6A44" w:rsidRPr="00381720" w:rsidRDefault="008D6A44" w:rsidP="00434B25">
      <w:pPr>
        <w:keepLines/>
        <w:widowControl w:val="0"/>
        <w:spacing w:after="0" w:line="240" w:lineRule="auto"/>
        <w:jc w:val="both"/>
        <w:rPr>
          <w:rFonts w:ascii="Tahoma" w:eastAsia="Times New Roman" w:hAnsi="Tahoma" w:cs="Tahoma"/>
          <w:b/>
          <w:i/>
          <w:sz w:val="18"/>
          <w:szCs w:val="18"/>
          <w:u w:val="single"/>
          <w:lang w:eastAsia="sl-SI"/>
        </w:rPr>
      </w:pPr>
      <w:r w:rsidRPr="00381720">
        <w:rPr>
          <w:rFonts w:ascii="Tahoma" w:eastAsia="Times New Roman" w:hAnsi="Tahoma" w:cs="Tahoma"/>
          <w:b/>
          <w:i/>
          <w:sz w:val="18"/>
          <w:szCs w:val="18"/>
          <w:u w:val="single"/>
          <w:lang w:eastAsia="sl-SI"/>
        </w:rPr>
        <w:t xml:space="preserve">Navodilo: </w:t>
      </w:r>
    </w:p>
    <w:p w14:paraId="561D1083" w14:textId="77777777" w:rsidR="008D6A44" w:rsidRPr="00381720" w:rsidRDefault="008D6A44" w:rsidP="00434B25">
      <w:pPr>
        <w:keepLines/>
        <w:widowControl w:val="0"/>
        <w:spacing w:after="0" w:line="240" w:lineRule="auto"/>
        <w:jc w:val="both"/>
        <w:rPr>
          <w:rFonts w:ascii="Tahoma" w:eastAsia="Times New Roman" w:hAnsi="Tahoma" w:cs="Tahoma"/>
          <w:i/>
          <w:iCs/>
          <w:sz w:val="18"/>
          <w:lang w:eastAsia="sl-SI"/>
        </w:rPr>
      </w:pPr>
      <w:r w:rsidRPr="00381720">
        <w:rPr>
          <w:rFonts w:ascii="Tahoma" w:eastAsia="Times New Roman" w:hAnsi="Tahoma" w:cs="Tahoma"/>
          <w:i/>
          <w:iCs/>
          <w:sz w:val="18"/>
          <w:lang w:eastAsia="sl-SI"/>
        </w:rPr>
        <w:t xml:space="preserve">Izjavo izpolni in podpiše </w:t>
      </w:r>
      <w:r w:rsidRPr="00381720">
        <w:rPr>
          <w:rFonts w:ascii="Tahoma" w:eastAsia="Times New Roman" w:hAnsi="Tahoma" w:cs="Tahoma"/>
          <w:i/>
          <w:iCs/>
          <w:sz w:val="18"/>
          <w:u w:val="single"/>
          <w:lang w:eastAsia="sl-SI"/>
        </w:rPr>
        <w:t>ponudnik</w:t>
      </w:r>
      <w:r w:rsidRPr="00381720">
        <w:rPr>
          <w:rFonts w:ascii="Tahoma" w:eastAsia="Times New Roman" w:hAnsi="Tahoma" w:cs="Tahoma"/>
          <w:i/>
          <w:iCs/>
          <w:sz w:val="18"/>
          <w:lang w:eastAsia="sl-SI"/>
        </w:rPr>
        <w:t xml:space="preserve">, kot tudi vsi </w:t>
      </w:r>
      <w:r w:rsidRPr="00381720">
        <w:rPr>
          <w:rFonts w:ascii="Tahoma" w:eastAsia="Times New Roman" w:hAnsi="Tahoma" w:cs="Tahoma"/>
          <w:i/>
          <w:iCs/>
          <w:sz w:val="18"/>
          <w:u w:val="single"/>
          <w:lang w:eastAsia="sl-SI"/>
        </w:rPr>
        <w:t>posamezni člani skupine ponudnikov</w:t>
      </w:r>
      <w:r w:rsidRPr="00381720">
        <w:rPr>
          <w:rFonts w:ascii="Tahoma" w:eastAsia="Times New Roman" w:hAnsi="Tahoma" w:cs="Tahoma"/>
          <w:i/>
          <w:iCs/>
          <w:sz w:val="18"/>
          <w:lang w:eastAsia="sl-SI"/>
        </w:rPr>
        <w:t xml:space="preserve"> (partnerji) v primeru skupne ponudbe, </w:t>
      </w:r>
      <w:r w:rsidRPr="00381720">
        <w:rPr>
          <w:rFonts w:ascii="Tahoma" w:eastAsia="Times New Roman" w:hAnsi="Tahoma" w:cs="Tahoma"/>
          <w:b/>
          <w:i/>
          <w:iCs/>
          <w:sz w:val="18"/>
          <w:lang w:eastAsia="sl-SI"/>
        </w:rPr>
        <w:t>ter</w:t>
      </w:r>
      <w:r w:rsidRPr="00381720">
        <w:rPr>
          <w:rFonts w:ascii="Tahoma" w:eastAsia="Times New Roman" w:hAnsi="Tahoma" w:cs="Tahoma"/>
          <w:i/>
          <w:iCs/>
          <w:sz w:val="18"/>
          <w:lang w:eastAsia="sl-SI"/>
        </w:rPr>
        <w:t xml:space="preserve"> vsi </w:t>
      </w:r>
      <w:r w:rsidRPr="00381720">
        <w:rPr>
          <w:rFonts w:ascii="Tahoma" w:eastAsia="Times New Roman" w:hAnsi="Tahoma" w:cs="Tahoma"/>
          <w:i/>
          <w:iCs/>
          <w:sz w:val="18"/>
          <w:u w:val="single"/>
          <w:lang w:eastAsia="sl-SI"/>
        </w:rPr>
        <w:t>podizvajalci</w:t>
      </w:r>
      <w:r w:rsidRPr="00381720">
        <w:rPr>
          <w:rFonts w:ascii="Tahoma" w:eastAsia="Times New Roman" w:hAnsi="Tahoma" w:cs="Tahoma"/>
          <w:i/>
          <w:iCs/>
          <w:sz w:val="18"/>
          <w:lang w:eastAsia="sl-SI"/>
        </w:rPr>
        <w:t xml:space="preserve"> (če ponudnik izvaja javno naročilo s podizvajalci) in morebitni </w:t>
      </w:r>
      <w:r w:rsidRPr="00381720">
        <w:rPr>
          <w:rFonts w:ascii="Tahoma" w:eastAsia="Times New Roman" w:hAnsi="Tahoma" w:cs="Tahoma"/>
          <w:i/>
          <w:iCs/>
          <w:sz w:val="18"/>
          <w:u w:val="single"/>
          <w:lang w:eastAsia="sl-SI"/>
        </w:rPr>
        <w:t>subjekti</w:t>
      </w:r>
      <w:r w:rsidRPr="00381720">
        <w:rPr>
          <w:rFonts w:ascii="Tahoma" w:eastAsia="Times New Roman" w:hAnsi="Tahoma" w:cs="Tahoma"/>
          <w:i/>
          <w:iCs/>
          <w:sz w:val="18"/>
          <w:lang w:eastAsia="sl-SI"/>
        </w:rPr>
        <w:t>, katerih zmogljivost uporablja ponudnik (v kolikor bo ponudnik uporabil zmogljivosti drugih subjektov za izvedbo javnega naročila).</w:t>
      </w:r>
    </w:p>
    <w:p w14:paraId="340F5505" w14:textId="77777777" w:rsidR="008D6A44" w:rsidRPr="00381720" w:rsidRDefault="008D6A44" w:rsidP="00434B25">
      <w:pPr>
        <w:keepLines/>
        <w:widowControl w:val="0"/>
        <w:tabs>
          <w:tab w:val="left" w:pos="284"/>
        </w:tabs>
        <w:spacing w:after="0" w:line="240" w:lineRule="auto"/>
        <w:jc w:val="both"/>
        <w:rPr>
          <w:rFonts w:ascii="Tahoma" w:eastAsia="Times New Roman" w:hAnsi="Tahoma" w:cs="Tahoma"/>
          <w:sz w:val="20"/>
          <w:szCs w:val="20"/>
          <w:lang w:eastAsia="sl-SI"/>
        </w:rPr>
      </w:pPr>
    </w:p>
    <w:p w14:paraId="4B3D7C14" w14:textId="77777777" w:rsidR="008D6A44" w:rsidRPr="00381720" w:rsidRDefault="008D6A44" w:rsidP="00434B25">
      <w:pPr>
        <w:keepLines/>
        <w:widowControl w:val="0"/>
        <w:tabs>
          <w:tab w:val="left" w:pos="284"/>
        </w:tabs>
        <w:spacing w:after="0" w:line="240" w:lineRule="auto"/>
        <w:jc w:val="both"/>
        <w:rPr>
          <w:rFonts w:ascii="Tahoma" w:eastAsia="Times New Roman" w:hAnsi="Tahoma" w:cs="Tahoma"/>
          <w:sz w:val="20"/>
          <w:szCs w:val="20"/>
          <w:lang w:eastAsia="sl-SI"/>
        </w:rPr>
      </w:pPr>
      <w:r w:rsidRPr="00381720">
        <w:rPr>
          <w:rFonts w:ascii="Tahoma" w:eastAsia="Times New Roman" w:hAnsi="Tahoma" w:cs="Tahoma"/>
          <w:i/>
          <w:sz w:val="18"/>
          <w:szCs w:val="20"/>
          <w:lang w:eastAsia="sl-SI"/>
        </w:rPr>
        <w:t xml:space="preserve">Ponudnik </w:t>
      </w:r>
      <w:r w:rsidRPr="00381720">
        <w:rPr>
          <w:rFonts w:ascii="Tahoma" w:eastAsia="Times New Roman" w:hAnsi="Tahoma" w:cs="Tahoma"/>
          <w:i/>
          <w:sz w:val="18"/>
          <w:szCs w:val="20"/>
          <w:u w:val="single"/>
          <w:lang w:eastAsia="sl-SI"/>
        </w:rPr>
        <w:t>obrazec</w:t>
      </w:r>
      <w:r w:rsidRPr="00381720">
        <w:rPr>
          <w:rFonts w:ascii="Tahoma" w:eastAsia="Times New Roman" w:hAnsi="Tahoma" w:cs="Tahoma"/>
          <w:b/>
          <w:i/>
          <w:sz w:val="18"/>
          <w:szCs w:val="20"/>
          <w:lang w:eastAsia="sl-SI"/>
        </w:rPr>
        <w:t xml:space="preserve"> </w:t>
      </w:r>
      <w:r w:rsidRPr="00381720">
        <w:rPr>
          <w:rFonts w:ascii="Tahoma" w:eastAsia="Times New Roman" w:hAnsi="Tahoma" w:cs="Tahoma"/>
          <w:i/>
          <w:sz w:val="18"/>
          <w:szCs w:val="20"/>
          <w:lang w:eastAsia="sl-SI"/>
        </w:rPr>
        <w:t>v okviru sistema e-JN</w:t>
      </w:r>
      <w:r w:rsidRPr="00381720">
        <w:rPr>
          <w:rFonts w:ascii="Tahoma" w:eastAsia="Times New Roman" w:hAnsi="Tahoma" w:cs="Tahoma"/>
          <w:b/>
          <w:i/>
          <w:sz w:val="18"/>
          <w:szCs w:val="20"/>
          <w:lang w:eastAsia="sl-SI"/>
        </w:rPr>
        <w:t xml:space="preserve"> </w:t>
      </w:r>
      <w:r w:rsidRPr="00381720">
        <w:rPr>
          <w:rFonts w:ascii="Tahoma" w:eastAsia="Times New Roman" w:hAnsi="Tahoma" w:cs="Tahoma"/>
          <w:b/>
          <w:i/>
          <w:sz w:val="18"/>
          <w:szCs w:val="20"/>
          <w:u w:val="single"/>
          <w:lang w:eastAsia="sl-SI"/>
        </w:rPr>
        <w:t>naloži v razdelek »</w:t>
      </w:r>
      <w:r w:rsidR="00D5678A">
        <w:rPr>
          <w:rFonts w:ascii="Tahoma" w:eastAsia="Times New Roman" w:hAnsi="Tahoma" w:cs="Tahoma"/>
          <w:b/>
          <w:i/>
          <w:sz w:val="18"/>
          <w:szCs w:val="20"/>
          <w:u w:val="single"/>
          <w:lang w:eastAsia="sl-SI"/>
        </w:rPr>
        <w:t>Dokumenti - ostale priloge</w:t>
      </w:r>
      <w:r w:rsidRPr="00381720">
        <w:rPr>
          <w:rFonts w:ascii="Tahoma" w:eastAsia="Times New Roman" w:hAnsi="Tahoma" w:cs="Tahoma"/>
          <w:b/>
          <w:i/>
          <w:sz w:val="18"/>
          <w:szCs w:val="20"/>
          <w:u w:val="single"/>
          <w:lang w:eastAsia="sl-SI"/>
        </w:rPr>
        <w:t>«!!!</w:t>
      </w:r>
    </w:p>
    <w:p w14:paraId="10CDEE40" w14:textId="77777777" w:rsidR="008D6A44" w:rsidRPr="00381720" w:rsidRDefault="008D6A44" w:rsidP="00434B25">
      <w:pPr>
        <w:keepLines/>
        <w:widowControl w:val="0"/>
        <w:spacing w:after="0" w:line="240" w:lineRule="auto"/>
        <w:jc w:val="both"/>
        <w:rPr>
          <w:rFonts w:ascii="Tahoma" w:eastAsia="Times New Roman" w:hAnsi="Tahoma" w:cs="Tahoma"/>
          <w:b/>
          <w:i/>
          <w:sz w:val="18"/>
          <w:szCs w:val="18"/>
          <w:u w:val="single"/>
          <w:lang w:eastAsia="sl-SI"/>
        </w:rPr>
      </w:pPr>
    </w:p>
    <w:p w14:paraId="4739BEB4" w14:textId="77777777" w:rsidR="008D6A44" w:rsidRPr="00381720" w:rsidRDefault="008D6A44" w:rsidP="00434B25">
      <w:pPr>
        <w:keepLines/>
        <w:widowControl w:val="0"/>
        <w:spacing w:after="0" w:line="240" w:lineRule="auto"/>
        <w:jc w:val="both"/>
        <w:rPr>
          <w:rFonts w:ascii="Tahoma" w:eastAsia="Times New Roman" w:hAnsi="Tahoma" w:cs="Tahoma"/>
          <w:b/>
          <w:i/>
          <w:sz w:val="16"/>
          <w:szCs w:val="18"/>
          <w:u w:val="single"/>
          <w:lang w:eastAsia="sl-SI"/>
        </w:rPr>
      </w:pPr>
      <w:r w:rsidRPr="00381720">
        <w:rPr>
          <w:rFonts w:ascii="Tahoma" w:eastAsia="Times New Roman" w:hAnsi="Tahoma" w:cs="Tahoma"/>
          <w:b/>
          <w:i/>
          <w:sz w:val="16"/>
          <w:szCs w:val="18"/>
          <w:u w:val="single"/>
          <w:lang w:eastAsia="sl-SI"/>
        </w:rPr>
        <w:t xml:space="preserve">Opomba: </w:t>
      </w:r>
    </w:p>
    <w:p w14:paraId="0D55D4BD" w14:textId="77777777" w:rsidR="008D6A44" w:rsidRPr="00381720" w:rsidRDefault="008D6A44" w:rsidP="00434B25">
      <w:pPr>
        <w:keepLines/>
        <w:widowControl w:val="0"/>
        <w:spacing w:after="0" w:line="240" w:lineRule="auto"/>
        <w:jc w:val="both"/>
        <w:rPr>
          <w:rFonts w:ascii="Tahoma" w:eastAsia="Times New Roman" w:hAnsi="Tahoma" w:cs="Tahoma"/>
          <w:i/>
          <w:iCs/>
          <w:sz w:val="16"/>
          <w:lang w:eastAsia="sl-SI"/>
        </w:rPr>
      </w:pPr>
      <w:r w:rsidRPr="00381720">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23" w:history="1">
        <w:r w:rsidRPr="00381720">
          <w:rPr>
            <w:rFonts w:ascii="Tahoma" w:eastAsia="Times New Roman" w:hAnsi="Tahoma" w:cs="Tahoma"/>
            <w:i/>
            <w:iCs/>
            <w:sz w:val="16"/>
            <w:lang w:eastAsia="sl-SI"/>
          </w:rPr>
          <w:t>https://www.kpk-rs.si/sl/pogosta-vprasanja</w:t>
        </w:r>
      </w:hyperlink>
      <w:r w:rsidRPr="00381720">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0CF05DE" w14:textId="77777777" w:rsidR="008D6A44" w:rsidRPr="00381720" w:rsidRDefault="008D6A44" w:rsidP="00434B25">
      <w:pPr>
        <w:keepLines/>
        <w:widowControl w:val="0"/>
        <w:spacing w:after="0" w:line="240" w:lineRule="auto"/>
        <w:jc w:val="both"/>
        <w:rPr>
          <w:rFonts w:ascii="Tahoma" w:eastAsia="Times New Roman" w:hAnsi="Tahoma" w:cs="Tahoma"/>
          <w:bCs/>
          <w:i/>
          <w:sz w:val="18"/>
          <w:szCs w:val="18"/>
          <w:lang w:eastAsia="sl-SI"/>
        </w:rPr>
      </w:pPr>
    </w:p>
    <w:p w14:paraId="1120D9C3" w14:textId="77777777" w:rsidR="008D6A44" w:rsidRDefault="008D6A44" w:rsidP="00434B25">
      <w:pPr>
        <w:keepLines/>
        <w:widowControl w:val="0"/>
        <w:spacing w:after="0" w:line="240" w:lineRule="auto"/>
        <w:jc w:val="both"/>
        <w:rPr>
          <w:rFonts w:ascii="Tahoma" w:eastAsia="Times New Roman" w:hAnsi="Tahoma" w:cs="Tahoma"/>
          <w:bCs/>
          <w:i/>
          <w:sz w:val="18"/>
          <w:szCs w:val="18"/>
          <w:lang w:eastAsia="sl-SI"/>
        </w:rPr>
      </w:pPr>
    </w:p>
    <w:p w14:paraId="344EC596" w14:textId="679D743D" w:rsidR="009C50D7" w:rsidRDefault="009C50D7" w:rsidP="00434B25">
      <w:pPr>
        <w:keepLines/>
        <w:widowControl w:val="0"/>
        <w:spacing w:after="0" w:line="240" w:lineRule="auto"/>
        <w:jc w:val="both"/>
        <w:rPr>
          <w:rFonts w:ascii="Tahoma" w:eastAsia="Times New Roman" w:hAnsi="Tahoma" w:cs="Tahoma"/>
          <w:bCs/>
          <w:i/>
          <w:sz w:val="18"/>
          <w:szCs w:val="18"/>
          <w:lang w:eastAsia="sl-SI"/>
        </w:rPr>
      </w:pPr>
    </w:p>
    <w:p w14:paraId="1E8130EA" w14:textId="77777777" w:rsidR="009B1165" w:rsidRDefault="009B1165" w:rsidP="00434B25">
      <w:pPr>
        <w:keepLines/>
        <w:widowControl w:val="0"/>
        <w:spacing w:after="0" w:line="240" w:lineRule="auto"/>
        <w:jc w:val="both"/>
        <w:rPr>
          <w:rFonts w:ascii="Tahoma" w:eastAsia="Times New Roman" w:hAnsi="Tahoma" w:cs="Tahoma"/>
          <w:bCs/>
          <w:i/>
          <w:sz w:val="18"/>
          <w:szCs w:val="18"/>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4F59BA" w:rsidRPr="00381720" w14:paraId="350F4EA9" w14:textId="77777777" w:rsidTr="002201E5">
        <w:tc>
          <w:tcPr>
            <w:tcW w:w="599" w:type="dxa"/>
            <w:tcBorders>
              <w:right w:val="nil"/>
            </w:tcBorders>
          </w:tcPr>
          <w:p w14:paraId="4CFEEABA" w14:textId="77777777" w:rsidR="004F59BA" w:rsidRPr="00381720" w:rsidRDefault="004F59BA" w:rsidP="002201E5">
            <w:pPr>
              <w:keepLines/>
              <w:widowControl w:val="0"/>
              <w:spacing w:after="0" w:line="240" w:lineRule="auto"/>
              <w:jc w:val="both"/>
              <w:rPr>
                <w:rFonts w:ascii="Tahoma" w:eastAsia="Times New Roman" w:hAnsi="Tahoma" w:cs="Tahoma"/>
                <w:sz w:val="20"/>
                <w:szCs w:val="20"/>
                <w:lang w:eastAsia="sl-SI"/>
              </w:rPr>
            </w:pPr>
          </w:p>
        </w:tc>
        <w:tc>
          <w:tcPr>
            <w:tcW w:w="7653" w:type="dxa"/>
            <w:tcBorders>
              <w:left w:val="nil"/>
            </w:tcBorders>
          </w:tcPr>
          <w:p w14:paraId="6A7FB63D" w14:textId="77777777" w:rsidR="004F59BA" w:rsidRPr="00381720" w:rsidRDefault="00F77C32" w:rsidP="002201E5">
            <w:pPr>
              <w:keepLines/>
              <w:widowControl w:val="0"/>
              <w:spacing w:after="0" w:line="240" w:lineRule="auto"/>
              <w:jc w:val="both"/>
              <w:rPr>
                <w:rFonts w:ascii="Tahoma" w:eastAsia="Times New Roman" w:hAnsi="Tahoma" w:cs="Tahoma"/>
                <w:sz w:val="20"/>
                <w:szCs w:val="20"/>
                <w:lang w:eastAsia="sl-SI"/>
              </w:rPr>
            </w:pPr>
            <w:r w:rsidRPr="004F59BA">
              <w:rPr>
                <w:rFonts w:ascii="Tahoma" w:hAnsi="Tahoma" w:cs="Tahoma"/>
                <w:sz w:val="20"/>
              </w:rPr>
              <w:t>IZJAVA GLEDE OMEJEVALNIH UKREPOV PROTI RUSIJI</w:t>
            </w:r>
          </w:p>
        </w:tc>
        <w:tc>
          <w:tcPr>
            <w:tcW w:w="912" w:type="dxa"/>
            <w:tcBorders>
              <w:right w:val="nil"/>
            </w:tcBorders>
          </w:tcPr>
          <w:p w14:paraId="407F25BD" w14:textId="77777777" w:rsidR="004F59BA" w:rsidRPr="00381720" w:rsidRDefault="004F59BA" w:rsidP="002201E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i/>
                <w:sz w:val="20"/>
                <w:szCs w:val="20"/>
                <w:lang w:eastAsia="sl-SI"/>
              </w:rPr>
              <w:t xml:space="preserve">Priloga </w:t>
            </w:r>
          </w:p>
        </w:tc>
        <w:tc>
          <w:tcPr>
            <w:tcW w:w="551" w:type="dxa"/>
            <w:tcBorders>
              <w:left w:val="nil"/>
            </w:tcBorders>
          </w:tcPr>
          <w:p w14:paraId="68D7ACDB" w14:textId="77777777" w:rsidR="004F59BA" w:rsidRPr="00381720" w:rsidRDefault="00F77C32" w:rsidP="002201E5">
            <w:pPr>
              <w:keepLines/>
              <w:widowControl w:val="0"/>
              <w:spacing w:after="0" w:line="240" w:lineRule="auto"/>
              <w:jc w:val="both"/>
              <w:rPr>
                <w:rFonts w:ascii="Tahoma" w:eastAsia="Times New Roman" w:hAnsi="Tahoma" w:cs="Tahoma"/>
                <w:b/>
                <w:i/>
                <w:sz w:val="20"/>
                <w:szCs w:val="20"/>
                <w:lang w:eastAsia="sl-SI"/>
              </w:rPr>
            </w:pPr>
            <w:r>
              <w:rPr>
                <w:rFonts w:ascii="Tahoma" w:eastAsia="Times New Roman" w:hAnsi="Tahoma" w:cs="Tahoma"/>
                <w:b/>
                <w:i/>
                <w:sz w:val="20"/>
                <w:szCs w:val="20"/>
                <w:lang w:eastAsia="sl-SI"/>
              </w:rPr>
              <w:t>3/4</w:t>
            </w:r>
          </w:p>
        </w:tc>
      </w:tr>
    </w:tbl>
    <w:p w14:paraId="274981F6" w14:textId="77777777" w:rsidR="004F59BA" w:rsidRDefault="004F59BA" w:rsidP="00855EF8">
      <w:pPr>
        <w:keepNext/>
        <w:keepLines/>
        <w:spacing w:after="0" w:line="240" w:lineRule="auto"/>
        <w:jc w:val="both"/>
        <w:rPr>
          <w:rFonts w:ascii="Tahoma" w:eastAsia="Times New Roman" w:hAnsi="Tahoma" w:cs="Tahoma"/>
          <w:sz w:val="20"/>
          <w:szCs w:val="20"/>
          <w:lang w:eastAsia="sl-SI"/>
        </w:rPr>
      </w:pPr>
    </w:p>
    <w:p w14:paraId="4A0B88AB" w14:textId="77777777" w:rsidR="00855EF8" w:rsidRDefault="00855EF8" w:rsidP="00855EF8">
      <w:pPr>
        <w:keepNext/>
        <w:keepLines/>
        <w:spacing w:after="0" w:line="240" w:lineRule="auto"/>
        <w:jc w:val="both"/>
        <w:rPr>
          <w:rFonts w:ascii="Tahoma" w:eastAsia="Times New Roman" w:hAnsi="Tahoma" w:cs="Tahoma"/>
          <w:sz w:val="20"/>
          <w:szCs w:val="20"/>
          <w:lang w:eastAsia="sl-SI"/>
        </w:rPr>
      </w:pPr>
      <w:r w:rsidRPr="00855EF8">
        <w:rPr>
          <w:rFonts w:ascii="Tahoma" w:eastAsia="Times New Roman" w:hAnsi="Tahoma" w:cs="Tahoma"/>
          <w:sz w:val="20"/>
          <w:szCs w:val="20"/>
          <w:lang w:eastAsia="sl-SI"/>
        </w:rPr>
        <w:t xml:space="preserve">S podpisom te izjave, na podlagi sprejetega sklepa Sveta Evropske unije (Sklepa sveta (SZVP) 2022/578 z dne 8. 4. 2022 (v nadaljevanju tudi kot: »Sklep«)): </w:t>
      </w:r>
    </w:p>
    <w:p w14:paraId="3786DAD8" w14:textId="77777777" w:rsidR="00855EF8" w:rsidRPr="00855EF8" w:rsidRDefault="00855EF8" w:rsidP="00855EF8">
      <w:pPr>
        <w:keepNext/>
        <w:keepLines/>
        <w:spacing w:after="0" w:line="240" w:lineRule="auto"/>
        <w:jc w:val="both"/>
        <w:rPr>
          <w:rFonts w:ascii="Tahoma" w:eastAsia="Times New Roman" w:hAnsi="Tahoma" w:cs="Tahoma"/>
          <w:sz w:val="20"/>
          <w:szCs w:val="20"/>
          <w:lang w:eastAsia="sl-SI"/>
        </w:rPr>
      </w:pPr>
    </w:p>
    <w:p w14:paraId="4B865853" w14:textId="77777777" w:rsidR="00855EF8" w:rsidRPr="00855EF8" w:rsidRDefault="00855EF8" w:rsidP="00855EF8">
      <w:pPr>
        <w:keepNext/>
        <w:keepLines/>
        <w:spacing w:after="0" w:line="240" w:lineRule="auto"/>
        <w:jc w:val="both"/>
        <w:rPr>
          <w:rFonts w:ascii="Tahoma" w:eastAsia="Times New Roman" w:hAnsi="Tahoma" w:cs="Tahoma"/>
          <w:sz w:val="20"/>
          <w:szCs w:val="20"/>
          <w:lang w:eastAsia="sl-SI"/>
        </w:rPr>
      </w:pPr>
      <w:r w:rsidRPr="00855EF8">
        <w:rPr>
          <w:rFonts w:ascii="Tahoma" w:eastAsia="Times New Roman" w:hAnsi="Tahoma" w:cs="Tahoma"/>
          <w:sz w:val="20"/>
          <w:szCs w:val="20"/>
          <w:lang w:eastAsia="sl-SI"/>
        </w:rPr>
        <w:t xml:space="preserve">a) </w:t>
      </w:r>
      <w:r w:rsidRPr="00855EF8">
        <w:rPr>
          <w:rFonts w:ascii="Tahoma" w:eastAsia="Times New Roman" w:hAnsi="Tahoma" w:cs="Tahoma"/>
          <w:sz w:val="20"/>
          <w:szCs w:val="20"/>
          <w:lang w:eastAsia="sl-SI"/>
        </w:rPr>
        <w:tab/>
        <w:t xml:space="preserve">izjavljam, da sem seznanjen z določbami navedenega Sklepa, predvsem člena 1h, ki prepoveduje dodeljevanje ali izvajanje kakršnih koli javnih naročil ali koncesijskih pogodb z: </w:t>
      </w:r>
    </w:p>
    <w:p w14:paraId="7BF74968" w14:textId="77777777" w:rsidR="00855EF8" w:rsidRPr="00855EF8" w:rsidRDefault="00855EF8" w:rsidP="00855EF8">
      <w:pPr>
        <w:keepNext/>
        <w:keepLines/>
        <w:spacing w:after="0" w:line="240" w:lineRule="auto"/>
        <w:jc w:val="both"/>
        <w:rPr>
          <w:rFonts w:ascii="Tahoma" w:eastAsia="Times New Roman" w:hAnsi="Tahoma" w:cs="Tahoma"/>
          <w:sz w:val="20"/>
          <w:szCs w:val="20"/>
          <w:lang w:eastAsia="sl-SI"/>
        </w:rPr>
      </w:pPr>
      <w:r w:rsidRPr="00855EF8">
        <w:rPr>
          <w:rFonts w:ascii="Tahoma" w:eastAsia="Times New Roman" w:hAnsi="Tahoma" w:cs="Tahoma"/>
          <w:sz w:val="20"/>
          <w:szCs w:val="20"/>
          <w:lang w:eastAsia="sl-SI"/>
        </w:rPr>
        <w:t>-</w:t>
      </w:r>
      <w:r w:rsidRPr="00855EF8">
        <w:rPr>
          <w:rFonts w:ascii="Tahoma" w:eastAsia="Times New Roman" w:hAnsi="Tahoma" w:cs="Tahoma"/>
          <w:sz w:val="20"/>
          <w:szCs w:val="20"/>
          <w:lang w:eastAsia="sl-SI"/>
        </w:rPr>
        <w:tab/>
        <w:t>ruskim državljanom ali fizičnim ali pravnim osebam, subjektom ali organom s sedežem v Rusiji;</w:t>
      </w:r>
    </w:p>
    <w:p w14:paraId="58C81224" w14:textId="77777777" w:rsidR="00855EF8" w:rsidRPr="00855EF8" w:rsidRDefault="00855EF8" w:rsidP="00855EF8">
      <w:pPr>
        <w:keepNext/>
        <w:keepLines/>
        <w:spacing w:after="0" w:line="240" w:lineRule="auto"/>
        <w:jc w:val="both"/>
        <w:rPr>
          <w:rFonts w:ascii="Tahoma" w:eastAsia="Times New Roman" w:hAnsi="Tahoma" w:cs="Tahoma"/>
          <w:sz w:val="20"/>
          <w:szCs w:val="20"/>
          <w:lang w:eastAsia="sl-SI"/>
        </w:rPr>
      </w:pPr>
      <w:r w:rsidRPr="00855EF8">
        <w:rPr>
          <w:rFonts w:ascii="Tahoma" w:eastAsia="Times New Roman" w:hAnsi="Tahoma" w:cs="Tahoma"/>
          <w:sz w:val="20"/>
          <w:szCs w:val="20"/>
          <w:lang w:eastAsia="sl-SI"/>
        </w:rPr>
        <w:t>-</w:t>
      </w:r>
      <w:r w:rsidRPr="00855EF8">
        <w:rPr>
          <w:rFonts w:ascii="Tahoma" w:eastAsia="Times New Roman" w:hAnsi="Tahoma" w:cs="Tahoma"/>
          <w:sz w:val="20"/>
          <w:szCs w:val="20"/>
          <w:lang w:eastAsia="sl-SI"/>
        </w:rPr>
        <w:tab/>
        <w:t>pravnim osebam, subjektom ali organom, katerih več kot 50-odstotni delež je v neposredni ali posredni lasti subjekta iz prejšnje alineje;</w:t>
      </w:r>
    </w:p>
    <w:p w14:paraId="0E6CD68F" w14:textId="77777777" w:rsidR="00855EF8" w:rsidRPr="00855EF8" w:rsidRDefault="00855EF8" w:rsidP="00855EF8">
      <w:pPr>
        <w:keepNext/>
        <w:keepLines/>
        <w:spacing w:after="0" w:line="240" w:lineRule="auto"/>
        <w:jc w:val="both"/>
        <w:rPr>
          <w:rFonts w:ascii="Tahoma" w:eastAsia="Times New Roman" w:hAnsi="Tahoma" w:cs="Tahoma"/>
          <w:sz w:val="20"/>
          <w:szCs w:val="20"/>
          <w:lang w:eastAsia="sl-SI"/>
        </w:rPr>
      </w:pPr>
      <w:r w:rsidRPr="00855EF8">
        <w:rPr>
          <w:rFonts w:ascii="Tahoma" w:eastAsia="Times New Roman" w:hAnsi="Tahoma" w:cs="Tahoma"/>
          <w:sz w:val="20"/>
          <w:szCs w:val="20"/>
          <w:lang w:eastAsia="sl-SI"/>
        </w:rPr>
        <w:t>-</w:t>
      </w:r>
      <w:r w:rsidRPr="00855EF8">
        <w:rPr>
          <w:rFonts w:ascii="Tahoma" w:eastAsia="Times New Roman" w:hAnsi="Tahoma" w:cs="Tahoma"/>
          <w:sz w:val="20"/>
          <w:szCs w:val="20"/>
          <w:lang w:eastAsia="sl-SI"/>
        </w:rPr>
        <w:tab/>
        <w:t>fizičnim ali pravnim osebam, subjektoma ali organom, ki delujejo v imenu ali po navodilih subjekta iz prejšnjih dveh alinej;</w:t>
      </w:r>
    </w:p>
    <w:p w14:paraId="006FD983" w14:textId="77777777" w:rsidR="00855EF8" w:rsidRPr="00855EF8" w:rsidRDefault="00855EF8" w:rsidP="00855EF8">
      <w:pPr>
        <w:keepNext/>
        <w:keepLines/>
        <w:spacing w:after="0" w:line="240" w:lineRule="auto"/>
        <w:jc w:val="both"/>
        <w:rPr>
          <w:rFonts w:ascii="Tahoma" w:eastAsia="Times New Roman" w:hAnsi="Tahoma" w:cs="Tahoma"/>
          <w:sz w:val="20"/>
          <w:szCs w:val="20"/>
          <w:lang w:eastAsia="sl-SI"/>
        </w:rPr>
      </w:pPr>
      <w:r w:rsidRPr="00855EF8">
        <w:rPr>
          <w:rFonts w:ascii="Tahoma" w:eastAsia="Times New Roman" w:hAnsi="Tahoma" w:cs="Tahoma"/>
          <w:sz w:val="20"/>
          <w:szCs w:val="20"/>
          <w:lang w:eastAsia="sl-SI"/>
        </w:rPr>
        <w:t xml:space="preserve">vključno s podizvajalci, dobavitelji ali subjekti, katerih zmogljivost se uporablja v smislu direktiv 2014/23/EU, 2014/24/EU, 2014/25/EU in 2009/81/ES, če predstavljajo več kot 10 odstotkov vrednosti naročila in </w:t>
      </w:r>
    </w:p>
    <w:p w14:paraId="5DF8147C" w14:textId="77777777" w:rsidR="00855EF8" w:rsidRPr="00855EF8" w:rsidRDefault="00855EF8" w:rsidP="00855EF8">
      <w:pPr>
        <w:keepNext/>
        <w:keepLines/>
        <w:spacing w:after="0" w:line="240" w:lineRule="auto"/>
        <w:jc w:val="both"/>
        <w:rPr>
          <w:rFonts w:ascii="Tahoma" w:eastAsia="Times New Roman" w:hAnsi="Tahoma" w:cs="Tahoma"/>
          <w:sz w:val="20"/>
          <w:szCs w:val="20"/>
          <w:lang w:eastAsia="sl-SI"/>
        </w:rPr>
      </w:pPr>
    </w:p>
    <w:p w14:paraId="1136C519" w14:textId="77777777" w:rsidR="00855EF8" w:rsidRPr="00855EF8" w:rsidRDefault="00855EF8" w:rsidP="00855EF8">
      <w:pPr>
        <w:keepNext/>
        <w:keepLines/>
        <w:spacing w:after="0" w:line="240" w:lineRule="auto"/>
        <w:jc w:val="both"/>
        <w:rPr>
          <w:rFonts w:ascii="Tahoma" w:eastAsia="Times New Roman" w:hAnsi="Tahoma" w:cs="Tahoma"/>
          <w:sz w:val="20"/>
          <w:szCs w:val="20"/>
          <w:lang w:eastAsia="sl-SI"/>
        </w:rPr>
      </w:pPr>
      <w:r w:rsidRPr="00855EF8">
        <w:rPr>
          <w:rFonts w:ascii="Tahoma" w:eastAsia="Times New Roman" w:hAnsi="Tahoma" w:cs="Tahoma"/>
          <w:sz w:val="20"/>
          <w:szCs w:val="20"/>
          <w:lang w:eastAsia="sl-SI"/>
        </w:rPr>
        <w:t xml:space="preserve">b) </w:t>
      </w:r>
      <w:r w:rsidRPr="00855EF8">
        <w:rPr>
          <w:rFonts w:ascii="Tahoma" w:eastAsia="Times New Roman" w:hAnsi="Tahoma" w:cs="Tahoma"/>
          <w:sz w:val="20"/>
          <w:szCs w:val="20"/>
          <w:lang w:eastAsia="sl-SI"/>
        </w:rPr>
        <w:tab/>
        <w:t>izjavljam in potrjujem, da pri meni ter morebitnih podizvajalcih, dobaviteljih ali subjektih, katerih zmogljivosti se uporabljajo pri predmetnem naročilu, ne obstaja nobeden izmed zgoraj navedenih razlogov za prepoved dodeljevanja naročila.</w:t>
      </w:r>
    </w:p>
    <w:p w14:paraId="7D340C2C" w14:textId="77777777" w:rsidR="00855EF8" w:rsidRPr="00855EF8" w:rsidRDefault="00855EF8" w:rsidP="00855EF8">
      <w:pPr>
        <w:keepNext/>
        <w:keepLines/>
        <w:spacing w:after="0" w:line="240" w:lineRule="auto"/>
        <w:jc w:val="both"/>
        <w:rPr>
          <w:rFonts w:ascii="Tahoma" w:eastAsia="Times New Roman" w:hAnsi="Tahoma" w:cs="Tahoma"/>
          <w:sz w:val="20"/>
          <w:szCs w:val="20"/>
          <w:lang w:eastAsia="sl-SI"/>
        </w:rPr>
      </w:pPr>
    </w:p>
    <w:p w14:paraId="50C3E7BF" w14:textId="77777777" w:rsidR="00855EF8" w:rsidRPr="00855EF8" w:rsidRDefault="00855EF8" w:rsidP="00855EF8">
      <w:pPr>
        <w:keepNext/>
        <w:keepLines/>
        <w:jc w:val="both"/>
        <w:rPr>
          <w:rFonts w:ascii="Tahoma" w:hAnsi="Tahoma" w:cs="Tahoma"/>
        </w:rPr>
      </w:pPr>
    </w:p>
    <w:p w14:paraId="069E7CA8" w14:textId="77777777" w:rsidR="00855EF8" w:rsidRPr="00F77C32" w:rsidRDefault="00855EF8" w:rsidP="00855EF8">
      <w:pPr>
        <w:keepNext/>
        <w:keepLines/>
        <w:jc w:val="both"/>
        <w:rPr>
          <w:rFonts w:ascii="Tahoma" w:hAnsi="Tahoma" w:cs="Tahoma"/>
          <w:sz w:val="20"/>
        </w:rPr>
      </w:pPr>
      <w:r w:rsidRPr="00F77C32">
        <w:rPr>
          <w:rFonts w:ascii="Tahoma" w:hAnsi="Tahoma" w:cs="Tahoma"/>
          <w:sz w:val="20"/>
        </w:rPr>
        <w:t xml:space="preserve">S podpisom potrjujem verodostojnost te izjave in podatkov ter se zavezujem, da bom vsako spremembo javil v najkrajšem možnem času. </w:t>
      </w:r>
    </w:p>
    <w:p w14:paraId="0920EC96" w14:textId="77777777" w:rsidR="00855EF8" w:rsidRPr="00855EF8" w:rsidRDefault="00855EF8" w:rsidP="00855EF8">
      <w:pPr>
        <w:keepNext/>
        <w:keepLines/>
        <w:jc w:val="both"/>
        <w:rPr>
          <w:rFonts w:ascii="Tahoma" w:hAnsi="Tahoma" w:cs="Tahoma"/>
          <w:b/>
        </w:rPr>
      </w:pPr>
    </w:p>
    <w:p w14:paraId="4F20E8C5" w14:textId="77777777" w:rsidR="00855EF8" w:rsidRPr="00855EF8" w:rsidRDefault="00855EF8" w:rsidP="00855EF8">
      <w:pPr>
        <w:keepNext/>
        <w:keepLines/>
        <w:jc w:val="both"/>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55EF8" w:rsidRPr="00F77C32" w14:paraId="0948A444" w14:textId="77777777" w:rsidTr="00B9741D">
        <w:trPr>
          <w:trHeight w:val="235"/>
        </w:trPr>
        <w:tc>
          <w:tcPr>
            <w:tcW w:w="3430" w:type="dxa"/>
            <w:tcBorders>
              <w:bottom w:val="single" w:sz="4" w:space="0" w:color="auto"/>
            </w:tcBorders>
          </w:tcPr>
          <w:p w14:paraId="3C8EA2D6" w14:textId="77777777" w:rsidR="00855EF8" w:rsidRPr="00F77C32" w:rsidRDefault="00855EF8" w:rsidP="00855EF8">
            <w:pPr>
              <w:keepNext/>
              <w:keepLines/>
              <w:jc w:val="both"/>
              <w:rPr>
                <w:rFonts w:ascii="Tahoma" w:hAnsi="Tahoma" w:cs="Tahoma"/>
                <w:sz w:val="20"/>
              </w:rPr>
            </w:pPr>
          </w:p>
        </w:tc>
        <w:tc>
          <w:tcPr>
            <w:tcW w:w="2574" w:type="dxa"/>
          </w:tcPr>
          <w:p w14:paraId="4709BA58" w14:textId="77777777" w:rsidR="00855EF8" w:rsidRPr="00F77C32" w:rsidRDefault="00855EF8" w:rsidP="00855EF8">
            <w:pPr>
              <w:keepNext/>
              <w:keepLines/>
              <w:jc w:val="both"/>
              <w:rPr>
                <w:rFonts w:ascii="Tahoma" w:hAnsi="Tahoma" w:cs="Tahoma"/>
                <w:sz w:val="20"/>
              </w:rPr>
            </w:pPr>
          </w:p>
        </w:tc>
        <w:tc>
          <w:tcPr>
            <w:tcW w:w="3148" w:type="dxa"/>
            <w:tcBorders>
              <w:bottom w:val="single" w:sz="4" w:space="0" w:color="auto"/>
            </w:tcBorders>
          </w:tcPr>
          <w:p w14:paraId="5B3E8A33" w14:textId="77777777" w:rsidR="00855EF8" w:rsidRPr="00F77C32" w:rsidRDefault="00855EF8" w:rsidP="00855EF8">
            <w:pPr>
              <w:keepNext/>
              <w:keepLines/>
              <w:jc w:val="both"/>
              <w:rPr>
                <w:rFonts w:ascii="Tahoma" w:hAnsi="Tahoma" w:cs="Tahoma"/>
                <w:sz w:val="20"/>
              </w:rPr>
            </w:pPr>
          </w:p>
        </w:tc>
      </w:tr>
      <w:tr w:rsidR="00855EF8" w:rsidRPr="00F77C32" w14:paraId="5090CCA1" w14:textId="77777777" w:rsidTr="00B9741D">
        <w:trPr>
          <w:trHeight w:val="235"/>
        </w:trPr>
        <w:tc>
          <w:tcPr>
            <w:tcW w:w="3430" w:type="dxa"/>
            <w:tcBorders>
              <w:top w:val="single" w:sz="4" w:space="0" w:color="auto"/>
            </w:tcBorders>
          </w:tcPr>
          <w:p w14:paraId="42D28118" w14:textId="7A7048E6" w:rsidR="00855EF8" w:rsidRPr="00F77C32" w:rsidRDefault="009B1165" w:rsidP="00855EF8">
            <w:pPr>
              <w:keepNext/>
              <w:keepLines/>
              <w:jc w:val="both"/>
              <w:rPr>
                <w:rFonts w:ascii="Tahoma" w:hAnsi="Tahoma" w:cs="Tahoma"/>
                <w:sz w:val="20"/>
              </w:rPr>
            </w:pPr>
            <w:r>
              <w:rPr>
                <w:rFonts w:ascii="Tahoma" w:hAnsi="Tahoma" w:cs="Tahoma"/>
                <w:sz w:val="20"/>
              </w:rPr>
              <w:t xml:space="preserve">             </w:t>
            </w:r>
            <w:r w:rsidR="00855EF8" w:rsidRPr="00F77C32">
              <w:rPr>
                <w:rFonts w:ascii="Tahoma" w:hAnsi="Tahoma" w:cs="Tahoma"/>
                <w:sz w:val="20"/>
              </w:rPr>
              <w:t>(kraj, datum)</w:t>
            </w:r>
          </w:p>
        </w:tc>
        <w:tc>
          <w:tcPr>
            <w:tcW w:w="2574" w:type="dxa"/>
          </w:tcPr>
          <w:p w14:paraId="20AF5EFF" w14:textId="111FA07F" w:rsidR="00855EF8" w:rsidRPr="00F77C32" w:rsidRDefault="009B1165" w:rsidP="00855EF8">
            <w:pPr>
              <w:keepNext/>
              <w:keepLines/>
              <w:jc w:val="both"/>
              <w:rPr>
                <w:rFonts w:ascii="Tahoma" w:hAnsi="Tahoma" w:cs="Tahoma"/>
                <w:sz w:val="20"/>
              </w:rPr>
            </w:pPr>
            <w:r>
              <w:rPr>
                <w:rFonts w:ascii="Tahoma" w:hAnsi="Tahoma" w:cs="Tahoma"/>
                <w:sz w:val="20"/>
              </w:rPr>
              <w:t xml:space="preserve">                  </w:t>
            </w:r>
            <w:r w:rsidR="00855EF8" w:rsidRPr="00F77C32">
              <w:rPr>
                <w:rFonts w:ascii="Tahoma" w:hAnsi="Tahoma" w:cs="Tahoma"/>
                <w:sz w:val="20"/>
              </w:rPr>
              <w:t>Žig</w:t>
            </w:r>
          </w:p>
        </w:tc>
        <w:tc>
          <w:tcPr>
            <w:tcW w:w="3148" w:type="dxa"/>
            <w:tcBorders>
              <w:top w:val="single" w:sz="4" w:space="0" w:color="auto"/>
            </w:tcBorders>
          </w:tcPr>
          <w:p w14:paraId="02DC17FC" w14:textId="77777777" w:rsidR="00855EF8" w:rsidRPr="00F77C32" w:rsidRDefault="00855EF8" w:rsidP="00855EF8">
            <w:pPr>
              <w:keepNext/>
              <w:keepLines/>
              <w:jc w:val="both"/>
              <w:rPr>
                <w:rFonts w:ascii="Tahoma" w:hAnsi="Tahoma" w:cs="Tahoma"/>
                <w:sz w:val="20"/>
              </w:rPr>
            </w:pPr>
            <w:r w:rsidRPr="00F77C32">
              <w:rPr>
                <w:rFonts w:ascii="Tahoma" w:hAnsi="Tahoma" w:cs="Tahoma"/>
                <w:sz w:val="20"/>
              </w:rPr>
              <w:t>(Ime in priimek ter podpis ponudnika/partnerja)</w:t>
            </w:r>
          </w:p>
        </w:tc>
      </w:tr>
    </w:tbl>
    <w:p w14:paraId="5E070B2A" w14:textId="77777777" w:rsidR="00855EF8" w:rsidRPr="00F77C32" w:rsidRDefault="00855EF8" w:rsidP="00855EF8">
      <w:pPr>
        <w:keepNext/>
        <w:keepLines/>
        <w:jc w:val="both"/>
        <w:rPr>
          <w:rFonts w:ascii="Tahoma" w:hAnsi="Tahoma" w:cs="Tahoma"/>
          <w:b/>
          <w:bCs/>
          <w:i/>
          <w:sz w:val="20"/>
        </w:rPr>
      </w:pPr>
    </w:p>
    <w:p w14:paraId="4F443076" w14:textId="77777777" w:rsidR="00855EF8" w:rsidRPr="00855EF8" w:rsidRDefault="00855EF8" w:rsidP="00855EF8">
      <w:pPr>
        <w:keepNext/>
        <w:keepLines/>
        <w:jc w:val="both"/>
        <w:rPr>
          <w:rFonts w:ascii="Tahoma" w:hAnsi="Tahoma" w:cs="Tahoma"/>
          <w:b/>
          <w:bCs/>
          <w:i/>
        </w:rPr>
      </w:pPr>
    </w:p>
    <w:p w14:paraId="0603EF6B" w14:textId="77777777" w:rsidR="00855EF8" w:rsidRPr="00855EF8" w:rsidRDefault="00855EF8" w:rsidP="00855EF8">
      <w:pPr>
        <w:keepNext/>
        <w:keepLines/>
        <w:jc w:val="both"/>
        <w:rPr>
          <w:rFonts w:ascii="Tahoma" w:hAnsi="Tahoma" w:cs="Tahoma"/>
          <w:b/>
          <w:bCs/>
          <w:i/>
          <w:sz w:val="20"/>
        </w:rPr>
      </w:pPr>
    </w:p>
    <w:p w14:paraId="60049976" w14:textId="77777777" w:rsidR="00855EF8" w:rsidRPr="00855EF8" w:rsidRDefault="00855EF8" w:rsidP="00855EF8">
      <w:pPr>
        <w:keepNext/>
        <w:keepLines/>
        <w:jc w:val="both"/>
        <w:rPr>
          <w:rFonts w:ascii="Tahoma" w:hAnsi="Tahoma" w:cs="Tahoma"/>
          <w:bCs/>
          <w:i/>
          <w:iCs/>
          <w:sz w:val="20"/>
        </w:rPr>
      </w:pPr>
      <w:r w:rsidRPr="00855EF8">
        <w:rPr>
          <w:rFonts w:ascii="Tahoma" w:hAnsi="Tahoma" w:cs="Tahoma"/>
          <w:b/>
          <w:bCs/>
          <w:i/>
          <w:sz w:val="20"/>
        </w:rPr>
        <w:t xml:space="preserve">Navodilo: </w:t>
      </w:r>
      <w:r w:rsidRPr="00855EF8">
        <w:rPr>
          <w:rFonts w:ascii="Tahoma" w:hAnsi="Tahoma" w:cs="Tahoma"/>
          <w:bCs/>
          <w:i/>
          <w:iCs/>
          <w:sz w:val="20"/>
        </w:rPr>
        <w:t xml:space="preserve">Izjavo izpolni in podpiše </w:t>
      </w:r>
      <w:r w:rsidRPr="00855EF8">
        <w:rPr>
          <w:rFonts w:ascii="Tahoma" w:hAnsi="Tahoma" w:cs="Tahoma"/>
          <w:bCs/>
          <w:i/>
          <w:iCs/>
          <w:sz w:val="20"/>
          <w:u w:val="single"/>
        </w:rPr>
        <w:t>ponudnik</w:t>
      </w:r>
      <w:r w:rsidRPr="00855EF8">
        <w:rPr>
          <w:rFonts w:ascii="Tahoma" w:hAnsi="Tahoma" w:cs="Tahoma"/>
          <w:bCs/>
          <w:i/>
          <w:iCs/>
          <w:sz w:val="20"/>
        </w:rPr>
        <w:t xml:space="preserve"> kot tudi vsi </w:t>
      </w:r>
      <w:r w:rsidRPr="00855EF8">
        <w:rPr>
          <w:rFonts w:ascii="Tahoma" w:hAnsi="Tahoma" w:cs="Tahoma"/>
          <w:bCs/>
          <w:i/>
          <w:iCs/>
          <w:sz w:val="20"/>
          <w:u w:val="single"/>
        </w:rPr>
        <w:t>posamezni člani skupine ponudnikov</w:t>
      </w:r>
      <w:r w:rsidRPr="00855EF8">
        <w:rPr>
          <w:rFonts w:ascii="Tahoma" w:hAnsi="Tahoma" w:cs="Tahoma"/>
          <w:bCs/>
          <w:i/>
          <w:iCs/>
          <w:sz w:val="20"/>
        </w:rPr>
        <w:t xml:space="preserve"> (partnerji) v primeru skupne ponudbe. </w:t>
      </w:r>
    </w:p>
    <w:p w14:paraId="2B80298C" w14:textId="77777777" w:rsidR="00855EF8" w:rsidRPr="00855EF8" w:rsidRDefault="00855EF8" w:rsidP="00855EF8">
      <w:pPr>
        <w:keepNext/>
        <w:keepLines/>
        <w:jc w:val="both"/>
        <w:rPr>
          <w:rFonts w:ascii="Tahoma" w:hAnsi="Tahoma" w:cs="Tahoma"/>
          <w:b/>
          <w:i/>
          <w:sz w:val="20"/>
          <w:u w:val="single"/>
        </w:rPr>
      </w:pPr>
      <w:r w:rsidRPr="00855EF8">
        <w:rPr>
          <w:rFonts w:ascii="Tahoma" w:hAnsi="Tahoma" w:cs="Tahoma"/>
          <w:i/>
          <w:sz w:val="20"/>
        </w:rPr>
        <w:t xml:space="preserve">Ponudnik </w:t>
      </w:r>
      <w:r w:rsidRPr="00855EF8">
        <w:rPr>
          <w:rFonts w:ascii="Tahoma" w:hAnsi="Tahoma" w:cs="Tahoma"/>
          <w:i/>
          <w:sz w:val="20"/>
          <w:u w:val="single"/>
        </w:rPr>
        <w:t>obrazec</w:t>
      </w:r>
      <w:r w:rsidRPr="00855EF8">
        <w:rPr>
          <w:rFonts w:ascii="Tahoma" w:hAnsi="Tahoma" w:cs="Tahoma"/>
          <w:b/>
          <w:i/>
          <w:sz w:val="20"/>
        </w:rPr>
        <w:t xml:space="preserve"> </w:t>
      </w:r>
      <w:r w:rsidRPr="00855EF8">
        <w:rPr>
          <w:rFonts w:ascii="Tahoma" w:hAnsi="Tahoma" w:cs="Tahoma"/>
          <w:i/>
          <w:sz w:val="20"/>
        </w:rPr>
        <w:t>v okviru sistema e-JN</w:t>
      </w:r>
      <w:r w:rsidRPr="00855EF8">
        <w:rPr>
          <w:rFonts w:ascii="Tahoma" w:hAnsi="Tahoma" w:cs="Tahoma"/>
          <w:b/>
          <w:i/>
          <w:sz w:val="20"/>
        </w:rPr>
        <w:t xml:space="preserve"> </w:t>
      </w:r>
      <w:r w:rsidRPr="00855EF8">
        <w:rPr>
          <w:rFonts w:ascii="Tahoma" w:hAnsi="Tahoma" w:cs="Tahoma"/>
          <w:b/>
          <w:i/>
          <w:sz w:val="20"/>
          <w:u w:val="single"/>
        </w:rPr>
        <w:t>naloži v razdelek »Dokumenti - ostale priloge«!!!</w:t>
      </w:r>
    </w:p>
    <w:p w14:paraId="6EC6A5FD" w14:textId="77777777" w:rsidR="009C50D7" w:rsidRDefault="009C50D7" w:rsidP="00434B25">
      <w:pPr>
        <w:keepLines/>
        <w:widowControl w:val="0"/>
        <w:spacing w:after="0" w:line="240" w:lineRule="auto"/>
        <w:jc w:val="both"/>
        <w:rPr>
          <w:rFonts w:ascii="Tahoma" w:hAnsi="Tahoma" w:cs="Tahoma"/>
          <w:bCs/>
          <w:i/>
          <w:iCs/>
        </w:rPr>
      </w:pPr>
    </w:p>
    <w:p w14:paraId="55DADBB6" w14:textId="77777777" w:rsidR="00855EF8" w:rsidRDefault="00855EF8" w:rsidP="00434B25">
      <w:pPr>
        <w:keepLines/>
        <w:widowControl w:val="0"/>
        <w:spacing w:after="0" w:line="240" w:lineRule="auto"/>
        <w:jc w:val="both"/>
        <w:rPr>
          <w:rFonts w:ascii="Tahoma" w:hAnsi="Tahoma" w:cs="Tahoma"/>
          <w:bCs/>
          <w:i/>
          <w:iCs/>
        </w:rPr>
      </w:pPr>
    </w:p>
    <w:p w14:paraId="482BB83F" w14:textId="77777777" w:rsidR="00F77C32" w:rsidRDefault="00F77C32" w:rsidP="00434B25">
      <w:pPr>
        <w:keepLines/>
        <w:widowControl w:val="0"/>
        <w:spacing w:after="0" w:line="240" w:lineRule="auto"/>
        <w:jc w:val="both"/>
        <w:rPr>
          <w:rFonts w:ascii="Tahoma" w:hAnsi="Tahoma" w:cs="Tahoma"/>
          <w:bCs/>
          <w:i/>
          <w:iCs/>
        </w:rPr>
      </w:pPr>
    </w:p>
    <w:p w14:paraId="50482EA3" w14:textId="77777777" w:rsidR="00855EF8" w:rsidRPr="00381720" w:rsidRDefault="00855EF8" w:rsidP="00434B25">
      <w:pPr>
        <w:keepLines/>
        <w:widowControl w:val="0"/>
        <w:spacing w:after="0" w:line="240" w:lineRule="auto"/>
        <w:jc w:val="both"/>
        <w:rPr>
          <w:rFonts w:ascii="Tahoma" w:eastAsia="Times New Roman" w:hAnsi="Tahoma" w:cs="Tahoma"/>
          <w:bCs/>
          <w:i/>
          <w:sz w:val="18"/>
          <w:szCs w:val="18"/>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8D6A44" w:rsidRPr="00381720" w14:paraId="75944152" w14:textId="77777777" w:rsidTr="008D6A44">
        <w:tc>
          <w:tcPr>
            <w:tcW w:w="212" w:type="dxa"/>
            <w:tcBorders>
              <w:right w:val="nil"/>
            </w:tcBorders>
          </w:tcPr>
          <w:p w14:paraId="7C3216AD"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p>
        </w:tc>
        <w:tc>
          <w:tcPr>
            <w:tcW w:w="8222" w:type="dxa"/>
            <w:tcBorders>
              <w:left w:val="nil"/>
            </w:tcBorders>
          </w:tcPr>
          <w:p w14:paraId="289CE788"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POOBLASTILO GLEDE POTRDILA IZ KAZENSKE EVIDENCE </w:t>
            </w:r>
          </w:p>
        </w:tc>
        <w:tc>
          <w:tcPr>
            <w:tcW w:w="850" w:type="dxa"/>
            <w:tcBorders>
              <w:right w:val="nil"/>
            </w:tcBorders>
          </w:tcPr>
          <w:p w14:paraId="266B097A" w14:textId="77777777" w:rsidR="008D6A44" w:rsidRPr="00381720" w:rsidRDefault="008D6A44" w:rsidP="00434B25">
            <w:pPr>
              <w:keepLines/>
              <w:widowControl w:val="0"/>
              <w:spacing w:after="0" w:line="240" w:lineRule="auto"/>
              <w:jc w:val="both"/>
              <w:rPr>
                <w:rFonts w:ascii="Tahoma" w:eastAsia="Times New Roman" w:hAnsi="Tahoma" w:cs="Tahoma"/>
                <w:b/>
                <w:sz w:val="20"/>
                <w:szCs w:val="20"/>
                <w:lang w:eastAsia="sl-SI"/>
              </w:rPr>
            </w:pPr>
            <w:r w:rsidRPr="00381720">
              <w:rPr>
                <w:rFonts w:ascii="Tahoma" w:eastAsia="Times New Roman" w:hAnsi="Tahoma" w:cs="Tahoma"/>
                <w:b/>
                <w:i/>
                <w:sz w:val="20"/>
                <w:szCs w:val="20"/>
                <w:lang w:eastAsia="sl-SI"/>
              </w:rPr>
              <w:t xml:space="preserve">Priloga </w:t>
            </w:r>
          </w:p>
        </w:tc>
        <w:tc>
          <w:tcPr>
            <w:tcW w:w="431" w:type="dxa"/>
            <w:tcBorders>
              <w:left w:val="nil"/>
            </w:tcBorders>
          </w:tcPr>
          <w:p w14:paraId="73574238" w14:textId="77777777" w:rsidR="008D6A44" w:rsidRPr="00381720" w:rsidRDefault="008D6A44" w:rsidP="00434B25">
            <w:pPr>
              <w:keepLines/>
              <w:widowControl w:val="0"/>
              <w:spacing w:after="0" w:line="240" w:lineRule="auto"/>
              <w:jc w:val="both"/>
              <w:rPr>
                <w:rFonts w:ascii="Tahoma" w:eastAsia="Times New Roman" w:hAnsi="Tahoma" w:cs="Tahoma"/>
                <w:b/>
                <w:i/>
                <w:sz w:val="20"/>
                <w:szCs w:val="20"/>
                <w:lang w:eastAsia="sl-SI"/>
              </w:rPr>
            </w:pPr>
            <w:r w:rsidRPr="00381720">
              <w:rPr>
                <w:rFonts w:ascii="Tahoma" w:eastAsia="Times New Roman" w:hAnsi="Tahoma" w:cs="Tahoma"/>
                <w:b/>
                <w:i/>
                <w:sz w:val="20"/>
                <w:szCs w:val="20"/>
                <w:lang w:eastAsia="sl-SI"/>
              </w:rPr>
              <w:t>4</w:t>
            </w:r>
          </w:p>
        </w:tc>
      </w:tr>
    </w:tbl>
    <w:p w14:paraId="539AE50B" w14:textId="77777777" w:rsidR="008D6A44" w:rsidRPr="00381720" w:rsidRDefault="008D6A44" w:rsidP="00434B25">
      <w:pPr>
        <w:keepLines/>
        <w:widowControl w:val="0"/>
        <w:tabs>
          <w:tab w:val="left" w:pos="284"/>
        </w:tabs>
        <w:spacing w:after="0" w:line="240" w:lineRule="auto"/>
        <w:rPr>
          <w:rFonts w:ascii="Tahoma" w:eastAsia="Times New Roman" w:hAnsi="Tahoma" w:cs="Tahoma"/>
          <w:sz w:val="20"/>
          <w:lang w:eastAsia="sl-SI"/>
        </w:rPr>
      </w:pPr>
    </w:p>
    <w:p w14:paraId="7851B361" w14:textId="77777777" w:rsidR="008D6A44" w:rsidRPr="00381720" w:rsidRDefault="008D6A44" w:rsidP="00434B25">
      <w:pPr>
        <w:keepLines/>
        <w:widowControl w:val="0"/>
        <w:tabs>
          <w:tab w:val="left" w:pos="284"/>
        </w:tabs>
        <w:spacing w:after="0" w:line="240" w:lineRule="auto"/>
        <w:rPr>
          <w:rFonts w:ascii="Tahoma" w:eastAsia="Times New Roman" w:hAnsi="Tahoma" w:cs="Tahoma"/>
          <w:sz w:val="20"/>
          <w:lang w:eastAsia="sl-SI"/>
        </w:rPr>
      </w:pPr>
    </w:p>
    <w:p w14:paraId="715B8F04" w14:textId="77777777" w:rsidR="008D6A44" w:rsidRPr="00381720" w:rsidRDefault="008D6A44" w:rsidP="00434B25">
      <w:pPr>
        <w:keepLines/>
        <w:widowControl w:val="0"/>
        <w:spacing w:after="0" w:line="240" w:lineRule="auto"/>
        <w:jc w:val="center"/>
        <w:rPr>
          <w:rFonts w:ascii="Tahoma" w:eastAsia="Times New Roman" w:hAnsi="Tahoma" w:cs="Tahoma"/>
          <w:b/>
          <w:lang w:eastAsia="sl-SI"/>
        </w:rPr>
      </w:pPr>
      <w:r w:rsidRPr="00381720">
        <w:rPr>
          <w:rFonts w:ascii="Tahoma" w:eastAsia="Times New Roman" w:hAnsi="Tahoma" w:cs="Tahoma"/>
          <w:b/>
          <w:lang w:eastAsia="sl-SI"/>
        </w:rPr>
        <w:t xml:space="preserve">POOBLASTILO ZA PRIDOBITEV POTRDILA IZ KAZENSKE EVIDENCE – </w:t>
      </w:r>
    </w:p>
    <w:p w14:paraId="608A732E" w14:textId="77777777" w:rsidR="008D6A44" w:rsidRPr="00381720" w:rsidRDefault="008D6A44" w:rsidP="00434B25">
      <w:pPr>
        <w:keepLines/>
        <w:widowControl w:val="0"/>
        <w:spacing w:after="0" w:line="240" w:lineRule="auto"/>
        <w:jc w:val="center"/>
        <w:rPr>
          <w:rFonts w:ascii="Tahoma" w:eastAsia="Times New Roman" w:hAnsi="Tahoma" w:cs="Tahoma"/>
          <w:b/>
          <w:sz w:val="18"/>
          <w:lang w:eastAsia="sl-SI"/>
        </w:rPr>
      </w:pPr>
      <w:r w:rsidRPr="00381720">
        <w:rPr>
          <w:rFonts w:ascii="Tahoma" w:eastAsia="Times New Roman" w:hAnsi="Tahoma" w:cs="Tahoma"/>
          <w:b/>
          <w:lang w:eastAsia="sl-SI"/>
        </w:rPr>
        <w:t>ZA PRAVNE OSEBE</w:t>
      </w:r>
    </w:p>
    <w:p w14:paraId="3A7186C0" w14:textId="77777777" w:rsidR="008D6A44" w:rsidRPr="00381720" w:rsidRDefault="008D6A44" w:rsidP="00434B25">
      <w:pPr>
        <w:keepLines/>
        <w:widowControl w:val="0"/>
        <w:spacing w:after="0" w:line="240" w:lineRule="auto"/>
        <w:rPr>
          <w:rFonts w:ascii="Tahoma" w:eastAsia="Times New Roman" w:hAnsi="Tahoma" w:cs="Tahoma"/>
          <w:sz w:val="20"/>
          <w:lang w:eastAsia="sl-SI"/>
        </w:rPr>
      </w:pPr>
    </w:p>
    <w:p w14:paraId="304B41D4" w14:textId="77777777" w:rsidR="008D6A44" w:rsidRPr="00381720" w:rsidRDefault="008D6A44" w:rsidP="00434B25">
      <w:pPr>
        <w:keepLines/>
        <w:widowControl w:val="0"/>
        <w:spacing w:after="0" w:line="240" w:lineRule="auto"/>
        <w:rPr>
          <w:rFonts w:ascii="Tahoma" w:eastAsia="Times New Roman" w:hAnsi="Tahoma" w:cs="Tahoma"/>
          <w:sz w:val="20"/>
          <w:lang w:eastAsia="sl-SI"/>
        </w:rPr>
      </w:pPr>
    </w:p>
    <w:p w14:paraId="52291FD5" w14:textId="77777777" w:rsidR="008D6A44" w:rsidRPr="00381720" w:rsidRDefault="008D6A44" w:rsidP="00434B25">
      <w:pPr>
        <w:keepLines/>
        <w:widowControl w:val="0"/>
        <w:spacing w:after="0" w:line="240" w:lineRule="auto"/>
        <w:rPr>
          <w:rFonts w:ascii="Tahoma" w:eastAsia="Times New Roman" w:hAnsi="Tahoma" w:cs="Tahoma"/>
          <w:sz w:val="20"/>
          <w:lang w:eastAsia="sl-SI"/>
        </w:rPr>
      </w:pPr>
    </w:p>
    <w:p w14:paraId="0EB7029A" w14:textId="77777777" w:rsidR="008D6A44" w:rsidRPr="00381720" w:rsidRDefault="008D6A44" w:rsidP="00434B25">
      <w:pPr>
        <w:keepLines/>
        <w:widowControl w:val="0"/>
        <w:tabs>
          <w:tab w:val="left" w:pos="8647"/>
          <w:tab w:val="left" w:pos="9498"/>
        </w:tabs>
        <w:spacing w:after="0" w:line="240" w:lineRule="auto"/>
        <w:ind w:right="-2"/>
        <w:jc w:val="both"/>
        <w:rPr>
          <w:rFonts w:ascii="Tahoma" w:eastAsia="Times New Roman" w:hAnsi="Tahoma" w:cs="Tahoma"/>
          <w:sz w:val="20"/>
          <w:lang w:eastAsia="sl-SI"/>
        </w:rPr>
      </w:pPr>
      <w:r w:rsidRPr="00381720">
        <w:rPr>
          <w:rFonts w:ascii="Tahoma" w:eastAsia="Times New Roman" w:hAnsi="Tahoma" w:cs="Tahoma"/>
          <w:b/>
          <w:sz w:val="20"/>
          <w:lang w:eastAsia="sl-SI"/>
        </w:rPr>
        <w:t>_________________________________________________</w:t>
      </w:r>
      <w:r w:rsidRPr="00381720">
        <w:rPr>
          <w:rFonts w:ascii="Tahoma" w:eastAsia="Times New Roman" w:hAnsi="Tahoma" w:cs="Tahoma"/>
          <w:sz w:val="20"/>
          <w:lang w:eastAsia="sl-SI"/>
        </w:rPr>
        <w:t xml:space="preserve"> (naziv pooblastitelja) pooblaščam JAVNI HOLDING Ljubljana, d.o.o., Verovškova ulica 70, 1000 Ljubljana, da za potrebe preverjanja izpolnjevanja pogojev v postopku oddaje javnega naročila z oznako </w:t>
      </w:r>
      <w:r w:rsidR="00B005E2">
        <w:rPr>
          <w:rFonts w:ascii="Tahoma" w:eastAsia="Times New Roman" w:hAnsi="Tahoma" w:cs="Tahoma"/>
          <w:b/>
          <w:sz w:val="20"/>
          <w:szCs w:val="20"/>
          <w:lang w:eastAsia="sl-SI"/>
        </w:rPr>
        <w:t>VKS-</w:t>
      </w:r>
      <w:r w:rsidR="003C7D38">
        <w:rPr>
          <w:rFonts w:ascii="Tahoma" w:eastAsia="Times New Roman" w:hAnsi="Tahoma" w:cs="Tahoma"/>
          <w:b/>
          <w:sz w:val="20"/>
          <w:szCs w:val="20"/>
          <w:lang w:eastAsia="sl-SI"/>
        </w:rPr>
        <w:t>224/22</w:t>
      </w:r>
      <w:r w:rsidR="0066633C" w:rsidRPr="00381720">
        <w:rPr>
          <w:rFonts w:ascii="Tahoma" w:eastAsia="Times New Roman" w:hAnsi="Tahoma" w:cs="Tahoma"/>
          <w:b/>
          <w:sz w:val="20"/>
          <w:szCs w:val="20"/>
          <w:lang w:eastAsia="sl-SI"/>
        </w:rPr>
        <w:t xml:space="preserve"> – »</w:t>
      </w:r>
      <w:r w:rsidR="00B005E2">
        <w:rPr>
          <w:rFonts w:ascii="Tahoma" w:eastAsia="Times New Roman" w:hAnsi="Tahoma" w:cs="Tahoma"/>
          <w:b/>
          <w:sz w:val="20"/>
          <w:szCs w:val="20"/>
          <w:lang w:eastAsia="sl-SI"/>
        </w:rPr>
        <w:t>TEKOČE SERVISIRANJE IN VZDRŽEVANJE ČRPALK NA RCERO LJUBLJANA</w:t>
      </w:r>
      <w:r w:rsidR="0066633C" w:rsidRPr="00381720">
        <w:rPr>
          <w:rFonts w:ascii="Tahoma" w:eastAsia="Times New Roman" w:hAnsi="Tahoma" w:cs="Tahoma"/>
          <w:b/>
          <w:sz w:val="20"/>
          <w:szCs w:val="20"/>
          <w:lang w:eastAsia="sl-SI"/>
        </w:rPr>
        <w:t>«</w:t>
      </w:r>
      <w:r w:rsidRPr="00381720">
        <w:rPr>
          <w:rFonts w:ascii="Tahoma" w:eastAsia="Times New Roman" w:hAnsi="Tahoma" w:cs="Tahoma"/>
          <w:sz w:val="20"/>
          <w:lang w:eastAsia="sl-SI"/>
        </w:rPr>
        <w:t>, od Ministrstva za pravosodje pridobi potrdilo iz kazenske evidence.</w:t>
      </w:r>
    </w:p>
    <w:p w14:paraId="1DEB87B8" w14:textId="77777777" w:rsidR="008D6A44" w:rsidRPr="00381720" w:rsidRDefault="008D6A44" w:rsidP="00434B25">
      <w:pPr>
        <w:keepLines/>
        <w:widowControl w:val="0"/>
        <w:spacing w:after="0" w:line="240" w:lineRule="auto"/>
        <w:rPr>
          <w:rFonts w:ascii="Tahoma" w:eastAsia="Times New Roman" w:hAnsi="Tahoma" w:cs="Tahoma"/>
          <w:sz w:val="20"/>
          <w:lang w:eastAsia="sl-SI"/>
        </w:rPr>
      </w:pPr>
    </w:p>
    <w:p w14:paraId="6FC2530A" w14:textId="77777777" w:rsidR="008D6A44" w:rsidRPr="00381720" w:rsidRDefault="008D6A44" w:rsidP="00434B25">
      <w:pPr>
        <w:keepLines/>
        <w:widowControl w:val="0"/>
        <w:spacing w:after="0" w:line="240" w:lineRule="auto"/>
        <w:rPr>
          <w:rFonts w:ascii="Tahoma" w:eastAsia="Times New Roman" w:hAnsi="Tahoma" w:cs="Tahoma"/>
          <w:sz w:val="20"/>
          <w:lang w:eastAsia="sl-SI"/>
        </w:rPr>
      </w:pPr>
    </w:p>
    <w:p w14:paraId="0CF8A57D" w14:textId="77777777" w:rsidR="008D6A44" w:rsidRPr="00381720" w:rsidRDefault="008D6A44" w:rsidP="00434B25">
      <w:pPr>
        <w:keepLines/>
        <w:widowControl w:val="0"/>
        <w:spacing w:after="240" w:line="240" w:lineRule="auto"/>
        <w:rPr>
          <w:rFonts w:ascii="Tahoma" w:eastAsia="Times New Roman" w:hAnsi="Tahoma" w:cs="Tahoma"/>
          <w:b/>
          <w:sz w:val="20"/>
          <w:u w:val="single"/>
          <w:lang w:eastAsia="sl-SI"/>
        </w:rPr>
      </w:pPr>
      <w:r w:rsidRPr="00381720">
        <w:rPr>
          <w:rFonts w:ascii="Tahoma" w:eastAsia="Times New Roman" w:hAnsi="Tahoma" w:cs="Tahoma"/>
          <w:b/>
          <w:sz w:val="20"/>
          <w:u w:val="single"/>
          <w:lang w:eastAsia="sl-SI"/>
        </w:rPr>
        <w:t>Podatki o pravni osebi:</w:t>
      </w:r>
    </w:p>
    <w:p w14:paraId="39F173D1" w14:textId="77777777" w:rsidR="008D6A44" w:rsidRPr="00381720" w:rsidRDefault="008D6A44" w:rsidP="00434B25">
      <w:pPr>
        <w:keepLines/>
        <w:widowControl w:val="0"/>
        <w:spacing w:after="0" w:line="360" w:lineRule="auto"/>
        <w:rPr>
          <w:rFonts w:ascii="Tahoma" w:eastAsia="Times New Roman" w:hAnsi="Tahoma" w:cs="Tahoma"/>
          <w:sz w:val="20"/>
          <w:lang w:eastAsia="sl-SI"/>
        </w:rPr>
      </w:pPr>
      <w:r w:rsidRPr="00381720">
        <w:rPr>
          <w:rFonts w:ascii="Tahoma" w:eastAsia="Times New Roman" w:hAnsi="Tahoma" w:cs="Tahoma"/>
          <w:bCs/>
          <w:sz w:val="20"/>
          <w:lang w:eastAsia="sl-SI"/>
        </w:rPr>
        <w:t>Polno ime podjetja</w:t>
      </w:r>
      <w:r w:rsidRPr="00381720">
        <w:rPr>
          <w:rFonts w:ascii="Tahoma" w:eastAsia="Times New Roman" w:hAnsi="Tahoma" w:cs="Tahoma"/>
          <w:sz w:val="20"/>
          <w:lang w:eastAsia="sl-SI"/>
        </w:rPr>
        <w:t>: _____________________________________________________________</w:t>
      </w:r>
    </w:p>
    <w:p w14:paraId="7EF4F6BC" w14:textId="77777777" w:rsidR="008D6A44" w:rsidRPr="00381720" w:rsidRDefault="008D6A44" w:rsidP="00434B25">
      <w:pPr>
        <w:keepLines/>
        <w:widowControl w:val="0"/>
        <w:spacing w:after="0" w:line="360" w:lineRule="auto"/>
        <w:rPr>
          <w:rFonts w:ascii="Tahoma" w:eastAsia="Times New Roman" w:hAnsi="Tahoma" w:cs="Tahoma"/>
          <w:sz w:val="20"/>
          <w:lang w:eastAsia="sl-SI"/>
        </w:rPr>
      </w:pPr>
      <w:r w:rsidRPr="00381720">
        <w:rPr>
          <w:rFonts w:ascii="Tahoma" w:eastAsia="Times New Roman" w:hAnsi="Tahoma" w:cs="Tahoma"/>
          <w:bCs/>
          <w:sz w:val="20"/>
          <w:lang w:eastAsia="sl-SI"/>
        </w:rPr>
        <w:t>Sedež podjetja</w:t>
      </w:r>
      <w:r w:rsidRPr="00381720">
        <w:rPr>
          <w:rFonts w:ascii="Tahoma" w:eastAsia="Times New Roman" w:hAnsi="Tahoma" w:cs="Tahoma"/>
          <w:sz w:val="20"/>
          <w:lang w:eastAsia="sl-SI"/>
        </w:rPr>
        <w:t>: ________________________________________________________________</w:t>
      </w:r>
    </w:p>
    <w:p w14:paraId="16AA7406" w14:textId="77777777" w:rsidR="008D6A44" w:rsidRPr="00381720" w:rsidRDefault="008D6A44" w:rsidP="00434B25">
      <w:pPr>
        <w:keepLines/>
        <w:widowControl w:val="0"/>
        <w:spacing w:after="0" w:line="360" w:lineRule="auto"/>
        <w:rPr>
          <w:rFonts w:ascii="Tahoma" w:eastAsia="Times New Roman" w:hAnsi="Tahoma" w:cs="Tahoma"/>
          <w:sz w:val="20"/>
          <w:lang w:eastAsia="sl-SI"/>
        </w:rPr>
      </w:pPr>
      <w:r w:rsidRPr="00381720">
        <w:rPr>
          <w:rFonts w:ascii="Tahoma" w:eastAsia="Times New Roman" w:hAnsi="Tahoma" w:cs="Tahoma"/>
          <w:bCs/>
          <w:sz w:val="20"/>
          <w:lang w:eastAsia="sl-SI"/>
        </w:rPr>
        <w:t>Občina sedeža podjetja</w:t>
      </w:r>
      <w:r w:rsidRPr="00381720">
        <w:rPr>
          <w:rFonts w:ascii="Tahoma" w:eastAsia="Times New Roman" w:hAnsi="Tahoma" w:cs="Tahoma"/>
          <w:sz w:val="20"/>
          <w:lang w:eastAsia="sl-SI"/>
        </w:rPr>
        <w:t>: _________________________________________________________</w:t>
      </w:r>
    </w:p>
    <w:p w14:paraId="2431C90C" w14:textId="77777777" w:rsidR="008D6A44" w:rsidRPr="00381720" w:rsidRDefault="008D6A44" w:rsidP="00434B25">
      <w:pPr>
        <w:keepLines/>
        <w:widowControl w:val="0"/>
        <w:spacing w:after="0" w:line="360" w:lineRule="auto"/>
        <w:rPr>
          <w:rFonts w:ascii="Tahoma" w:eastAsia="Times New Roman" w:hAnsi="Tahoma" w:cs="Tahoma"/>
          <w:sz w:val="20"/>
          <w:lang w:eastAsia="sl-SI"/>
        </w:rPr>
      </w:pPr>
      <w:r w:rsidRPr="00381720">
        <w:rPr>
          <w:rFonts w:ascii="Tahoma" w:eastAsia="Times New Roman" w:hAnsi="Tahoma" w:cs="Tahoma"/>
          <w:bCs/>
          <w:sz w:val="20"/>
          <w:lang w:eastAsia="sl-SI"/>
        </w:rPr>
        <w:t>Številka vpisa v sodni register (št. vložka)</w:t>
      </w:r>
      <w:r w:rsidRPr="00381720">
        <w:rPr>
          <w:rFonts w:ascii="Tahoma" w:eastAsia="Times New Roman" w:hAnsi="Tahoma" w:cs="Tahoma"/>
          <w:sz w:val="20"/>
          <w:lang w:eastAsia="sl-SI"/>
        </w:rPr>
        <w:t>: ___________________________________________</w:t>
      </w:r>
    </w:p>
    <w:p w14:paraId="24FA940C" w14:textId="77777777" w:rsidR="008D6A44" w:rsidRPr="00381720" w:rsidRDefault="008D6A44" w:rsidP="00434B25">
      <w:pPr>
        <w:keepLines/>
        <w:widowControl w:val="0"/>
        <w:spacing w:after="0" w:line="360" w:lineRule="auto"/>
        <w:rPr>
          <w:rFonts w:ascii="Tahoma" w:eastAsia="Times New Roman" w:hAnsi="Tahoma" w:cs="Tahoma"/>
          <w:sz w:val="20"/>
          <w:lang w:eastAsia="sl-SI"/>
        </w:rPr>
      </w:pPr>
      <w:r w:rsidRPr="00381720">
        <w:rPr>
          <w:rFonts w:ascii="Tahoma" w:eastAsia="Times New Roman" w:hAnsi="Tahoma" w:cs="Tahoma"/>
          <w:bCs/>
          <w:sz w:val="20"/>
          <w:lang w:eastAsia="sl-SI"/>
        </w:rPr>
        <w:t>Matična številka podjetja</w:t>
      </w:r>
      <w:r w:rsidRPr="00381720">
        <w:rPr>
          <w:rFonts w:ascii="Tahoma" w:eastAsia="Times New Roman" w:hAnsi="Tahoma" w:cs="Tahoma"/>
          <w:sz w:val="20"/>
          <w:lang w:eastAsia="sl-SI"/>
        </w:rPr>
        <w:t>: ________________________________________________________</w:t>
      </w:r>
    </w:p>
    <w:p w14:paraId="3C0E5D29" w14:textId="77777777" w:rsidR="008D6A44" w:rsidRPr="00381720" w:rsidRDefault="008D6A44" w:rsidP="00434B25">
      <w:pPr>
        <w:keepLines/>
        <w:widowControl w:val="0"/>
        <w:spacing w:after="0" w:line="240" w:lineRule="auto"/>
        <w:rPr>
          <w:rFonts w:ascii="Tahoma" w:eastAsia="Times New Roman" w:hAnsi="Tahoma" w:cs="Tahoma"/>
          <w:sz w:val="20"/>
          <w:szCs w:val="20"/>
          <w:lang w:eastAsia="sl-SI"/>
        </w:rPr>
      </w:pPr>
    </w:p>
    <w:p w14:paraId="0E18CEB5" w14:textId="77777777" w:rsidR="00ED304D" w:rsidRPr="00381720" w:rsidRDefault="00ED304D" w:rsidP="00434B25">
      <w:pPr>
        <w:keepLines/>
        <w:widowControl w:val="0"/>
        <w:spacing w:after="0" w:line="240" w:lineRule="auto"/>
        <w:rPr>
          <w:rFonts w:ascii="Tahoma" w:eastAsia="Times New Roman" w:hAnsi="Tahoma" w:cs="Tahoma"/>
          <w:sz w:val="20"/>
          <w:szCs w:val="20"/>
          <w:lang w:eastAsia="sl-SI"/>
        </w:rPr>
      </w:pPr>
    </w:p>
    <w:p w14:paraId="68BE9CF0" w14:textId="77777777" w:rsidR="00937FAA" w:rsidRDefault="00937FAA" w:rsidP="00434B25">
      <w:pPr>
        <w:keepLines/>
        <w:widowControl w:val="0"/>
        <w:spacing w:after="0" w:line="240" w:lineRule="auto"/>
        <w:rPr>
          <w:rFonts w:ascii="Tahoma" w:eastAsia="Times New Roman" w:hAnsi="Tahoma" w:cs="Tahoma"/>
          <w:sz w:val="20"/>
          <w:szCs w:val="20"/>
          <w:lang w:eastAsia="sl-SI"/>
        </w:rPr>
      </w:pPr>
    </w:p>
    <w:p w14:paraId="7397A350" w14:textId="77777777" w:rsidR="00937FAA" w:rsidRPr="00381720" w:rsidRDefault="00937FAA" w:rsidP="00434B25">
      <w:pPr>
        <w:keepLines/>
        <w:widowControl w:val="0"/>
        <w:spacing w:after="0" w:line="240" w:lineRule="auto"/>
        <w:rPr>
          <w:rFonts w:ascii="Tahoma" w:eastAsia="Times New Roman" w:hAnsi="Tahoma" w:cs="Tahoma"/>
          <w:sz w:val="20"/>
          <w:szCs w:val="20"/>
          <w:lang w:eastAsia="sl-SI"/>
        </w:rPr>
      </w:pPr>
    </w:p>
    <w:tbl>
      <w:tblPr>
        <w:tblW w:w="0" w:type="auto"/>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8D6A44" w:rsidRPr="00381720" w14:paraId="680381DC" w14:textId="77777777" w:rsidTr="008D6A44">
        <w:trPr>
          <w:trHeight w:val="235"/>
        </w:trPr>
        <w:tc>
          <w:tcPr>
            <w:tcW w:w="3402" w:type="dxa"/>
            <w:tcBorders>
              <w:bottom w:val="single" w:sz="4" w:space="0" w:color="auto"/>
            </w:tcBorders>
          </w:tcPr>
          <w:p w14:paraId="1B612522" w14:textId="77777777" w:rsidR="008D6A44" w:rsidRPr="00381720" w:rsidRDefault="008D6A44" w:rsidP="00434B25">
            <w:pPr>
              <w:keepLines/>
              <w:widowControl w:val="0"/>
              <w:spacing w:after="0" w:line="240" w:lineRule="auto"/>
              <w:jc w:val="both"/>
              <w:rPr>
                <w:rFonts w:ascii="Tahoma" w:eastAsia="Times New Roman" w:hAnsi="Tahoma" w:cs="Tahoma"/>
                <w:snapToGrid w:val="0"/>
                <w:color w:val="000000"/>
                <w:sz w:val="20"/>
                <w:szCs w:val="20"/>
                <w:lang w:eastAsia="sl-SI"/>
              </w:rPr>
            </w:pPr>
          </w:p>
        </w:tc>
        <w:tc>
          <w:tcPr>
            <w:tcW w:w="2410" w:type="dxa"/>
          </w:tcPr>
          <w:p w14:paraId="78DA4092" w14:textId="77777777" w:rsidR="008D6A44" w:rsidRPr="00381720" w:rsidRDefault="008D6A44" w:rsidP="00434B25">
            <w:pPr>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bottom w:val="single" w:sz="4" w:space="0" w:color="auto"/>
            </w:tcBorders>
          </w:tcPr>
          <w:p w14:paraId="67EC1C38" w14:textId="77777777" w:rsidR="008D6A44" w:rsidRPr="00381720" w:rsidRDefault="008D6A44" w:rsidP="00434B25">
            <w:pPr>
              <w:keepLines/>
              <w:widowControl w:val="0"/>
              <w:spacing w:after="0" w:line="240" w:lineRule="auto"/>
              <w:jc w:val="both"/>
              <w:rPr>
                <w:rFonts w:ascii="Tahoma" w:eastAsia="Times New Roman" w:hAnsi="Tahoma" w:cs="Tahoma"/>
                <w:snapToGrid w:val="0"/>
                <w:color w:val="000000"/>
                <w:sz w:val="20"/>
                <w:szCs w:val="20"/>
                <w:lang w:eastAsia="sl-SI"/>
              </w:rPr>
            </w:pPr>
          </w:p>
        </w:tc>
      </w:tr>
      <w:tr w:rsidR="008D6A44" w:rsidRPr="00381720" w14:paraId="5EC0C0AC" w14:textId="77777777" w:rsidTr="008D6A44">
        <w:trPr>
          <w:trHeight w:val="235"/>
        </w:trPr>
        <w:tc>
          <w:tcPr>
            <w:tcW w:w="3402" w:type="dxa"/>
            <w:tcBorders>
              <w:top w:val="single" w:sz="4" w:space="0" w:color="auto"/>
            </w:tcBorders>
          </w:tcPr>
          <w:p w14:paraId="6999B5E0" w14:textId="77777777" w:rsidR="008D6A44" w:rsidRPr="00381720" w:rsidRDefault="008D6A44" w:rsidP="00434B25">
            <w:pPr>
              <w:keepLines/>
              <w:widowControl w:val="0"/>
              <w:spacing w:after="0" w:line="240" w:lineRule="auto"/>
              <w:jc w:val="center"/>
              <w:rPr>
                <w:rFonts w:ascii="Tahoma" w:eastAsia="Times New Roman" w:hAnsi="Tahoma" w:cs="Tahoma"/>
                <w:snapToGrid w:val="0"/>
                <w:color w:val="000000"/>
                <w:sz w:val="20"/>
                <w:szCs w:val="20"/>
                <w:lang w:eastAsia="sl-SI"/>
              </w:rPr>
            </w:pPr>
            <w:r w:rsidRPr="00381720">
              <w:rPr>
                <w:rFonts w:ascii="Tahoma" w:eastAsia="Times New Roman" w:hAnsi="Tahoma" w:cs="Tahoma"/>
                <w:snapToGrid w:val="0"/>
                <w:color w:val="000000"/>
                <w:sz w:val="20"/>
                <w:szCs w:val="20"/>
                <w:lang w:eastAsia="sl-SI"/>
              </w:rPr>
              <w:t xml:space="preserve">(kraj, datum) </w:t>
            </w:r>
          </w:p>
        </w:tc>
        <w:tc>
          <w:tcPr>
            <w:tcW w:w="2410" w:type="dxa"/>
          </w:tcPr>
          <w:p w14:paraId="48E3543A" w14:textId="77777777" w:rsidR="008D6A44" w:rsidRPr="00381720" w:rsidRDefault="005C2E6C" w:rsidP="00434B25">
            <w:pPr>
              <w:keepLines/>
              <w:widowControl w:val="0"/>
              <w:spacing w:after="0" w:line="240" w:lineRule="auto"/>
              <w:jc w:val="center"/>
              <w:rPr>
                <w:rFonts w:ascii="Tahoma" w:eastAsia="Times New Roman" w:hAnsi="Tahoma" w:cs="Tahoma"/>
                <w:snapToGrid w:val="0"/>
                <w:color w:val="000000"/>
                <w:sz w:val="20"/>
                <w:szCs w:val="20"/>
                <w:lang w:eastAsia="sl-SI"/>
              </w:rPr>
            </w:pPr>
            <w:r w:rsidRPr="00381720">
              <w:rPr>
                <w:rFonts w:ascii="Tahoma" w:eastAsia="Times New Roman" w:hAnsi="Tahoma" w:cs="Tahoma"/>
                <w:snapToGrid w:val="0"/>
                <w:color w:val="000000"/>
                <w:sz w:val="20"/>
                <w:szCs w:val="20"/>
                <w:lang w:eastAsia="sl-SI"/>
              </w:rPr>
              <w:t>žig</w:t>
            </w:r>
          </w:p>
        </w:tc>
        <w:tc>
          <w:tcPr>
            <w:tcW w:w="3686" w:type="dxa"/>
            <w:tcBorders>
              <w:top w:val="single" w:sz="4" w:space="0" w:color="auto"/>
            </w:tcBorders>
          </w:tcPr>
          <w:p w14:paraId="54230697" w14:textId="77777777" w:rsidR="008D6A44" w:rsidRPr="00381720" w:rsidRDefault="008D6A44" w:rsidP="00434B25">
            <w:pPr>
              <w:keepLines/>
              <w:widowControl w:val="0"/>
              <w:spacing w:after="0" w:line="240" w:lineRule="auto"/>
              <w:rPr>
                <w:rFonts w:ascii="Tahoma" w:eastAsia="Times New Roman" w:hAnsi="Tahoma" w:cs="Tahoma"/>
                <w:snapToGrid w:val="0"/>
                <w:color w:val="000000"/>
                <w:sz w:val="20"/>
                <w:szCs w:val="20"/>
                <w:lang w:eastAsia="sl-SI"/>
              </w:rPr>
            </w:pPr>
            <w:r w:rsidRPr="00381720">
              <w:rPr>
                <w:rFonts w:ascii="Tahoma" w:eastAsia="Times New Roman" w:hAnsi="Tahoma" w:cs="Tahoma"/>
                <w:snapToGrid w:val="0"/>
                <w:color w:val="000000"/>
                <w:sz w:val="20"/>
                <w:szCs w:val="20"/>
                <w:lang w:eastAsia="sl-SI"/>
              </w:rPr>
              <w:t>(podpis pooblastitelja</w:t>
            </w:r>
            <w:r w:rsidRPr="00381720">
              <w:rPr>
                <w:rFonts w:ascii="Tahoma" w:eastAsia="Times New Roman" w:hAnsi="Tahoma" w:cs="Tahoma"/>
                <w:snapToGrid w:val="0"/>
                <w:sz w:val="20"/>
                <w:szCs w:val="20"/>
                <w:lang w:eastAsia="sl-SI"/>
              </w:rPr>
              <w:t>/</w:t>
            </w:r>
            <w:r w:rsidRPr="00381720">
              <w:rPr>
                <w:rFonts w:ascii="Tahoma" w:eastAsia="Times New Roman" w:hAnsi="Tahoma" w:cs="Tahoma"/>
                <w:snapToGrid w:val="0"/>
                <w:color w:val="000000"/>
                <w:sz w:val="20"/>
                <w:szCs w:val="20"/>
                <w:lang w:eastAsia="sl-SI"/>
              </w:rPr>
              <w:t>odgovorne osebe)</w:t>
            </w:r>
          </w:p>
        </w:tc>
      </w:tr>
    </w:tbl>
    <w:p w14:paraId="23AC5CF4" w14:textId="77777777" w:rsidR="008D6A44" w:rsidRPr="00381720" w:rsidRDefault="008D6A44" w:rsidP="00434B25">
      <w:pPr>
        <w:keepLines/>
        <w:widowControl w:val="0"/>
        <w:tabs>
          <w:tab w:val="left" w:pos="284"/>
        </w:tabs>
        <w:spacing w:after="0" w:line="240" w:lineRule="auto"/>
        <w:jc w:val="right"/>
        <w:rPr>
          <w:rFonts w:ascii="Tahoma" w:eastAsia="Times New Roman" w:hAnsi="Tahoma" w:cs="Tahoma"/>
          <w:sz w:val="18"/>
          <w:szCs w:val="20"/>
          <w:lang w:eastAsia="sl-SI"/>
        </w:rPr>
      </w:pPr>
    </w:p>
    <w:p w14:paraId="2676C7A5" w14:textId="77777777" w:rsidR="008D6A44" w:rsidRPr="00381720" w:rsidRDefault="008D6A44" w:rsidP="00434B25">
      <w:pPr>
        <w:keepLines/>
        <w:widowControl w:val="0"/>
        <w:tabs>
          <w:tab w:val="left" w:pos="284"/>
        </w:tabs>
        <w:spacing w:after="0" w:line="240" w:lineRule="auto"/>
        <w:jc w:val="both"/>
        <w:rPr>
          <w:rFonts w:ascii="Tahoma" w:eastAsia="Times New Roman" w:hAnsi="Tahoma" w:cs="Tahoma"/>
          <w:sz w:val="18"/>
          <w:szCs w:val="20"/>
          <w:lang w:eastAsia="sl-SI"/>
        </w:rPr>
      </w:pPr>
    </w:p>
    <w:p w14:paraId="35D5D7F7" w14:textId="77777777" w:rsidR="008D6A44" w:rsidRPr="00381720" w:rsidRDefault="008D6A44" w:rsidP="00434B25">
      <w:pPr>
        <w:keepLines/>
        <w:widowControl w:val="0"/>
        <w:tabs>
          <w:tab w:val="left" w:pos="284"/>
        </w:tabs>
        <w:spacing w:after="0" w:line="240" w:lineRule="auto"/>
        <w:jc w:val="both"/>
        <w:rPr>
          <w:rFonts w:ascii="Tahoma" w:eastAsia="Times New Roman" w:hAnsi="Tahoma" w:cs="Tahoma"/>
          <w:sz w:val="18"/>
          <w:szCs w:val="20"/>
          <w:lang w:eastAsia="sl-SI"/>
        </w:rPr>
      </w:pPr>
    </w:p>
    <w:p w14:paraId="67CADC18" w14:textId="77777777" w:rsidR="008D6A44" w:rsidRPr="00381720" w:rsidRDefault="008D6A44" w:rsidP="00434B25">
      <w:pPr>
        <w:keepLines/>
        <w:widowControl w:val="0"/>
        <w:tabs>
          <w:tab w:val="left" w:pos="284"/>
        </w:tabs>
        <w:spacing w:after="0" w:line="240" w:lineRule="auto"/>
        <w:jc w:val="both"/>
        <w:rPr>
          <w:rFonts w:ascii="Tahoma" w:eastAsia="Times New Roman" w:hAnsi="Tahoma" w:cs="Tahoma"/>
          <w:sz w:val="18"/>
          <w:szCs w:val="20"/>
          <w:lang w:eastAsia="sl-SI"/>
        </w:rPr>
      </w:pPr>
    </w:p>
    <w:p w14:paraId="6C6A7BDA" w14:textId="77777777" w:rsidR="008D6A44" w:rsidRPr="00381720" w:rsidRDefault="008D6A44" w:rsidP="00434B25">
      <w:pPr>
        <w:keepLines/>
        <w:widowControl w:val="0"/>
        <w:tabs>
          <w:tab w:val="left" w:pos="284"/>
        </w:tabs>
        <w:spacing w:after="0" w:line="240" w:lineRule="auto"/>
        <w:jc w:val="both"/>
        <w:rPr>
          <w:rFonts w:ascii="Tahoma" w:eastAsia="Times New Roman" w:hAnsi="Tahoma" w:cs="Tahoma"/>
          <w:sz w:val="18"/>
          <w:szCs w:val="20"/>
          <w:lang w:eastAsia="sl-SI"/>
        </w:rPr>
      </w:pPr>
    </w:p>
    <w:p w14:paraId="4C1E530E" w14:textId="77777777" w:rsidR="008D6A44" w:rsidRPr="00381720" w:rsidRDefault="008D6A44" w:rsidP="00434B25">
      <w:pPr>
        <w:keepLines/>
        <w:widowControl w:val="0"/>
        <w:tabs>
          <w:tab w:val="left" w:pos="284"/>
        </w:tabs>
        <w:spacing w:after="0" w:line="240" w:lineRule="auto"/>
        <w:jc w:val="both"/>
        <w:rPr>
          <w:rFonts w:ascii="Tahoma" w:eastAsia="Times New Roman" w:hAnsi="Tahoma" w:cs="Tahoma"/>
          <w:sz w:val="18"/>
          <w:szCs w:val="20"/>
          <w:lang w:eastAsia="sl-SI"/>
        </w:rPr>
      </w:pPr>
    </w:p>
    <w:p w14:paraId="4265197A" w14:textId="77777777" w:rsidR="008D6A44" w:rsidRPr="00381720" w:rsidRDefault="008D6A44" w:rsidP="00434B25">
      <w:pPr>
        <w:keepLines/>
        <w:widowControl w:val="0"/>
        <w:spacing w:after="0" w:line="240" w:lineRule="auto"/>
        <w:jc w:val="both"/>
        <w:rPr>
          <w:rFonts w:ascii="Tahoma" w:eastAsia="Times New Roman" w:hAnsi="Tahoma" w:cs="Tahoma"/>
          <w:b/>
          <w:i/>
          <w:sz w:val="18"/>
          <w:szCs w:val="18"/>
          <w:u w:val="single"/>
          <w:lang w:eastAsia="sl-SI"/>
        </w:rPr>
      </w:pPr>
      <w:r w:rsidRPr="00381720">
        <w:rPr>
          <w:rFonts w:ascii="Tahoma" w:eastAsia="Times New Roman" w:hAnsi="Tahoma" w:cs="Tahoma"/>
          <w:b/>
          <w:i/>
          <w:sz w:val="18"/>
          <w:szCs w:val="18"/>
          <w:u w:val="single"/>
          <w:lang w:eastAsia="sl-SI"/>
        </w:rPr>
        <w:t xml:space="preserve">Navodilo: </w:t>
      </w:r>
    </w:p>
    <w:p w14:paraId="3B8F2B8C" w14:textId="77777777" w:rsidR="008D6A44" w:rsidRPr="00381720" w:rsidRDefault="008D6A44" w:rsidP="00434B25">
      <w:pPr>
        <w:keepLines/>
        <w:widowControl w:val="0"/>
        <w:spacing w:after="0" w:line="240" w:lineRule="auto"/>
        <w:jc w:val="both"/>
        <w:rPr>
          <w:rFonts w:ascii="Tahoma" w:eastAsia="Times New Roman" w:hAnsi="Tahoma" w:cs="Tahoma"/>
          <w:i/>
          <w:iCs/>
          <w:sz w:val="18"/>
          <w:lang w:eastAsia="sl-SI"/>
        </w:rPr>
      </w:pPr>
      <w:r w:rsidRPr="00381720">
        <w:rPr>
          <w:rFonts w:ascii="Tahoma" w:eastAsia="Times New Roman" w:hAnsi="Tahoma" w:cs="Tahoma"/>
          <w:i/>
          <w:iCs/>
          <w:sz w:val="18"/>
          <w:lang w:eastAsia="sl-SI"/>
        </w:rPr>
        <w:t xml:space="preserve">Pooblastilo izpolni in podpiše </w:t>
      </w:r>
      <w:r w:rsidRPr="00381720">
        <w:rPr>
          <w:rFonts w:ascii="Tahoma" w:eastAsia="Times New Roman" w:hAnsi="Tahoma" w:cs="Tahoma"/>
          <w:i/>
          <w:iCs/>
          <w:sz w:val="18"/>
          <w:u w:val="single"/>
          <w:lang w:eastAsia="sl-SI"/>
        </w:rPr>
        <w:t>ponudnik</w:t>
      </w:r>
      <w:r w:rsidRPr="00381720">
        <w:rPr>
          <w:rFonts w:ascii="Tahoma" w:eastAsia="Times New Roman" w:hAnsi="Tahoma" w:cs="Tahoma"/>
          <w:i/>
          <w:iCs/>
          <w:sz w:val="18"/>
          <w:lang w:eastAsia="sl-SI"/>
        </w:rPr>
        <w:t xml:space="preserve">, kot tudi vsi </w:t>
      </w:r>
      <w:r w:rsidRPr="00381720">
        <w:rPr>
          <w:rFonts w:ascii="Tahoma" w:eastAsia="Times New Roman" w:hAnsi="Tahoma" w:cs="Tahoma"/>
          <w:i/>
          <w:iCs/>
          <w:sz w:val="18"/>
          <w:u w:val="single"/>
          <w:lang w:eastAsia="sl-SI"/>
        </w:rPr>
        <w:t>posamezni člani skupine ponudnikov</w:t>
      </w:r>
      <w:r w:rsidRPr="00381720">
        <w:rPr>
          <w:rFonts w:ascii="Tahoma" w:eastAsia="Times New Roman" w:hAnsi="Tahoma" w:cs="Tahoma"/>
          <w:i/>
          <w:iCs/>
          <w:sz w:val="18"/>
          <w:lang w:eastAsia="sl-SI"/>
        </w:rPr>
        <w:t xml:space="preserve"> (partnerji) v primeru skupne ponudbe, </w:t>
      </w:r>
      <w:r w:rsidRPr="00381720">
        <w:rPr>
          <w:rFonts w:ascii="Tahoma" w:eastAsia="Times New Roman" w:hAnsi="Tahoma" w:cs="Tahoma"/>
          <w:b/>
          <w:i/>
          <w:iCs/>
          <w:sz w:val="18"/>
          <w:lang w:eastAsia="sl-SI"/>
        </w:rPr>
        <w:t>ter</w:t>
      </w:r>
      <w:r w:rsidRPr="00381720">
        <w:rPr>
          <w:rFonts w:ascii="Tahoma" w:eastAsia="Times New Roman" w:hAnsi="Tahoma" w:cs="Tahoma"/>
          <w:i/>
          <w:iCs/>
          <w:sz w:val="18"/>
          <w:lang w:eastAsia="sl-SI"/>
        </w:rPr>
        <w:t xml:space="preserve"> vsi </w:t>
      </w:r>
      <w:r w:rsidRPr="00381720">
        <w:rPr>
          <w:rFonts w:ascii="Tahoma" w:eastAsia="Times New Roman" w:hAnsi="Tahoma" w:cs="Tahoma"/>
          <w:i/>
          <w:iCs/>
          <w:sz w:val="18"/>
          <w:u w:val="single"/>
          <w:lang w:eastAsia="sl-SI"/>
        </w:rPr>
        <w:t>podizvajalci</w:t>
      </w:r>
      <w:r w:rsidRPr="00381720">
        <w:rPr>
          <w:rFonts w:ascii="Tahoma" w:eastAsia="Times New Roman" w:hAnsi="Tahoma" w:cs="Tahoma"/>
          <w:i/>
          <w:iCs/>
          <w:sz w:val="18"/>
          <w:lang w:eastAsia="sl-SI"/>
        </w:rPr>
        <w:t xml:space="preserve"> (če ponudnik izvaja javno naročilo s podizvajalci) in morebitni </w:t>
      </w:r>
      <w:r w:rsidRPr="00381720">
        <w:rPr>
          <w:rFonts w:ascii="Tahoma" w:eastAsia="Times New Roman" w:hAnsi="Tahoma" w:cs="Tahoma"/>
          <w:i/>
          <w:iCs/>
          <w:sz w:val="18"/>
          <w:u w:val="single"/>
          <w:lang w:eastAsia="sl-SI"/>
        </w:rPr>
        <w:t>subjekti</w:t>
      </w:r>
      <w:r w:rsidRPr="00381720">
        <w:rPr>
          <w:rFonts w:ascii="Tahoma" w:eastAsia="Times New Roman" w:hAnsi="Tahoma" w:cs="Tahoma"/>
          <w:i/>
          <w:iCs/>
          <w:sz w:val="18"/>
          <w:lang w:eastAsia="sl-SI"/>
        </w:rPr>
        <w:t>, katerih zmogljivost uporablja ponudnik (v kolikor bo ponudnik uporabil zmogljivosti drugih subjektov za izvedbo javnega naročila).</w:t>
      </w:r>
    </w:p>
    <w:p w14:paraId="7E86659C" w14:textId="77777777" w:rsidR="008D6A44" w:rsidRPr="00381720" w:rsidRDefault="008D6A44" w:rsidP="00434B25">
      <w:pPr>
        <w:keepLines/>
        <w:widowControl w:val="0"/>
        <w:tabs>
          <w:tab w:val="left" w:pos="284"/>
        </w:tabs>
        <w:spacing w:after="0" w:line="240" w:lineRule="auto"/>
        <w:jc w:val="both"/>
        <w:rPr>
          <w:rFonts w:ascii="Tahoma" w:eastAsia="Times New Roman" w:hAnsi="Tahoma" w:cs="Tahoma"/>
          <w:sz w:val="20"/>
          <w:szCs w:val="20"/>
          <w:lang w:eastAsia="sl-SI"/>
        </w:rPr>
      </w:pPr>
    </w:p>
    <w:p w14:paraId="04F50404" w14:textId="77777777" w:rsidR="008D6A44" w:rsidRPr="00381720" w:rsidRDefault="008D6A44" w:rsidP="00434B25">
      <w:pPr>
        <w:keepLines/>
        <w:widowControl w:val="0"/>
        <w:tabs>
          <w:tab w:val="left" w:pos="284"/>
        </w:tabs>
        <w:spacing w:after="0" w:line="240" w:lineRule="auto"/>
        <w:jc w:val="both"/>
        <w:rPr>
          <w:rFonts w:ascii="Tahoma" w:eastAsia="Times New Roman" w:hAnsi="Tahoma" w:cs="Tahoma"/>
          <w:sz w:val="20"/>
          <w:szCs w:val="20"/>
          <w:lang w:eastAsia="sl-SI"/>
        </w:rPr>
      </w:pPr>
      <w:r w:rsidRPr="00381720">
        <w:rPr>
          <w:rFonts w:ascii="Tahoma" w:eastAsia="Times New Roman" w:hAnsi="Tahoma" w:cs="Tahoma"/>
          <w:i/>
          <w:sz w:val="18"/>
          <w:szCs w:val="20"/>
          <w:lang w:eastAsia="sl-SI"/>
        </w:rPr>
        <w:t xml:space="preserve">Ponudnik </w:t>
      </w:r>
      <w:r w:rsidRPr="00381720">
        <w:rPr>
          <w:rFonts w:ascii="Tahoma" w:eastAsia="Times New Roman" w:hAnsi="Tahoma" w:cs="Tahoma"/>
          <w:i/>
          <w:sz w:val="18"/>
          <w:szCs w:val="20"/>
          <w:u w:val="single"/>
          <w:lang w:eastAsia="sl-SI"/>
        </w:rPr>
        <w:t>obrazec</w:t>
      </w:r>
      <w:r w:rsidRPr="00381720">
        <w:rPr>
          <w:rFonts w:ascii="Tahoma" w:eastAsia="Times New Roman" w:hAnsi="Tahoma" w:cs="Tahoma"/>
          <w:b/>
          <w:i/>
          <w:sz w:val="18"/>
          <w:szCs w:val="20"/>
          <w:lang w:eastAsia="sl-SI"/>
        </w:rPr>
        <w:t xml:space="preserve"> </w:t>
      </w:r>
      <w:r w:rsidRPr="00381720">
        <w:rPr>
          <w:rFonts w:ascii="Tahoma" w:eastAsia="Times New Roman" w:hAnsi="Tahoma" w:cs="Tahoma"/>
          <w:i/>
          <w:sz w:val="18"/>
          <w:szCs w:val="20"/>
          <w:lang w:eastAsia="sl-SI"/>
        </w:rPr>
        <w:t>v okviru sistema e-JN</w:t>
      </w:r>
      <w:r w:rsidRPr="00381720">
        <w:rPr>
          <w:rFonts w:ascii="Tahoma" w:eastAsia="Times New Roman" w:hAnsi="Tahoma" w:cs="Tahoma"/>
          <w:b/>
          <w:i/>
          <w:sz w:val="18"/>
          <w:szCs w:val="20"/>
          <w:lang w:eastAsia="sl-SI"/>
        </w:rPr>
        <w:t xml:space="preserve"> </w:t>
      </w:r>
      <w:r w:rsidRPr="00381720">
        <w:rPr>
          <w:rFonts w:ascii="Tahoma" w:eastAsia="Times New Roman" w:hAnsi="Tahoma" w:cs="Tahoma"/>
          <w:b/>
          <w:i/>
          <w:sz w:val="18"/>
          <w:szCs w:val="20"/>
          <w:u w:val="single"/>
          <w:lang w:eastAsia="sl-SI"/>
        </w:rPr>
        <w:t>naloži v razdelek »</w:t>
      </w:r>
      <w:r w:rsidR="00B34A61">
        <w:rPr>
          <w:rFonts w:ascii="Tahoma" w:eastAsia="Times New Roman" w:hAnsi="Tahoma" w:cs="Tahoma"/>
          <w:b/>
          <w:i/>
          <w:sz w:val="18"/>
          <w:szCs w:val="20"/>
          <w:u w:val="single"/>
          <w:lang w:eastAsia="sl-SI"/>
        </w:rPr>
        <w:t>Dokumenti - Ostale priloge</w:t>
      </w:r>
      <w:r w:rsidRPr="00381720">
        <w:rPr>
          <w:rFonts w:ascii="Tahoma" w:eastAsia="Times New Roman" w:hAnsi="Tahoma" w:cs="Tahoma"/>
          <w:b/>
          <w:i/>
          <w:sz w:val="18"/>
          <w:szCs w:val="20"/>
          <w:u w:val="single"/>
          <w:lang w:eastAsia="sl-SI"/>
        </w:rPr>
        <w:t>«!!!</w:t>
      </w:r>
    </w:p>
    <w:p w14:paraId="46A7C81F" w14:textId="77777777" w:rsidR="008D6A44" w:rsidRPr="00381720" w:rsidRDefault="008D6A44" w:rsidP="00434B25">
      <w:pPr>
        <w:keepLines/>
        <w:widowControl w:val="0"/>
        <w:spacing w:after="0" w:line="240" w:lineRule="auto"/>
        <w:jc w:val="center"/>
        <w:rPr>
          <w:rFonts w:ascii="Tahoma" w:eastAsia="Times New Roman" w:hAnsi="Tahoma" w:cs="Tahoma"/>
          <w:b/>
          <w:lang w:eastAsia="sl-SI"/>
        </w:rPr>
      </w:pPr>
      <w:r w:rsidRPr="00381720">
        <w:rPr>
          <w:rFonts w:ascii="Tahoma" w:eastAsia="Times New Roman" w:hAnsi="Tahoma" w:cs="Tahoma"/>
          <w:b/>
          <w:sz w:val="20"/>
          <w:szCs w:val="20"/>
          <w:lang w:eastAsia="sl-SI"/>
        </w:rPr>
        <w:br w:type="page"/>
      </w:r>
      <w:r w:rsidRPr="00381720">
        <w:rPr>
          <w:rFonts w:ascii="Tahoma" w:eastAsia="Times New Roman" w:hAnsi="Tahoma" w:cs="Tahoma"/>
          <w:b/>
          <w:lang w:eastAsia="sl-SI"/>
        </w:rPr>
        <w:lastRenderedPageBreak/>
        <w:t xml:space="preserve">POOBLASTILO ZA PRIDOBITEV POTRDILA IZ KAZENSKE EVIDENCE – </w:t>
      </w:r>
    </w:p>
    <w:p w14:paraId="2DB52FB8" w14:textId="77777777" w:rsidR="008D6A44" w:rsidRPr="00381720" w:rsidRDefault="008D6A44" w:rsidP="00434B25">
      <w:pPr>
        <w:keepLines/>
        <w:widowControl w:val="0"/>
        <w:spacing w:after="0" w:line="240" w:lineRule="auto"/>
        <w:jc w:val="center"/>
        <w:rPr>
          <w:rFonts w:ascii="Tahoma" w:eastAsia="Times New Roman" w:hAnsi="Tahoma" w:cs="Tahoma"/>
          <w:b/>
          <w:lang w:eastAsia="sl-SI"/>
        </w:rPr>
      </w:pPr>
      <w:r w:rsidRPr="00381720">
        <w:rPr>
          <w:rFonts w:ascii="Tahoma" w:eastAsia="Times New Roman" w:hAnsi="Tahoma" w:cs="Tahoma"/>
          <w:b/>
          <w:lang w:eastAsia="sl-SI"/>
        </w:rPr>
        <w:t>ZA FIZIČNE OSEBE</w:t>
      </w:r>
    </w:p>
    <w:p w14:paraId="1AF4733F"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p>
    <w:p w14:paraId="2EF603B7" w14:textId="77777777" w:rsidR="008D6A44" w:rsidRPr="00381720" w:rsidRDefault="008D6A44" w:rsidP="00434B25">
      <w:pPr>
        <w:keepLines/>
        <w:widowControl w:val="0"/>
        <w:spacing w:after="0" w:line="240" w:lineRule="auto"/>
        <w:jc w:val="both"/>
        <w:rPr>
          <w:rFonts w:ascii="Tahoma" w:eastAsia="Times New Roman" w:hAnsi="Tahoma" w:cs="Tahoma"/>
          <w:szCs w:val="20"/>
          <w:lang w:eastAsia="sl-SI"/>
        </w:rPr>
      </w:pPr>
    </w:p>
    <w:p w14:paraId="2EF9566D"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p>
    <w:p w14:paraId="2E75705C" w14:textId="77777777" w:rsidR="008D6A44" w:rsidRPr="00381720" w:rsidRDefault="008D6A44" w:rsidP="00434B25">
      <w:pPr>
        <w:keepLines/>
        <w:widowControl w:val="0"/>
        <w:spacing w:after="0" w:line="240" w:lineRule="auto"/>
        <w:jc w:val="both"/>
        <w:rPr>
          <w:rFonts w:ascii="Tahoma" w:eastAsia="Times New Roman" w:hAnsi="Tahoma" w:cs="Tahoma"/>
          <w:b/>
          <w:color w:val="000000"/>
          <w:sz w:val="20"/>
          <w:szCs w:val="20"/>
          <w:lang w:eastAsia="sl-SI"/>
        </w:rPr>
      </w:pPr>
      <w:r w:rsidRPr="00381720">
        <w:rPr>
          <w:rFonts w:ascii="Tahoma" w:eastAsia="Times New Roman" w:hAnsi="Tahoma" w:cs="Tahoma"/>
          <w:sz w:val="20"/>
          <w:szCs w:val="20"/>
          <w:lang w:eastAsia="sl-SI"/>
        </w:rPr>
        <w:t xml:space="preserve">Spodaj podpisani </w:t>
      </w:r>
      <w:r w:rsidRPr="00381720">
        <w:rPr>
          <w:rFonts w:ascii="Tahoma" w:eastAsia="Times New Roman" w:hAnsi="Tahoma" w:cs="Tahoma"/>
          <w:b/>
          <w:sz w:val="20"/>
          <w:szCs w:val="20"/>
          <w:lang w:eastAsia="sl-SI"/>
        </w:rPr>
        <w:t>_______________________________________</w:t>
      </w:r>
      <w:r w:rsidRPr="00381720">
        <w:rPr>
          <w:rFonts w:ascii="Tahoma" w:eastAsia="Times New Roman" w:hAnsi="Tahoma" w:cs="Tahoma"/>
          <w:sz w:val="20"/>
          <w:szCs w:val="20"/>
          <w:lang w:eastAsia="sl-SI"/>
        </w:rPr>
        <w:t xml:space="preserve"> (ime in priimek) pooblaščam JAVNI HOLDING Ljubljana, d.o.o., Verovškova ulica 70, 1000 Ljubljana, da za potrebe preverjanja izpolnjevanja pogojev v postopku oddaje javnega naročila z oznako </w:t>
      </w:r>
      <w:r w:rsidR="00B005E2">
        <w:rPr>
          <w:rFonts w:ascii="Tahoma" w:eastAsia="Times New Roman" w:hAnsi="Tahoma" w:cs="Tahoma"/>
          <w:b/>
          <w:sz w:val="20"/>
          <w:szCs w:val="20"/>
          <w:lang w:eastAsia="sl-SI"/>
        </w:rPr>
        <w:t>VKS-</w:t>
      </w:r>
      <w:r w:rsidR="003C7D38">
        <w:rPr>
          <w:rFonts w:ascii="Tahoma" w:eastAsia="Times New Roman" w:hAnsi="Tahoma" w:cs="Tahoma"/>
          <w:b/>
          <w:sz w:val="20"/>
          <w:szCs w:val="20"/>
          <w:lang w:eastAsia="sl-SI"/>
        </w:rPr>
        <w:t>224/22</w:t>
      </w:r>
      <w:r w:rsidR="0066633C" w:rsidRPr="00381720">
        <w:rPr>
          <w:rFonts w:ascii="Tahoma" w:eastAsia="Times New Roman" w:hAnsi="Tahoma" w:cs="Tahoma"/>
          <w:b/>
          <w:sz w:val="20"/>
          <w:szCs w:val="20"/>
          <w:lang w:eastAsia="sl-SI"/>
        </w:rPr>
        <w:t xml:space="preserve"> – »</w:t>
      </w:r>
      <w:r w:rsidR="00B005E2">
        <w:rPr>
          <w:rFonts w:ascii="Tahoma" w:eastAsia="Times New Roman" w:hAnsi="Tahoma" w:cs="Tahoma"/>
          <w:b/>
          <w:sz w:val="20"/>
          <w:szCs w:val="20"/>
          <w:lang w:eastAsia="sl-SI"/>
        </w:rPr>
        <w:t>TEKOČE SERVISIRANJE IN VZDRŽEVANJE ČRPALK NA RCERO LJUBLJANA</w:t>
      </w:r>
      <w:r w:rsidR="0066633C" w:rsidRPr="00381720">
        <w:rPr>
          <w:rFonts w:ascii="Tahoma" w:eastAsia="Times New Roman" w:hAnsi="Tahoma" w:cs="Tahoma"/>
          <w:b/>
          <w:sz w:val="20"/>
          <w:szCs w:val="20"/>
          <w:lang w:eastAsia="sl-SI"/>
        </w:rPr>
        <w:t>«</w:t>
      </w:r>
      <w:r w:rsidRPr="00381720">
        <w:rPr>
          <w:rFonts w:ascii="Tahoma" w:eastAsia="Times New Roman" w:hAnsi="Tahoma" w:cs="Tahoma"/>
          <w:sz w:val="20"/>
          <w:szCs w:val="20"/>
          <w:lang w:eastAsia="sl-SI"/>
        </w:rPr>
        <w:t xml:space="preserve">, od Ministrstva za pravosodje pridobi potrdilo iz kazenske evidence </w:t>
      </w:r>
      <w:r w:rsidRPr="00381720">
        <w:rPr>
          <w:rFonts w:ascii="Tahoma" w:eastAsia="Times New Roman" w:hAnsi="Tahoma" w:cs="Tahoma"/>
          <w:bCs/>
          <w:sz w:val="20"/>
          <w:szCs w:val="20"/>
          <w:lang w:eastAsia="sl-SI"/>
        </w:rPr>
        <w:t>za fizične osebe</w:t>
      </w:r>
      <w:r w:rsidRPr="00381720">
        <w:rPr>
          <w:rFonts w:ascii="Tahoma" w:eastAsia="Times New Roman" w:hAnsi="Tahoma" w:cs="Tahoma"/>
          <w:sz w:val="20"/>
          <w:szCs w:val="20"/>
          <w:lang w:eastAsia="sl-SI"/>
        </w:rPr>
        <w:t xml:space="preserve">. </w:t>
      </w:r>
    </w:p>
    <w:p w14:paraId="6A644E50" w14:textId="77777777" w:rsidR="008D6A44" w:rsidRPr="00381720" w:rsidRDefault="008D6A44" w:rsidP="00434B25">
      <w:pPr>
        <w:keepLines/>
        <w:widowControl w:val="0"/>
        <w:spacing w:after="0" w:line="240" w:lineRule="auto"/>
        <w:rPr>
          <w:rFonts w:ascii="Tahoma" w:eastAsia="Times New Roman" w:hAnsi="Tahoma" w:cs="Tahoma"/>
          <w:sz w:val="28"/>
          <w:szCs w:val="20"/>
          <w:lang w:eastAsia="sl-SI"/>
        </w:rPr>
      </w:pPr>
    </w:p>
    <w:p w14:paraId="251D4B8D" w14:textId="77777777" w:rsidR="008D6A44" w:rsidRPr="00381720" w:rsidRDefault="008D6A44" w:rsidP="00434B25">
      <w:pPr>
        <w:keepLines/>
        <w:widowControl w:val="0"/>
        <w:spacing w:after="240" w:line="240" w:lineRule="auto"/>
        <w:rPr>
          <w:rFonts w:ascii="Tahoma" w:eastAsia="Times New Roman" w:hAnsi="Tahoma" w:cs="Tahoma"/>
          <w:b/>
          <w:sz w:val="20"/>
          <w:szCs w:val="20"/>
          <w:u w:val="single"/>
          <w:lang w:eastAsia="sl-SI"/>
        </w:rPr>
      </w:pPr>
      <w:r w:rsidRPr="00381720">
        <w:rPr>
          <w:rFonts w:ascii="Tahoma" w:eastAsia="Times New Roman" w:hAnsi="Tahoma" w:cs="Tahoma"/>
          <w:b/>
          <w:sz w:val="20"/>
          <w:szCs w:val="20"/>
          <w:u w:val="single"/>
          <w:lang w:eastAsia="sl-SI"/>
        </w:rPr>
        <w:t>Moji osebni podatki so naslednji:</w:t>
      </w:r>
    </w:p>
    <w:p w14:paraId="6FE816B1" w14:textId="77777777" w:rsidR="008D6A44" w:rsidRPr="00381720" w:rsidRDefault="008D6A44" w:rsidP="00434B25">
      <w:pPr>
        <w:keepLines/>
        <w:widowControl w:val="0"/>
        <w:spacing w:after="0" w:line="480" w:lineRule="auto"/>
        <w:rPr>
          <w:rFonts w:ascii="Tahoma" w:eastAsia="Times New Roman" w:hAnsi="Tahoma" w:cs="Tahoma"/>
          <w:sz w:val="18"/>
          <w:szCs w:val="20"/>
          <w:lang w:eastAsia="sl-SI"/>
        </w:rPr>
      </w:pPr>
      <w:r w:rsidRPr="00381720">
        <w:rPr>
          <w:rFonts w:ascii="Tahoma" w:eastAsia="Times New Roman" w:hAnsi="Tahoma" w:cs="Tahoma"/>
          <w:sz w:val="18"/>
          <w:szCs w:val="20"/>
          <w:lang w:eastAsia="sl-SI"/>
        </w:rPr>
        <w:t>EMŠO (obvezen podatek): _______________________________________________________________</w:t>
      </w:r>
    </w:p>
    <w:p w14:paraId="35BB8687" w14:textId="77777777" w:rsidR="008D6A44" w:rsidRPr="00381720" w:rsidRDefault="008D6A44" w:rsidP="00434B25">
      <w:pPr>
        <w:keepLines/>
        <w:widowControl w:val="0"/>
        <w:spacing w:after="0" w:line="480" w:lineRule="auto"/>
        <w:rPr>
          <w:rFonts w:ascii="Tahoma" w:eastAsia="Times New Roman" w:hAnsi="Tahoma" w:cs="Tahoma"/>
          <w:sz w:val="18"/>
          <w:szCs w:val="20"/>
          <w:lang w:eastAsia="sl-SI"/>
        </w:rPr>
      </w:pPr>
      <w:r w:rsidRPr="00381720">
        <w:rPr>
          <w:rFonts w:ascii="Tahoma" w:eastAsia="Times New Roman" w:hAnsi="Tahoma" w:cs="Tahoma"/>
          <w:sz w:val="18"/>
          <w:szCs w:val="20"/>
          <w:lang w:eastAsia="sl-SI"/>
        </w:rPr>
        <w:t>DATUM ROJSTVA: _____________________________________________________________________</w:t>
      </w:r>
    </w:p>
    <w:p w14:paraId="7624B731" w14:textId="77777777" w:rsidR="008D6A44" w:rsidRPr="00381720" w:rsidRDefault="008D6A44" w:rsidP="00434B25">
      <w:pPr>
        <w:keepLines/>
        <w:widowControl w:val="0"/>
        <w:spacing w:after="0" w:line="480" w:lineRule="auto"/>
        <w:rPr>
          <w:rFonts w:ascii="Tahoma" w:eastAsia="Times New Roman" w:hAnsi="Tahoma" w:cs="Tahoma"/>
          <w:sz w:val="18"/>
          <w:szCs w:val="20"/>
          <w:lang w:eastAsia="sl-SI"/>
        </w:rPr>
      </w:pPr>
      <w:r w:rsidRPr="00381720">
        <w:rPr>
          <w:rFonts w:ascii="Tahoma" w:eastAsia="Times New Roman" w:hAnsi="Tahoma" w:cs="Tahoma"/>
          <w:sz w:val="18"/>
          <w:szCs w:val="20"/>
          <w:lang w:eastAsia="sl-SI"/>
        </w:rPr>
        <w:t>KRAJ ROJSTVA: ______________________________________________________________________</w:t>
      </w:r>
    </w:p>
    <w:p w14:paraId="7994BDF2" w14:textId="77777777" w:rsidR="008D6A44" w:rsidRPr="00381720" w:rsidRDefault="008D6A44" w:rsidP="00434B25">
      <w:pPr>
        <w:keepLines/>
        <w:widowControl w:val="0"/>
        <w:spacing w:after="0" w:line="480" w:lineRule="auto"/>
        <w:rPr>
          <w:rFonts w:ascii="Tahoma" w:eastAsia="Times New Roman" w:hAnsi="Tahoma" w:cs="Tahoma"/>
          <w:sz w:val="18"/>
          <w:szCs w:val="20"/>
          <w:lang w:eastAsia="sl-SI"/>
        </w:rPr>
      </w:pPr>
      <w:r w:rsidRPr="00381720">
        <w:rPr>
          <w:rFonts w:ascii="Tahoma" w:eastAsia="Times New Roman" w:hAnsi="Tahoma" w:cs="Tahoma"/>
          <w:sz w:val="18"/>
          <w:szCs w:val="20"/>
          <w:lang w:eastAsia="sl-SI"/>
        </w:rPr>
        <w:t>OBČINA ROJSTVA: ____________________________________________________________________</w:t>
      </w:r>
    </w:p>
    <w:p w14:paraId="5A47E386" w14:textId="77777777" w:rsidR="008D6A44" w:rsidRPr="00381720" w:rsidRDefault="008D6A44" w:rsidP="00434B25">
      <w:pPr>
        <w:keepLines/>
        <w:widowControl w:val="0"/>
        <w:spacing w:after="0" w:line="480" w:lineRule="auto"/>
        <w:rPr>
          <w:rFonts w:ascii="Tahoma" w:eastAsia="Times New Roman" w:hAnsi="Tahoma" w:cs="Tahoma"/>
          <w:sz w:val="18"/>
          <w:szCs w:val="20"/>
          <w:lang w:eastAsia="sl-SI"/>
        </w:rPr>
      </w:pPr>
      <w:r w:rsidRPr="00381720">
        <w:rPr>
          <w:rFonts w:ascii="Tahoma" w:eastAsia="Times New Roman" w:hAnsi="Tahoma" w:cs="Tahoma"/>
          <w:sz w:val="18"/>
          <w:szCs w:val="20"/>
          <w:lang w:eastAsia="sl-SI"/>
        </w:rPr>
        <w:t>DRŽAVA ROJSTVA: ____________________________________________________________________</w:t>
      </w:r>
    </w:p>
    <w:p w14:paraId="12F07A34" w14:textId="77777777" w:rsidR="008D6A44" w:rsidRPr="00381720" w:rsidRDefault="008D6A44" w:rsidP="00434B25">
      <w:pPr>
        <w:keepLines/>
        <w:widowControl w:val="0"/>
        <w:spacing w:after="0" w:line="480" w:lineRule="auto"/>
        <w:rPr>
          <w:rFonts w:ascii="Tahoma" w:eastAsia="Times New Roman" w:hAnsi="Tahoma" w:cs="Tahoma"/>
          <w:sz w:val="18"/>
          <w:szCs w:val="20"/>
          <w:lang w:eastAsia="sl-SI"/>
        </w:rPr>
      </w:pPr>
      <w:r w:rsidRPr="00381720">
        <w:rPr>
          <w:rFonts w:ascii="Tahoma" w:eastAsia="Times New Roman" w:hAnsi="Tahoma" w:cs="Tahoma"/>
          <w:sz w:val="18"/>
          <w:szCs w:val="20"/>
          <w:lang w:eastAsia="sl-SI"/>
        </w:rPr>
        <w:t>NASLOV STALNEGA/ZAČASNEGA BIVALIŠČA:</w:t>
      </w:r>
    </w:p>
    <w:p w14:paraId="2E8CCD4C" w14:textId="77777777" w:rsidR="008D6A44" w:rsidRPr="00381720" w:rsidRDefault="008D6A44" w:rsidP="00434B25">
      <w:pPr>
        <w:keepLines/>
        <w:widowControl w:val="0"/>
        <w:numPr>
          <w:ilvl w:val="0"/>
          <w:numId w:val="4"/>
        </w:numPr>
        <w:spacing w:after="0" w:line="480" w:lineRule="auto"/>
        <w:rPr>
          <w:rFonts w:ascii="Tahoma" w:eastAsia="Times New Roman" w:hAnsi="Tahoma" w:cs="Tahoma"/>
          <w:sz w:val="18"/>
          <w:szCs w:val="20"/>
          <w:lang w:eastAsia="sl-SI"/>
        </w:rPr>
      </w:pPr>
      <w:r w:rsidRPr="00381720">
        <w:rPr>
          <w:rFonts w:ascii="Tahoma" w:eastAsia="Times New Roman" w:hAnsi="Tahoma" w:cs="Tahoma"/>
          <w:sz w:val="18"/>
          <w:szCs w:val="20"/>
          <w:lang w:eastAsia="sl-SI"/>
        </w:rPr>
        <w:t>(ulica in hišna številka) ________________________________</w:t>
      </w:r>
    </w:p>
    <w:p w14:paraId="6AAC9D1F" w14:textId="77777777" w:rsidR="008D6A44" w:rsidRPr="00381720" w:rsidRDefault="008D6A44" w:rsidP="00434B25">
      <w:pPr>
        <w:keepLines/>
        <w:widowControl w:val="0"/>
        <w:numPr>
          <w:ilvl w:val="0"/>
          <w:numId w:val="4"/>
        </w:numPr>
        <w:spacing w:after="0" w:line="480" w:lineRule="auto"/>
        <w:rPr>
          <w:rFonts w:ascii="Tahoma" w:eastAsia="Times New Roman" w:hAnsi="Tahoma" w:cs="Tahoma"/>
          <w:sz w:val="18"/>
          <w:szCs w:val="20"/>
          <w:lang w:eastAsia="sl-SI"/>
        </w:rPr>
      </w:pPr>
      <w:r w:rsidRPr="00381720">
        <w:rPr>
          <w:rFonts w:ascii="Tahoma" w:eastAsia="Times New Roman" w:hAnsi="Tahoma" w:cs="Tahoma"/>
          <w:sz w:val="18"/>
          <w:szCs w:val="20"/>
          <w:lang w:eastAsia="sl-SI"/>
        </w:rPr>
        <w:t>(poštna številka in pošta) ______________________________</w:t>
      </w:r>
    </w:p>
    <w:p w14:paraId="7B149728" w14:textId="77777777" w:rsidR="008D6A44" w:rsidRPr="00381720" w:rsidRDefault="008D6A44" w:rsidP="00434B25">
      <w:pPr>
        <w:keepLines/>
        <w:widowControl w:val="0"/>
        <w:spacing w:after="0" w:line="480" w:lineRule="auto"/>
        <w:rPr>
          <w:rFonts w:ascii="Tahoma" w:eastAsia="Times New Roman" w:hAnsi="Tahoma" w:cs="Tahoma"/>
          <w:sz w:val="18"/>
          <w:szCs w:val="20"/>
          <w:lang w:eastAsia="sl-SI"/>
        </w:rPr>
      </w:pPr>
      <w:r w:rsidRPr="00381720">
        <w:rPr>
          <w:rFonts w:ascii="Tahoma" w:eastAsia="Times New Roman" w:hAnsi="Tahoma" w:cs="Tahoma"/>
          <w:sz w:val="18"/>
          <w:szCs w:val="20"/>
          <w:lang w:eastAsia="sl-SI"/>
        </w:rPr>
        <w:t>DRŽAVLJANSTVO: ____________________________________________________________________</w:t>
      </w:r>
    </w:p>
    <w:p w14:paraId="5FF7E51F" w14:textId="77777777" w:rsidR="008D6A44" w:rsidRPr="00381720" w:rsidRDefault="008D6A44" w:rsidP="00434B25">
      <w:pPr>
        <w:keepLines/>
        <w:widowControl w:val="0"/>
        <w:spacing w:after="0" w:line="480" w:lineRule="auto"/>
        <w:rPr>
          <w:rFonts w:ascii="Tahoma" w:eastAsia="Times New Roman" w:hAnsi="Tahoma" w:cs="Tahoma"/>
          <w:sz w:val="18"/>
          <w:szCs w:val="20"/>
          <w:lang w:eastAsia="sl-SI"/>
        </w:rPr>
      </w:pPr>
      <w:r w:rsidRPr="00381720">
        <w:rPr>
          <w:rFonts w:ascii="Tahoma" w:eastAsia="Times New Roman" w:hAnsi="Tahoma" w:cs="Tahoma"/>
          <w:sz w:val="18"/>
          <w:szCs w:val="20"/>
          <w:lang w:eastAsia="sl-SI"/>
        </w:rPr>
        <w:t>MOJ PREJŠNJI PRIIMEK SE JE GLASIL: __________________________________________________</w:t>
      </w:r>
    </w:p>
    <w:p w14:paraId="441DBF63" w14:textId="77777777" w:rsidR="008D6A44" w:rsidRDefault="008D6A44" w:rsidP="00434B25">
      <w:pPr>
        <w:keepLines/>
        <w:widowControl w:val="0"/>
        <w:spacing w:after="0" w:line="240" w:lineRule="auto"/>
        <w:rPr>
          <w:rFonts w:ascii="Tahoma" w:eastAsia="Times New Roman" w:hAnsi="Tahoma" w:cs="Tahoma"/>
          <w:b/>
          <w:sz w:val="20"/>
          <w:lang w:eastAsia="sl-SI"/>
        </w:rPr>
      </w:pPr>
    </w:p>
    <w:p w14:paraId="44440CBC" w14:textId="77777777" w:rsidR="00937FAA" w:rsidRDefault="00937FAA" w:rsidP="00434B25">
      <w:pPr>
        <w:keepLines/>
        <w:widowControl w:val="0"/>
        <w:spacing w:after="0" w:line="240" w:lineRule="auto"/>
        <w:rPr>
          <w:rFonts w:ascii="Tahoma" w:eastAsia="Times New Roman" w:hAnsi="Tahoma" w:cs="Tahoma"/>
          <w:b/>
          <w:sz w:val="20"/>
          <w:lang w:eastAsia="sl-SI"/>
        </w:rPr>
      </w:pPr>
    </w:p>
    <w:p w14:paraId="01A964FD" w14:textId="77777777" w:rsidR="00937FAA" w:rsidRPr="00381720" w:rsidRDefault="00937FAA" w:rsidP="00434B25">
      <w:pPr>
        <w:keepLines/>
        <w:widowControl w:val="0"/>
        <w:spacing w:after="0" w:line="240" w:lineRule="auto"/>
        <w:rPr>
          <w:rFonts w:ascii="Tahoma" w:eastAsia="Times New Roman" w:hAnsi="Tahoma" w:cs="Tahoma"/>
          <w:b/>
          <w:sz w:val="20"/>
          <w:lang w:eastAsia="sl-SI"/>
        </w:rPr>
      </w:pPr>
    </w:p>
    <w:p w14:paraId="5A93E579" w14:textId="77777777" w:rsidR="0069586A" w:rsidRPr="00381720" w:rsidRDefault="0069586A" w:rsidP="00434B25">
      <w:pPr>
        <w:keepLines/>
        <w:widowControl w:val="0"/>
        <w:spacing w:after="0" w:line="240" w:lineRule="auto"/>
        <w:rPr>
          <w:rFonts w:ascii="Tahoma" w:eastAsia="Times New Roman" w:hAnsi="Tahoma" w:cs="Tahoma"/>
          <w:b/>
          <w:sz w:val="20"/>
          <w:lang w:eastAsia="sl-SI"/>
        </w:rPr>
      </w:pPr>
    </w:p>
    <w:p w14:paraId="76D72933" w14:textId="77777777" w:rsidR="008D6A44" w:rsidRPr="00381720" w:rsidRDefault="008D6A44" w:rsidP="00434B25">
      <w:pPr>
        <w:keepLines/>
        <w:widowControl w:val="0"/>
        <w:spacing w:after="0" w:line="240" w:lineRule="auto"/>
        <w:rPr>
          <w:rFonts w:ascii="Tahoma" w:eastAsia="Times New Roman" w:hAnsi="Tahoma" w:cs="Tahoma"/>
          <w:sz w:val="20"/>
          <w:szCs w:val="20"/>
          <w:lang w:eastAsia="sl-SI"/>
        </w:rPr>
      </w:pPr>
    </w:p>
    <w:tbl>
      <w:tblPr>
        <w:tblW w:w="0" w:type="auto"/>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8D6A44" w:rsidRPr="00381720" w14:paraId="013FEC73" w14:textId="77777777" w:rsidTr="008D6A44">
        <w:trPr>
          <w:trHeight w:val="235"/>
        </w:trPr>
        <w:tc>
          <w:tcPr>
            <w:tcW w:w="3402" w:type="dxa"/>
            <w:tcBorders>
              <w:bottom w:val="single" w:sz="4" w:space="0" w:color="auto"/>
            </w:tcBorders>
          </w:tcPr>
          <w:p w14:paraId="37547174" w14:textId="77777777" w:rsidR="008D6A44" w:rsidRPr="00381720" w:rsidRDefault="008D6A44" w:rsidP="00434B25">
            <w:pPr>
              <w:keepLines/>
              <w:widowControl w:val="0"/>
              <w:spacing w:after="0" w:line="240" w:lineRule="auto"/>
              <w:jc w:val="both"/>
              <w:rPr>
                <w:rFonts w:ascii="Tahoma" w:eastAsia="Times New Roman" w:hAnsi="Tahoma" w:cs="Tahoma"/>
                <w:snapToGrid w:val="0"/>
                <w:color w:val="000000"/>
                <w:sz w:val="20"/>
                <w:szCs w:val="20"/>
                <w:lang w:eastAsia="sl-SI"/>
              </w:rPr>
            </w:pPr>
          </w:p>
        </w:tc>
        <w:tc>
          <w:tcPr>
            <w:tcW w:w="2410" w:type="dxa"/>
          </w:tcPr>
          <w:p w14:paraId="3D914695" w14:textId="77777777" w:rsidR="008D6A44" w:rsidRPr="00381720" w:rsidRDefault="008D6A44" w:rsidP="00434B25">
            <w:pPr>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bottom w:val="single" w:sz="4" w:space="0" w:color="auto"/>
            </w:tcBorders>
          </w:tcPr>
          <w:p w14:paraId="094D9AFF" w14:textId="77777777" w:rsidR="008D6A44" w:rsidRPr="00381720" w:rsidRDefault="008D6A44" w:rsidP="00434B25">
            <w:pPr>
              <w:keepLines/>
              <w:widowControl w:val="0"/>
              <w:spacing w:after="0" w:line="240" w:lineRule="auto"/>
              <w:jc w:val="both"/>
              <w:rPr>
                <w:rFonts w:ascii="Tahoma" w:eastAsia="Times New Roman" w:hAnsi="Tahoma" w:cs="Tahoma"/>
                <w:snapToGrid w:val="0"/>
                <w:color w:val="000000"/>
                <w:sz w:val="20"/>
                <w:szCs w:val="20"/>
                <w:lang w:eastAsia="sl-SI"/>
              </w:rPr>
            </w:pPr>
          </w:p>
        </w:tc>
      </w:tr>
      <w:tr w:rsidR="008D6A44" w:rsidRPr="00381720" w14:paraId="47D74FF7" w14:textId="77777777" w:rsidTr="008D6A44">
        <w:trPr>
          <w:trHeight w:val="235"/>
        </w:trPr>
        <w:tc>
          <w:tcPr>
            <w:tcW w:w="3402" w:type="dxa"/>
            <w:tcBorders>
              <w:top w:val="single" w:sz="4" w:space="0" w:color="auto"/>
            </w:tcBorders>
          </w:tcPr>
          <w:p w14:paraId="0C5EBA04" w14:textId="77777777" w:rsidR="008D6A44" w:rsidRPr="00381720" w:rsidRDefault="008D6A44" w:rsidP="00434B25">
            <w:pPr>
              <w:keepLines/>
              <w:widowControl w:val="0"/>
              <w:spacing w:after="0" w:line="240" w:lineRule="auto"/>
              <w:jc w:val="center"/>
              <w:rPr>
                <w:rFonts w:ascii="Tahoma" w:eastAsia="Times New Roman" w:hAnsi="Tahoma" w:cs="Tahoma"/>
                <w:snapToGrid w:val="0"/>
                <w:color w:val="000000"/>
                <w:sz w:val="20"/>
                <w:szCs w:val="20"/>
                <w:lang w:eastAsia="sl-SI"/>
              </w:rPr>
            </w:pPr>
            <w:r w:rsidRPr="00381720">
              <w:rPr>
                <w:rFonts w:ascii="Tahoma" w:eastAsia="Times New Roman" w:hAnsi="Tahoma" w:cs="Tahoma"/>
                <w:snapToGrid w:val="0"/>
                <w:color w:val="000000"/>
                <w:sz w:val="20"/>
                <w:szCs w:val="20"/>
                <w:lang w:eastAsia="sl-SI"/>
              </w:rPr>
              <w:t>(kraj, datum)</w:t>
            </w:r>
          </w:p>
        </w:tc>
        <w:tc>
          <w:tcPr>
            <w:tcW w:w="2410" w:type="dxa"/>
          </w:tcPr>
          <w:p w14:paraId="2912F4D0" w14:textId="77777777" w:rsidR="008D6A44" w:rsidRPr="00381720" w:rsidRDefault="008D6A44" w:rsidP="00434B25">
            <w:pPr>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574687DF" w14:textId="77777777" w:rsidR="008D6A44" w:rsidRPr="00381720" w:rsidRDefault="008D6A44" w:rsidP="00434B25">
            <w:pPr>
              <w:keepLines/>
              <w:widowControl w:val="0"/>
              <w:spacing w:after="0" w:line="240" w:lineRule="auto"/>
              <w:jc w:val="center"/>
              <w:rPr>
                <w:rFonts w:ascii="Tahoma" w:eastAsia="Times New Roman" w:hAnsi="Tahoma" w:cs="Tahoma"/>
                <w:snapToGrid w:val="0"/>
                <w:color w:val="000000"/>
                <w:sz w:val="20"/>
                <w:szCs w:val="20"/>
                <w:lang w:eastAsia="sl-SI"/>
              </w:rPr>
            </w:pPr>
            <w:r w:rsidRPr="00381720">
              <w:rPr>
                <w:rFonts w:ascii="Tahoma" w:eastAsia="Times New Roman" w:hAnsi="Tahoma" w:cs="Tahoma"/>
                <w:snapToGrid w:val="0"/>
                <w:color w:val="000000"/>
                <w:sz w:val="20"/>
                <w:szCs w:val="20"/>
                <w:lang w:eastAsia="sl-SI"/>
              </w:rPr>
              <w:t>(podpis pooblastitelja)</w:t>
            </w:r>
          </w:p>
        </w:tc>
      </w:tr>
    </w:tbl>
    <w:p w14:paraId="2A237FB6"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2EE73FD0" w14:textId="77777777" w:rsidR="008D6A44" w:rsidRPr="00381720" w:rsidRDefault="008D6A44" w:rsidP="00434B25">
      <w:pPr>
        <w:keepLines/>
        <w:widowControl w:val="0"/>
        <w:spacing w:after="0" w:line="240" w:lineRule="auto"/>
        <w:rPr>
          <w:rFonts w:ascii="Times New Roman" w:eastAsia="Times New Roman" w:hAnsi="Times New Roman"/>
          <w:sz w:val="18"/>
          <w:szCs w:val="20"/>
          <w:lang w:eastAsia="sl-SI"/>
        </w:rPr>
      </w:pPr>
    </w:p>
    <w:p w14:paraId="7887C81B" w14:textId="77777777" w:rsidR="008D6A44" w:rsidRPr="00381720" w:rsidRDefault="008D6A44" w:rsidP="00434B25">
      <w:pPr>
        <w:keepLines/>
        <w:widowControl w:val="0"/>
        <w:spacing w:after="0" w:line="240" w:lineRule="auto"/>
        <w:rPr>
          <w:rFonts w:ascii="Times New Roman" w:eastAsia="Times New Roman" w:hAnsi="Times New Roman"/>
          <w:sz w:val="18"/>
          <w:szCs w:val="20"/>
          <w:lang w:eastAsia="sl-SI"/>
        </w:rPr>
      </w:pPr>
    </w:p>
    <w:p w14:paraId="0C14A0D5" w14:textId="77777777" w:rsidR="0069586A" w:rsidRPr="00381720" w:rsidRDefault="0069586A" w:rsidP="00434B25">
      <w:pPr>
        <w:keepLines/>
        <w:widowControl w:val="0"/>
        <w:spacing w:after="0" w:line="240" w:lineRule="auto"/>
        <w:rPr>
          <w:rFonts w:ascii="Times New Roman" w:eastAsia="Times New Roman" w:hAnsi="Times New Roman"/>
          <w:sz w:val="18"/>
          <w:szCs w:val="20"/>
          <w:lang w:eastAsia="sl-SI"/>
        </w:rPr>
      </w:pPr>
    </w:p>
    <w:p w14:paraId="0E6AC9F3" w14:textId="77777777" w:rsidR="008D6A44" w:rsidRPr="00381720" w:rsidRDefault="008D6A44" w:rsidP="00434B25">
      <w:pPr>
        <w:keepLines/>
        <w:widowControl w:val="0"/>
        <w:spacing w:after="0" w:line="240" w:lineRule="auto"/>
        <w:jc w:val="both"/>
        <w:rPr>
          <w:rFonts w:ascii="Tahoma" w:eastAsia="Times New Roman" w:hAnsi="Tahoma" w:cs="Tahoma"/>
          <w:b/>
          <w:i/>
          <w:sz w:val="18"/>
          <w:szCs w:val="18"/>
          <w:u w:val="single"/>
          <w:lang w:eastAsia="sl-SI"/>
        </w:rPr>
      </w:pPr>
      <w:r w:rsidRPr="00381720">
        <w:rPr>
          <w:rFonts w:ascii="Tahoma" w:eastAsia="Times New Roman" w:hAnsi="Tahoma" w:cs="Tahoma"/>
          <w:b/>
          <w:i/>
          <w:sz w:val="18"/>
          <w:szCs w:val="18"/>
          <w:u w:val="single"/>
          <w:lang w:eastAsia="sl-SI"/>
        </w:rPr>
        <w:t xml:space="preserve">Navodilo: </w:t>
      </w:r>
    </w:p>
    <w:p w14:paraId="31D21617" w14:textId="77777777" w:rsidR="008D6A44" w:rsidRPr="00381720" w:rsidRDefault="008D6A44" w:rsidP="00434B25">
      <w:pPr>
        <w:keepLines/>
        <w:widowControl w:val="0"/>
        <w:spacing w:after="0" w:line="240" w:lineRule="auto"/>
        <w:jc w:val="both"/>
        <w:rPr>
          <w:rFonts w:ascii="Tahoma" w:eastAsia="Times New Roman" w:hAnsi="Tahoma" w:cs="Tahoma"/>
          <w:i/>
          <w:iCs/>
          <w:sz w:val="18"/>
          <w:lang w:eastAsia="sl-SI"/>
        </w:rPr>
      </w:pPr>
      <w:r w:rsidRPr="00381720">
        <w:rPr>
          <w:rFonts w:ascii="Tahoma" w:eastAsia="Times New Roman" w:hAnsi="Tahoma" w:cs="Tahoma"/>
          <w:i/>
          <w:iCs/>
          <w:sz w:val="18"/>
          <w:lang w:eastAsia="sl-SI"/>
        </w:rPr>
        <w:t xml:space="preserve">Pooblastilo izpolni in podpiše </w:t>
      </w:r>
      <w:r w:rsidRPr="00381720">
        <w:rPr>
          <w:rFonts w:ascii="Tahoma" w:eastAsia="Times New Roman" w:hAnsi="Tahoma" w:cs="Tahoma"/>
          <w:i/>
          <w:iCs/>
          <w:sz w:val="18"/>
          <w:u w:val="single"/>
          <w:lang w:eastAsia="sl-SI"/>
        </w:rPr>
        <w:t>ponudnik</w:t>
      </w:r>
      <w:r w:rsidRPr="00381720">
        <w:rPr>
          <w:rFonts w:ascii="Tahoma" w:eastAsia="Times New Roman" w:hAnsi="Tahoma" w:cs="Tahoma"/>
          <w:i/>
          <w:iCs/>
          <w:sz w:val="18"/>
          <w:lang w:eastAsia="sl-SI"/>
        </w:rPr>
        <w:t xml:space="preserve">, kot tudi vsi </w:t>
      </w:r>
      <w:r w:rsidRPr="00381720">
        <w:rPr>
          <w:rFonts w:ascii="Tahoma" w:eastAsia="Times New Roman" w:hAnsi="Tahoma" w:cs="Tahoma"/>
          <w:i/>
          <w:iCs/>
          <w:sz w:val="18"/>
          <w:u w:val="single"/>
          <w:lang w:eastAsia="sl-SI"/>
        </w:rPr>
        <w:t>posamezni člani skupine ponudnikov</w:t>
      </w:r>
      <w:r w:rsidRPr="00381720">
        <w:rPr>
          <w:rFonts w:ascii="Tahoma" w:eastAsia="Times New Roman" w:hAnsi="Tahoma" w:cs="Tahoma"/>
          <w:i/>
          <w:iCs/>
          <w:sz w:val="18"/>
          <w:lang w:eastAsia="sl-SI"/>
        </w:rPr>
        <w:t xml:space="preserve"> (partnerji) v primeru skupne ponudbe, </w:t>
      </w:r>
      <w:r w:rsidRPr="00381720">
        <w:rPr>
          <w:rFonts w:ascii="Tahoma" w:eastAsia="Times New Roman" w:hAnsi="Tahoma" w:cs="Tahoma"/>
          <w:b/>
          <w:i/>
          <w:iCs/>
          <w:sz w:val="18"/>
          <w:lang w:eastAsia="sl-SI"/>
        </w:rPr>
        <w:t>ter</w:t>
      </w:r>
      <w:r w:rsidRPr="00381720">
        <w:rPr>
          <w:rFonts w:ascii="Tahoma" w:eastAsia="Times New Roman" w:hAnsi="Tahoma" w:cs="Tahoma"/>
          <w:i/>
          <w:iCs/>
          <w:sz w:val="18"/>
          <w:lang w:eastAsia="sl-SI"/>
        </w:rPr>
        <w:t xml:space="preserve"> vsi </w:t>
      </w:r>
      <w:r w:rsidRPr="00381720">
        <w:rPr>
          <w:rFonts w:ascii="Tahoma" w:eastAsia="Times New Roman" w:hAnsi="Tahoma" w:cs="Tahoma"/>
          <w:i/>
          <w:iCs/>
          <w:sz w:val="18"/>
          <w:u w:val="single"/>
          <w:lang w:eastAsia="sl-SI"/>
        </w:rPr>
        <w:t>podizvajalci</w:t>
      </w:r>
      <w:r w:rsidRPr="00381720">
        <w:rPr>
          <w:rFonts w:ascii="Tahoma" w:eastAsia="Times New Roman" w:hAnsi="Tahoma" w:cs="Tahoma"/>
          <w:i/>
          <w:iCs/>
          <w:sz w:val="18"/>
          <w:lang w:eastAsia="sl-SI"/>
        </w:rPr>
        <w:t xml:space="preserve"> (če ponudnik izvaja javno naročilo s podizvajalci) in morebitni </w:t>
      </w:r>
      <w:r w:rsidRPr="00381720">
        <w:rPr>
          <w:rFonts w:ascii="Tahoma" w:eastAsia="Times New Roman" w:hAnsi="Tahoma" w:cs="Tahoma"/>
          <w:i/>
          <w:iCs/>
          <w:sz w:val="18"/>
          <w:u w:val="single"/>
          <w:lang w:eastAsia="sl-SI"/>
        </w:rPr>
        <w:t>subjekti</w:t>
      </w:r>
      <w:r w:rsidRPr="00381720">
        <w:rPr>
          <w:rFonts w:ascii="Tahoma" w:eastAsia="Times New Roman" w:hAnsi="Tahoma" w:cs="Tahoma"/>
          <w:i/>
          <w:iCs/>
          <w:sz w:val="18"/>
          <w:lang w:eastAsia="sl-SI"/>
        </w:rPr>
        <w:t>, katerih zmogljivost uporablja ponudnik (v kolikor bo ponudnik uporabil zmogljivosti drugih subjektov za izvedbo javnega naročila).</w:t>
      </w:r>
    </w:p>
    <w:p w14:paraId="63A64DA4" w14:textId="77777777" w:rsidR="008D6A44" w:rsidRPr="00381720" w:rsidRDefault="008D6A44" w:rsidP="00434B25">
      <w:pPr>
        <w:keepLines/>
        <w:widowControl w:val="0"/>
        <w:tabs>
          <w:tab w:val="left" w:pos="284"/>
        </w:tabs>
        <w:spacing w:after="0" w:line="240" w:lineRule="auto"/>
        <w:jc w:val="both"/>
        <w:rPr>
          <w:rFonts w:ascii="Tahoma" w:eastAsia="Times New Roman" w:hAnsi="Tahoma" w:cs="Tahoma"/>
          <w:sz w:val="20"/>
          <w:szCs w:val="20"/>
          <w:lang w:eastAsia="sl-SI"/>
        </w:rPr>
      </w:pPr>
    </w:p>
    <w:p w14:paraId="7DFD6BE2" w14:textId="77777777" w:rsidR="008D6A44" w:rsidRPr="00381720" w:rsidRDefault="008D6A44" w:rsidP="00434B25">
      <w:pPr>
        <w:keepLines/>
        <w:widowControl w:val="0"/>
        <w:tabs>
          <w:tab w:val="left" w:pos="284"/>
        </w:tabs>
        <w:spacing w:after="0" w:line="240" w:lineRule="auto"/>
        <w:jc w:val="both"/>
        <w:rPr>
          <w:rFonts w:ascii="Times New Roman" w:eastAsia="Times New Roman" w:hAnsi="Times New Roman"/>
          <w:sz w:val="20"/>
          <w:szCs w:val="20"/>
          <w:lang w:eastAsia="sl-SI"/>
        </w:rPr>
      </w:pPr>
      <w:r w:rsidRPr="00381720">
        <w:rPr>
          <w:rFonts w:ascii="Tahoma" w:eastAsia="Times New Roman" w:hAnsi="Tahoma" w:cs="Tahoma"/>
          <w:i/>
          <w:sz w:val="18"/>
          <w:szCs w:val="18"/>
          <w:lang w:eastAsia="sl-SI"/>
        </w:rPr>
        <w:t xml:space="preserve">Prilogo bodo morale izpolniti </w:t>
      </w:r>
      <w:r w:rsidRPr="00381720">
        <w:rPr>
          <w:rFonts w:ascii="Tahoma" w:eastAsia="Times New Roman" w:hAnsi="Tahoma" w:cs="Tahoma"/>
          <w:b/>
          <w:i/>
          <w:sz w:val="18"/>
          <w:szCs w:val="18"/>
          <w:lang w:eastAsia="sl-SI"/>
        </w:rPr>
        <w:t>VSE</w:t>
      </w:r>
      <w:r w:rsidRPr="00381720">
        <w:rPr>
          <w:rFonts w:ascii="Tahoma" w:eastAsia="Times New Roman" w:hAnsi="Tahoma" w:cs="Tahoma"/>
          <w:i/>
          <w:sz w:val="18"/>
          <w:szCs w:val="18"/>
          <w:lang w:eastAsia="sl-SI"/>
        </w:rPr>
        <w:t xml:space="preserve"> osebe, ki so član upravnega, vodstvenega ali nadzornega organa tega gospodarskega subjekta </w:t>
      </w:r>
      <w:r w:rsidRPr="00381720">
        <w:rPr>
          <w:rFonts w:ascii="Tahoma" w:eastAsia="Times New Roman" w:hAnsi="Tahoma" w:cs="Tahoma"/>
          <w:b/>
          <w:i/>
          <w:sz w:val="18"/>
          <w:szCs w:val="18"/>
          <w:u w:val="single"/>
          <w:lang w:eastAsia="sl-SI"/>
        </w:rPr>
        <w:t>ali</w:t>
      </w:r>
      <w:r w:rsidRPr="00381720">
        <w:rPr>
          <w:rFonts w:ascii="Tahoma" w:eastAsia="Times New Roman" w:hAnsi="Tahoma" w:cs="Tahoma"/>
          <w:i/>
          <w:sz w:val="18"/>
          <w:szCs w:val="18"/>
          <w:lang w:eastAsia="sl-SI"/>
        </w:rPr>
        <w:t xml:space="preserve"> ki ima pooblastila za njegovo zastopanje ali odločanje ali nadzor v njem. </w:t>
      </w:r>
    </w:p>
    <w:p w14:paraId="7E20BF19" w14:textId="77777777" w:rsidR="00937FAA" w:rsidRDefault="00937FAA" w:rsidP="00434B25">
      <w:pPr>
        <w:keepLines/>
        <w:widowControl w:val="0"/>
        <w:tabs>
          <w:tab w:val="left" w:pos="284"/>
        </w:tabs>
        <w:spacing w:after="0" w:line="240" w:lineRule="auto"/>
        <w:jc w:val="both"/>
        <w:rPr>
          <w:rFonts w:ascii="Tahoma" w:eastAsia="Times New Roman" w:hAnsi="Tahoma" w:cs="Tahoma"/>
          <w:sz w:val="20"/>
          <w:szCs w:val="20"/>
          <w:lang w:eastAsia="sl-SI"/>
        </w:rPr>
      </w:pPr>
    </w:p>
    <w:p w14:paraId="495027FB" w14:textId="77777777" w:rsidR="008D6A44" w:rsidRPr="00381720" w:rsidRDefault="008D6A44" w:rsidP="00434B25">
      <w:pPr>
        <w:keepLines/>
        <w:widowControl w:val="0"/>
        <w:tabs>
          <w:tab w:val="left" w:pos="284"/>
        </w:tabs>
        <w:spacing w:after="0" w:line="240" w:lineRule="auto"/>
        <w:jc w:val="both"/>
        <w:rPr>
          <w:rFonts w:ascii="Tahoma" w:eastAsia="Times New Roman" w:hAnsi="Tahoma" w:cs="Tahoma"/>
          <w:sz w:val="20"/>
          <w:szCs w:val="20"/>
          <w:lang w:eastAsia="sl-SI"/>
        </w:rPr>
      </w:pPr>
      <w:r w:rsidRPr="00381720">
        <w:rPr>
          <w:rFonts w:ascii="Tahoma" w:eastAsia="Times New Roman" w:hAnsi="Tahoma" w:cs="Tahoma"/>
          <w:i/>
          <w:sz w:val="18"/>
          <w:szCs w:val="20"/>
          <w:lang w:eastAsia="sl-SI"/>
        </w:rPr>
        <w:t xml:space="preserve">Ponudnik </w:t>
      </w:r>
      <w:r w:rsidRPr="00381720">
        <w:rPr>
          <w:rFonts w:ascii="Tahoma" w:eastAsia="Times New Roman" w:hAnsi="Tahoma" w:cs="Tahoma"/>
          <w:i/>
          <w:sz w:val="18"/>
          <w:szCs w:val="20"/>
          <w:u w:val="single"/>
          <w:lang w:eastAsia="sl-SI"/>
        </w:rPr>
        <w:t>obrazec</w:t>
      </w:r>
      <w:r w:rsidRPr="00381720">
        <w:rPr>
          <w:rFonts w:ascii="Tahoma" w:eastAsia="Times New Roman" w:hAnsi="Tahoma" w:cs="Tahoma"/>
          <w:b/>
          <w:i/>
          <w:sz w:val="18"/>
          <w:szCs w:val="20"/>
          <w:lang w:eastAsia="sl-SI"/>
        </w:rPr>
        <w:t xml:space="preserve"> </w:t>
      </w:r>
      <w:r w:rsidRPr="00381720">
        <w:rPr>
          <w:rFonts w:ascii="Tahoma" w:eastAsia="Times New Roman" w:hAnsi="Tahoma" w:cs="Tahoma"/>
          <w:i/>
          <w:sz w:val="18"/>
          <w:szCs w:val="20"/>
          <w:lang w:eastAsia="sl-SI"/>
        </w:rPr>
        <w:t>v okviru sistema e-JN</w:t>
      </w:r>
      <w:r w:rsidRPr="00381720">
        <w:rPr>
          <w:rFonts w:ascii="Tahoma" w:eastAsia="Times New Roman" w:hAnsi="Tahoma" w:cs="Tahoma"/>
          <w:b/>
          <w:i/>
          <w:sz w:val="18"/>
          <w:szCs w:val="20"/>
          <w:lang w:eastAsia="sl-SI"/>
        </w:rPr>
        <w:t xml:space="preserve"> </w:t>
      </w:r>
      <w:r w:rsidRPr="00381720">
        <w:rPr>
          <w:rFonts w:ascii="Tahoma" w:eastAsia="Times New Roman" w:hAnsi="Tahoma" w:cs="Tahoma"/>
          <w:b/>
          <w:i/>
          <w:sz w:val="18"/>
          <w:szCs w:val="20"/>
          <w:u w:val="single"/>
          <w:lang w:eastAsia="sl-SI"/>
        </w:rPr>
        <w:t>naloži v razdelek »</w:t>
      </w:r>
      <w:r w:rsidR="00B34A61">
        <w:rPr>
          <w:rFonts w:ascii="Tahoma" w:eastAsia="Times New Roman" w:hAnsi="Tahoma" w:cs="Tahoma"/>
          <w:b/>
          <w:i/>
          <w:sz w:val="18"/>
          <w:szCs w:val="20"/>
          <w:u w:val="single"/>
          <w:lang w:eastAsia="sl-SI"/>
        </w:rPr>
        <w:t>Dokumenti - Ostale priloge</w:t>
      </w:r>
      <w:r w:rsidRPr="00381720">
        <w:rPr>
          <w:rFonts w:ascii="Tahoma" w:eastAsia="Times New Roman" w:hAnsi="Tahoma" w:cs="Tahoma"/>
          <w:b/>
          <w:i/>
          <w:sz w:val="18"/>
          <w:szCs w:val="20"/>
          <w:u w:val="single"/>
          <w:lang w:eastAsia="sl-SI"/>
        </w:rPr>
        <w:t>«!!!</w:t>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8D6A44" w:rsidRPr="00381720" w14:paraId="715402D8" w14:textId="77777777" w:rsidTr="008D6A44">
        <w:tc>
          <w:tcPr>
            <w:tcW w:w="600" w:type="dxa"/>
            <w:tcBorders>
              <w:top w:val="single" w:sz="4" w:space="0" w:color="auto"/>
              <w:left w:val="single" w:sz="4" w:space="0" w:color="auto"/>
              <w:bottom w:val="single" w:sz="4" w:space="0" w:color="auto"/>
              <w:right w:val="nil"/>
            </w:tcBorders>
          </w:tcPr>
          <w:p w14:paraId="231A9271" w14:textId="77777777" w:rsidR="008D6A44" w:rsidRPr="00381720" w:rsidRDefault="008D6A44" w:rsidP="00434B25">
            <w:pPr>
              <w:keepLines/>
              <w:widowControl w:val="0"/>
              <w:spacing w:after="0" w:line="240" w:lineRule="auto"/>
              <w:jc w:val="right"/>
              <w:rPr>
                <w:rFonts w:ascii="Tahoma" w:eastAsia="Times New Roman" w:hAnsi="Tahoma" w:cs="Tahoma"/>
                <w:sz w:val="20"/>
                <w:szCs w:val="20"/>
                <w:lang w:eastAsia="sl-SI"/>
              </w:rPr>
            </w:pPr>
            <w:r w:rsidRPr="00381720">
              <w:rPr>
                <w:rFonts w:ascii="Times New Roman" w:eastAsia="Times New Roman" w:hAnsi="Times New Roman"/>
                <w:sz w:val="20"/>
                <w:szCs w:val="20"/>
                <w:lang w:eastAsia="sl-SI"/>
              </w:rPr>
              <w:lastRenderedPageBreak/>
              <w:br w:type="page"/>
            </w:r>
            <w:r w:rsidRPr="00381720">
              <w:rPr>
                <w:rFonts w:ascii="Times New Roman" w:eastAsia="Times New Roman" w:hAnsi="Times New Roman"/>
                <w:sz w:val="20"/>
                <w:szCs w:val="20"/>
                <w:lang w:eastAsia="sl-SI"/>
              </w:rPr>
              <w:br w:type="page"/>
            </w:r>
            <w:r w:rsidRPr="00381720">
              <w:rPr>
                <w:rFonts w:ascii="Times New Roman" w:eastAsia="Times New Roman" w:hAnsi="Times New Roman"/>
                <w:sz w:val="20"/>
                <w:szCs w:val="20"/>
                <w:lang w:eastAsia="sl-SI"/>
              </w:rPr>
              <w:br w:type="page"/>
            </w:r>
            <w:r w:rsidRPr="00381720">
              <w:rPr>
                <w:rFonts w:ascii="Times New Roman" w:eastAsia="Times New Roman" w:hAnsi="Times New Roman"/>
                <w:sz w:val="20"/>
                <w:szCs w:val="20"/>
                <w:lang w:eastAsia="sl-SI"/>
              </w:rPr>
              <w:br w:type="page"/>
            </w:r>
            <w:r w:rsidRPr="00381720">
              <w:rPr>
                <w:rFonts w:ascii="Tahoma" w:eastAsia="Times New Roman" w:hAnsi="Tahoma" w:cs="Tahoma"/>
                <w:b/>
                <w:sz w:val="20"/>
                <w:szCs w:val="20"/>
                <w:lang w:eastAsia="sl-SI"/>
              </w:rPr>
              <w:br w:type="page"/>
            </w:r>
          </w:p>
        </w:tc>
        <w:tc>
          <w:tcPr>
            <w:tcW w:w="7657" w:type="dxa"/>
            <w:tcBorders>
              <w:top w:val="single" w:sz="4" w:space="0" w:color="auto"/>
              <w:left w:val="nil"/>
              <w:bottom w:val="single" w:sz="4" w:space="0" w:color="auto"/>
              <w:right w:val="single" w:sz="4" w:space="0" w:color="808080"/>
            </w:tcBorders>
            <w:hideMark/>
          </w:tcPr>
          <w:p w14:paraId="4D70ACC0" w14:textId="77777777" w:rsidR="008D6A44" w:rsidRPr="00381720" w:rsidRDefault="008D6A44" w:rsidP="00434B25">
            <w:pPr>
              <w:keepLines/>
              <w:widowControl w:val="0"/>
              <w:spacing w:after="0" w:line="240" w:lineRule="auto"/>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76A02853" w14:textId="77777777" w:rsidR="008D6A44" w:rsidRPr="00381720" w:rsidRDefault="008D6A44" w:rsidP="00434B25">
            <w:pPr>
              <w:keepLines/>
              <w:widowControl w:val="0"/>
              <w:spacing w:after="0" w:line="240" w:lineRule="auto"/>
              <w:jc w:val="right"/>
              <w:rPr>
                <w:rFonts w:ascii="Tahoma" w:eastAsia="Times New Roman" w:hAnsi="Tahoma" w:cs="Tahoma"/>
                <w:b/>
                <w:sz w:val="20"/>
                <w:szCs w:val="20"/>
                <w:lang w:eastAsia="sl-SI"/>
              </w:rPr>
            </w:pPr>
            <w:r w:rsidRPr="00381720">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7937EB8A" w14:textId="77777777" w:rsidR="008D6A44" w:rsidRPr="00381720" w:rsidRDefault="008D6A44" w:rsidP="00434B25">
            <w:pPr>
              <w:keepLines/>
              <w:widowControl w:val="0"/>
              <w:spacing w:after="0" w:line="240" w:lineRule="auto"/>
              <w:rPr>
                <w:rFonts w:ascii="Tahoma" w:eastAsia="Times New Roman" w:hAnsi="Tahoma" w:cs="Tahoma"/>
                <w:b/>
                <w:i/>
                <w:sz w:val="20"/>
                <w:szCs w:val="20"/>
                <w:lang w:eastAsia="sl-SI"/>
              </w:rPr>
            </w:pPr>
            <w:r w:rsidRPr="00381720">
              <w:rPr>
                <w:rFonts w:ascii="Tahoma" w:eastAsia="Times New Roman" w:hAnsi="Tahoma" w:cs="Tahoma"/>
                <w:b/>
                <w:i/>
                <w:sz w:val="20"/>
                <w:szCs w:val="20"/>
                <w:lang w:eastAsia="sl-SI"/>
              </w:rPr>
              <w:t>5</w:t>
            </w:r>
          </w:p>
        </w:tc>
      </w:tr>
    </w:tbl>
    <w:p w14:paraId="3EFE0018" w14:textId="77777777" w:rsidR="008D6A44" w:rsidRPr="00381720" w:rsidRDefault="008D6A44" w:rsidP="00434B25">
      <w:pPr>
        <w:keepLines/>
        <w:widowControl w:val="0"/>
        <w:spacing w:after="0" w:line="240" w:lineRule="auto"/>
        <w:rPr>
          <w:rFonts w:ascii="Tahoma" w:eastAsia="Times New Roman" w:hAnsi="Tahoma" w:cs="Tahoma"/>
          <w:sz w:val="14"/>
          <w:szCs w:val="26"/>
          <w:lang w:eastAsia="sl-SI"/>
        </w:rPr>
      </w:pPr>
    </w:p>
    <w:p w14:paraId="31567AA7"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Ponudnik mora v prilogi navesti podizvajalce, s katerimi nastopa v skupnem nastopu in izpolniti vse zahtevane podatke. Prilogo podpišeta tako ponudnik kot podizvajalec.</w:t>
      </w:r>
    </w:p>
    <w:p w14:paraId="5DAC1BA7" w14:textId="77777777" w:rsidR="008D6A44" w:rsidRPr="00381720" w:rsidRDefault="008D6A44" w:rsidP="00434B25">
      <w:pPr>
        <w:keepLines/>
        <w:widowControl w:val="0"/>
        <w:spacing w:after="0" w:line="240" w:lineRule="auto"/>
        <w:rPr>
          <w:rFonts w:ascii="Tahoma" w:eastAsia="Times New Roman" w:hAnsi="Tahoma" w:cs="Tahoma"/>
          <w:sz w:val="16"/>
          <w:szCs w:val="26"/>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8D6A44" w:rsidRPr="00381720" w14:paraId="5A6C064A" w14:textId="77777777" w:rsidTr="00240E7B">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EADBE58" w14:textId="77777777" w:rsidR="008D6A44" w:rsidRPr="00381720" w:rsidRDefault="008D6A44" w:rsidP="00434B25">
            <w:pPr>
              <w:keepLines/>
              <w:widowControl w:val="0"/>
              <w:spacing w:after="0" w:line="240" w:lineRule="auto"/>
              <w:jc w:val="center"/>
              <w:rPr>
                <w:rFonts w:ascii="Times New Roman" w:eastAsia="Times New Roman" w:hAnsi="Times New Roman"/>
                <w:sz w:val="18"/>
                <w:szCs w:val="18"/>
                <w:lang w:eastAsia="sl-SI"/>
              </w:rPr>
            </w:pPr>
            <w:r w:rsidRPr="00381720">
              <w:rPr>
                <w:rFonts w:ascii="Tahoma" w:eastAsia="Times New Roman" w:hAnsi="Tahoma" w:cs="Tahoma"/>
                <w:sz w:val="18"/>
                <w:szCs w:val="18"/>
                <w:lang w:eastAsia="sl-SI"/>
              </w:rPr>
              <w:t xml:space="preserve">Javno naročilo: </w:t>
            </w:r>
            <w:r w:rsidR="00B005E2">
              <w:rPr>
                <w:rFonts w:ascii="Tahoma" w:eastAsia="Times New Roman" w:hAnsi="Tahoma" w:cs="Tahoma"/>
                <w:b/>
                <w:sz w:val="18"/>
                <w:szCs w:val="18"/>
                <w:lang w:eastAsia="sl-SI"/>
              </w:rPr>
              <w:t>VKS-</w:t>
            </w:r>
            <w:r w:rsidR="003C7D38">
              <w:rPr>
                <w:rFonts w:ascii="Tahoma" w:eastAsia="Times New Roman" w:hAnsi="Tahoma" w:cs="Tahoma"/>
                <w:b/>
                <w:sz w:val="18"/>
                <w:szCs w:val="18"/>
                <w:lang w:eastAsia="sl-SI"/>
              </w:rPr>
              <w:t>224/22</w:t>
            </w:r>
            <w:r w:rsidR="0066633C" w:rsidRPr="00381720">
              <w:rPr>
                <w:rFonts w:ascii="Tahoma" w:eastAsia="Times New Roman" w:hAnsi="Tahoma" w:cs="Tahoma"/>
                <w:b/>
                <w:sz w:val="18"/>
                <w:szCs w:val="18"/>
                <w:lang w:eastAsia="sl-SI"/>
              </w:rPr>
              <w:t xml:space="preserve"> – »</w:t>
            </w:r>
            <w:r w:rsidR="00B005E2">
              <w:rPr>
                <w:rFonts w:ascii="Tahoma" w:eastAsia="Times New Roman" w:hAnsi="Tahoma" w:cs="Tahoma"/>
                <w:b/>
                <w:sz w:val="18"/>
                <w:szCs w:val="18"/>
                <w:lang w:eastAsia="sl-SI"/>
              </w:rPr>
              <w:t>TEKOČE SERVISIRANJE IN VZDRŽEVANJE ČRPALK NA RCERO LJUBLJANA</w:t>
            </w:r>
            <w:r w:rsidR="0066633C" w:rsidRPr="00381720">
              <w:rPr>
                <w:rFonts w:ascii="Tahoma" w:eastAsia="Times New Roman" w:hAnsi="Tahoma" w:cs="Tahoma"/>
                <w:b/>
                <w:sz w:val="18"/>
                <w:szCs w:val="18"/>
                <w:lang w:eastAsia="sl-SI"/>
              </w:rPr>
              <w:t>«</w:t>
            </w:r>
          </w:p>
        </w:tc>
      </w:tr>
      <w:tr w:rsidR="008D6A44" w:rsidRPr="00381720" w14:paraId="6C846792" w14:textId="77777777" w:rsidTr="00240E7B">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D3A3A4B"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DDB414A"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p w14:paraId="1F64790B"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r>
      <w:tr w:rsidR="008D6A44" w:rsidRPr="00381720" w14:paraId="724B4CFC" w14:textId="77777777" w:rsidTr="00240E7B">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2E863E4E"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F111053"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p w14:paraId="7CAC1FC2"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r>
      <w:tr w:rsidR="008D6A44" w:rsidRPr="00381720" w14:paraId="22B4CA3E" w14:textId="77777777" w:rsidTr="00240E7B">
        <w:trPr>
          <w:trHeight w:val="334"/>
          <w:jc w:val="center"/>
        </w:trPr>
        <w:tc>
          <w:tcPr>
            <w:tcW w:w="3367" w:type="dxa"/>
            <w:vMerge w:val="restart"/>
            <w:tcBorders>
              <w:top w:val="single" w:sz="4" w:space="0" w:color="auto"/>
              <w:left w:val="single" w:sz="4" w:space="0" w:color="auto"/>
              <w:right w:val="single" w:sz="4" w:space="0" w:color="auto"/>
            </w:tcBorders>
            <w:vAlign w:val="center"/>
          </w:tcPr>
          <w:p w14:paraId="4DD554F6" w14:textId="77777777" w:rsidR="008D6A44" w:rsidRPr="00381720" w:rsidRDefault="008D6A44" w:rsidP="00434B25">
            <w:pPr>
              <w:keepLines/>
              <w:widowControl w:val="0"/>
              <w:spacing w:after="0" w:line="240" w:lineRule="auto"/>
              <w:jc w:val="both"/>
              <w:rPr>
                <w:rFonts w:ascii="Tahoma" w:eastAsia="Times New Roman" w:hAnsi="Tahoma" w:cs="Tahoma"/>
                <w:sz w:val="18"/>
                <w:szCs w:val="17"/>
                <w:lang w:eastAsia="sl-SI"/>
              </w:rPr>
            </w:pPr>
            <w:r w:rsidRPr="00381720">
              <w:rPr>
                <w:rFonts w:ascii="Tahoma" w:eastAsia="Times New Roman" w:hAnsi="Tahoma" w:cs="Tahoma"/>
                <w:sz w:val="18"/>
                <w:szCs w:val="17"/>
                <w:lang w:eastAsia="sl-SI"/>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C292D20"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r w:rsidRPr="00381720">
              <w:rPr>
                <w:rFonts w:ascii="Tahoma" w:eastAsia="Times New Roman" w:hAnsi="Tahoma" w:cs="Tahoma"/>
                <w:sz w:val="16"/>
                <w:szCs w:val="18"/>
                <w:lang w:eastAsia="sl-SI"/>
              </w:rPr>
              <w:t xml:space="preserve">Obkrožite/označite </w:t>
            </w:r>
          </w:p>
        </w:tc>
      </w:tr>
      <w:tr w:rsidR="008D6A44" w:rsidRPr="00381720" w14:paraId="6EEF8EA8" w14:textId="77777777" w:rsidTr="00240E7B">
        <w:trPr>
          <w:trHeight w:val="334"/>
          <w:jc w:val="center"/>
        </w:trPr>
        <w:tc>
          <w:tcPr>
            <w:tcW w:w="3367" w:type="dxa"/>
            <w:vMerge/>
            <w:tcBorders>
              <w:left w:val="single" w:sz="4" w:space="0" w:color="auto"/>
              <w:bottom w:val="single" w:sz="4" w:space="0" w:color="auto"/>
              <w:right w:val="single" w:sz="4" w:space="0" w:color="auto"/>
            </w:tcBorders>
            <w:vAlign w:val="center"/>
          </w:tcPr>
          <w:p w14:paraId="0CBF670C"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c>
          <w:tcPr>
            <w:tcW w:w="3029" w:type="dxa"/>
            <w:tcBorders>
              <w:top w:val="single" w:sz="4" w:space="0" w:color="auto"/>
              <w:left w:val="single" w:sz="4" w:space="0" w:color="auto"/>
              <w:bottom w:val="single" w:sz="4" w:space="0" w:color="auto"/>
              <w:right w:val="single" w:sz="4" w:space="0" w:color="auto"/>
            </w:tcBorders>
            <w:vAlign w:val="center"/>
          </w:tcPr>
          <w:p w14:paraId="25E0E584"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r w:rsidRPr="00381720">
              <w:rPr>
                <w:rFonts w:ascii="Tahoma" w:eastAsia="Times New Roman" w:hAnsi="Tahoma" w:cs="Tahoma"/>
                <w:sz w:val="18"/>
                <w:szCs w:val="18"/>
                <w:lang w:eastAsia="sl-SI"/>
              </w:rPr>
              <w:t>DA</w:t>
            </w:r>
          </w:p>
        </w:tc>
        <w:tc>
          <w:tcPr>
            <w:tcW w:w="3030" w:type="dxa"/>
            <w:tcBorders>
              <w:top w:val="single" w:sz="4" w:space="0" w:color="auto"/>
              <w:left w:val="single" w:sz="4" w:space="0" w:color="auto"/>
              <w:bottom w:val="single" w:sz="4" w:space="0" w:color="auto"/>
              <w:right w:val="single" w:sz="4" w:space="0" w:color="auto"/>
            </w:tcBorders>
            <w:vAlign w:val="center"/>
          </w:tcPr>
          <w:p w14:paraId="3FD1CE99"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r w:rsidRPr="00381720">
              <w:rPr>
                <w:rFonts w:ascii="Tahoma" w:eastAsia="Times New Roman" w:hAnsi="Tahoma" w:cs="Tahoma"/>
                <w:sz w:val="18"/>
                <w:szCs w:val="18"/>
                <w:lang w:eastAsia="sl-SI"/>
              </w:rPr>
              <w:t>NE</w:t>
            </w:r>
          </w:p>
        </w:tc>
      </w:tr>
      <w:tr w:rsidR="008D6A44" w:rsidRPr="00381720" w14:paraId="2F153F84" w14:textId="77777777" w:rsidTr="00240E7B">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7740C361" w14:textId="77777777" w:rsidR="008D6A44" w:rsidRPr="00381720" w:rsidRDefault="008D6A44" w:rsidP="00434B25">
            <w:pPr>
              <w:keepLines/>
              <w:widowControl w:val="0"/>
              <w:spacing w:after="0"/>
              <w:rPr>
                <w:rFonts w:ascii="Tahoma" w:eastAsia="Times New Roman" w:hAnsi="Tahoma" w:cs="Tahoma"/>
                <w:sz w:val="18"/>
                <w:szCs w:val="18"/>
                <w:lang w:eastAsia="sl-SI"/>
              </w:rPr>
            </w:pPr>
            <w:r w:rsidRPr="00381720">
              <w:rPr>
                <w:rFonts w:ascii="Tahoma" w:eastAsia="Times New Roman" w:hAnsi="Tahoma" w:cs="Tahoma"/>
                <w:sz w:val="18"/>
                <w:szCs w:val="18"/>
                <w:lang w:eastAsia="sl-SI"/>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A94664A" w14:textId="77777777" w:rsidR="008D6A44" w:rsidRPr="00381720" w:rsidRDefault="008D6A44" w:rsidP="00434B25">
            <w:pPr>
              <w:keepLines/>
              <w:widowControl w:val="0"/>
              <w:spacing w:after="0"/>
              <w:rPr>
                <w:rFonts w:ascii="Tahoma" w:eastAsia="Times New Roman" w:hAnsi="Tahoma" w:cs="Tahoma"/>
                <w:sz w:val="18"/>
                <w:szCs w:val="18"/>
                <w:lang w:eastAsia="sl-SI"/>
              </w:rPr>
            </w:pPr>
          </w:p>
          <w:p w14:paraId="7A24D6B5" w14:textId="77777777" w:rsidR="008D6A44" w:rsidRPr="00381720" w:rsidRDefault="008D6A44" w:rsidP="00434B25">
            <w:pPr>
              <w:keepLines/>
              <w:widowControl w:val="0"/>
              <w:spacing w:after="0"/>
              <w:rPr>
                <w:rFonts w:ascii="Tahoma" w:eastAsia="Times New Roman" w:hAnsi="Tahoma" w:cs="Tahoma"/>
                <w:sz w:val="18"/>
                <w:szCs w:val="18"/>
                <w:lang w:eastAsia="sl-SI"/>
              </w:rPr>
            </w:pPr>
          </w:p>
          <w:p w14:paraId="724DD5F0" w14:textId="77777777" w:rsidR="008D6A44" w:rsidRPr="00381720" w:rsidRDefault="008D6A44" w:rsidP="00434B25">
            <w:pPr>
              <w:keepLines/>
              <w:widowControl w:val="0"/>
              <w:spacing w:after="0"/>
              <w:rPr>
                <w:rFonts w:ascii="Tahoma" w:eastAsia="Times New Roman" w:hAnsi="Tahoma" w:cs="Tahoma"/>
                <w:sz w:val="18"/>
                <w:szCs w:val="18"/>
                <w:lang w:eastAsia="sl-SI"/>
              </w:rPr>
            </w:pPr>
          </w:p>
        </w:tc>
      </w:tr>
      <w:tr w:rsidR="008D6A44" w:rsidRPr="00381720" w14:paraId="3086B61C" w14:textId="77777777" w:rsidTr="00240E7B">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5D327102" w14:textId="77777777" w:rsidR="008D6A44" w:rsidRPr="00381720" w:rsidRDefault="008D6A44" w:rsidP="00434B25">
            <w:pPr>
              <w:keepLines/>
              <w:widowControl w:val="0"/>
              <w:spacing w:after="0"/>
              <w:rPr>
                <w:rFonts w:ascii="Tahoma" w:eastAsia="Times New Roman" w:hAnsi="Tahoma" w:cs="Tahoma"/>
                <w:sz w:val="18"/>
                <w:szCs w:val="18"/>
                <w:lang w:eastAsia="sl-SI"/>
              </w:rPr>
            </w:pPr>
            <w:r w:rsidRPr="00381720">
              <w:rPr>
                <w:rFonts w:ascii="Tahoma" w:eastAsia="Times New Roman" w:hAnsi="Tahoma" w:cs="Tahoma"/>
                <w:sz w:val="18"/>
                <w:szCs w:val="18"/>
                <w:lang w:eastAsia="sl-SI"/>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7326538F" w14:textId="77777777" w:rsidR="008D6A44" w:rsidRPr="00381720" w:rsidRDefault="008D6A44" w:rsidP="00434B25">
            <w:pPr>
              <w:keepLines/>
              <w:widowControl w:val="0"/>
              <w:spacing w:after="0"/>
              <w:rPr>
                <w:rFonts w:ascii="Tahoma" w:eastAsia="Times New Roman" w:hAnsi="Tahoma" w:cs="Tahoma"/>
                <w:sz w:val="18"/>
                <w:szCs w:val="18"/>
                <w:lang w:eastAsia="sl-SI"/>
              </w:rPr>
            </w:pPr>
          </w:p>
        </w:tc>
        <w:tc>
          <w:tcPr>
            <w:tcW w:w="3030" w:type="dxa"/>
            <w:tcBorders>
              <w:top w:val="single" w:sz="4" w:space="0" w:color="auto"/>
              <w:left w:val="single" w:sz="4" w:space="0" w:color="auto"/>
              <w:bottom w:val="single" w:sz="4" w:space="0" w:color="auto"/>
              <w:right w:val="single" w:sz="4" w:space="0" w:color="auto"/>
            </w:tcBorders>
            <w:vAlign w:val="center"/>
          </w:tcPr>
          <w:p w14:paraId="20607C21" w14:textId="77777777" w:rsidR="008D6A44" w:rsidRPr="00381720" w:rsidRDefault="008D6A44" w:rsidP="00434B25">
            <w:pPr>
              <w:keepLines/>
              <w:widowControl w:val="0"/>
              <w:spacing w:after="0"/>
              <w:rPr>
                <w:rFonts w:ascii="Tahoma" w:eastAsia="Times New Roman" w:hAnsi="Tahoma" w:cs="Tahoma"/>
                <w:sz w:val="18"/>
                <w:szCs w:val="18"/>
                <w:lang w:eastAsia="sl-SI"/>
              </w:rPr>
            </w:pPr>
          </w:p>
        </w:tc>
      </w:tr>
      <w:tr w:rsidR="008D6A44" w:rsidRPr="00381720" w14:paraId="2904177F" w14:textId="77777777" w:rsidTr="00240E7B">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3B052BE2" w14:textId="77777777" w:rsidR="008D6A44" w:rsidRPr="00381720" w:rsidRDefault="008D6A44" w:rsidP="00434B25">
            <w:pPr>
              <w:keepLines/>
              <w:widowControl w:val="0"/>
              <w:spacing w:after="0"/>
              <w:rPr>
                <w:rFonts w:ascii="Tahoma" w:eastAsia="Times New Roman" w:hAnsi="Tahoma" w:cs="Tahoma"/>
                <w:sz w:val="18"/>
                <w:szCs w:val="18"/>
                <w:lang w:eastAsia="sl-SI"/>
              </w:rPr>
            </w:pPr>
            <w:r w:rsidRPr="00381720">
              <w:rPr>
                <w:rFonts w:ascii="Tahoma" w:eastAsia="Times New Roman" w:hAnsi="Tahoma" w:cs="Tahoma"/>
                <w:sz w:val="18"/>
                <w:szCs w:val="18"/>
                <w:lang w:eastAsia="sl-SI"/>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0716387" w14:textId="77777777" w:rsidR="008D6A44" w:rsidRPr="00381720" w:rsidRDefault="008D6A44" w:rsidP="00434B25">
            <w:pPr>
              <w:keepLines/>
              <w:widowControl w:val="0"/>
              <w:spacing w:after="0"/>
              <w:rPr>
                <w:rFonts w:ascii="Tahoma" w:eastAsia="Times New Roman" w:hAnsi="Tahoma" w:cs="Tahoma"/>
                <w:sz w:val="18"/>
                <w:szCs w:val="18"/>
                <w:lang w:eastAsia="sl-SI"/>
              </w:rPr>
            </w:pPr>
          </w:p>
        </w:tc>
      </w:tr>
      <w:tr w:rsidR="008D6A44" w:rsidRPr="00381720" w14:paraId="5DBAA86A" w14:textId="77777777" w:rsidTr="00240E7B">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1D063ABB"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1307D860"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2F049672"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5E0C5666"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1A5B6FBB"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Vsak del javnega naročila (storitev/gradnja/blago), ki se oddaja v podizvajanje (vrsta/opis del)</w:t>
            </w:r>
          </w:p>
          <w:p w14:paraId="40DA2942"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0C6D9808"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636E1038"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10711FB8"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p w14:paraId="5EDA947B"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27F2D32"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p w14:paraId="63F589F7"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r>
      <w:tr w:rsidR="008D6A44" w:rsidRPr="00381720" w14:paraId="01E19301" w14:textId="77777777" w:rsidTr="00240E7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CDBD9A0"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938B746"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p w14:paraId="0FDBE4B4"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r>
      <w:tr w:rsidR="008D6A44" w:rsidRPr="00381720" w14:paraId="0685E58A" w14:textId="77777777" w:rsidTr="00240E7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5D13706"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638BABA"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p w14:paraId="49601802"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r>
      <w:tr w:rsidR="008D6A44" w:rsidRPr="00381720" w14:paraId="6B399764" w14:textId="77777777" w:rsidTr="00240E7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9C38652"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D04D18E"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p w14:paraId="7CE7FF49"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r>
      <w:tr w:rsidR="008D6A44" w:rsidRPr="00381720" w14:paraId="3374FADB" w14:textId="77777777" w:rsidTr="00240E7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B71CB8B"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79A62D8"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p w14:paraId="78CEE004"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r>
      <w:tr w:rsidR="008D6A44" w:rsidRPr="00381720" w14:paraId="69A07EF5" w14:textId="77777777" w:rsidTr="00240E7B">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29C871B6"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9BF17E8"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p w14:paraId="0304C905"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r>
      <w:tr w:rsidR="008D6A44" w:rsidRPr="00381720" w14:paraId="2FF88D34" w14:textId="77777777" w:rsidTr="00240E7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D337B69"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B124608"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p w14:paraId="17158769"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r>
      <w:tr w:rsidR="008D6A44" w:rsidRPr="00381720" w14:paraId="3AB9E6E3" w14:textId="77777777" w:rsidTr="00240E7B">
        <w:trPr>
          <w:trHeight w:val="718"/>
          <w:jc w:val="center"/>
        </w:trPr>
        <w:tc>
          <w:tcPr>
            <w:tcW w:w="3367" w:type="dxa"/>
            <w:tcBorders>
              <w:top w:val="single" w:sz="4" w:space="0" w:color="auto"/>
              <w:left w:val="single" w:sz="4" w:space="0" w:color="auto"/>
              <w:bottom w:val="single" w:sz="4" w:space="0" w:color="auto"/>
              <w:right w:val="single" w:sz="4" w:space="0" w:color="auto"/>
            </w:tcBorders>
            <w:vAlign w:val="center"/>
          </w:tcPr>
          <w:p w14:paraId="6D4DD75C"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Okvirna količina/delež (%) javnega naročila, ki se oddaja v podizvajanje</w:t>
            </w:r>
          </w:p>
          <w:p w14:paraId="5E4BCB99"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i/>
                <w:sz w:val="16"/>
                <w:szCs w:val="18"/>
                <w:lang w:eastAsia="sl-SI"/>
              </w:rPr>
              <w:t>(</w:t>
            </w:r>
            <w:r w:rsidR="00A457E5" w:rsidRPr="00381720">
              <w:rPr>
                <w:rFonts w:ascii="Tahoma" w:eastAsia="Times New Roman" w:hAnsi="Tahoma" w:cs="Tahoma"/>
                <w:i/>
                <w:sz w:val="16"/>
                <w:szCs w:val="18"/>
                <w:lang w:eastAsia="sl-SI"/>
              </w:rPr>
              <w:t xml:space="preserve">obligatorno </w:t>
            </w:r>
            <w:r w:rsidRPr="00381720">
              <w:rPr>
                <w:rFonts w:ascii="Tahoma" w:eastAsia="Times New Roman" w:hAnsi="Tahoma" w:cs="Tahoma"/>
                <w:i/>
                <w:sz w:val="16"/>
                <w:szCs w:val="18"/>
                <w:lang w:eastAsia="sl-SI"/>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CCE8B12" w14:textId="77777777" w:rsidR="008D6A44" w:rsidRPr="00381720" w:rsidRDefault="008D6A44" w:rsidP="00434B25">
            <w:pPr>
              <w:keepLines/>
              <w:widowControl w:val="0"/>
              <w:spacing w:after="0" w:line="240" w:lineRule="auto"/>
              <w:rPr>
                <w:rFonts w:ascii="Times New Roman" w:eastAsia="Times New Roman" w:hAnsi="Times New Roman"/>
                <w:sz w:val="18"/>
                <w:szCs w:val="18"/>
                <w:lang w:eastAsia="sl-SI"/>
              </w:rPr>
            </w:pPr>
          </w:p>
        </w:tc>
      </w:tr>
    </w:tbl>
    <w:p w14:paraId="08DB78E5" w14:textId="77777777" w:rsidR="008D6A44" w:rsidRPr="00381720" w:rsidRDefault="008D6A44" w:rsidP="00434B25">
      <w:pPr>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p>
    <w:p w14:paraId="66B9A847" w14:textId="77777777" w:rsidR="008D6A44" w:rsidRPr="00381720" w:rsidRDefault="008D6A44" w:rsidP="00434B25">
      <w:pPr>
        <w:keepLines/>
        <w:widowControl w:val="0"/>
        <w:tabs>
          <w:tab w:val="left" w:pos="5400"/>
        </w:tabs>
        <w:spacing w:after="0" w:line="240" w:lineRule="auto"/>
        <w:rPr>
          <w:rFonts w:ascii="Tahoma" w:eastAsia="Times New Roman" w:hAnsi="Tahoma" w:cs="Tahoma"/>
          <w:sz w:val="20"/>
          <w:szCs w:val="20"/>
          <w:lang w:eastAsia="sl-SI"/>
        </w:rPr>
      </w:pPr>
      <w:r w:rsidRPr="00381720">
        <w:rPr>
          <w:rFonts w:ascii="Tahoma" w:eastAsia="Times New Roman" w:hAnsi="Tahoma" w:cs="Tahoma"/>
          <w:sz w:val="20"/>
          <w:szCs w:val="20"/>
          <w:lang w:eastAsia="sl-SI"/>
        </w:rPr>
        <w:t>Datum: ___________________</w:t>
      </w:r>
      <w:r w:rsidR="005C2E6C" w:rsidRPr="00381720">
        <w:rPr>
          <w:rFonts w:ascii="Tahoma" w:eastAsia="Times New Roman" w:hAnsi="Tahoma" w:cs="Tahoma"/>
          <w:sz w:val="20"/>
          <w:szCs w:val="20"/>
          <w:lang w:eastAsia="sl-SI"/>
        </w:rPr>
        <w:tab/>
        <w:t>Datum: ___________________</w:t>
      </w:r>
      <w:r w:rsidRPr="00381720">
        <w:rPr>
          <w:rFonts w:ascii="Tahoma" w:eastAsia="Times New Roman" w:hAnsi="Tahoma" w:cs="Tahoma"/>
          <w:sz w:val="20"/>
          <w:szCs w:val="20"/>
          <w:lang w:eastAsia="sl-SI"/>
        </w:rPr>
        <w:tab/>
      </w:r>
    </w:p>
    <w:p w14:paraId="7B79A9BE" w14:textId="77777777" w:rsidR="008D6A44" w:rsidRPr="00381720" w:rsidRDefault="008D6A44" w:rsidP="00434B25">
      <w:pPr>
        <w:keepLines/>
        <w:widowControl w:val="0"/>
        <w:tabs>
          <w:tab w:val="left" w:pos="5400"/>
        </w:tabs>
        <w:spacing w:after="0" w:line="240" w:lineRule="auto"/>
        <w:rPr>
          <w:rFonts w:ascii="Tahoma" w:eastAsia="Times New Roman" w:hAnsi="Tahoma" w:cs="Tahoma"/>
          <w:sz w:val="16"/>
          <w:szCs w:val="20"/>
          <w:lang w:eastAsia="sl-SI"/>
        </w:rPr>
      </w:pPr>
    </w:p>
    <w:p w14:paraId="0571EB31" w14:textId="77777777" w:rsidR="008D6A44" w:rsidRPr="00381720" w:rsidRDefault="008D6A44" w:rsidP="00434B25">
      <w:pPr>
        <w:keepLines/>
        <w:widowControl w:val="0"/>
        <w:tabs>
          <w:tab w:val="left" w:pos="5400"/>
        </w:tabs>
        <w:spacing w:after="0" w:line="240" w:lineRule="auto"/>
        <w:rPr>
          <w:rFonts w:ascii="Tahoma" w:eastAsia="Times New Roman" w:hAnsi="Tahoma" w:cs="Tahoma"/>
          <w:sz w:val="20"/>
          <w:szCs w:val="20"/>
          <w:lang w:eastAsia="sl-SI"/>
        </w:rPr>
      </w:pPr>
    </w:p>
    <w:p w14:paraId="7E58725E" w14:textId="77777777" w:rsidR="008D6A44" w:rsidRPr="00381720" w:rsidRDefault="008D6A44" w:rsidP="00434B25">
      <w:pPr>
        <w:keepLines/>
        <w:widowControl w:val="0"/>
        <w:tabs>
          <w:tab w:val="left" w:pos="5400"/>
        </w:tabs>
        <w:spacing w:after="0" w:line="240" w:lineRule="auto"/>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Podpis odgovorne osebe </w:t>
      </w:r>
      <w:r w:rsidRPr="00381720">
        <w:rPr>
          <w:rFonts w:ascii="Tahoma" w:eastAsia="Times New Roman" w:hAnsi="Tahoma" w:cs="Tahoma"/>
          <w:b/>
          <w:sz w:val="20"/>
          <w:szCs w:val="20"/>
          <w:lang w:eastAsia="sl-SI"/>
        </w:rPr>
        <w:t>ponudnika</w:t>
      </w:r>
      <w:r w:rsidRPr="00381720">
        <w:rPr>
          <w:rFonts w:ascii="Tahoma" w:eastAsia="Times New Roman" w:hAnsi="Tahoma" w:cs="Tahoma"/>
          <w:sz w:val="20"/>
          <w:szCs w:val="20"/>
          <w:lang w:eastAsia="sl-SI"/>
        </w:rPr>
        <w:t xml:space="preserve">: </w:t>
      </w:r>
      <w:r w:rsidRPr="00381720">
        <w:rPr>
          <w:rFonts w:ascii="Tahoma" w:eastAsia="Times New Roman" w:hAnsi="Tahoma" w:cs="Tahoma"/>
          <w:sz w:val="20"/>
          <w:szCs w:val="20"/>
          <w:lang w:eastAsia="sl-SI"/>
        </w:rPr>
        <w:tab/>
        <w:t>Podpis odgovorne osebe</w:t>
      </w:r>
      <w:r w:rsidR="005C2E6C" w:rsidRPr="00381720">
        <w:rPr>
          <w:rFonts w:ascii="Tahoma" w:eastAsia="Times New Roman" w:hAnsi="Tahoma" w:cs="Tahoma"/>
          <w:sz w:val="20"/>
          <w:szCs w:val="20"/>
          <w:lang w:eastAsia="sl-SI"/>
        </w:rPr>
        <w:t xml:space="preserve"> </w:t>
      </w:r>
      <w:r w:rsidRPr="00381720">
        <w:rPr>
          <w:rFonts w:ascii="Tahoma" w:eastAsia="Times New Roman" w:hAnsi="Tahoma" w:cs="Tahoma"/>
          <w:b/>
          <w:sz w:val="20"/>
          <w:szCs w:val="20"/>
          <w:lang w:eastAsia="sl-SI"/>
        </w:rPr>
        <w:t>podizvajalca</w:t>
      </w:r>
      <w:r w:rsidRPr="00381720">
        <w:rPr>
          <w:rFonts w:ascii="Tahoma" w:eastAsia="Times New Roman" w:hAnsi="Tahoma" w:cs="Tahoma"/>
          <w:sz w:val="20"/>
          <w:szCs w:val="20"/>
          <w:lang w:eastAsia="sl-SI"/>
        </w:rPr>
        <w:t>:</w:t>
      </w:r>
    </w:p>
    <w:p w14:paraId="22286980" w14:textId="77777777" w:rsidR="008D6A44" w:rsidRPr="00381720" w:rsidRDefault="008D6A44" w:rsidP="00434B25">
      <w:pPr>
        <w:keepLines/>
        <w:widowControl w:val="0"/>
        <w:tabs>
          <w:tab w:val="left" w:pos="5400"/>
        </w:tabs>
        <w:spacing w:after="0" w:line="240" w:lineRule="auto"/>
        <w:rPr>
          <w:rFonts w:ascii="Tahoma" w:eastAsia="Times New Roman" w:hAnsi="Tahoma" w:cs="Tahoma"/>
          <w:sz w:val="32"/>
          <w:szCs w:val="20"/>
          <w:lang w:eastAsia="sl-SI"/>
        </w:rPr>
      </w:pPr>
    </w:p>
    <w:p w14:paraId="036415F7" w14:textId="77777777" w:rsidR="008D6A44" w:rsidRPr="00381720" w:rsidRDefault="008D6A44" w:rsidP="00434B25">
      <w:pPr>
        <w:keepLines/>
        <w:widowControl w:val="0"/>
        <w:spacing w:after="0" w:line="240" w:lineRule="auto"/>
        <w:rPr>
          <w:rFonts w:ascii="Tahoma" w:eastAsia="Times New Roman" w:hAnsi="Tahoma" w:cs="Tahoma"/>
          <w:sz w:val="20"/>
          <w:szCs w:val="20"/>
          <w:lang w:eastAsia="sl-SI"/>
        </w:rPr>
      </w:pPr>
      <w:r w:rsidRPr="00381720">
        <w:rPr>
          <w:rFonts w:ascii="Tahoma" w:eastAsia="Times New Roman" w:hAnsi="Tahoma" w:cs="Tahoma"/>
          <w:sz w:val="20"/>
          <w:szCs w:val="20"/>
          <w:lang w:eastAsia="sl-SI"/>
        </w:rPr>
        <w:t>_______________________________</w:t>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t>_______________________________</w:t>
      </w:r>
    </w:p>
    <w:p w14:paraId="31AB5CA1" w14:textId="77777777" w:rsidR="008D6A44" w:rsidRPr="00381720" w:rsidRDefault="008D6A44" w:rsidP="00434B25">
      <w:pPr>
        <w:keepLines/>
        <w:widowControl w:val="0"/>
        <w:tabs>
          <w:tab w:val="left" w:pos="284"/>
        </w:tabs>
        <w:spacing w:after="0" w:line="240" w:lineRule="auto"/>
        <w:jc w:val="both"/>
        <w:rPr>
          <w:rFonts w:ascii="Tahoma" w:eastAsia="Times New Roman" w:hAnsi="Tahoma" w:cs="Tahoma"/>
          <w:b/>
          <w:sz w:val="12"/>
          <w:szCs w:val="20"/>
          <w:lang w:eastAsia="sl-SI"/>
        </w:rPr>
      </w:pPr>
      <w:r w:rsidRPr="00381720">
        <w:rPr>
          <w:rFonts w:ascii="Tahoma" w:eastAsia="Times New Roman" w:hAnsi="Tahoma" w:cs="Tahoma"/>
          <w:b/>
          <w:sz w:val="20"/>
          <w:szCs w:val="20"/>
          <w:lang w:eastAsia="sl-SI"/>
        </w:rPr>
        <w:tab/>
      </w:r>
      <w:r w:rsidRPr="00381720">
        <w:rPr>
          <w:rFonts w:ascii="Tahoma" w:eastAsia="Times New Roman" w:hAnsi="Tahoma" w:cs="Tahoma"/>
          <w:b/>
          <w:sz w:val="20"/>
          <w:szCs w:val="20"/>
          <w:lang w:eastAsia="sl-SI"/>
        </w:rPr>
        <w:tab/>
        <w:t xml:space="preserve">   </w:t>
      </w:r>
    </w:p>
    <w:p w14:paraId="160D534C" w14:textId="77777777" w:rsidR="008D6A44" w:rsidRPr="00381720" w:rsidRDefault="008D6A44" w:rsidP="00434B25">
      <w:pPr>
        <w:keepLines/>
        <w:widowControl w:val="0"/>
        <w:tabs>
          <w:tab w:val="left" w:pos="284"/>
        </w:tabs>
        <w:spacing w:after="0" w:line="240" w:lineRule="auto"/>
        <w:rPr>
          <w:rFonts w:ascii="Tahoma" w:eastAsia="Times New Roman" w:hAnsi="Tahoma" w:cs="Tahoma"/>
          <w:b/>
          <w:sz w:val="20"/>
          <w:szCs w:val="20"/>
          <w:lang w:eastAsia="sl-SI"/>
        </w:rPr>
      </w:pP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t xml:space="preserve">Žig: </w:t>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t xml:space="preserve"> Žig:</w:t>
      </w:r>
    </w:p>
    <w:p w14:paraId="1841570A" w14:textId="77777777" w:rsidR="008D6A44" w:rsidRPr="00381720" w:rsidRDefault="008D6A44" w:rsidP="00434B25">
      <w:pPr>
        <w:keepLines/>
        <w:widowControl w:val="0"/>
        <w:spacing w:after="0" w:line="240" w:lineRule="auto"/>
        <w:rPr>
          <w:rFonts w:ascii="Tahoma" w:eastAsia="Times New Roman" w:hAnsi="Tahoma" w:cs="Tahoma"/>
          <w:szCs w:val="18"/>
          <w:lang w:eastAsia="ar-SA"/>
        </w:rPr>
      </w:pPr>
    </w:p>
    <w:p w14:paraId="1DB4D89A" w14:textId="77777777" w:rsidR="008D6A44" w:rsidRPr="00381720" w:rsidRDefault="008D6A44" w:rsidP="00434B25">
      <w:pPr>
        <w:keepLines/>
        <w:widowControl w:val="0"/>
        <w:spacing w:after="0" w:line="240" w:lineRule="auto"/>
        <w:ind w:left="851" w:hanging="851"/>
        <w:rPr>
          <w:rFonts w:ascii="Tahoma" w:eastAsia="Times New Roman" w:hAnsi="Tahoma" w:cs="Tahoma"/>
          <w:i/>
          <w:sz w:val="16"/>
          <w:szCs w:val="18"/>
          <w:lang w:eastAsia="ar-SA"/>
        </w:rPr>
      </w:pPr>
      <w:r w:rsidRPr="00381720">
        <w:rPr>
          <w:rFonts w:ascii="Tahoma" w:eastAsia="Times New Roman" w:hAnsi="Tahoma" w:cs="Tahoma"/>
          <w:b/>
          <w:i/>
          <w:sz w:val="16"/>
          <w:szCs w:val="18"/>
          <w:lang w:eastAsia="ar-SA"/>
        </w:rPr>
        <w:t xml:space="preserve">Opomba:  </w:t>
      </w:r>
      <w:r w:rsidRPr="00381720">
        <w:rPr>
          <w:rFonts w:ascii="Tahoma" w:eastAsia="Times New Roman" w:hAnsi="Tahoma" w:cs="Tahoma"/>
          <w:i/>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3DE647BD" w14:textId="77777777" w:rsidR="008D6A44" w:rsidRPr="00381720" w:rsidRDefault="008D6A44" w:rsidP="00434B25">
      <w:pPr>
        <w:keepLines/>
        <w:widowControl w:val="0"/>
        <w:tabs>
          <w:tab w:val="left" w:pos="851"/>
        </w:tabs>
        <w:spacing w:after="0" w:line="240" w:lineRule="auto"/>
        <w:rPr>
          <w:rFonts w:ascii="Times New Roman" w:eastAsia="Times New Roman" w:hAnsi="Times New Roman"/>
          <w:sz w:val="18"/>
          <w:szCs w:val="20"/>
          <w:lang w:eastAsia="sl-SI"/>
        </w:rPr>
      </w:pPr>
      <w:r w:rsidRPr="00381720">
        <w:rPr>
          <w:rFonts w:ascii="Tahoma" w:eastAsia="Times New Roman" w:hAnsi="Tahoma" w:cs="Tahoma"/>
          <w:b/>
          <w:i/>
          <w:sz w:val="16"/>
          <w:szCs w:val="18"/>
          <w:lang w:eastAsia="ar-SA"/>
        </w:rPr>
        <w:t>Navodilo</w:t>
      </w:r>
      <w:r w:rsidRPr="00381720">
        <w:rPr>
          <w:rFonts w:ascii="Tahoma" w:eastAsia="Times New Roman" w:hAnsi="Tahoma" w:cs="Tahoma"/>
          <w:i/>
          <w:sz w:val="16"/>
          <w:szCs w:val="18"/>
          <w:lang w:eastAsia="ar-SA"/>
        </w:rPr>
        <w:t xml:space="preserve">: </w:t>
      </w:r>
      <w:r w:rsidRPr="00381720">
        <w:rPr>
          <w:rFonts w:ascii="Tahoma" w:eastAsia="Times New Roman" w:hAnsi="Tahoma" w:cs="Tahoma"/>
          <w:i/>
          <w:sz w:val="16"/>
          <w:szCs w:val="18"/>
          <w:lang w:eastAsia="ar-SA"/>
        </w:rPr>
        <w:tab/>
        <w:t>Obrazec se po potrebi kopira!</w:t>
      </w:r>
      <w:r w:rsidRPr="00381720">
        <w:rPr>
          <w:rFonts w:ascii="Times New Roman" w:eastAsia="Times New Roman" w:hAnsi="Times New Roman"/>
          <w:sz w:val="18"/>
          <w:szCs w:val="20"/>
          <w:lang w:eastAsia="sl-SI"/>
        </w:rPr>
        <w:t xml:space="preserve"> </w:t>
      </w:r>
    </w:p>
    <w:p w14:paraId="465AF58D" w14:textId="77777777" w:rsidR="008D6A44" w:rsidRPr="00381720" w:rsidRDefault="008D6A44" w:rsidP="00434B25">
      <w:pPr>
        <w:keepLines/>
        <w:widowControl w:val="0"/>
        <w:tabs>
          <w:tab w:val="left" w:pos="851"/>
        </w:tabs>
        <w:spacing w:after="0" w:line="240" w:lineRule="auto"/>
        <w:rPr>
          <w:rFonts w:ascii="Times New Roman" w:eastAsia="Times New Roman" w:hAnsi="Times New Roman"/>
          <w:sz w:val="18"/>
          <w:szCs w:val="20"/>
          <w:lang w:eastAsia="sl-SI"/>
        </w:rPr>
      </w:pPr>
      <w:r w:rsidRPr="00381720">
        <w:rPr>
          <w:rFonts w:ascii="Tahoma" w:eastAsia="Times New Roman" w:hAnsi="Tahoma" w:cs="Tahoma"/>
          <w:i/>
          <w:sz w:val="16"/>
          <w:szCs w:val="20"/>
          <w:lang w:eastAsia="sl-SI"/>
        </w:rPr>
        <w:tab/>
        <w:t xml:space="preserve">Ponudnik </w:t>
      </w:r>
      <w:r w:rsidRPr="00381720">
        <w:rPr>
          <w:rFonts w:ascii="Tahoma" w:eastAsia="Times New Roman" w:hAnsi="Tahoma" w:cs="Tahoma"/>
          <w:i/>
          <w:sz w:val="16"/>
          <w:szCs w:val="20"/>
          <w:u w:val="single"/>
          <w:lang w:eastAsia="sl-SI"/>
        </w:rPr>
        <w:t>obrazec</w:t>
      </w:r>
      <w:r w:rsidRPr="00381720">
        <w:rPr>
          <w:rFonts w:ascii="Tahoma" w:eastAsia="Times New Roman" w:hAnsi="Tahoma" w:cs="Tahoma"/>
          <w:b/>
          <w:i/>
          <w:sz w:val="16"/>
          <w:szCs w:val="20"/>
          <w:lang w:eastAsia="sl-SI"/>
        </w:rPr>
        <w:t xml:space="preserve"> </w:t>
      </w:r>
      <w:r w:rsidRPr="00381720">
        <w:rPr>
          <w:rFonts w:ascii="Tahoma" w:eastAsia="Times New Roman" w:hAnsi="Tahoma" w:cs="Tahoma"/>
          <w:i/>
          <w:sz w:val="16"/>
          <w:szCs w:val="20"/>
          <w:lang w:eastAsia="sl-SI"/>
        </w:rPr>
        <w:t>v okviru sistema e-JN</w:t>
      </w:r>
      <w:r w:rsidRPr="00381720">
        <w:rPr>
          <w:rFonts w:ascii="Tahoma" w:eastAsia="Times New Roman" w:hAnsi="Tahoma" w:cs="Tahoma"/>
          <w:b/>
          <w:i/>
          <w:sz w:val="16"/>
          <w:szCs w:val="20"/>
          <w:lang w:eastAsia="sl-SI"/>
        </w:rPr>
        <w:t xml:space="preserve"> </w:t>
      </w:r>
      <w:r w:rsidRPr="00381720">
        <w:rPr>
          <w:rFonts w:ascii="Tahoma" w:eastAsia="Times New Roman" w:hAnsi="Tahoma" w:cs="Tahoma"/>
          <w:b/>
          <w:i/>
          <w:sz w:val="16"/>
          <w:szCs w:val="20"/>
          <w:u w:val="single"/>
          <w:lang w:eastAsia="sl-SI"/>
        </w:rPr>
        <w:t>naloži ločeno v razdelek »</w:t>
      </w:r>
      <w:r w:rsidR="00D5678A">
        <w:rPr>
          <w:rFonts w:ascii="Tahoma" w:eastAsia="Times New Roman" w:hAnsi="Tahoma" w:cs="Tahoma"/>
          <w:b/>
          <w:i/>
          <w:sz w:val="16"/>
          <w:szCs w:val="20"/>
          <w:u w:val="single"/>
          <w:lang w:eastAsia="sl-SI"/>
        </w:rPr>
        <w:t>Dokumenti - ostale priloge</w:t>
      </w:r>
      <w:r w:rsidRPr="00381720">
        <w:rPr>
          <w:rFonts w:ascii="Tahoma" w:eastAsia="Times New Roman" w:hAnsi="Tahoma" w:cs="Tahoma"/>
          <w:b/>
          <w:i/>
          <w:sz w:val="16"/>
          <w:szCs w:val="20"/>
          <w:u w:val="single"/>
          <w:lang w:eastAsia="sl-SI"/>
        </w:rPr>
        <w:t>«!!!</w:t>
      </w:r>
    </w:p>
    <w:p w14:paraId="2A8AFE89" w14:textId="77777777" w:rsidR="008D6A44" w:rsidRPr="00381720" w:rsidRDefault="008D6A44" w:rsidP="00434B25">
      <w:pPr>
        <w:keepLines/>
        <w:widowControl w:val="0"/>
        <w:spacing w:after="0" w:line="240" w:lineRule="auto"/>
        <w:rPr>
          <w:rFonts w:ascii="Times New Roman" w:eastAsia="Times New Roman" w:hAnsi="Times New Roman"/>
          <w:sz w:val="18"/>
          <w:szCs w:val="20"/>
          <w:lang w:eastAsia="sl-SI"/>
        </w:rPr>
      </w:pP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8D6A44" w:rsidRPr="00381720" w14:paraId="2BF24B03" w14:textId="77777777" w:rsidTr="008D6A44">
        <w:tc>
          <w:tcPr>
            <w:tcW w:w="599" w:type="dxa"/>
            <w:tcBorders>
              <w:top w:val="single" w:sz="4" w:space="0" w:color="000000"/>
              <w:left w:val="single" w:sz="4" w:space="0" w:color="000000"/>
              <w:bottom w:val="single" w:sz="4" w:space="0" w:color="000000"/>
            </w:tcBorders>
          </w:tcPr>
          <w:p w14:paraId="31539F38" w14:textId="77777777" w:rsidR="008D6A44" w:rsidRPr="00381720" w:rsidRDefault="008D6A44" w:rsidP="00434B25">
            <w:pPr>
              <w:keepLines/>
              <w:widowControl w:val="0"/>
              <w:snapToGrid w:val="0"/>
              <w:spacing w:after="0" w:line="240" w:lineRule="auto"/>
              <w:jc w:val="right"/>
              <w:rPr>
                <w:rFonts w:ascii="Tahoma" w:hAnsi="Tahoma" w:cs="Tahoma"/>
                <w:sz w:val="20"/>
                <w:szCs w:val="20"/>
                <w:lang w:eastAsia="sl-SI"/>
              </w:rPr>
            </w:pPr>
            <w:r w:rsidRPr="00381720">
              <w:rPr>
                <w:rFonts w:ascii="Times New Roman" w:eastAsia="Times New Roman" w:hAnsi="Times New Roman"/>
                <w:sz w:val="20"/>
                <w:szCs w:val="20"/>
                <w:lang w:eastAsia="sl-SI"/>
              </w:rPr>
              <w:br w:type="page"/>
            </w:r>
          </w:p>
        </w:tc>
        <w:tc>
          <w:tcPr>
            <w:tcW w:w="6716" w:type="dxa"/>
            <w:tcBorders>
              <w:top w:val="single" w:sz="4" w:space="0" w:color="000000"/>
              <w:bottom w:val="single" w:sz="4" w:space="0" w:color="000000"/>
            </w:tcBorders>
          </w:tcPr>
          <w:p w14:paraId="700FEBD3" w14:textId="77777777" w:rsidR="008D6A44" w:rsidRPr="00381720" w:rsidRDefault="008D6A44" w:rsidP="00434B25">
            <w:pPr>
              <w:keepLines/>
              <w:widowControl w:val="0"/>
              <w:snapToGrid w:val="0"/>
              <w:spacing w:after="0" w:line="240" w:lineRule="auto"/>
              <w:rPr>
                <w:rFonts w:ascii="Tahoma" w:hAnsi="Tahoma" w:cs="Tahoma"/>
                <w:sz w:val="20"/>
                <w:szCs w:val="20"/>
                <w:lang w:eastAsia="sl-SI"/>
              </w:rPr>
            </w:pPr>
            <w:r w:rsidRPr="00381720">
              <w:rPr>
                <w:rFonts w:ascii="Tahoma" w:hAnsi="Tahoma" w:cs="Tahoma"/>
                <w:sz w:val="20"/>
                <w:szCs w:val="20"/>
                <w:lang w:eastAsia="sl-SI"/>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2DD6FE9B" w14:textId="77777777" w:rsidR="008D6A44" w:rsidRPr="00381720" w:rsidRDefault="008D6A44" w:rsidP="00434B25">
            <w:pPr>
              <w:keepLines/>
              <w:widowControl w:val="0"/>
              <w:spacing w:after="0" w:line="240" w:lineRule="auto"/>
              <w:rPr>
                <w:rFonts w:ascii="Tahoma" w:hAnsi="Tahoma" w:cs="Tahoma"/>
                <w:sz w:val="20"/>
                <w:szCs w:val="20"/>
                <w:lang w:eastAsia="sl-SI"/>
              </w:rPr>
            </w:pPr>
            <w:r w:rsidRPr="00381720">
              <w:rPr>
                <w:rFonts w:ascii="Tahoma" w:hAnsi="Tahoma" w:cs="Tahoma"/>
                <w:b/>
                <w:sz w:val="20"/>
                <w:szCs w:val="20"/>
                <w:lang w:eastAsia="sl-SI"/>
              </w:rPr>
              <w:t>Obrazec 1 k prilogi 5</w:t>
            </w:r>
          </w:p>
        </w:tc>
      </w:tr>
    </w:tbl>
    <w:p w14:paraId="09348F9B" w14:textId="77777777" w:rsidR="008D6A44" w:rsidRPr="00381720" w:rsidRDefault="008D6A44" w:rsidP="00434B25">
      <w:pPr>
        <w:keepLines/>
        <w:widowControl w:val="0"/>
        <w:spacing w:after="0" w:line="240" w:lineRule="auto"/>
        <w:ind w:right="-143"/>
        <w:jc w:val="both"/>
        <w:rPr>
          <w:rFonts w:ascii="Tahoma" w:eastAsia="Times New Roman" w:hAnsi="Tahoma" w:cs="Tahoma"/>
          <w:sz w:val="20"/>
          <w:szCs w:val="20"/>
          <w:lang w:eastAsia="sl-SI"/>
        </w:rPr>
      </w:pPr>
    </w:p>
    <w:p w14:paraId="4075D4CC" w14:textId="77777777" w:rsidR="008D6A44" w:rsidRPr="00381720" w:rsidRDefault="008D6A44" w:rsidP="00434B25">
      <w:pPr>
        <w:keepLines/>
        <w:widowControl w:val="0"/>
        <w:spacing w:after="0" w:line="240" w:lineRule="auto"/>
        <w:rPr>
          <w:rFonts w:ascii="Tahoma" w:eastAsia="Times New Roman" w:hAnsi="Tahoma" w:cs="Tahoma"/>
          <w:sz w:val="20"/>
          <w:szCs w:val="20"/>
          <w:lang w:eastAsia="sl-SI"/>
        </w:rPr>
      </w:pPr>
      <w:r w:rsidRPr="00381720">
        <w:rPr>
          <w:rFonts w:ascii="Tahoma" w:eastAsia="Times New Roman" w:hAnsi="Tahoma" w:cs="Tahoma"/>
          <w:sz w:val="20"/>
          <w:szCs w:val="20"/>
          <w:lang w:eastAsia="sl-SI"/>
        </w:rPr>
        <w:t>Ponudnik: _____________________________________________________________________________</w:t>
      </w:r>
    </w:p>
    <w:p w14:paraId="03716563" w14:textId="77777777" w:rsidR="008D6A44" w:rsidRPr="00381720" w:rsidRDefault="008D6A44" w:rsidP="00434B25">
      <w:pPr>
        <w:keepLines/>
        <w:widowControl w:val="0"/>
        <w:spacing w:after="0" w:line="240" w:lineRule="auto"/>
        <w:rPr>
          <w:rFonts w:ascii="Tahoma" w:eastAsia="Times New Roman" w:hAnsi="Tahoma" w:cs="Tahoma"/>
          <w:sz w:val="20"/>
          <w:szCs w:val="20"/>
          <w:lang w:eastAsia="sl-SI"/>
        </w:rPr>
      </w:pPr>
    </w:p>
    <w:p w14:paraId="304B412F" w14:textId="77777777" w:rsidR="008D6A44" w:rsidRPr="00381720" w:rsidRDefault="008D6A44" w:rsidP="00434B25">
      <w:pPr>
        <w:keepLines/>
        <w:widowControl w:val="0"/>
        <w:spacing w:after="0" w:line="240" w:lineRule="auto"/>
        <w:ind w:right="-285"/>
        <w:jc w:val="both"/>
        <w:rPr>
          <w:rFonts w:ascii="Tahoma" w:eastAsia="Times New Roman" w:hAnsi="Tahoma" w:cs="Tahoma"/>
          <w:b/>
          <w:sz w:val="20"/>
          <w:szCs w:val="20"/>
          <w:lang w:eastAsia="sl-SI"/>
        </w:rPr>
      </w:pPr>
      <w:r w:rsidRPr="00381720">
        <w:rPr>
          <w:rFonts w:ascii="Tahoma" w:eastAsia="Times New Roman" w:hAnsi="Tahoma" w:cs="Tahoma"/>
          <w:sz w:val="20"/>
          <w:szCs w:val="20"/>
          <w:lang w:eastAsia="sl-SI"/>
        </w:rPr>
        <w:t>za izvedbo javnega naročila</w:t>
      </w:r>
      <w:r w:rsidRPr="00381720">
        <w:rPr>
          <w:rFonts w:ascii="Tahoma" w:eastAsia="Times New Roman" w:hAnsi="Tahoma" w:cs="Tahoma"/>
          <w:b/>
          <w:sz w:val="20"/>
          <w:szCs w:val="20"/>
          <w:lang w:eastAsia="sl-SI"/>
        </w:rPr>
        <w:t xml:space="preserve"> </w:t>
      </w:r>
      <w:r w:rsidRPr="00381720">
        <w:rPr>
          <w:rFonts w:ascii="Tahoma" w:eastAsia="Times New Roman" w:hAnsi="Tahoma" w:cs="Tahoma"/>
          <w:sz w:val="20"/>
          <w:szCs w:val="20"/>
          <w:lang w:eastAsia="sl-SI"/>
        </w:rPr>
        <w:t>št.</w:t>
      </w:r>
      <w:r w:rsidRPr="00381720">
        <w:rPr>
          <w:rFonts w:ascii="Tahoma" w:eastAsia="Times New Roman" w:hAnsi="Tahoma" w:cs="Tahoma"/>
          <w:b/>
          <w:sz w:val="24"/>
          <w:szCs w:val="20"/>
          <w:lang w:eastAsia="sl-SI"/>
        </w:rPr>
        <w:t xml:space="preserve"> </w:t>
      </w:r>
      <w:r w:rsidR="00B005E2">
        <w:rPr>
          <w:rFonts w:ascii="Tahoma" w:eastAsia="Times New Roman" w:hAnsi="Tahoma" w:cs="Tahoma"/>
          <w:b/>
          <w:sz w:val="20"/>
          <w:szCs w:val="20"/>
          <w:lang w:eastAsia="sl-SI"/>
        </w:rPr>
        <w:t>VKS-</w:t>
      </w:r>
      <w:r w:rsidR="003C7D38">
        <w:rPr>
          <w:rFonts w:ascii="Tahoma" w:eastAsia="Times New Roman" w:hAnsi="Tahoma" w:cs="Tahoma"/>
          <w:b/>
          <w:sz w:val="20"/>
          <w:szCs w:val="20"/>
          <w:lang w:eastAsia="sl-SI"/>
        </w:rPr>
        <w:t>224/22</w:t>
      </w:r>
      <w:r w:rsidR="0066633C" w:rsidRPr="00381720">
        <w:rPr>
          <w:rFonts w:ascii="Tahoma" w:eastAsia="Times New Roman" w:hAnsi="Tahoma" w:cs="Tahoma"/>
          <w:b/>
          <w:sz w:val="20"/>
          <w:szCs w:val="20"/>
          <w:lang w:eastAsia="sl-SI"/>
        </w:rPr>
        <w:t xml:space="preserve"> </w:t>
      </w:r>
      <w:r w:rsidR="0066633C" w:rsidRPr="00381720">
        <w:rPr>
          <w:rFonts w:ascii="Tahoma" w:eastAsia="Times New Roman" w:hAnsi="Tahoma" w:cs="Tahoma"/>
          <w:b/>
          <w:sz w:val="18"/>
          <w:szCs w:val="20"/>
          <w:lang w:eastAsia="sl-SI"/>
        </w:rPr>
        <w:t>– »</w:t>
      </w:r>
      <w:r w:rsidR="00B005E2">
        <w:rPr>
          <w:rFonts w:ascii="Tahoma" w:eastAsia="Times New Roman" w:hAnsi="Tahoma" w:cs="Tahoma"/>
          <w:b/>
          <w:sz w:val="20"/>
          <w:szCs w:val="20"/>
          <w:lang w:eastAsia="sl-SI"/>
        </w:rPr>
        <w:t>TEKOČE SERVISIRANJE IN VZDRŽEVANJE ČRPALK NA RCERO LJUBLJANA</w:t>
      </w:r>
      <w:r w:rsidR="0066633C" w:rsidRPr="00381720">
        <w:rPr>
          <w:rFonts w:ascii="Tahoma" w:eastAsia="Times New Roman" w:hAnsi="Tahoma" w:cs="Tahoma"/>
          <w:b/>
          <w:sz w:val="18"/>
          <w:szCs w:val="20"/>
          <w:lang w:eastAsia="sl-SI"/>
        </w:rPr>
        <w:t>«</w:t>
      </w:r>
      <w:r w:rsidRPr="00381720">
        <w:rPr>
          <w:rFonts w:ascii="Tahoma" w:eastAsia="Times New Roman" w:hAnsi="Tahoma" w:cs="Tahoma"/>
          <w:b/>
          <w:sz w:val="20"/>
          <w:szCs w:val="20"/>
          <w:lang w:eastAsia="sl-SI"/>
        </w:rPr>
        <w:t xml:space="preserve"> </w:t>
      </w:r>
      <w:r w:rsidRPr="00381720">
        <w:rPr>
          <w:rFonts w:ascii="Tahoma" w:eastAsia="Times New Roman" w:hAnsi="Tahoma" w:cs="Tahoma"/>
          <w:sz w:val="20"/>
          <w:szCs w:val="20"/>
          <w:lang w:eastAsia="sl-SI"/>
        </w:rPr>
        <w:t>ter v skladu s 94. členom ZJN-3</w:t>
      </w:r>
    </w:p>
    <w:p w14:paraId="52108715" w14:textId="77777777" w:rsidR="008D6A44" w:rsidRPr="00381720" w:rsidRDefault="008D6A44" w:rsidP="00434B25">
      <w:pPr>
        <w:keepLines/>
        <w:widowControl w:val="0"/>
        <w:spacing w:after="0" w:line="240" w:lineRule="auto"/>
        <w:rPr>
          <w:rFonts w:ascii="Tahoma" w:eastAsia="Times New Roman" w:hAnsi="Tahoma" w:cs="Tahoma"/>
          <w:sz w:val="20"/>
          <w:szCs w:val="20"/>
          <w:lang w:eastAsia="sl-SI"/>
        </w:rPr>
      </w:pPr>
    </w:p>
    <w:p w14:paraId="5F1B16C1" w14:textId="77777777" w:rsidR="008D6A44" w:rsidRPr="00381720" w:rsidRDefault="00AF6B5D" w:rsidP="00434B25">
      <w:pPr>
        <w:keepLines/>
        <w:widowControl w:val="0"/>
        <w:spacing w:after="0" w:line="240" w:lineRule="auto"/>
        <w:jc w:val="center"/>
        <w:rPr>
          <w:rFonts w:ascii="Tahoma" w:eastAsia="Times New Roman" w:hAnsi="Tahoma" w:cs="Tahoma"/>
          <w:b/>
          <w:lang w:eastAsia="sl-SI"/>
        </w:rPr>
      </w:pPr>
      <w:r w:rsidRPr="00381720">
        <w:rPr>
          <w:rFonts w:ascii="Tahoma" w:eastAsia="Times New Roman" w:hAnsi="Tahoma" w:cs="Tahoma"/>
          <w:b/>
          <w:lang w:eastAsia="sl-SI"/>
        </w:rPr>
        <w:t>POOBLAŠČAMO</w:t>
      </w:r>
    </w:p>
    <w:p w14:paraId="2D44DA0F" w14:textId="77777777" w:rsidR="00AF6B5D" w:rsidRPr="00381720" w:rsidRDefault="00AF6B5D" w:rsidP="00434B25">
      <w:pPr>
        <w:keepLines/>
        <w:widowControl w:val="0"/>
        <w:spacing w:after="0" w:line="240" w:lineRule="auto"/>
        <w:jc w:val="both"/>
        <w:rPr>
          <w:rFonts w:ascii="Tahoma" w:eastAsia="Times New Roman" w:hAnsi="Tahoma" w:cs="Tahoma"/>
          <w:sz w:val="12"/>
          <w:szCs w:val="20"/>
          <w:lang w:eastAsia="sl-SI"/>
        </w:rPr>
      </w:pPr>
    </w:p>
    <w:p w14:paraId="456E3329" w14:textId="77777777" w:rsidR="008D6A44" w:rsidRPr="00381720" w:rsidRDefault="006001F6" w:rsidP="00434B25">
      <w:pPr>
        <w:keepLines/>
        <w:widowControl w:val="0"/>
        <w:spacing w:after="0"/>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n</w:t>
      </w:r>
      <w:r w:rsidR="005E5726" w:rsidRPr="00381720">
        <w:rPr>
          <w:rFonts w:ascii="Tahoma" w:eastAsia="Times New Roman" w:hAnsi="Tahoma" w:cs="Tahoma"/>
          <w:sz w:val="20"/>
          <w:szCs w:val="20"/>
          <w:lang w:eastAsia="sl-SI"/>
        </w:rPr>
        <w:t>aročnika</w:t>
      </w:r>
      <w:r w:rsidRPr="00381720">
        <w:rPr>
          <w:rFonts w:ascii="Tahoma" w:eastAsia="Times New Roman" w:hAnsi="Tahoma" w:cs="Tahoma"/>
          <w:sz w:val="20"/>
          <w:szCs w:val="20"/>
          <w:lang w:eastAsia="sl-SI"/>
        </w:rPr>
        <w:t xml:space="preserve"> </w:t>
      </w:r>
      <w:r w:rsidR="00AF6B5D" w:rsidRPr="00381720">
        <w:rPr>
          <w:rFonts w:ascii="Tahoma" w:eastAsia="Times New Roman" w:hAnsi="Tahoma" w:cs="Tahoma"/>
          <w:sz w:val="20"/>
          <w:szCs w:val="20"/>
          <w:lang w:eastAsia="sl-SI"/>
        </w:rPr>
        <w:t xml:space="preserve">JAVNO PODJETJE VODOVOD KANALIZACIJA SNAGA d.o.o., Vodovodna cesta 90, 1000 Ljubljana, </w:t>
      </w:r>
      <w:r w:rsidR="008D6A44" w:rsidRPr="00381720">
        <w:rPr>
          <w:rFonts w:ascii="Tahoma" w:eastAsia="Times New Roman" w:hAnsi="Tahoma" w:cs="Tahoma"/>
          <w:sz w:val="20"/>
          <w:szCs w:val="20"/>
          <w:lang w:eastAsia="sl-SI"/>
        </w:rPr>
        <w:t xml:space="preserve">da na podlagi potrjenega računa oziroma situacije neposredno plačuje naše obveznosti do naslednjih podizvajalcev: </w:t>
      </w:r>
    </w:p>
    <w:p w14:paraId="2FAD9133" w14:textId="77777777" w:rsidR="00AF6B5D" w:rsidRPr="00381720" w:rsidRDefault="00AF6B5D" w:rsidP="00434B25">
      <w:pPr>
        <w:keepLines/>
        <w:widowControl w:val="0"/>
        <w:spacing w:after="0"/>
        <w:jc w:val="both"/>
        <w:rPr>
          <w:rFonts w:ascii="Tahoma" w:eastAsia="Times New Roman" w:hAnsi="Tahoma" w:cs="Tahoma"/>
          <w:sz w:val="10"/>
          <w:szCs w:val="20"/>
          <w:lang w:eastAsia="sl-SI"/>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8D6A44" w:rsidRPr="00381720" w14:paraId="579BA74B" w14:textId="77777777" w:rsidTr="00AF6B5D">
        <w:trPr>
          <w:trHeight w:val="375"/>
        </w:trPr>
        <w:tc>
          <w:tcPr>
            <w:tcW w:w="392" w:type="dxa"/>
            <w:shd w:val="clear" w:color="auto" w:fill="auto"/>
            <w:vAlign w:val="center"/>
          </w:tcPr>
          <w:p w14:paraId="30A81B2F" w14:textId="77777777" w:rsidR="008D6A44" w:rsidRPr="00381720" w:rsidRDefault="008D6A44" w:rsidP="00434B25">
            <w:pPr>
              <w:keepLines/>
              <w:widowControl w:val="0"/>
              <w:spacing w:after="0"/>
              <w:ind w:right="-108"/>
              <w:rPr>
                <w:rFonts w:ascii="Tahoma" w:eastAsia="Times New Roman" w:hAnsi="Tahoma" w:cs="Tahoma"/>
                <w:sz w:val="20"/>
              </w:rPr>
            </w:pPr>
            <w:r w:rsidRPr="00381720">
              <w:rPr>
                <w:rFonts w:ascii="Tahoma" w:eastAsia="Times New Roman" w:hAnsi="Tahoma" w:cs="Tahoma"/>
                <w:sz w:val="18"/>
              </w:rPr>
              <w:t>Št.</w:t>
            </w:r>
            <w:r w:rsidRPr="00381720">
              <w:rPr>
                <w:rFonts w:ascii="Tahoma" w:eastAsia="Times New Roman" w:hAnsi="Tahoma" w:cs="Tahoma"/>
                <w:sz w:val="20"/>
              </w:rPr>
              <w:t xml:space="preserve"> </w:t>
            </w:r>
          </w:p>
        </w:tc>
        <w:tc>
          <w:tcPr>
            <w:tcW w:w="9214" w:type="dxa"/>
            <w:shd w:val="clear" w:color="auto" w:fill="auto"/>
            <w:vAlign w:val="center"/>
          </w:tcPr>
          <w:p w14:paraId="3C27A2C1" w14:textId="77777777" w:rsidR="008D6A44" w:rsidRPr="00381720" w:rsidRDefault="008D6A44" w:rsidP="00434B25">
            <w:pPr>
              <w:keepLines/>
              <w:widowControl w:val="0"/>
              <w:spacing w:after="0"/>
              <w:jc w:val="center"/>
              <w:rPr>
                <w:rFonts w:ascii="Tahoma" w:eastAsia="Times New Roman" w:hAnsi="Tahoma" w:cs="Tahoma"/>
                <w:sz w:val="20"/>
              </w:rPr>
            </w:pPr>
            <w:r w:rsidRPr="00381720">
              <w:rPr>
                <w:rFonts w:ascii="Tahoma" w:eastAsia="Times New Roman" w:hAnsi="Tahoma" w:cs="Tahoma"/>
                <w:sz w:val="18"/>
              </w:rPr>
              <w:t>NAZIV PODIZVAJALCA</w:t>
            </w:r>
          </w:p>
        </w:tc>
      </w:tr>
      <w:tr w:rsidR="008D6A44" w:rsidRPr="00381720" w14:paraId="5A10CAE2" w14:textId="77777777" w:rsidTr="00AF6B5D">
        <w:tc>
          <w:tcPr>
            <w:tcW w:w="392" w:type="dxa"/>
            <w:shd w:val="clear" w:color="auto" w:fill="auto"/>
            <w:vAlign w:val="center"/>
          </w:tcPr>
          <w:p w14:paraId="096DD8A4" w14:textId="77777777" w:rsidR="008D6A44" w:rsidRPr="00381720" w:rsidRDefault="008D6A44" w:rsidP="00434B25">
            <w:pPr>
              <w:keepLines/>
              <w:widowControl w:val="0"/>
              <w:spacing w:after="0"/>
              <w:jc w:val="center"/>
              <w:rPr>
                <w:rFonts w:ascii="Tahoma" w:eastAsia="Times New Roman" w:hAnsi="Tahoma" w:cs="Tahoma"/>
                <w:sz w:val="16"/>
              </w:rPr>
            </w:pPr>
          </w:p>
          <w:p w14:paraId="561CD0BC" w14:textId="77777777" w:rsidR="008D6A44" w:rsidRPr="00381720" w:rsidRDefault="008D6A44" w:rsidP="00434B25">
            <w:pPr>
              <w:keepLines/>
              <w:widowControl w:val="0"/>
              <w:spacing w:after="0"/>
              <w:jc w:val="center"/>
              <w:rPr>
                <w:rFonts w:ascii="Tahoma" w:eastAsia="Times New Roman" w:hAnsi="Tahoma" w:cs="Tahoma"/>
                <w:sz w:val="16"/>
              </w:rPr>
            </w:pPr>
            <w:r w:rsidRPr="00381720">
              <w:rPr>
                <w:rFonts w:ascii="Tahoma" w:eastAsia="Times New Roman" w:hAnsi="Tahoma" w:cs="Tahoma"/>
                <w:sz w:val="16"/>
              </w:rPr>
              <w:t>1.</w:t>
            </w:r>
          </w:p>
          <w:p w14:paraId="2A80AF3D" w14:textId="77777777" w:rsidR="008D6A44" w:rsidRPr="00381720" w:rsidRDefault="008D6A44" w:rsidP="00434B25">
            <w:pPr>
              <w:keepLines/>
              <w:widowControl w:val="0"/>
              <w:spacing w:after="0"/>
              <w:jc w:val="center"/>
              <w:rPr>
                <w:rFonts w:ascii="Tahoma" w:eastAsia="Times New Roman" w:hAnsi="Tahoma" w:cs="Tahoma"/>
                <w:sz w:val="16"/>
              </w:rPr>
            </w:pPr>
          </w:p>
        </w:tc>
        <w:tc>
          <w:tcPr>
            <w:tcW w:w="9214" w:type="dxa"/>
            <w:shd w:val="clear" w:color="auto" w:fill="auto"/>
            <w:vAlign w:val="center"/>
          </w:tcPr>
          <w:p w14:paraId="25CF8310" w14:textId="77777777" w:rsidR="008D6A44" w:rsidRPr="00381720" w:rsidRDefault="008D6A44" w:rsidP="00434B25">
            <w:pPr>
              <w:keepLines/>
              <w:widowControl w:val="0"/>
              <w:spacing w:after="0"/>
              <w:rPr>
                <w:rFonts w:ascii="Tahoma" w:eastAsia="Times New Roman" w:hAnsi="Tahoma" w:cs="Tahoma"/>
              </w:rPr>
            </w:pPr>
          </w:p>
          <w:p w14:paraId="24E3D6BA" w14:textId="77777777" w:rsidR="008D6A44" w:rsidRPr="00381720" w:rsidRDefault="008D6A44" w:rsidP="00434B25">
            <w:pPr>
              <w:keepLines/>
              <w:widowControl w:val="0"/>
              <w:spacing w:after="0"/>
              <w:rPr>
                <w:rFonts w:ascii="Tahoma" w:eastAsia="Times New Roman" w:hAnsi="Tahoma" w:cs="Tahoma"/>
              </w:rPr>
            </w:pPr>
          </w:p>
          <w:p w14:paraId="53B17636" w14:textId="77777777" w:rsidR="008D6A44" w:rsidRPr="00381720" w:rsidRDefault="008D6A44" w:rsidP="00434B25">
            <w:pPr>
              <w:keepLines/>
              <w:widowControl w:val="0"/>
              <w:spacing w:after="0"/>
              <w:rPr>
                <w:rFonts w:ascii="Tahoma" w:eastAsia="Times New Roman" w:hAnsi="Tahoma" w:cs="Tahoma"/>
              </w:rPr>
            </w:pPr>
          </w:p>
        </w:tc>
      </w:tr>
      <w:tr w:rsidR="008D6A44" w:rsidRPr="00381720" w14:paraId="5EA9CC58" w14:textId="77777777" w:rsidTr="00AF6B5D">
        <w:tc>
          <w:tcPr>
            <w:tcW w:w="392" w:type="dxa"/>
            <w:shd w:val="clear" w:color="auto" w:fill="auto"/>
            <w:vAlign w:val="center"/>
          </w:tcPr>
          <w:p w14:paraId="51443510" w14:textId="77777777" w:rsidR="008D6A44" w:rsidRPr="00381720" w:rsidRDefault="008D6A44" w:rsidP="00434B25">
            <w:pPr>
              <w:keepLines/>
              <w:widowControl w:val="0"/>
              <w:spacing w:after="0"/>
              <w:jc w:val="center"/>
              <w:rPr>
                <w:rFonts w:ascii="Tahoma" w:eastAsia="Times New Roman" w:hAnsi="Tahoma" w:cs="Tahoma"/>
                <w:sz w:val="16"/>
              </w:rPr>
            </w:pPr>
          </w:p>
          <w:p w14:paraId="40B49568" w14:textId="77777777" w:rsidR="008D6A44" w:rsidRPr="00381720" w:rsidRDefault="008D6A44" w:rsidP="00434B25">
            <w:pPr>
              <w:keepLines/>
              <w:widowControl w:val="0"/>
              <w:spacing w:after="0"/>
              <w:jc w:val="center"/>
              <w:rPr>
                <w:rFonts w:ascii="Tahoma" w:eastAsia="Times New Roman" w:hAnsi="Tahoma" w:cs="Tahoma"/>
                <w:sz w:val="16"/>
              </w:rPr>
            </w:pPr>
            <w:r w:rsidRPr="00381720">
              <w:rPr>
                <w:rFonts w:ascii="Tahoma" w:eastAsia="Times New Roman" w:hAnsi="Tahoma" w:cs="Tahoma"/>
                <w:sz w:val="16"/>
              </w:rPr>
              <w:t>2.</w:t>
            </w:r>
          </w:p>
          <w:p w14:paraId="6AD49484" w14:textId="77777777" w:rsidR="008D6A44" w:rsidRPr="00381720" w:rsidRDefault="008D6A44" w:rsidP="00434B25">
            <w:pPr>
              <w:keepLines/>
              <w:widowControl w:val="0"/>
              <w:spacing w:after="0"/>
              <w:jc w:val="center"/>
              <w:rPr>
                <w:rFonts w:ascii="Tahoma" w:eastAsia="Times New Roman" w:hAnsi="Tahoma" w:cs="Tahoma"/>
                <w:sz w:val="16"/>
              </w:rPr>
            </w:pPr>
          </w:p>
        </w:tc>
        <w:tc>
          <w:tcPr>
            <w:tcW w:w="9214" w:type="dxa"/>
            <w:shd w:val="clear" w:color="auto" w:fill="auto"/>
            <w:vAlign w:val="center"/>
          </w:tcPr>
          <w:p w14:paraId="78526EB5" w14:textId="77777777" w:rsidR="008D6A44" w:rsidRPr="00381720" w:rsidRDefault="008D6A44" w:rsidP="00434B25">
            <w:pPr>
              <w:keepLines/>
              <w:widowControl w:val="0"/>
              <w:spacing w:after="0"/>
              <w:rPr>
                <w:rFonts w:ascii="Tahoma" w:eastAsia="Times New Roman" w:hAnsi="Tahoma" w:cs="Tahoma"/>
              </w:rPr>
            </w:pPr>
          </w:p>
          <w:p w14:paraId="0D6DFF2E" w14:textId="77777777" w:rsidR="008D6A44" w:rsidRPr="00381720" w:rsidRDefault="008D6A44" w:rsidP="00434B25">
            <w:pPr>
              <w:keepLines/>
              <w:widowControl w:val="0"/>
              <w:spacing w:after="0"/>
              <w:rPr>
                <w:rFonts w:ascii="Tahoma" w:eastAsia="Times New Roman" w:hAnsi="Tahoma" w:cs="Tahoma"/>
              </w:rPr>
            </w:pPr>
          </w:p>
          <w:p w14:paraId="4FE35111" w14:textId="77777777" w:rsidR="008D6A44" w:rsidRPr="00381720" w:rsidRDefault="008D6A44" w:rsidP="00434B25">
            <w:pPr>
              <w:keepLines/>
              <w:widowControl w:val="0"/>
              <w:spacing w:after="0"/>
              <w:rPr>
                <w:rFonts w:ascii="Tahoma" w:eastAsia="Times New Roman" w:hAnsi="Tahoma" w:cs="Tahoma"/>
              </w:rPr>
            </w:pPr>
          </w:p>
        </w:tc>
      </w:tr>
      <w:tr w:rsidR="008D6A44" w:rsidRPr="00381720" w14:paraId="13899A95" w14:textId="77777777" w:rsidTr="00AF6B5D">
        <w:tc>
          <w:tcPr>
            <w:tcW w:w="392" w:type="dxa"/>
            <w:shd w:val="clear" w:color="auto" w:fill="auto"/>
            <w:vAlign w:val="center"/>
          </w:tcPr>
          <w:p w14:paraId="33113DA3" w14:textId="77777777" w:rsidR="008D6A44" w:rsidRPr="00381720" w:rsidRDefault="008D6A44" w:rsidP="00434B25">
            <w:pPr>
              <w:keepLines/>
              <w:widowControl w:val="0"/>
              <w:spacing w:after="0"/>
              <w:jc w:val="center"/>
              <w:rPr>
                <w:rFonts w:ascii="Tahoma" w:eastAsia="Times New Roman" w:hAnsi="Tahoma" w:cs="Tahoma"/>
                <w:sz w:val="16"/>
              </w:rPr>
            </w:pPr>
          </w:p>
          <w:p w14:paraId="37765EBF" w14:textId="77777777" w:rsidR="008D6A44" w:rsidRPr="00381720" w:rsidRDefault="008D6A44" w:rsidP="00434B25">
            <w:pPr>
              <w:keepLines/>
              <w:widowControl w:val="0"/>
              <w:spacing w:after="0"/>
              <w:jc w:val="center"/>
              <w:rPr>
                <w:rFonts w:ascii="Tahoma" w:eastAsia="Times New Roman" w:hAnsi="Tahoma" w:cs="Tahoma"/>
                <w:sz w:val="16"/>
              </w:rPr>
            </w:pPr>
            <w:r w:rsidRPr="00381720">
              <w:rPr>
                <w:rFonts w:ascii="Tahoma" w:eastAsia="Times New Roman" w:hAnsi="Tahoma" w:cs="Tahoma"/>
                <w:sz w:val="16"/>
              </w:rPr>
              <w:t>3.</w:t>
            </w:r>
          </w:p>
          <w:p w14:paraId="531D98A2" w14:textId="77777777" w:rsidR="008D6A44" w:rsidRPr="00381720" w:rsidRDefault="008D6A44" w:rsidP="00434B25">
            <w:pPr>
              <w:keepLines/>
              <w:widowControl w:val="0"/>
              <w:spacing w:after="0"/>
              <w:jc w:val="center"/>
              <w:rPr>
                <w:rFonts w:ascii="Tahoma" w:eastAsia="Times New Roman" w:hAnsi="Tahoma" w:cs="Tahoma"/>
                <w:sz w:val="16"/>
              </w:rPr>
            </w:pPr>
          </w:p>
        </w:tc>
        <w:tc>
          <w:tcPr>
            <w:tcW w:w="9214" w:type="dxa"/>
            <w:shd w:val="clear" w:color="auto" w:fill="auto"/>
            <w:vAlign w:val="center"/>
          </w:tcPr>
          <w:p w14:paraId="31755120" w14:textId="77777777" w:rsidR="008D6A44" w:rsidRPr="00381720" w:rsidRDefault="008D6A44" w:rsidP="00434B25">
            <w:pPr>
              <w:keepLines/>
              <w:widowControl w:val="0"/>
              <w:spacing w:after="0"/>
              <w:rPr>
                <w:rFonts w:ascii="Tahoma" w:eastAsia="Times New Roman" w:hAnsi="Tahoma" w:cs="Tahoma"/>
              </w:rPr>
            </w:pPr>
          </w:p>
          <w:p w14:paraId="7CB5FD08" w14:textId="77777777" w:rsidR="008D6A44" w:rsidRPr="00381720" w:rsidRDefault="008D6A44" w:rsidP="00434B25">
            <w:pPr>
              <w:keepLines/>
              <w:widowControl w:val="0"/>
              <w:spacing w:after="0"/>
              <w:rPr>
                <w:rFonts w:ascii="Tahoma" w:eastAsia="Times New Roman" w:hAnsi="Tahoma" w:cs="Tahoma"/>
              </w:rPr>
            </w:pPr>
          </w:p>
          <w:p w14:paraId="6CB915E3" w14:textId="77777777" w:rsidR="008D6A44" w:rsidRPr="00381720" w:rsidRDefault="008D6A44" w:rsidP="00434B25">
            <w:pPr>
              <w:keepLines/>
              <w:widowControl w:val="0"/>
              <w:spacing w:after="0"/>
              <w:rPr>
                <w:rFonts w:ascii="Tahoma" w:eastAsia="Times New Roman" w:hAnsi="Tahoma" w:cs="Tahoma"/>
              </w:rPr>
            </w:pPr>
          </w:p>
        </w:tc>
      </w:tr>
      <w:tr w:rsidR="008D6A44" w:rsidRPr="00381720" w14:paraId="402BA12C" w14:textId="77777777" w:rsidTr="00AF6B5D">
        <w:tc>
          <w:tcPr>
            <w:tcW w:w="392" w:type="dxa"/>
            <w:shd w:val="clear" w:color="auto" w:fill="auto"/>
            <w:vAlign w:val="center"/>
          </w:tcPr>
          <w:p w14:paraId="20FBF603" w14:textId="77777777" w:rsidR="008D6A44" w:rsidRPr="00381720" w:rsidRDefault="008D6A44" w:rsidP="00434B25">
            <w:pPr>
              <w:keepLines/>
              <w:widowControl w:val="0"/>
              <w:spacing w:after="0"/>
              <w:jc w:val="center"/>
              <w:rPr>
                <w:rFonts w:ascii="Tahoma" w:eastAsia="Times New Roman" w:hAnsi="Tahoma" w:cs="Tahoma"/>
                <w:sz w:val="16"/>
              </w:rPr>
            </w:pPr>
          </w:p>
          <w:p w14:paraId="7D19872F" w14:textId="77777777" w:rsidR="008D6A44" w:rsidRPr="00381720" w:rsidRDefault="008D6A44" w:rsidP="00434B25">
            <w:pPr>
              <w:keepLines/>
              <w:widowControl w:val="0"/>
              <w:spacing w:after="0"/>
              <w:jc w:val="center"/>
              <w:rPr>
                <w:rFonts w:ascii="Tahoma" w:eastAsia="Times New Roman" w:hAnsi="Tahoma" w:cs="Tahoma"/>
                <w:sz w:val="16"/>
              </w:rPr>
            </w:pPr>
            <w:r w:rsidRPr="00381720">
              <w:rPr>
                <w:rFonts w:ascii="Tahoma" w:eastAsia="Times New Roman" w:hAnsi="Tahoma" w:cs="Tahoma"/>
                <w:sz w:val="16"/>
              </w:rPr>
              <w:t>4.</w:t>
            </w:r>
          </w:p>
          <w:p w14:paraId="57641BD2" w14:textId="77777777" w:rsidR="008D6A44" w:rsidRPr="00381720" w:rsidRDefault="008D6A44" w:rsidP="00434B25">
            <w:pPr>
              <w:keepLines/>
              <w:widowControl w:val="0"/>
              <w:spacing w:after="0"/>
              <w:jc w:val="center"/>
              <w:rPr>
                <w:rFonts w:ascii="Tahoma" w:eastAsia="Times New Roman" w:hAnsi="Tahoma" w:cs="Tahoma"/>
                <w:sz w:val="16"/>
              </w:rPr>
            </w:pPr>
          </w:p>
        </w:tc>
        <w:tc>
          <w:tcPr>
            <w:tcW w:w="9214" w:type="dxa"/>
            <w:shd w:val="clear" w:color="auto" w:fill="auto"/>
            <w:vAlign w:val="center"/>
          </w:tcPr>
          <w:p w14:paraId="368C29F8" w14:textId="77777777" w:rsidR="008D6A44" w:rsidRPr="00381720" w:rsidRDefault="008D6A44" w:rsidP="00434B25">
            <w:pPr>
              <w:keepLines/>
              <w:widowControl w:val="0"/>
              <w:spacing w:after="0"/>
              <w:rPr>
                <w:rFonts w:ascii="Tahoma" w:eastAsia="Times New Roman" w:hAnsi="Tahoma" w:cs="Tahoma"/>
              </w:rPr>
            </w:pPr>
          </w:p>
          <w:p w14:paraId="3A32F166" w14:textId="77777777" w:rsidR="008D6A44" w:rsidRPr="00381720" w:rsidRDefault="008D6A44" w:rsidP="00434B25">
            <w:pPr>
              <w:keepLines/>
              <w:widowControl w:val="0"/>
              <w:spacing w:after="0"/>
              <w:rPr>
                <w:rFonts w:ascii="Tahoma" w:eastAsia="Times New Roman" w:hAnsi="Tahoma" w:cs="Tahoma"/>
              </w:rPr>
            </w:pPr>
          </w:p>
          <w:p w14:paraId="4F63BBE2" w14:textId="77777777" w:rsidR="008D6A44" w:rsidRPr="00381720" w:rsidRDefault="008D6A44" w:rsidP="00434B25">
            <w:pPr>
              <w:keepLines/>
              <w:widowControl w:val="0"/>
              <w:spacing w:after="0"/>
              <w:rPr>
                <w:rFonts w:ascii="Tahoma" w:eastAsia="Times New Roman" w:hAnsi="Tahoma" w:cs="Tahoma"/>
              </w:rPr>
            </w:pPr>
          </w:p>
        </w:tc>
      </w:tr>
      <w:tr w:rsidR="008D6A44" w:rsidRPr="00381720" w14:paraId="29B159E4" w14:textId="77777777" w:rsidTr="00AF6B5D">
        <w:trPr>
          <w:trHeight w:val="495"/>
        </w:trPr>
        <w:tc>
          <w:tcPr>
            <w:tcW w:w="392" w:type="dxa"/>
            <w:shd w:val="clear" w:color="auto" w:fill="auto"/>
            <w:vAlign w:val="center"/>
          </w:tcPr>
          <w:p w14:paraId="64D2E72E" w14:textId="77777777" w:rsidR="007C450A" w:rsidRPr="00381720" w:rsidRDefault="007C450A" w:rsidP="00434B25">
            <w:pPr>
              <w:keepLines/>
              <w:widowControl w:val="0"/>
              <w:spacing w:after="0"/>
              <w:jc w:val="center"/>
              <w:rPr>
                <w:rFonts w:ascii="Tahoma" w:eastAsia="Times New Roman" w:hAnsi="Tahoma" w:cs="Tahoma"/>
                <w:sz w:val="16"/>
              </w:rPr>
            </w:pPr>
          </w:p>
          <w:p w14:paraId="09FBB385" w14:textId="77777777" w:rsidR="007C450A" w:rsidRPr="00381720" w:rsidRDefault="007C450A" w:rsidP="00434B25">
            <w:pPr>
              <w:keepLines/>
              <w:widowControl w:val="0"/>
              <w:spacing w:after="0"/>
              <w:jc w:val="center"/>
              <w:rPr>
                <w:rFonts w:ascii="Tahoma" w:eastAsia="Times New Roman" w:hAnsi="Tahoma" w:cs="Tahoma"/>
                <w:sz w:val="16"/>
              </w:rPr>
            </w:pPr>
          </w:p>
          <w:p w14:paraId="1822A6B2" w14:textId="77777777" w:rsidR="007C450A" w:rsidRPr="00381720" w:rsidRDefault="007C450A" w:rsidP="007C450A">
            <w:pPr>
              <w:keepLines/>
              <w:widowControl w:val="0"/>
              <w:spacing w:after="0"/>
              <w:jc w:val="center"/>
              <w:rPr>
                <w:rFonts w:ascii="Tahoma" w:eastAsia="Times New Roman" w:hAnsi="Tahoma" w:cs="Tahoma"/>
                <w:sz w:val="16"/>
              </w:rPr>
            </w:pPr>
            <w:r w:rsidRPr="00381720">
              <w:rPr>
                <w:rFonts w:ascii="Tahoma" w:eastAsia="Times New Roman" w:hAnsi="Tahoma" w:cs="Tahoma"/>
                <w:sz w:val="16"/>
              </w:rPr>
              <w:t>5.</w:t>
            </w:r>
          </w:p>
          <w:p w14:paraId="0461C90B" w14:textId="77777777" w:rsidR="007C450A" w:rsidRPr="00381720" w:rsidRDefault="007C450A" w:rsidP="00434B25">
            <w:pPr>
              <w:keepLines/>
              <w:widowControl w:val="0"/>
              <w:spacing w:after="0"/>
              <w:jc w:val="center"/>
              <w:rPr>
                <w:rFonts w:ascii="Tahoma" w:eastAsia="Times New Roman" w:hAnsi="Tahoma" w:cs="Tahoma"/>
                <w:sz w:val="16"/>
              </w:rPr>
            </w:pPr>
          </w:p>
        </w:tc>
        <w:tc>
          <w:tcPr>
            <w:tcW w:w="9214" w:type="dxa"/>
            <w:shd w:val="clear" w:color="auto" w:fill="auto"/>
            <w:vAlign w:val="center"/>
          </w:tcPr>
          <w:p w14:paraId="366A5E53" w14:textId="77777777" w:rsidR="008D6A44" w:rsidRPr="00381720" w:rsidRDefault="008D6A44" w:rsidP="00434B25">
            <w:pPr>
              <w:keepLines/>
              <w:widowControl w:val="0"/>
              <w:spacing w:after="0"/>
              <w:rPr>
                <w:rFonts w:ascii="Tahoma" w:eastAsia="Times New Roman" w:hAnsi="Tahoma" w:cs="Tahoma"/>
              </w:rPr>
            </w:pPr>
          </w:p>
        </w:tc>
      </w:tr>
    </w:tbl>
    <w:p w14:paraId="13D23B19" w14:textId="77777777" w:rsidR="008D6A44" w:rsidRDefault="008D6A44" w:rsidP="00434B25">
      <w:pPr>
        <w:keepLines/>
        <w:widowControl w:val="0"/>
        <w:spacing w:after="0"/>
        <w:jc w:val="both"/>
        <w:rPr>
          <w:rFonts w:ascii="Tahoma" w:eastAsia="Times New Roman" w:hAnsi="Tahoma" w:cs="Tahoma"/>
          <w:sz w:val="20"/>
          <w:szCs w:val="20"/>
          <w:lang w:eastAsia="sl-SI"/>
        </w:rPr>
      </w:pPr>
    </w:p>
    <w:p w14:paraId="0331FB90" w14:textId="77777777" w:rsidR="00D5678A" w:rsidRPr="00381720" w:rsidRDefault="00D5678A" w:rsidP="00434B25">
      <w:pPr>
        <w:keepLines/>
        <w:widowControl w:val="0"/>
        <w:spacing w:after="0"/>
        <w:jc w:val="both"/>
        <w:rPr>
          <w:rFonts w:ascii="Tahoma" w:eastAsia="Times New Roman" w:hAnsi="Tahoma" w:cs="Tahoma"/>
          <w:sz w:val="20"/>
          <w:szCs w:val="20"/>
          <w:lang w:eastAsia="sl-SI"/>
        </w:rPr>
      </w:pPr>
    </w:p>
    <w:p w14:paraId="2F8C6FBF" w14:textId="77777777" w:rsidR="008D6A44" w:rsidRPr="00381720" w:rsidRDefault="008D6A44" w:rsidP="00434B25">
      <w:pPr>
        <w:keepLines/>
        <w:widowControl w:val="0"/>
        <w:spacing w:after="0" w:line="240" w:lineRule="auto"/>
        <w:rPr>
          <w:rFonts w:ascii="Times New Roman" w:eastAsia="Times New Roman" w:hAnsi="Times New Roman"/>
          <w:b/>
          <w:sz w:val="20"/>
          <w:szCs w:val="20"/>
          <w:lang w:eastAsia="sl-SI"/>
        </w:rPr>
      </w:pPr>
    </w:p>
    <w:p w14:paraId="39A7C137" w14:textId="77777777" w:rsidR="008D6A44" w:rsidRPr="00381720" w:rsidRDefault="008D6A44" w:rsidP="00434B25">
      <w:pPr>
        <w:keepLines/>
        <w:widowControl w:val="0"/>
        <w:spacing w:after="0" w:line="240" w:lineRule="auto"/>
        <w:rPr>
          <w:rFonts w:ascii="Tahoma" w:eastAsia="Times New Roman" w:hAnsi="Tahoma" w:cs="Tahoma"/>
          <w:sz w:val="20"/>
          <w:szCs w:val="20"/>
          <w:lang w:eastAsia="sl-SI"/>
        </w:rPr>
      </w:pPr>
      <w:r w:rsidRPr="00381720">
        <w:rPr>
          <w:rFonts w:ascii="Tahoma" w:eastAsia="Times New Roman" w:hAnsi="Tahoma" w:cs="Tahoma"/>
          <w:sz w:val="20"/>
          <w:szCs w:val="20"/>
          <w:lang w:eastAsia="sl-SI"/>
        </w:rPr>
        <w:t>_________________________                     Žig                             __________________________</w:t>
      </w:r>
    </w:p>
    <w:p w14:paraId="73AC28C1" w14:textId="77777777" w:rsidR="008D6A44" w:rsidRPr="00381720" w:rsidRDefault="008D6A44" w:rsidP="00290BA4">
      <w:pPr>
        <w:keepLines/>
        <w:widowControl w:val="0"/>
        <w:spacing w:after="0" w:line="240" w:lineRule="auto"/>
        <w:jc w:val="center"/>
        <w:rPr>
          <w:rFonts w:ascii="Tahoma" w:eastAsia="Times New Roman" w:hAnsi="Tahoma" w:cs="Tahoma"/>
          <w:sz w:val="20"/>
          <w:szCs w:val="20"/>
          <w:lang w:eastAsia="sl-SI"/>
        </w:rPr>
      </w:pPr>
      <w:r w:rsidRPr="00381720">
        <w:rPr>
          <w:rFonts w:ascii="Tahoma" w:eastAsia="Times New Roman" w:hAnsi="Tahoma" w:cs="Tahoma"/>
          <w:sz w:val="20"/>
          <w:szCs w:val="20"/>
          <w:lang w:eastAsia="sl-SI"/>
        </w:rPr>
        <w:t>(Kraj in datum)                                                                                (Naziv in podpis ponudnika)</w:t>
      </w:r>
    </w:p>
    <w:p w14:paraId="2EA462C9" w14:textId="77777777" w:rsidR="008D6A44" w:rsidRPr="00381720" w:rsidRDefault="008D6A44" w:rsidP="00434B25">
      <w:pPr>
        <w:keepLines/>
        <w:widowControl w:val="0"/>
        <w:spacing w:after="0" w:line="240" w:lineRule="auto"/>
        <w:jc w:val="right"/>
        <w:rPr>
          <w:rFonts w:ascii="Tahoma" w:eastAsia="Times New Roman" w:hAnsi="Tahoma" w:cs="Tahoma"/>
          <w:b/>
          <w:sz w:val="20"/>
          <w:szCs w:val="20"/>
          <w:lang w:eastAsia="sl-SI"/>
        </w:rPr>
      </w:pPr>
    </w:p>
    <w:p w14:paraId="736E776F" w14:textId="77777777" w:rsidR="008D6A44" w:rsidRPr="00381720" w:rsidRDefault="008D6A44" w:rsidP="00434B25">
      <w:pPr>
        <w:keepLines/>
        <w:widowControl w:val="0"/>
        <w:spacing w:after="0" w:line="240" w:lineRule="auto"/>
        <w:jc w:val="both"/>
        <w:rPr>
          <w:rFonts w:ascii="Tahoma" w:eastAsia="Times New Roman" w:hAnsi="Tahoma" w:cs="Tahoma"/>
          <w:b/>
          <w:i/>
          <w:sz w:val="18"/>
          <w:szCs w:val="18"/>
          <w:u w:val="single"/>
          <w:lang w:eastAsia="sl-SI"/>
        </w:rPr>
      </w:pPr>
      <w:r w:rsidRPr="00381720">
        <w:rPr>
          <w:rFonts w:ascii="Tahoma" w:eastAsia="Times New Roman" w:hAnsi="Tahoma" w:cs="Tahoma"/>
          <w:b/>
          <w:i/>
          <w:sz w:val="18"/>
          <w:szCs w:val="18"/>
          <w:u w:val="single"/>
          <w:lang w:eastAsia="sl-SI"/>
        </w:rPr>
        <w:t xml:space="preserve">Opomba: </w:t>
      </w:r>
    </w:p>
    <w:p w14:paraId="6FE8C2ED" w14:textId="77777777" w:rsidR="008D6A44" w:rsidRPr="00381720" w:rsidRDefault="008D6A44" w:rsidP="00434B25">
      <w:pPr>
        <w:keepLines/>
        <w:widowControl w:val="0"/>
        <w:spacing w:after="0" w:line="240" w:lineRule="auto"/>
        <w:jc w:val="both"/>
        <w:rPr>
          <w:rFonts w:ascii="Times New Roman" w:eastAsia="Times New Roman" w:hAnsi="Times New Roman"/>
          <w:b/>
          <w:sz w:val="20"/>
          <w:szCs w:val="20"/>
          <w:lang w:eastAsia="sl-SI"/>
        </w:rPr>
      </w:pPr>
      <w:r w:rsidRPr="00381720">
        <w:rPr>
          <w:rFonts w:ascii="Tahoma" w:eastAsia="Times New Roman" w:hAnsi="Tahoma" w:cs="Tahoma"/>
          <w:i/>
          <w:iCs/>
          <w:sz w:val="18"/>
          <w:lang w:eastAsia="sl-SI"/>
        </w:rPr>
        <w:t xml:space="preserve">Obrazec se izpolni in podpiše </w:t>
      </w:r>
      <w:r w:rsidRPr="00381720">
        <w:rPr>
          <w:rFonts w:ascii="Tahoma" w:eastAsia="Times New Roman" w:hAnsi="Tahoma" w:cs="Tahoma"/>
          <w:i/>
          <w:iCs/>
          <w:sz w:val="18"/>
          <w:u w:val="single"/>
          <w:lang w:eastAsia="sl-SI"/>
        </w:rPr>
        <w:t>kadar namerava ponudnik izvesti javno naročilo s podizvajalcem, ki zahteva neposredno plačilo</w:t>
      </w:r>
      <w:r w:rsidRPr="00381720">
        <w:rPr>
          <w:rFonts w:ascii="Tahoma" w:eastAsia="Times New Roman" w:hAnsi="Tahoma" w:cs="Tahoma"/>
          <w:i/>
          <w:iCs/>
          <w:sz w:val="18"/>
          <w:lang w:eastAsia="sl-SI"/>
        </w:rPr>
        <w:t xml:space="preserve"> v skladu s 94. členom ZJN-3, ter posledično služi kot priloga k pogodbi o izvedbi javnega naročila.</w:t>
      </w:r>
    </w:p>
    <w:p w14:paraId="4F8AE3A0" w14:textId="77777777" w:rsidR="008D6A44" w:rsidRPr="00381720" w:rsidRDefault="008D6A44" w:rsidP="00434B25">
      <w:pPr>
        <w:keepLines/>
        <w:widowControl w:val="0"/>
        <w:spacing w:after="0" w:line="240" w:lineRule="auto"/>
        <w:jc w:val="both"/>
        <w:rPr>
          <w:rFonts w:ascii="Tahoma" w:eastAsia="Times New Roman" w:hAnsi="Tahoma" w:cs="Tahoma"/>
          <w:i/>
          <w:iCs/>
          <w:sz w:val="16"/>
          <w:lang w:eastAsia="sl-SI"/>
        </w:rPr>
      </w:pPr>
    </w:p>
    <w:p w14:paraId="1E4B4FC3" w14:textId="77777777" w:rsidR="008D6A44" w:rsidRPr="00381720" w:rsidRDefault="008D6A44" w:rsidP="00434B25">
      <w:pPr>
        <w:keepLines/>
        <w:widowControl w:val="0"/>
        <w:spacing w:after="0" w:line="240" w:lineRule="auto"/>
        <w:jc w:val="both"/>
        <w:rPr>
          <w:rFonts w:ascii="Tahoma" w:eastAsia="Times New Roman" w:hAnsi="Tahoma" w:cs="Tahoma"/>
          <w:i/>
          <w:iCs/>
          <w:sz w:val="18"/>
          <w:lang w:eastAsia="sl-SI"/>
        </w:rPr>
      </w:pPr>
      <w:r w:rsidRPr="00381720">
        <w:rPr>
          <w:rFonts w:ascii="Tahoma" w:eastAsia="Times New Roman" w:hAnsi="Tahoma" w:cs="Tahoma"/>
          <w:i/>
          <w:iCs/>
          <w:sz w:val="18"/>
          <w:lang w:eastAsia="sl-SI"/>
        </w:rPr>
        <w:t xml:space="preserve">V primeru, da ponudnik </w:t>
      </w:r>
      <w:r w:rsidRPr="00381720">
        <w:rPr>
          <w:rFonts w:ascii="Tahoma" w:eastAsia="Times New Roman" w:hAnsi="Tahoma" w:cs="Tahoma"/>
          <w:i/>
          <w:iCs/>
          <w:sz w:val="18"/>
          <w:u w:val="single"/>
          <w:lang w:eastAsia="sl-SI"/>
        </w:rPr>
        <w:t>ne namerava</w:t>
      </w:r>
      <w:r w:rsidRPr="00381720">
        <w:rPr>
          <w:rFonts w:ascii="Tahoma" w:eastAsia="Times New Roman" w:hAnsi="Tahoma" w:cs="Tahoma"/>
          <w:i/>
          <w:iCs/>
          <w:sz w:val="18"/>
          <w:lang w:eastAsia="sl-SI"/>
        </w:rPr>
        <w:t xml:space="preserve"> izvesti javno naročilo s podizvajalcem, </w:t>
      </w:r>
      <w:r w:rsidRPr="00381720">
        <w:rPr>
          <w:rFonts w:ascii="Tahoma" w:eastAsia="Times New Roman" w:hAnsi="Tahoma" w:cs="Tahoma"/>
          <w:i/>
          <w:iCs/>
          <w:sz w:val="18"/>
          <w:u w:val="single"/>
          <w:lang w:eastAsia="sl-SI"/>
        </w:rPr>
        <w:t>ki zahteva neposredno plačilo</w:t>
      </w:r>
      <w:r w:rsidRPr="00381720">
        <w:rPr>
          <w:rFonts w:ascii="Tahoma" w:eastAsia="Times New Roman" w:hAnsi="Tahoma" w:cs="Tahoma"/>
          <w:i/>
          <w:iCs/>
          <w:sz w:val="18"/>
          <w:lang w:eastAsia="sl-SI"/>
        </w:rPr>
        <w:t xml:space="preserve">, obrazca ni potrebno izpolniti.  </w:t>
      </w:r>
    </w:p>
    <w:p w14:paraId="4A3FAF20" w14:textId="77777777" w:rsidR="008D6A44" w:rsidRPr="00381720" w:rsidRDefault="008D6A44" w:rsidP="00434B25">
      <w:pPr>
        <w:keepLines/>
        <w:widowControl w:val="0"/>
        <w:spacing w:after="0" w:line="240" w:lineRule="auto"/>
        <w:jc w:val="both"/>
        <w:rPr>
          <w:rFonts w:ascii="Tahoma" w:eastAsia="Times New Roman" w:hAnsi="Tahoma" w:cs="Tahoma"/>
          <w:i/>
          <w:iCs/>
          <w:sz w:val="20"/>
          <w:lang w:eastAsia="sl-SI"/>
        </w:rPr>
      </w:pPr>
    </w:p>
    <w:p w14:paraId="082E3CD0" w14:textId="77777777" w:rsidR="008D6A44" w:rsidRPr="00381720" w:rsidRDefault="008D6A44" w:rsidP="00434B25">
      <w:pPr>
        <w:keepLines/>
        <w:widowControl w:val="0"/>
        <w:spacing w:after="0" w:line="240" w:lineRule="auto"/>
        <w:jc w:val="both"/>
        <w:rPr>
          <w:rFonts w:ascii="Tahoma" w:eastAsia="Times New Roman" w:hAnsi="Tahoma" w:cs="Tahoma"/>
          <w:b/>
          <w:i/>
          <w:sz w:val="18"/>
          <w:szCs w:val="18"/>
          <w:u w:val="single"/>
          <w:lang w:eastAsia="sl-SI"/>
        </w:rPr>
      </w:pPr>
      <w:r w:rsidRPr="00381720">
        <w:rPr>
          <w:rFonts w:ascii="Tahoma" w:eastAsia="Times New Roman" w:hAnsi="Tahoma" w:cs="Tahoma"/>
          <w:b/>
          <w:i/>
          <w:sz w:val="18"/>
          <w:szCs w:val="18"/>
          <w:u w:val="single"/>
          <w:lang w:eastAsia="sl-SI"/>
        </w:rPr>
        <w:t>Navodilo:</w:t>
      </w:r>
    </w:p>
    <w:p w14:paraId="70DFB766" w14:textId="77777777" w:rsidR="008D6A44" w:rsidRPr="00381720" w:rsidRDefault="008D6A44" w:rsidP="00434B25">
      <w:pPr>
        <w:keepLines/>
        <w:widowControl w:val="0"/>
        <w:spacing w:after="0" w:line="240" w:lineRule="auto"/>
        <w:jc w:val="both"/>
        <w:rPr>
          <w:rFonts w:ascii="Tahoma" w:eastAsia="Times New Roman" w:hAnsi="Tahoma" w:cs="Tahoma"/>
          <w:i/>
          <w:iCs/>
          <w:sz w:val="18"/>
          <w:lang w:eastAsia="sl-SI"/>
        </w:rPr>
      </w:pPr>
      <w:r w:rsidRPr="00381720">
        <w:rPr>
          <w:rFonts w:ascii="Tahoma" w:eastAsia="Times New Roman" w:hAnsi="Tahoma" w:cs="Tahoma"/>
          <w:i/>
          <w:iCs/>
          <w:sz w:val="18"/>
          <w:lang w:eastAsia="sl-SI"/>
        </w:rPr>
        <w:t>Glavni izvajalec mora svojemu računu ali situaciji priložiti račun ali situacijo podizvajalca, ki ga je predhodno potrdil.</w:t>
      </w:r>
    </w:p>
    <w:p w14:paraId="518BBAF7" w14:textId="77777777" w:rsidR="008D6A44" w:rsidRPr="00381720" w:rsidRDefault="008D6A44" w:rsidP="00434B25">
      <w:pPr>
        <w:keepLines/>
        <w:widowControl w:val="0"/>
        <w:spacing w:after="0" w:line="240" w:lineRule="auto"/>
        <w:jc w:val="both"/>
        <w:rPr>
          <w:rFonts w:ascii="Tahoma" w:eastAsia="Times New Roman" w:hAnsi="Tahoma" w:cs="Tahoma"/>
          <w:b/>
          <w:i/>
          <w:iCs/>
          <w:sz w:val="12"/>
          <w:lang w:eastAsia="sl-SI"/>
        </w:rPr>
      </w:pPr>
    </w:p>
    <w:p w14:paraId="789079C2" w14:textId="77777777" w:rsidR="008D6A44" w:rsidRPr="00381720" w:rsidRDefault="008D6A44" w:rsidP="00434B25">
      <w:pPr>
        <w:keepLines/>
        <w:widowControl w:val="0"/>
        <w:spacing w:after="0" w:line="240" w:lineRule="auto"/>
        <w:jc w:val="both"/>
        <w:rPr>
          <w:rFonts w:ascii="Tahoma" w:eastAsia="Times New Roman" w:hAnsi="Tahoma" w:cs="Tahoma"/>
          <w:i/>
          <w:iCs/>
          <w:sz w:val="18"/>
          <w:lang w:eastAsia="sl-SI"/>
        </w:rPr>
      </w:pPr>
      <w:r w:rsidRPr="00381720">
        <w:rPr>
          <w:rFonts w:ascii="Tahoma" w:eastAsia="Times New Roman" w:hAnsi="Tahoma" w:cs="Tahoma"/>
          <w:i/>
          <w:iCs/>
          <w:sz w:val="18"/>
          <w:lang w:eastAsia="sl-SI"/>
        </w:rPr>
        <w:t xml:space="preserve">Ponudnik </w:t>
      </w:r>
      <w:r w:rsidRPr="00381720">
        <w:rPr>
          <w:rFonts w:ascii="Tahoma" w:eastAsia="Times New Roman" w:hAnsi="Tahoma" w:cs="Tahoma"/>
          <w:i/>
          <w:iCs/>
          <w:sz w:val="18"/>
          <w:u w:val="single"/>
          <w:lang w:eastAsia="sl-SI"/>
        </w:rPr>
        <w:t>obrazec</w:t>
      </w:r>
      <w:r w:rsidRPr="00381720">
        <w:rPr>
          <w:rFonts w:ascii="Tahoma" w:eastAsia="Times New Roman" w:hAnsi="Tahoma" w:cs="Tahoma"/>
          <w:b/>
          <w:i/>
          <w:iCs/>
          <w:sz w:val="18"/>
          <w:lang w:eastAsia="sl-SI"/>
        </w:rPr>
        <w:t xml:space="preserve"> </w:t>
      </w:r>
      <w:r w:rsidRPr="00381720">
        <w:rPr>
          <w:rFonts w:ascii="Tahoma" w:eastAsia="Times New Roman" w:hAnsi="Tahoma" w:cs="Tahoma"/>
          <w:i/>
          <w:iCs/>
          <w:sz w:val="18"/>
          <w:lang w:eastAsia="sl-SI"/>
        </w:rPr>
        <w:t>v okviru sistema e-JN</w:t>
      </w:r>
      <w:r w:rsidRPr="00381720">
        <w:rPr>
          <w:rFonts w:ascii="Tahoma" w:eastAsia="Times New Roman" w:hAnsi="Tahoma" w:cs="Tahoma"/>
          <w:b/>
          <w:i/>
          <w:iCs/>
          <w:sz w:val="18"/>
          <w:lang w:eastAsia="sl-SI"/>
        </w:rPr>
        <w:t xml:space="preserve"> </w:t>
      </w:r>
      <w:r w:rsidRPr="00381720">
        <w:rPr>
          <w:rFonts w:ascii="Tahoma" w:eastAsia="Times New Roman" w:hAnsi="Tahoma" w:cs="Tahoma"/>
          <w:b/>
          <w:i/>
          <w:iCs/>
          <w:sz w:val="18"/>
          <w:u w:val="single"/>
          <w:lang w:eastAsia="sl-SI"/>
        </w:rPr>
        <w:t>naloži v razdelek »</w:t>
      </w:r>
      <w:r w:rsidR="00D5678A">
        <w:rPr>
          <w:rFonts w:ascii="Tahoma" w:eastAsia="Times New Roman" w:hAnsi="Tahoma" w:cs="Tahoma"/>
          <w:b/>
          <w:i/>
          <w:iCs/>
          <w:sz w:val="18"/>
          <w:u w:val="single"/>
          <w:lang w:eastAsia="sl-SI"/>
        </w:rPr>
        <w:t>Dokumenti - ostale priloge</w:t>
      </w:r>
      <w:r w:rsidRPr="00381720">
        <w:rPr>
          <w:rFonts w:ascii="Tahoma" w:eastAsia="Times New Roman" w:hAnsi="Tahoma" w:cs="Tahoma"/>
          <w:b/>
          <w:i/>
          <w:iCs/>
          <w:sz w:val="18"/>
          <w:u w:val="single"/>
          <w:lang w:eastAsia="sl-SI"/>
        </w:rPr>
        <w:t>«!!!</w:t>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8D6A44" w:rsidRPr="00381720" w14:paraId="786260DB" w14:textId="77777777" w:rsidTr="008D6A44">
        <w:tc>
          <w:tcPr>
            <w:tcW w:w="599" w:type="dxa"/>
            <w:tcBorders>
              <w:top w:val="single" w:sz="4" w:space="0" w:color="000000"/>
              <w:left w:val="single" w:sz="4" w:space="0" w:color="000000"/>
              <w:bottom w:val="single" w:sz="4" w:space="0" w:color="000000"/>
            </w:tcBorders>
          </w:tcPr>
          <w:p w14:paraId="599BF41F" w14:textId="77777777" w:rsidR="008D6A44" w:rsidRPr="00381720" w:rsidRDefault="008D6A44" w:rsidP="00434B25">
            <w:pPr>
              <w:keepLines/>
              <w:widowControl w:val="0"/>
              <w:spacing w:after="0" w:line="240" w:lineRule="auto"/>
              <w:rPr>
                <w:rFonts w:ascii="Tahoma" w:hAnsi="Tahoma" w:cs="Tahoma"/>
                <w:sz w:val="20"/>
                <w:szCs w:val="20"/>
                <w:lang w:eastAsia="sl-SI"/>
              </w:rPr>
            </w:pPr>
          </w:p>
        </w:tc>
        <w:tc>
          <w:tcPr>
            <w:tcW w:w="6716" w:type="dxa"/>
            <w:tcBorders>
              <w:top w:val="single" w:sz="4" w:space="0" w:color="000000"/>
              <w:bottom w:val="single" w:sz="4" w:space="0" w:color="000000"/>
            </w:tcBorders>
          </w:tcPr>
          <w:p w14:paraId="4EF131C9" w14:textId="77777777" w:rsidR="008D6A44" w:rsidRPr="00381720" w:rsidRDefault="008D6A44" w:rsidP="00434B25">
            <w:pPr>
              <w:keepLines/>
              <w:widowControl w:val="0"/>
              <w:spacing w:after="0" w:line="240" w:lineRule="auto"/>
              <w:rPr>
                <w:rFonts w:ascii="Tahoma" w:hAnsi="Tahoma" w:cs="Tahoma"/>
                <w:sz w:val="20"/>
                <w:szCs w:val="20"/>
                <w:lang w:eastAsia="sl-SI"/>
              </w:rPr>
            </w:pPr>
            <w:r w:rsidRPr="00381720">
              <w:rPr>
                <w:rFonts w:ascii="Tahoma" w:hAnsi="Tahoma" w:cs="Tahoma"/>
                <w:sz w:val="20"/>
                <w:szCs w:val="20"/>
                <w:lang w:eastAsia="sl-SI"/>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160FD4C6" w14:textId="77777777" w:rsidR="008D6A44" w:rsidRPr="00381720" w:rsidRDefault="008D6A44" w:rsidP="00434B25">
            <w:pPr>
              <w:keepLines/>
              <w:widowControl w:val="0"/>
              <w:spacing w:after="0" w:line="240" w:lineRule="auto"/>
              <w:rPr>
                <w:rFonts w:ascii="Tahoma" w:hAnsi="Tahoma" w:cs="Tahoma"/>
                <w:b/>
                <w:sz w:val="20"/>
                <w:szCs w:val="20"/>
                <w:lang w:eastAsia="sl-SI"/>
              </w:rPr>
            </w:pPr>
            <w:r w:rsidRPr="00381720">
              <w:rPr>
                <w:rFonts w:ascii="Tahoma" w:hAnsi="Tahoma" w:cs="Tahoma"/>
                <w:b/>
                <w:sz w:val="20"/>
                <w:szCs w:val="20"/>
                <w:lang w:eastAsia="sl-SI"/>
              </w:rPr>
              <w:t>Obrazec 2 k prilogi 5</w:t>
            </w:r>
          </w:p>
        </w:tc>
      </w:tr>
    </w:tbl>
    <w:p w14:paraId="712AA2D9" w14:textId="77777777" w:rsidR="008D6A44" w:rsidRPr="00381720" w:rsidRDefault="008D6A44" w:rsidP="00434B25">
      <w:pPr>
        <w:keepLines/>
        <w:widowControl w:val="0"/>
        <w:spacing w:after="0" w:line="240" w:lineRule="auto"/>
        <w:rPr>
          <w:rFonts w:ascii="Tahoma" w:eastAsia="Times New Roman" w:hAnsi="Tahoma" w:cs="Tahoma"/>
          <w:b/>
          <w:sz w:val="28"/>
          <w:szCs w:val="20"/>
          <w:lang w:eastAsia="sl-SI"/>
        </w:rPr>
      </w:pPr>
    </w:p>
    <w:p w14:paraId="0BB65140" w14:textId="77777777" w:rsidR="008D6A44" w:rsidRPr="00381720" w:rsidRDefault="008D6A44" w:rsidP="00434B25">
      <w:pPr>
        <w:keepLines/>
        <w:widowControl w:val="0"/>
        <w:spacing w:after="0" w:line="240" w:lineRule="auto"/>
        <w:rPr>
          <w:rFonts w:ascii="Tahoma" w:eastAsia="Times New Roman" w:hAnsi="Tahoma" w:cs="Tahoma"/>
          <w:sz w:val="20"/>
          <w:szCs w:val="20"/>
          <w:lang w:eastAsia="sl-SI"/>
        </w:rPr>
      </w:pPr>
      <w:r w:rsidRPr="00381720">
        <w:rPr>
          <w:rFonts w:ascii="Tahoma" w:eastAsia="Times New Roman" w:hAnsi="Tahoma" w:cs="Tahoma"/>
          <w:sz w:val="20"/>
          <w:szCs w:val="20"/>
          <w:lang w:eastAsia="sl-SI"/>
        </w:rPr>
        <w:t>Podizvajalec :______________________________</w:t>
      </w:r>
      <w:r w:rsidR="00EB3855" w:rsidRPr="00381720">
        <w:rPr>
          <w:rFonts w:ascii="Tahoma" w:eastAsia="Times New Roman" w:hAnsi="Tahoma" w:cs="Tahoma"/>
          <w:sz w:val="20"/>
          <w:szCs w:val="20"/>
          <w:lang w:eastAsia="sl-SI"/>
        </w:rPr>
        <w:t>_________________</w:t>
      </w:r>
      <w:r w:rsidRPr="00381720">
        <w:rPr>
          <w:rFonts w:ascii="Tahoma" w:eastAsia="Times New Roman" w:hAnsi="Tahoma" w:cs="Tahoma"/>
          <w:sz w:val="20"/>
          <w:szCs w:val="20"/>
          <w:lang w:eastAsia="sl-SI"/>
        </w:rPr>
        <w:t xml:space="preserve">____________, </w:t>
      </w:r>
    </w:p>
    <w:p w14:paraId="6C57C5CF" w14:textId="77777777" w:rsidR="008D6A44" w:rsidRPr="00381720" w:rsidRDefault="008D6A44" w:rsidP="00434B25">
      <w:pPr>
        <w:keepLines/>
        <w:widowControl w:val="0"/>
        <w:spacing w:after="0" w:line="240" w:lineRule="auto"/>
        <w:rPr>
          <w:rFonts w:ascii="Tahoma" w:eastAsia="Times New Roman" w:hAnsi="Tahoma" w:cs="Tahoma"/>
          <w:sz w:val="20"/>
          <w:szCs w:val="20"/>
          <w:lang w:eastAsia="sl-SI"/>
        </w:rPr>
      </w:pPr>
    </w:p>
    <w:p w14:paraId="7E4C93ED" w14:textId="77777777" w:rsidR="008D6A44" w:rsidRPr="00381720" w:rsidRDefault="00AF6B5D" w:rsidP="00434B25">
      <w:pPr>
        <w:keepLines/>
        <w:widowControl w:val="0"/>
        <w:spacing w:after="0" w:line="240" w:lineRule="auto"/>
        <w:rPr>
          <w:rFonts w:ascii="Tahoma" w:eastAsia="Times New Roman" w:hAnsi="Tahoma" w:cs="Tahoma"/>
          <w:sz w:val="20"/>
          <w:szCs w:val="20"/>
          <w:lang w:eastAsia="sl-SI"/>
        </w:rPr>
      </w:pPr>
      <w:r w:rsidRPr="00381720">
        <w:rPr>
          <w:rFonts w:ascii="Tahoma" w:eastAsia="Times New Roman" w:hAnsi="Tahoma" w:cs="Tahoma"/>
          <w:sz w:val="20"/>
          <w:szCs w:val="20"/>
          <w:lang w:eastAsia="sl-SI"/>
        </w:rPr>
        <w:t>ki nastopamo</w:t>
      </w:r>
      <w:r w:rsidR="008D6A44" w:rsidRPr="00381720">
        <w:rPr>
          <w:rFonts w:ascii="Tahoma" w:eastAsia="Times New Roman" w:hAnsi="Tahoma" w:cs="Tahoma"/>
          <w:sz w:val="20"/>
          <w:szCs w:val="20"/>
          <w:lang w:eastAsia="sl-SI"/>
        </w:rPr>
        <w:t xml:space="preserve"> kot podizvajalec pri ponudniku (glavnemu izvajalcu)</w:t>
      </w:r>
    </w:p>
    <w:p w14:paraId="5AD3E382" w14:textId="77777777" w:rsidR="008D6A44" w:rsidRPr="00381720" w:rsidRDefault="008D6A44" w:rsidP="00434B25">
      <w:pPr>
        <w:keepLines/>
        <w:widowControl w:val="0"/>
        <w:spacing w:after="0" w:line="240" w:lineRule="auto"/>
        <w:rPr>
          <w:rFonts w:ascii="Tahoma" w:eastAsia="Times New Roman" w:hAnsi="Tahoma" w:cs="Tahoma"/>
          <w:b/>
          <w:sz w:val="8"/>
          <w:szCs w:val="20"/>
          <w:lang w:eastAsia="sl-SI"/>
        </w:rPr>
      </w:pPr>
    </w:p>
    <w:p w14:paraId="0DCBC82C" w14:textId="77777777" w:rsidR="008D6A44" w:rsidRPr="00381720" w:rsidRDefault="008D6A44" w:rsidP="00434B25">
      <w:pPr>
        <w:keepLines/>
        <w:widowControl w:val="0"/>
        <w:spacing w:after="0" w:line="240" w:lineRule="auto"/>
        <w:rPr>
          <w:rFonts w:ascii="Tahoma" w:eastAsia="Times New Roman" w:hAnsi="Tahoma" w:cs="Tahoma"/>
          <w:sz w:val="20"/>
          <w:szCs w:val="20"/>
          <w:lang w:eastAsia="sl-SI"/>
        </w:rPr>
      </w:pPr>
      <w:r w:rsidRPr="00381720">
        <w:rPr>
          <w:rFonts w:ascii="Tahoma" w:eastAsia="Times New Roman" w:hAnsi="Tahoma" w:cs="Tahoma"/>
          <w:b/>
          <w:sz w:val="20"/>
          <w:szCs w:val="20"/>
          <w:lang w:eastAsia="sl-SI"/>
        </w:rPr>
        <w:t>_________________________________________</w:t>
      </w:r>
      <w:r w:rsidR="00EB3855" w:rsidRPr="00381720">
        <w:rPr>
          <w:rFonts w:ascii="Tahoma" w:eastAsia="Times New Roman" w:hAnsi="Tahoma" w:cs="Tahoma"/>
          <w:b/>
          <w:sz w:val="20"/>
          <w:szCs w:val="20"/>
          <w:lang w:eastAsia="sl-SI"/>
        </w:rPr>
        <w:t>_________________________</w:t>
      </w:r>
      <w:r w:rsidR="00EB3855" w:rsidRPr="00381720">
        <w:rPr>
          <w:rFonts w:ascii="Tahoma" w:eastAsia="Times New Roman" w:hAnsi="Tahoma" w:cs="Tahoma"/>
          <w:b/>
          <w:sz w:val="20"/>
          <w:szCs w:val="20"/>
          <w:lang w:eastAsia="sl-SI"/>
        </w:rPr>
        <w:br/>
      </w:r>
    </w:p>
    <w:p w14:paraId="5DCB0092" w14:textId="77777777" w:rsidR="008D6A44" w:rsidRPr="00381720" w:rsidRDefault="008D6A44" w:rsidP="00434B25">
      <w:pPr>
        <w:keepLines/>
        <w:widowControl w:val="0"/>
        <w:spacing w:after="0" w:line="240" w:lineRule="auto"/>
        <w:jc w:val="both"/>
        <w:rPr>
          <w:rFonts w:ascii="Tahoma" w:eastAsia="Times New Roman" w:hAnsi="Tahoma" w:cs="Tahoma"/>
          <w:sz w:val="20"/>
          <w:szCs w:val="20"/>
          <w:lang w:eastAsia="sl-SI"/>
        </w:rPr>
      </w:pPr>
      <w:r w:rsidRPr="00381720">
        <w:rPr>
          <w:rFonts w:ascii="Tahoma" w:eastAsia="Times New Roman" w:hAnsi="Tahoma" w:cs="Tahoma"/>
          <w:sz w:val="20"/>
          <w:szCs w:val="20"/>
          <w:lang w:eastAsia="sl-SI"/>
        </w:rPr>
        <w:t>za izvedbo javnega naročila št.</w:t>
      </w:r>
      <w:r w:rsidRPr="00381720">
        <w:rPr>
          <w:rFonts w:ascii="Tahoma" w:eastAsia="Times New Roman" w:hAnsi="Tahoma" w:cs="Tahoma"/>
          <w:b/>
          <w:sz w:val="20"/>
          <w:szCs w:val="20"/>
          <w:lang w:eastAsia="sl-SI"/>
        </w:rPr>
        <w:t xml:space="preserve"> </w:t>
      </w:r>
      <w:r w:rsidR="00B005E2">
        <w:rPr>
          <w:rFonts w:ascii="Tahoma" w:eastAsia="Times New Roman" w:hAnsi="Tahoma" w:cs="Tahoma"/>
          <w:b/>
          <w:sz w:val="20"/>
          <w:szCs w:val="20"/>
          <w:lang w:eastAsia="sl-SI"/>
        </w:rPr>
        <w:t>VKS-</w:t>
      </w:r>
      <w:r w:rsidR="003C7D38">
        <w:rPr>
          <w:rFonts w:ascii="Tahoma" w:eastAsia="Times New Roman" w:hAnsi="Tahoma" w:cs="Tahoma"/>
          <w:b/>
          <w:sz w:val="20"/>
          <w:szCs w:val="20"/>
          <w:lang w:eastAsia="sl-SI"/>
        </w:rPr>
        <w:t>224/22</w:t>
      </w:r>
      <w:r w:rsidR="0066633C" w:rsidRPr="00381720">
        <w:rPr>
          <w:rFonts w:ascii="Tahoma" w:eastAsia="Times New Roman" w:hAnsi="Tahoma" w:cs="Tahoma"/>
          <w:b/>
          <w:sz w:val="20"/>
          <w:szCs w:val="20"/>
          <w:lang w:eastAsia="sl-SI"/>
        </w:rPr>
        <w:t xml:space="preserve"> – »</w:t>
      </w:r>
      <w:r w:rsidR="00B005E2">
        <w:rPr>
          <w:rFonts w:ascii="Tahoma" w:eastAsia="Times New Roman" w:hAnsi="Tahoma" w:cs="Tahoma"/>
          <w:b/>
          <w:sz w:val="20"/>
          <w:szCs w:val="20"/>
          <w:lang w:eastAsia="sl-SI"/>
        </w:rPr>
        <w:t>TEKOČE SERVISIRANJE IN VZDRŽEVANJE ČRPALK NA RCERO LJUBLJANA</w:t>
      </w:r>
      <w:r w:rsidR="0066633C" w:rsidRPr="00381720">
        <w:rPr>
          <w:rFonts w:ascii="Tahoma" w:eastAsia="Times New Roman" w:hAnsi="Tahoma" w:cs="Tahoma"/>
          <w:b/>
          <w:sz w:val="20"/>
          <w:szCs w:val="20"/>
          <w:lang w:eastAsia="sl-SI"/>
        </w:rPr>
        <w:t>«</w:t>
      </w:r>
    </w:p>
    <w:p w14:paraId="4FE1D0E8" w14:textId="77777777" w:rsidR="008D6A44" w:rsidRPr="00381720" w:rsidRDefault="008D6A44" w:rsidP="00434B25">
      <w:pPr>
        <w:keepLines/>
        <w:widowControl w:val="0"/>
        <w:spacing w:after="0" w:line="240" w:lineRule="auto"/>
        <w:rPr>
          <w:rFonts w:ascii="Tahoma" w:eastAsia="Times New Roman" w:hAnsi="Tahoma" w:cs="Tahoma"/>
          <w:b/>
          <w:sz w:val="20"/>
          <w:szCs w:val="20"/>
          <w:lang w:eastAsia="sl-SI"/>
        </w:rPr>
      </w:pPr>
    </w:p>
    <w:p w14:paraId="25183564" w14:textId="77777777" w:rsidR="008D6A44" w:rsidRDefault="008D6A44" w:rsidP="00434B25">
      <w:pPr>
        <w:keepLines/>
        <w:widowControl w:val="0"/>
        <w:spacing w:after="0" w:line="240" w:lineRule="auto"/>
        <w:jc w:val="center"/>
        <w:rPr>
          <w:rFonts w:ascii="Tahoma" w:eastAsia="Times New Roman" w:hAnsi="Tahoma" w:cs="Tahoma"/>
          <w:b/>
          <w:sz w:val="16"/>
          <w:szCs w:val="20"/>
          <w:lang w:eastAsia="sl-SI"/>
        </w:rPr>
      </w:pPr>
    </w:p>
    <w:p w14:paraId="2CC50064" w14:textId="77777777" w:rsidR="00A71247" w:rsidRPr="00381720" w:rsidRDefault="00A71247" w:rsidP="00434B25">
      <w:pPr>
        <w:keepLines/>
        <w:widowControl w:val="0"/>
        <w:spacing w:after="0" w:line="240" w:lineRule="auto"/>
        <w:jc w:val="center"/>
        <w:rPr>
          <w:rFonts w:ascii="Tahoma" w:eastAsia="Times New Roman" w:hAnsi="Tahoma" w:cs="Tahoma"/>
          <w:b/>
          <w:sz w:val="16"/>
          <w:szCs w:val="20"/>
          <w:lang w:eastAsia="sl-SI"/>
        </w:rPr>
      </w:pPr>
    </w:p>
    <w:p w14:paraId="1CACC59C" w14:textId="77777777" w:rsidR="008D6A44" w:rsidRPr="00381720" w:rsidRDefault="00AF6B5D" w:rsidP="00434B25">
      <w:pPr>
        <w:keepLines/>
        <w:widowControl w:val="0"/>
        <w:spacing w:after="0" w:line="240" w:lineRule="auto"/>
        <w:jc w:val="center"/>
        <w:rPr>
          <w:rFonts w:ascii="Tahoma" w:eastAsia="Times New Roman" w:hAnsi="Tahoma" w:cs="Tahoma"/>
          <w:b/>
          <w:lang w:eastAsia="sl-SI"/>
        </w:rPr>
      </w:pPr>
      <w:r w:rsidRPr="00381720">
        <w:rPr>
          <w:rFonts w:ascii="Tahoma" w:eastAsia="Times New Roman" w:hAnsi="Tahoma" w:cs="Tahoma"/>
          <w:b/>
          <w:lang w:eastAsia="sl-SI"/>
        </w:rPr>
        <w:t>SOGLAŠAM,</w:t>
      </w:r>
    </w:p>
    <w:p w14:paraId="2B25BDE0" w14:textId="77777777" w:rsidR="00AF6B5D" w:rsidRPr="00381720" w:rsidRDefault="00AF6B5D" w:rsidP="00434B25">
      <w:pPr>
        <w:keepLines/>
        <w:widowControl w:val="0"/>
        <w:spacing w:after="0" w:line="240" w:lineRule="auto"/>
        <w:jc w:val="center"/>
        <w:rPr>
          <w:rFonts w:ascii="Tahoma" w:eastAsia="Times New Roman" w:hAnsi="Tahoma" w:cs="Tahoma"/>
          <w:b/>
          <w:sz w:val="20"/>
          <w:lang w:eastAsia="sl-SI"/>
        </w:rPr>
      </w:pPr>
    </w:p>
    <w:p w14:paraId="61F209CC" w14:textId="77777777" w:rsidR="00A71247" w:rsidRDefault="00A71247" w:rsidP="00434B25">
      <w:pPr>
        <w:keepLines/>
        <w:widowControl w:val="0"/>
        <w:spacing w:after="0"/>
        <w:jc w:val="both"/>
        <w:rPr>
          <w:rFonts w:ascii="Tahoma" w:eastAsia="Times New Roman" w:hAnsi="Tahoma" w:cs="Tahoma"/>
          <w:sz w:val="20"/>
          <w:szCs w:val="20"/>
          <w:lang w:eastAsia="sl-SI"/>
        </w:rPr>
      </w:pPr>
    </w:p>
    <w:p w14:paraId="1D6EC5A2" w14:textId="77777777" w:rsidR="008D6A44" w:rsidRPr="00381720" w:rsidRDefault="008D6A44" w:rsidP="00434B25">
      <w:pPr>
        <w:keepLines/>
        <w:widowControl w:val="0"/>
        <w:spacing w:after="0"/>
        <w:jc w:val="both"/>
        <w:rPr>
          <w:rFonts w:ascii="Tahoma" w:eastAsia="Times New Roman" w:hAnsi="Tahoma" w:cs="Tahoma"/>
          <w:bCs/>
          <w:sz w:val="20"/>
          <w:szCs w:val="20"/>
          <w:lang w:eastAsia="sl-SI"/>
        </w:rPr>
      </w:pPr>
      <w:r w:rsidRPr="00381720">
        <w:rPr>
          <w:rFonts w:ascii="Tahoma" w:eastAsia="Times New Roman" w:hAnsi="Tahoma" w:cs="Tahoma"/>
          <w:sz w:val="20"/>
          <w:szCs w:val="20"/>
          <w:lang w:eastAsia="sl-SI"/>
        </w:rPr>
        <w:t>da nam naročnik</w:t>
      </w:r>
      <w:r w:rsidR="006001F6" w:rsidRPr="00381720">
        <w:rPr>
          <w:rFonts w:ascii="Tahoma" w:eastAsia="Times New Roman" w:hAnsi="Tahoma" w:cs="Tahoma"/>
          <w:sz w:val="20"/>
          <w:szCs w:val="20"/>
          <w:lang w:eastAsia="sl-SI"/>
        </w:rPr>
        <w:t xml:space="preserve"> </w:t>
      </w:r>
      <w:r w:rsidR="00AF6B5D" w:rsidRPr="00381720">
        <w:rPr>
          <w:rFonts w:ascii="Tahoma" w:eastAsia="Times New Roman" w:hAnsi="Tahoma" w:cs="Tahoma"/>
          <w:sz w:val="20"/>
          <w:szCs w:val="20"/>
          <w:lang w:eastAsia="sl-SI"/>
        </w:rPr>
        <w:t>JAVNO PODJETJE VODOVOD KANALIZACIJA SNAGA d.o.o., Vodovodna cesta 90, 1000 Ljubljana</w:t>
      </w:r>
      <w:r w:rsidR="006001F6" w:rsidRPr="00381720">
        <w:rPr>
          <w:rFonts w:ascii="Tahoma" w:eastAsia="Times New Roman" w:hAnsi="Tahoma" w:cs="Tahoma"/>
          <w:sz w:val="20"/>
          <w:szCs w:val="20"/>
          <w:lang w:eastAsia="sl-SI"/>
        </w:rPr>
        <w:t xml:space="preserve"> </w:t>
      </w:r>
      <w:r w:rsidRPr="00381720">
        <w:rPr>
          <w:rFonts w:ascii="Tahoma" w:eastAsia="Times New Roman" w:hAnsi="Tahoma" w:cs="Tahoma"/>
          <w:sz w:val="20"/>
          <w:szCs w:val="20"/>
          <w:lang w:eastAsia="sl-SI"/>
        </w:rPr>
        <w:t>v skladu s 94. členom ZJN-3, namesto ponudnika</w:t>
      </w:r>
      <w:r w:rsidR="00AF6B5D" w:rsidRPr="00381720">
        <w:rPr>
          <w:rFonts w:ascii="Tahoma" w:eastAsia="Times New Roman" w:hAnsi="Tahoma" w:cs="Tahoma"/>
          <w:sz w:val="20"/>
          <w:szCs w:val="20"/>
          <w:lang w:eastAsia="sl-SI"/>
        </w:rPr>
        <w:t xml:space="preserve"> (izbranega izvajalca)</w:t>
      </w:r>
      <w:r w:rsidRPr="00381720">
        <w:rPr>
          <w:rFonts w:ascii="Tahoma" w:eastAsia="Times New Roman" w:hAnsi="Tahoma" w:cs="Tahoma"/>
          <w:sz w:val="20"/>
          <w:szCs w:val="20"/>
          <w:lang w:eastAsia="sl-SI"/>
        </w:rPr>
        <w:t xml:space="preserve">, poravna našo terjatev do ponudnika v zvezi z izvedbo predmeta javnega naročila, in sicer na podlagi izstavljenih računov/situacij, ki jih bo predhodno potrdil ponudnik in bodo priloga računov/situacij, ki jih bo naročniku izstavil ponudnik.  </w:t>
      </w:r>
    </w:p>
    <w:p w14:paraId="3DA08841" w14:textId="77777777" w:rsidR="008D6A44" w:rsidRPr="00381720" w:rsidRDefault="008D6A44" w:rsidP="00434B25">
      <w:pPr>
        <w:keepLines/>
        <w:widowControl w:val="0"/>
        <w:spacing w:after="0" w:line="240" w:lineRule="auto"/>
        <w:rPr>
          <w:rFonts w:ascii="Times New Roman" w:eastAsia="Times New Roman" w:hAnsi="Times New Roman"/>
          <w:b/>
          <w:sz w:val="20"/>
          <w:szCs w:val="20"/>
          <w:lang w:eastAsia="sl-SI"/>
        </w:rPr>
      </w:pPr>
      <w:r w:rsidRPr="00381720">
        <w:rPr>
          <w:rFonts w:ascii="Times New Roman" w:eastAsia="Times New Roman" w:hAnsi="Times New Roman"/>
          <w:b/>
          <w:sz w:val="20"/>
          <w:szCs w:val="20"/>
          <w:lang w:eastAsia="sl-SI"/>
        </w:rPr>
        <w:t xml:space="preserve"> </w:t>
      </w:r>
    </w:p>
    <w:p w14:paraId="52980C7D" w14:textId="77777777" w:rsidR="008D6A44" w:rsidRPr="00381720" w:rsidRDefault="008D6A44" w:rsidP="00434B25">
      <w:pPr>
        <w:keepLines/>
        <w:widowControl w:val="0"/>
        <w:spacing w:after="0" w:line="240" w:lineRule="auto"/>
        <w:rPr>
          <w:rFonts w:ascii="Times New Roman" w:eastAsia="Times New Roman" w:hAnsi="Times New Roman"/>
          <w:b/>
          <w:sz w:val="20"/>
          <w:szCs w:val="20"/>
          <w:lang w:eastAsia="sl-SI"/>
        </w:rPr>
      </w:pPr>
    </w:p>
    <w:p w14:paraId="2E240050" w14:textId="77777777" w:rsidR="008D6A44" w:rsidRPr="00381720" w:rsidRDefault="008D6A44" w:rsidP="00434B25">
      <w:pPr>
        <w:keepLines/>
        <w:widowControl w:val="0"/>
        <w:spacing w:after="0" w:line="240" w:lineRule="auto"/>
        <w:rPr>
          <w:rFonts w:ascii="Times New Roman" w:eastAsia="Times New Roman" w:hAnsi="Times New Roman"/>
          <w:b/>
          <w:sz w:val="20"/>
          <w:szCs w:val="20"/>
          <w:lang w:eastAsia="sl-SI"/>
        </w:rPr>
      </w:pPr>
    </w:p>
    <w:p w14:paraId="362CBBEE" w14:textId="77777777" w:rsidR="008D6A44" w:rsidRPr="00381720" w:rsidRDefault="008D6A44" w:rsidP="00434B25">
      <w:pPr>
        <w:keepLines/>
        <w:widowControl w:val="0"/>
        <w:spacing w:after="0" w:line="240" w:lineRule="auto"/>
        <w:rPr>
          <w:rFonts w:ascii="Times New Roman" w:eastAsia="Times New Roman" w:hAnsi="Times New Roman"/>
          <w:b/>
          <w:sz w:val="20"/>
          <w:szCs w:val="20"/>
          <w:lang w:eastAsia="sl-SI"/>
        </w:rPr>
      </w:pPr>
    </w:p>
    <w:p w14:paraId="6D325C25" w14:textId="77777777" w:rsidR="008D6A44" w:rsidRPr="00381720" w:rsidRDefault="008D6A44" w:rsidP="00434B25">
      <w:pPr>
        <w:keepLines/>
        <w:widowControl w:val="0"/>
        <w:spacing w:after="0" w:line="240" w:lineRule="auto"/>
        <w:rPr>
          <w:rFonts w:ascii="Times New Roman" w:eastAsia="Times New Roman" w:hAnsi="Times New Roman"/>
          <w:b/>
          <w:sz w:val="20"/>
          <w:szCs w:val="20"/>
          <w:lang w:eastAsia="sl-SI"/>
        </w:rPr>
      </w:pPr>
    </w:p>
    <w:p w14:paraId="4005EA9B" w14:textId="77777777" w:rsidR="008D6A44" w:rsidRPr="00381720" w:rsidRDefault="008D6A44" w:rsidP="00434B25">
      <w:pPr>
        <w:keepLines/>
        <w:widowControl w:val="0"/>
        <w:spacing w:after="0" w:line="240" w:lineRule="auto"/>
        <w:rPr>
          <w:rFonts w:ascii="Tahoma" w:eastAsia="Times New Roman" w:hAnsi="Tahoma" w:cs="Tahoma"/>
          <w:b/>
          <w:sz w:val="20"/>
          <w:szCs w:val="20"/>
          <w:lang w:eastAsia="sl-SI"/>
        </w:rPr>
      </w:pPr>
    </w:p>
    <w:p w14:paraId="3E061D31" w14:textId="77777777" w:rsidR="00C00158" w:rsidRPr="00381720" w:rsidRDefault="00C00158" w:rsidP="00434B25">
      <w:pPr>
        <w:keepLines/>
        <w:widowControl w:val="0"/>
        <w:spacing w:after="0" w:line="240" w:lineRule="auto"/>
        <w:rPr>
          <w:rFonts w:ascii="Tahoma" w:eastAsia="Times New Roman" w:hAnsi="Tahoma" w:cs="Tahoma"/>
          <w:sz w:val="20"/>
          <w:szCs w:val="20"/>
          <w:lang w:eastAsia="sl-SI"/>
        </w:rPr>
      </w:pPr>
      <w:r w:rsidRPr="00381720">
        <w:rPr>
          <w:rFonts w:ascii="Tahoma" w:eastAsia="Times New Roman" w:hAnsi="Tahoma" w:cs="Tahoma"/>
          <w:sz w:val="20"/>
          <w:szCs w:val="20"/>
          <w:lang w:eastAsia="sl-SI"/>
        </w:rPr>
        <w:t>__________________________</w:t>
      </w:r>
      <w:r w:rsidR="008D6A44" w:rsidRPr="00381720">
        <w:rPr>
          <w:rFonts w:ascii="Tahoma" w:eastAsia="Times New Roman" w:hAnsi="Tahoma" w:cs="Tahoma"/>
          <w:sz w:val="20"/>
          <w:szCs w:val="20"/>
          <w:lang w:eastAsia="sl-SI"/>
        </w:rPr>
        <w:t xml:space="preserve">                 Žig                 </w:t>
      </w:r>
      <w:r w:rsidRPr="00381720">
        <w:rPr>
          <w:rFonts w:ascii="Tahoma" w:eastAsia="Times New Roman" w:hAnsi="Tahoma" w:cs="Tahoma"/>
          <w:sz w:val="20"/>
          <w:szCs w:val="20"/>
          <w:lang w:eastAsia="sl-SI"/>
        </w:rPr>
        <w:t xml:space="preserve">   </w:t>
      </w:r>
      <w:r w:rsidR="008D6A44" w:rsidRPr="00381720">
        <w:rPr>
          <w:rFonts w:ascii="Tahoma" w:eastAsia="Times New Roman" w:hAnsi="Tahoma" w:cs="Tahoma"/>
          <w:sz w:val="20"/>
          <w:szCs w:val="20"/>
          <w:lang w:eastAsia="sl-SI"/>
        </w:rPr>
        <w:t xml:space="preserve">    _______________________________</w:t>
      </w:r>
    </w:p>
    <w:p w14:paraId="0B9AB553" w14:textId="77777777" w:rsidR="008D6A44" w:rsidRPr="00381720" w:rsidRDefault="008D6A44" w:rsidP="00434B25">
      <w:pPr>
        <w:keepLines/>
        <w:widowControl w:val="0"/>
        <w:spacing w:after="0" w:line="240" w:lineRule="auto"/>
        <w:rPr>
          <w:rFonts w:ascii="Tahoma" w:eastAsia="Times New Roman" w:hAnsi="Tahoma" w:cs="Tahoma"/>
          <w:sz w:val="18"/>
          <w:szCs w:val="20"/>
          <w:lang w:eastAsia="sl-SI"/>
        </w:rPr>
      </w:pPr>
      <w:r w:rsidRPr="00381720">
        <w:rPr>
          <w:rFonts w:ascii="Tahoma" w:eastAsia="Times New Roman" w:hAnsi="Tahoma" w:cs="Tahoma"/>
          <w:sz w:val="18"/>
          <w:szCs w:val="20"/>
          <w:lang w:eastAsia="sl-SI"/>
        </w:rPr>
        <w:t xml:space="preserve">            Kraj in datum                                                                             Podpis odgovorne osebe podizvajalca</w:t>
      </w:r>
    </w:p>
    <w:p w14:paraId="492AE06F"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0CF0CD68"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0D04C269"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0AA2EF65"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27C6A07A"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0A07374C"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51E12351"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4514C9EB"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49932100" w14:textId="77777777" w:rsidR="008D6A44" w:rsidRPr="00381720" w:rsidRDefault="008D6A44" w:rsidP="00434B25">
      <w:pPr>
        <w:keepLines/>
        <w:widowControl w:val="0"/>
        <w:spacing w:after="0" w:line="240" w:lineRule="auto"/>
        <w:jc w:val="both"/>
        <w:rPr>
          <w:rFonts w:ascii="Tahoma" w:eastAsia="Times New Roman" w:hAnsi="Tahoma" w:cs="Tahoma"/>
          <w:b/>
          <w:i/>
          <w:sz w:val="18"/>
          <w:szCs w:val="18"/>
          <w:u w:val="single"/>
          <w:lang w:eastAsia="sl-SI"/>
        </w:rPr>
      </w:pPr>
      <w:r w:rsidRPr="00381720">
        <w:rPr>
          <w:rFonts w:ascii="Tahoma" w:eastAsia="Times New Roman" w:hAnsi="Tahoma" w:cs="Tahoma"/>
          <w:b/>
          <w:i/>
          <w:sz w:val="18"/>
          <w:szCs w:val="18"/>
          <w:u w:val="single"/>
          <w:lang w:eastAsia="sl-SI"/>
        </w:rPr>
        <w:t xml:space="preserve">Opomba: </w:t>
      </w:r>
    </w:p>
    <w:p w14:paraId="2C65D4AB" w14:textId="77777777" w:rsidR="008D6A44" w:rsidRPr="00381720" w:rsidRDefault="008D6A44" w:rsidP="00434B25">
      <w:pPr>
        <w:keepLines/>
        <w:widowControl w:val="0"/>
        <w:spacing w:after="0" w:line="240" w:lineRule="auto"/>
        <w:jc w:val="both"/>
        <w:rPr>
          <w:rFonts w:ascii="Times New Roman" w:eastAsia="Times New Roman" w:hAnsi="Times New Roman"/>
          <w:b/>
          <w:sz w:val="20"/>
          <w:szCs w:val="20"/>
          <w:lang w:eastAsia="sl-SI"/>
        </w:rPr>
      </w:pPr>
      <w:r w:rsidRPr="00381720">
        <w:rPr>
          <w:rFonts w:ascii="Tahoma" w:eastAsia="Times New Roman" w:hAnsi="Tahoma" w:cs="Tahoma"/>
          <w:i/>
          <w:iCs/>
          <w:sz w:val="18"/>
          <w:lang w:eastAsia="sl-SI"/>
        </w:rPr>
        <w:t>Obrazec se izpolni in podpiše kadar namerava ponudnik izvesti javno naročilo s podizvajalcem, ki zahteva neposredno plačilo v skladu s 94. členom ZJN-3, ter posledično služi kot priloga k pogodbi o izvedbi javnega naročila.</w:t>
      </w:r>
    </w:p>
    <w:p w14:paraId="599C6B87" w14:textId="77777777" w:rsidR="008D6A44" w:rsidRPr="00381720" w:rsidRDefault="008D6A44" w:rsidP="00434B25">
      <w:pPr>
        <w:keepLines/>
        <w:widowControl w:val="0"/>
        <w:spacing w:after="0" w:line="240" w:lineRule="auto"/>
        <w:jc w:val="both"/>
        <w:rPr>
          <w:rFonts w:ascii="Tahoma" w:eastAsia="Times New Roman" w:hAnsi="Tahoma" w:cs="Tahoma"/>
          <w:i/>
          <w:iCs/>
          <w:sz w:val="18"/>
          <w:lang w:eastAsia="sl-SI"/>
        </w:rPr>
      </w:pPr>
    </w:p>
    <w:p w14:paraId="60D5F7DA" w14:textId="77777777" w:rsidR="008D6A44" w:rsidRPr="00381720" w:rsidRDefault="008D6A44" w:rsidP="00434B25">
      <w:pPr>
        <w:keepLines/>
        <w:widowControl w:val="0"/>
        <w:spacing w:after="0" w:line="240" w:lineRule="auto"/>
        <w:jc w:val="both"/>
        <w:rPr>
          <w:rFonts w:ascii="Tahoma" w:eastAsia="Times New Roman" w:hAnsi="Tahoma" w:cs="Tahoma"/>
          <w:i/>
          <w:iCs/>
          <w:sz w:val="18"/>
          <w:lang w:eastAsia="sl-SI"/>
        </w:rPr>
      </w:pPr>
      <w:r w:rsidRPr="00381720">
        <w:rPr>
          <w:rFonts w:ascii="Tahoma" w:eastAsia="Times New Roman" w:hAnsi="Tahoma" w:cs="Tahoma"/>
          <w:i/>
          <w:iCs/>
          <w:sz w:val="18"/>
          <w:lang w:eastAsia="sl-SI"/>
        </w:rPr>
        <w:t xml:space="preserve">V primeru, da ponudnik ne namerava izvesti javno naročilo s podizvajalcem, ki zahteva neposredno plačilo, obrazca ni potrebno izpolniti.  </w:t>
      </w:r>
    </w:p>
    <w:p w14:paraId="0B924FEC"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0710CF87"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2AF629C3" w14:textId="77777777" w:rsidR="008D6A44" w:rsidRPr="00381720" w:rsidRDefault="008D6A44" w:rsidP="00434B25">
      <w:pPr>
        <w:keepLines/>
        <w:widowControl w:val="0"/>
        <w:spacing w:after="0" w:line="240" w:lineRule="auto"/>
        <w:rPr>
          <w:rFonts w:ascii="Tahoma" w:eastAsia="Times New Roman" w:hAnsi="Tahoma" w:cs="Tahoma"/>
          <w:sz w:val="20"/>
          <w:szCs w:val="20"/>
          <w:lang w:eastAsia="sl-SI"/>
        </w:rPr>
      </w:pPr>
      <w:r w:rsidRPr="00381720">
        <w:rPr>
          <w:rFonts w:ascii="Tahoma" w:eastAsia="Times New Roman" w:hAnsi="Tahoma" w:cs="Tahoma"/>
          <w:b/>
          <w:i/>
          <w:sz w:val="18"/>
          <w:szCs w:val="18"/>
          <w:lang w:eastAsia="sl-SI"/>
        </w:rPr>
        <w:t xml:space="preserve">Navodilo: </w:t>
      </w:r>
    </w:p>
    <w:p w14:paraId="40ACEEC3" w14:textId="77777777" w:rsidR="008D6A44" w:rsidRPr="00381720" w:rsidRDefault="008D6A44" w:rsidP="00434B25">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381720">
        <w:rPr>
          <w:rFonts w:ascii="Tahoma" w:eastAsia="Times New Roman" w:hAnsi="Tahoma" w:cs="Tahoma"/>
          <w:i/>
          <w:sz w:val="18"/>
          <w:szCs w:val="20"/>
          <w:lang w:eastAsia="sl-SI"/>
        </w:rPr>
        <w:t xml:space="preserve">Ponudnik </w:t>
      </w:r>
      <w:r w:rsidRPr="00381720">
        <w:rPr>
          <w:rFonts w:ascii="Tahoma" w:eastAsia="Times New Roman" w:hAnsi="Tahoma" w:cs="Tahoma"/>
          <w:i/>
          <w:sz w:val="18"/>
          <w:szCs w:val="20"/>
          <w:u w:val="single"/>
          <w:lang w:eastAsia="sl-SI"/>
        </w:rPr>
        <w:t>obrazec</w:t>
      </w:r>
      <w:r w:rsidRPr="00381720">
        <w:rPr>
          <w:rFonts w:ascii="Tahoma" w:eastAsia="Times New Roman" w:hAnsi="Tahoma" w:cs="Tahoma"/>
          <w:b/>
          <w:i/>
          <w:sz w:val="18"/>
          <w:szCs w:val="20"/>
          <w:lang w:eastAsia="sl-SI"/>
        </w:rPr>
        <w:t xml:space="preserve"> </w:t>
      </w:r>
      <w:r w:rsidRPr="00381720">
        <w:rPr>
          <w:rFonts w:ascii="Tahoma" w:eastAsia="Times New Roman" w:hAnsi="Tahoma" w:cs="Tahoma"/>
          <w:i/>
          <w:sz w:val="18"/>
          <w:szCs w:val="20"/>
          <w:lang w:eastAsia="sl-SI"/>
        </w:rPr>
        <w:t>v okviru sistema e-JN</w:t>
      </w:r>
      <w:r w:rsidRPr="00381720">
        <w:rPr>
          <w:rFonts w:ascii="Tahoma" w:eastAsia="Times New Roman" w:hAnsi="Tahoma" w:cs="Tahoma"/>
          <w:b/>
          <w:i/>
          <w:sz w:val="18"/>
          <w:szCs w:val="20"/>
          <w:lang w:eastAsia="sl-SI"/>
        </w:rPr>
        <w:t xml:space="preserve"> </w:t>
      </w:r>
      <w:r w:rsidRPr="00381720">
        <w:rPr>
          <w:rFonts w:ascii="Tahoma" w:eastAsia="Times New Roman" w:hAnsi="Tahoma" w:cs="Tahoma"/>
          <w:b/>
          <w:i/>
          <w:sz w:val="18"/>
          <w:szCs w:val="20"/>
          <w:u w:val="single"/>
          <w:lang w:eastAsia="sl-SI"/>
        </w:rPr>
        <w:t>naloži ločeno v razdelek »</w:t>
      </w:r>
      <w:r w:rsidR="00D5678A">
        <w:rPr>
          <w:rFonts w:ascii="Tahoma" w:eastAsia="Times New Roman" w:hAnsi="Tahoma" w:cs="Tahoma"/>
          <w:b/>
          <w:i/>
          <w:sz w:val="18"/>
          <w:szCs w:val="20"/>
          <w:u w:val="single"/>
          <w:lang w:eastAsia="sl-SI"/>
        </w:rPr>
        <w:t>Dokumenti - ostale priloge</w:t>
      </w:r>
      <w:r w:rsidRPr="00381720">
        <w:rPr>
          <w:rFonts w:ascii="Tahoma" w:eastAsia="Times New Roman" w:hAnsi="Tahoma" w:cs="Tahoma"/>
          <w:b/>
          <w:i/>
          <w:sz w:val="18"/>
          <w:szCs w:val="20"/>
          <w:u w:val="single"/>
          <w:lang w:eastAsia="sl-SI"/>
        </w:rPr>
        <w:t>«!!!</w:t>
      </w:r>
    </w:p>
    <w:p w14:paraId="45508F46"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3E954181"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7EFEB9DE" w14:textId="77777777" w:rsidR="008D6A44" w:rsidRPr="00381720" w:rsidRDefault="008D6A44" w:rsidP="00434B25">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D2D68D8"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221BEF3A"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r w:rsidRPr="00381720">
        <w:rPr>
          <w:rFonts w:ascii="Times New Roman" w:eastAsia="Times New Roman" w:hAnsi="Times New Roman"/>
          <w:sz w:val="20"/>
          <w:szCs w:val="20"/>
          <w:lang w:eastAsia="sl-SI"/>
        </w:rPr>
        <w:br w:type="page"/>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B93B96" w:rsidRPr="00B93B96" w14:paraId="4B20AB79" w14:textId="77777777" w:rsidTr="00E145F6">
        <w:tc>
          <w:tcPr>
            <w:tcW w:w="426" w:type="dxa"/>
            <w:tcBorders>
              <w:top w:val="single" w:sz="4" w:space="0" w:color="auto"/>
              <w:bottom w:val="single" w:sz="4" w:space="0" w:color="auto"/>
              <w:right w:val="nil"/>
            </w:tcBorders>
          </w:tcPr>
          <w:p w14:paraId="24B545DC" w14:textId="77777777" w:rsidR="00B93B96" w:rsidRPr="00B93B96" w:rsidRDefault="00B93B96" w:rsidP="00B93B96">
            <w:pPr>
              <w:keepLines/>
              <w:widowControl w:val="0"/>
              <w:spacing w:after="0" w:line="240" w:lineRule="auto"/>
              <w:jc w:val="right"/>
              <w:rPr>
                <w:rFonts w:ascii="Tahoma" w:eastAsia="Times New Roman" w:hAnsi="Tahoma" w:cs="Tahoma"/>
                <w:noProof/>
                <w:sz w:val="20"/>
                <w:szCs w:val="20"/>
                <w:lang w:eastAsia="sl-SI"/>
              </w:rPr>
            </w:pPr>
            <w:r w:rsidRPr="00B93B96">
              <w:rPr>
                <w:rFonts w:ascii="Times New Roman" w:eastAsia="Times New Roman" w:hAnsi="Times New Roman"/>
                <w:noProof/>
                <w:sz w:val="20"/>
                <w:szCs w:val="20"/>
                <w:lang w:eastAsia="sl-SI"/>
              </w:rPr>
              <w:lastRenderedPageBreak/>
              <w:br w:type="page"/>
            </w:r>
            <w:r w:rsidRPr="00B93B96">
              <w:rPr>
                <w:rFonts w:ascii="Times New Roman" w:eastAsia="Times New Roman" w:hAnsi="Times New Roman"/>
                <w:noProof/>
                <w:sz w:val="20"/>
                <w:szCs w:val="20"/>
                <w:lang w:eastAsia="sl-SI"/>
              </w:rPr>
              <w:br w:type="page"/>
            </w:r>
            <w:r w:rsidRPr="00B93B96">
              <w:rPr>
                <w:rFonts w:ascii="Times New Roman" w:eastAsia="Times New Roman" w:hAnsi="Times New Roman"/>
                <w:noProof/>
                <w:sz w:val="20"/>
                <w:szCs w:val="20"/>
                <w:lang w:eastAsia="sl-SI"/>
              </w:rPr>
              <w:br w:type="page"/>
            </w:r>
            <w:r w:rsidRPr="00B93B96">
              <w:rPr>
                <w:rFonts w:ascii="Times New Roman" w:eastAsia="Times New Roman" w:hAnsi="Times New Roman"/>
                <w:noProof/>
                <w:sz w:val="20"/>
                <w:szCs w:val="20"/>
                <w:lang w:eastAsia="sl-SI"/>
              </w:rPr>
              <w:br w:type="page"/>
            </w:r>
            <w:r w:rsidRPr="00B93B96">
              <w:rPr>
                <w:rFonts w:ascii="Tahoma" w:eastAsia="Times New Roman" w:hAnsi="Tahoma" w:cs="Tahoma"/>
                <w:b/>
                <w:noProof/>
                <w:sz w:val="20"/>
                <w:szCs w:val="20"/>
                <w:lang w:eastAsia="sl-SI"/>
              </w:rPr>
              <w:br w:type="page"/>
            </w:r>
          </w:p>
        </w:tc>
        <w:tc>
          <w:tcPr>
            <w:tcW w:w="7973" w:type="dxa"/>
            <w:tcBorders>
              <w:top w:val="single" w:sz="4" w:space="0" w:color="auto"/>
              <w:left w:val="nil"/>
              <w:bottom w:val="single" w:sz="4" w:space="0" w:color="auto"/>
            </w:tcBorders>
          </w:tcPr>
          <w:p w14:paraId="5945CED4" w14:textId="77777777" w:rsidR="00B93B96" w:rsidRPr="00B93B96" w:rsidRDefault="00B93B96" w:rsidP="00B93B96">
            <w:pPr>
              <w:keepLines/>
              <w:widowControl w:val="0"/>
              <w:spacing w:after="0" w:line="240" w:lineRule="auto"/>
              <w:jc w:val="both"/>
              <w:rPr>
                <w:rFonts w:ascii="Tahoma" w:eastAsia="Times New Roman" w:hAnsi="Tahoma" w:cs="Tahoma"/>
                <w:noProof/>
                <w:sz w:val="20"/>
                <w:szCs w:val="20"/>
                <w:lang w:eastAsia="sl-SI"/>
              </w:rPr>
            </w:pPr>
            <w:r w:rsidRPr="00B93B96">
              <w:rPr>
                <w:rFonts w:ascii="Tahoma" w:eastAsia="Times New Roman" w:hAnsi="Tahoma" w:cs="Tahoma"/>
                <w:noProof/>
                <w:sz w:val="20"/>
                <w:szCs w:val="20"/>
                <w:lang w:eastAsia="sl-SI"/>
              </w:rPr>
              <w:t xml:space="preserve">SEZNAM SUBJEKTOV, KATERIH ZMOGLJIVOST UPORABLJA PONUDNIK  </w:t>
            </w:r>
          </w:p>
        </w:tc>
        <w:tc>
          <w:tcPr>
            <w:tcW w:w="912" w:type="dxa"/>
            <w:tcBorders>
              <w:top w:val="single" w:sz="4" w:space="0" w:color="auto"/>
              <w:bottom w:val="single" w:sz="4" w:space="0" w:color="auto"/>
              <w:right w:val="nil"/>
            </w:tcBorders>
          </w:tcPr>
          <w:p w14:paraId="661C86E9" w14:textId="77777777" w:rsidR="00B93B96" w:rsidRPr="00B93B96" w:rsidRDefault="00B93B96" w:rsidP="00B93B96">
            <w:pPr>
              <w:keepLines/>
              <w:widowControl w:val="0"/>
              <w:spacing w:after="0" w:line="240" w:lineRule="auto"/>
              <w:jc w:val="right"/>
              <w:rPr>
                <w:rFonts w:ascii="Tahoma" w:eastAsia="Times New Roman" w:hAnsi="Tahoma" w:cs="Tahoma"/>
                <w:b/>
                <w:noProof/>
                <w:sz w:val="20"/>
                <w:szCs w:val="20"/>
                <w:lang w:eastAsia="sl-SI"/>
              </w:rPr>
            </w:pPr>
            <w:r w:rsidRPr="00B93B96">
              <w:rPr>
                <w:rFonts w:ascii="Tahoma" w:eastAsia="Times New Roman" w:hAnsi="Tahoma" w:cs="Tahoma"/>
                <w:b/>
                <w:i/>
                <w:noProof/>
                <w:sz w:val="20"/>
                <w:szCs w:val="20"/>
                <w:lang w:eastAsia="sl-SI"/>
              </w:rPr>
              <w:t xml:space="preserve">Priloga </w:t>
            </w:r>
          </w:p>
        </w:tc>
        <w:tc>
          <w:tcPr>
            <w:tcW w:w="470" w:type="dxa"/>
            <w:tcBorders>
              <w:top w:val="single" w:sz="4" w:space="0" w:color="auto"/>
              <w:left w:val="nil"/>
              <w:bottom w:val="single" w:sz="4" w:space="0" w:color="auto"/>
            </w:tcBorders>
          </w:tcPr>
          <w:p w14:paraId="6F70880F" w14:textId="77777777" w:rsidR="00B93B96" w:rsidRPr="00B93B96" w:rsidRDefault="00B93B96" w:rsidP="00B93B96">
            <w:pPr>
              <w:keepLines/>
              <w:widowControl w:val="0"/>
              <w:spacing w:after="0" w:line="240" w:lineRule="auto"/>
              <w:rPr>
                <w:rFonts w:ascii="Tahoma" w:eastAsia="Times New Roman" w:hAnsi="Tahoma" w:cs="Tahoma"/>
                <w:b/>
                <w:i/>
                <w:noProof/>
                <w:sz w:val="20"/>
                <w:szCs w:val="20"/>
                <w:lang w:eastAsia="sl-SI"/>
              </w:rPr>
            </w:pPr>
            <w:r w:rsidRPr="00B93B96">
              <w:rPr>
                <w:rFonts w:ascii="Tahoma" w:eastAsia="Times New Roman" w:hAnsi="Tahoma" w:cs="Tahoma"/>
                <w:b/>
                <w:i/>
                <w:noProof/>
                <w:sz w:val="20"/>
                <w:szCs w:val="20"/>
                <w:lang w:eastAsia="sl-SI"/>
              </w:rPr>
              <w:t>6</w:t>
            </w:r>
          </w:p>
        </w:tc>
      </w:tr>
    </w:tbl>
    <w:p w14:paraId="3F5F1CE5"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p w14:paraId="3EE45229" w14:textId="77777777" w:rsidR="008D6A44" w:rsidRPr="00381720" w:rsidRDefault="008D6A44" w:rsidP="00434B25">
      <w:pPr>
        <w:keepLines/>
        <w:widowControl w:val="0"/>
        <w:spacing w:after="0" w:line="240" w:lineRule="auto"/>
        <w:rPr>
          <w:rFonts w:ascii="Times New Roman" w:eastAsia="Times New Roman" w:hAnsi="Times New Roman"/>
          <w:sz w:val="20"/>
          <w:szCs w:val="20"/>
          <w:lang w:eastAsia="sl-SI"/>
        </w:rPr>
      </w:pP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661"/>
        <w:gridCol w:w="3227"/>
      </w:tblGrid>
      <w:tr w:rsidR="008D6A44" w:rsidRPr="00381720" w14:paraId="6274E743" w14:textId="77777777" w:rsidTr="008D6A44">
        <w:trPr>
          <w:trHeight w:val="511"/>
          <w:jc w:val="center"/>
        </w:trPr>
        <w:tc>
          <w:tcPr>
            <w:tcW w:w="9569" w:type="dxa"/>
            <w:gridSpan w:val="3"/>
            <w:vAlign w:val="center"/>
          </w:tcPr>
          <w:p w14:paraId="5830C7FC"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r w:rsidRPr="00381720">
              <w:rPr>
                <w:rFonts w:ascii="Tahoma" w:eastAsia="Times New Roman" w:hAnsi="Tahoma" w:cs="Tahoma"/>
                <w:sz w:val="18"/>
                <w:szCs w:val="18"/>
                <w:lang w:eastAsia="sl-SI"/>
              </w:rPr>
              <w:t xml:space="preserve">Javno naročilo: </w:t>
            </w:r>
            <w:r w:rsidR="00B005E2">
              <w:rPr>
                <w:rFonts w:ascii="Tahoma" w:eastAsia="Times New Roman" w:hAnsi="Tahoma" w:cs="Tahoma"/>
                <w:b/>
                <w:sz w:val="18"/>
                <w:szCs w:val="18"/>
                <w:lang w:eastAsia="sl-SI"/>
              </w:rPr>
              <w:t>VKS-</w:t>
            </w:r>
            <w:r w:rsidR="003C7D38">
              <w:rPr>
                <w:rFonts w:ascii="Tahoma" w:eastAsia="Times New Roman" w:hAnsi="Tahoma" w:cs="Tahoma"/>
                <w:b/>
                <w:sz w:val="18"/>
                <w:szCs w:val="18"/>
                <w:lang w:eastAsia="sl-SI"/>
              </w:rPr>
              <w:t>224/22</w:t>
            </w:r>
            <w:r w:rsidR="0066633C" w:rsidRPr="00381720">
              <w:rPr>
                <w:rFonts w:ascii="Tahoma" w:eastAsia="Times New Roman" w:hAnsi="Tahoma" w:cs="Tahoma"/>
                <w:b/>
                <w:sz w:val="18"/>
                <w:szCs w:val="18"/>
                <w:lang w:eastAsia="sl-SI"/>
              </w:rPr>
              <w:t xml:space="preserve"> – »</w:t>
            </w:r>
            <w:r w:rsidR="00B005E2">
              <w:rPr>
                <w:rFonts w:ascii="Tahoma" w:eastAsia="Times New Roman" w:hAnsi="Tahoma" w:cs="Tahoma"/>
                <w:b/>
                <w:sz w:val="18"/>
                <w:szCs w:val="18"/>
                <w:lang w:eastAsia="sl-SI"/>
              </w:rPr>
              <w:t>TEKOČE SERVISIRANJE IN VZDRŽEVANJE ČRPALK NA RCERO LJUBLJANA</w:t>
            </w:r>
            <w:r w:rsidR="0066633C" w:rsidRPr="00381720">
              <w:rPr>
                <w:rFonts w:ascii="Tahoma" w:eastAsia="Times New Roman" w:hAnsi="Tahoma" w:cs="Tahoma"/>
                <w:b/>
                <w:sz w:val="18"/>
                <w:szCs w:val="18"/>
                <w:lang w:eastAsia="sl-SI"/>
              </w:rPr>
              <w:t>«</w:t>
            </w:r>
          </w:p>
        </w:tc>
      </w:tr>
      <w:tr w:rsidR="008D6A44" w:rsidRPr="00381720" w14:paraId="2DB93DFD" w14:textId="77777777" w:rsidTr="00260050">
        <w:trPr>
          <w:trHeight w:val="385"/>
          <w:jc w:val="center"/>
        </w:trPr>
        <w:tc>
          <w:tcPr>
            <w:tcW w:w="3681" w:type="dxa"/>
            <w:vAlign w:val="center"/>
          </w:tcPr>
          <w:p w14:paraId="39D8D194"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Naziv subjekta</w:t>
            </w:r>
          </w:p>
        </w:tc>
        <w:tc>
          <w:tcPr>
            <w:tcW w:w="5888" w:type="dxa"/>
            <w:gridSpan w:val="2"/>
            <w:vAlign w:val="center"/>
          </w:tcPr>
          <w:p w14:paraId="4DECE53E"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p w14:paraId="14236A7F"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r>
      <w:tr w:rsidR="008D6A44" w:rsidRPr="00381720" w14:paraId="579DFBB8" w14:textId="77777777" w:rsidTr="00260050">
        <w:trPr>
          <w:jc w:val="center"/>
        </w:trPr>
        <w:tc>
          <w:tcPr>
            <w:tcW w:w="3681" w:type="dxa"/>
            <w:vAlign w:val="center"/>
          </w:tcPr>
          <w:p w14:paraId="368BE110"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Polni naslov</w:t>
            </w:r>
          </w:p>
        </w:tc>
        <w:tc>
          <w:tcPr>
            <w:tcW w:w="5888" w:type="dxa"/>
            <w:gridSpan w:val="2"/>
            <w:vAlign w:val="center"/>
          </w:tcPr>
          <w:p w14:paraId="2F45E799"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p w14:paraId="27D2A8AF"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r>
      <w:tr w:rsidR="008D6A44" w:rsidRPr="00381720" w14:paraId="0BF5D49B" w14:textId="77777777" w:rsidTr="00260050">
        <w:trPr>
          <w:jc w:val="center"/>
        </w:trPr>
        <w:tc>
          <w:tcPr>
            <w:tcW w:w="3681" w:type="dxa"/>
            <w:vAlign w:val="center"/>
          </w:tcPr>
          <w:p w14:paraId="62CE99E2"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p w14:paraId="2AF25D5A"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Vsi zakoniti zastopniki subjekta</w:t>
            </w:r>
          </w:p>
          <w:p w14:paraId="2EF40EE7"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c>
          <w:tcPr>
            <w:tcW w:w="5888" w:type="dxa"/>
            <w:gridSpan w:val="2"/>
            <w:vAlign w:val="center"/>
          </w:tcPr>
          <w:p w14:paraId="63EC7926"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p w14:paraId="01F0A0B8"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p w14:paraId="07525444"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p w14:paraId="7C7768A1"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p>
        </w:tc>
      </w:tr>
      <w:tr w:rsidR="008D6A44" w:rsidRPr="00381720" w14:paraId="1C365E43" w14:textId="77777777" w:rsidTr="00260050">
        <w:trPr>
          <w:trHeight w:val="405"/>
          <w:jc w:val="center"/>
        </w:trPr>
        <w:tc>
          <w:tcPr>
            <w:tcW w:w="3681" w:type="dxa"/>
            <w:vAlign w:val="center"/>
          </w:tcPr>
          <w:p w14:paraId="70E9E6B1" w14:textId="77777777" w:rsidR="008D6A44" w:rsidRPr="00381720" w:rsidRDefault="008D6A44" w:rsidP="00434B25">
            <w:pPr>
              <w:keepLines/>
              <w:widowControl w:val="0"/>
              <w:spacing w:after="0"/>
              <w:rPr>
                <w:rFonts w:ascii="Tahoma" w:eastAsia="Times New Roman" w:hAnsi="Tahoma" w:cs="Tahoma"/>
                <w:sz w:val="18"/>
                <w:szCs w:val="18"/>
                <w:lang w:eastAsia="sl-SI"/>
              </w:rPr>
            </w:pPr>
            <w:r w:rsidRPr="00381720">
              <w:rPr>
                <w:rFonts w:ascii="Tahoma" w:eastAsia="Times New Roman" w:hAnsi="Tahoma" w:cs="Tahoma"/>
                <w:sz w:val="18"/>
                <w:szCs w:val="18"/>
                <w:lang w:eastAsia="sl-SI"/>
              </w:rPr>
              <w:t>Matična in davčna številka podizvajalca</w:t>
            </w:r>
          </w:p>
        </w:tc>
        <w:tc>
          <w:tcPr>
            <w:tcW w:w="2661" w:type="dxa"/>
            <w:vAlign w:val="center"/>
          </w:tcPr>
          <w:p w14:paraId="584410D5" w14:textId="77777777" w:rsidR="008D6A44" w:rsidRPr="00381720" w:rsidRDefault="008D6A44" w:rsidP="00434B25">
            <w:pPr>
              <w:keepLines/>
              <w:widowControl w:val="0"/>
              <w:spacing w:after="0"/>
              <w:rPr>
                <w:rFonts w:ascii="Tahoma" w:eastAsia="Times New Roman" w:hAnsi="Tahoma" w:cs="Tahoma"/>
                <w:sz w:val="18"/>
                <w:szCs w:val="18"/>
                <w:lang w:eastAsia="sl-SI"/>
              </w:rPr>
            </w:pPr>
          </w:p>
        </w:tc>
        <w:tc>
          <w:tcPr>
            <w:tcW w:w="3227" w:type="dxa"/>
            <w:vAlign w:val="center"/>
          </w:tcPr>
          <w:p w14:paraId="46469106" w14:textId="77777777" w:rsidR="008D6A44" w:rsidRPr="00381720" w:rsidRDefault="008D6A44" w:rsidP="00434B25">
            <w:pPr>
              <w:keepLines/>
              <w:widowControl w:val="0"/>
              <w:spacing w:after="0"/>
              <w:rPr>
                <w:rFonts w:ascii="Tahoma" w:eastAsia="Times New Roman" w:hAnsi="Tahoma" w:cs="Tahoma"/>
                <w:sz w:val="18"/>
                <w:szCs w:val="18"/>
                <w:lang w:eastAsia="sl-SI"/>
              </w:rPr>
            </w:pPr>
          </w:p>
        </w:tc>
      </w:tr>
      <w:tr w:rsidR="008D6A44" w:rsidRPr="00381720" w14:paraId="75CE8CC0" w14:textId="77777777" w:rsidTr="00260050">
        <w:trPr>
          <w:trHeight w:val="410"/>
          <w:jc w:val="center"/>
        </w:trPr>
        <w:tc>
          <w:tcPr>
            <w:tcW w:w="3681" w:type="dxa"/>
            <w:vAlign w:val="center"/>
          </w:tcPr>
          <w:p w14:paraId="6CCAE3F7" w14:textId="77777777" w:rsidR="008D6A44" w:rsidRPr="00381720" w:rsidRDefault="008D6A44" w:rsidP="00434B25">
            <w:pPr>
              <w:keepLines/>
              <w:widowControl w:val="0"/>
              <w:spacing w:after="0"/>
              <w:rPr>
                <w:rFonts w:ascii="Tahoma" w:eastAsia="Times New Roman" w:hAnsi="Tahoma" w:cs="Tahoma"/>
                <w:sz w:val="18"/>
                <w:szCs w:val="18"/>
                <w:lang w:eastAsia="sl-SI"/>
              </w:rPr>
            </w:pPr>
            <w:r w:rsidRPr="00381720">
              <w:rPr>
                <w:rFonts w:ascii="Tahoma" w:eastAsia="Times New Roman" w:hAnsi="Tahoma" w:cs="Tahoma"/>
                <w:sz w:val="18"/>
                <w:szCs w:val="18"/>
                <w:lang w:eastAsia="sl-SI"/>
              </w:rPr>
              <w:t>Transakcijski račun subjekta</w:t>
            </w:r>
          </w:p>
        </w:tc>
        <w:tc>
          <w:tcPr>
            <w:tcW w:w="5888" w:type="dxa"/>
            <w:gridSpan w:val="2"/>
            <w:vAlign w:val="center"/>
          </w:tcPr>
          <w:p w14:paraId="3E985A57" w14:textId="77777777" w:rsidR="008D6A44" w:rsidRPr="00381720" w:rsidRDefault="008D6A44" w:rsidP="00434B25">
            <w:pPr>
              <w:keepLines/>
              <w:widowControl w:val="0"/>
              <w:spacing w:after="0"/>
              <w:rPr>
                <w:rFonts w:ascii="Tahoma" w:eastAsia="Times New Roman" w:hAnsi="Tahoma" w:cs="Tahoma"/>
                <w:sz w:val="18"/>
                <w:szCs w:val="18"/>
                <w:lang w:eastAsia="sl-SI"/>
              </w:rPr>
            </w:pPr>
          </w:p>
        </w:tc>
      </w:tr>
      <w:tr w:rsidR="008D6A44" w:rsidRPr="00381720" w14:paraId="0645EDE3" w14:textId="77777777" w:rsidTr="00260050">
        <w:trPr>
          <w:jc w:val="center"/>
        </w:trPr>
        <w:tc>
          <w:tcPr>
            <w:tcW w:w="3681" w:type="dxa"/>
            <w:vAlign w:val="center"/>
          </w:tcPr>
          <w:p w14:paraId="0FFA9717"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1B831238"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0E5E9F0D"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5F086BBF"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611A56CD" w14:textId="77777777" w:rsidR="008D6A44" w:rsidRPr="00381720" w:rsidRDefault="008D6A44"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sz w:val="18"/>
                <w:szCs w:val="18"/>
                <w:lang w:eastAsia="sl-SI"/>
              </w:rPr>
              <w:t>Vsak del javnega naročila, za katere namerava ponudnik uporabiti zmogljivost subjekta</w:t>
            </w:r>
          </w:p>
          <w:p w14:paraId="4A80DD33"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4CB2C87D"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01C250E2"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16A5B00B"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6D5F437A"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7AAC99FA"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p w14:paraId="4A9BF2FF" w14:textId="77777777" w:rsidR="008D6A44" w:rsidRPr="00381720" w:rsidRDefault="008D6A44" w:rsidP="00434B25">
            <w:pPr>
              <w:keepLines/>
              <w:widowControl w:val="0"/>
              <w:spacing w:after="0" w:line="240" w:lineRule="auto"/>
              <w:jc w:val="center"/>
              <w:rPr>
                <w:rFonts w:ascii="Tahoma" w:eastAsia="Times New Roman" w:hAnsi="Tahoma" w:cs="Tahoma"/>
                <w:sz w:val="18"/>
                <w:szCs w:val="18"/>
                <w:lang w:eastAsia="sl-SI"/>
              </w:rPr>
            </w:pPr>
          </w:p>
        </w:tc>
        <w:tc>
          <w:tcPr>
            <w:tcW w:w="5888" w:type="dxa"/>
            <w:gridSpan w:val="2"/>
            <w:vAlign w:val="center"/>
          </w:tcPr>
          <w:p w14:paraId="5BC5FF1F" w14:textId="77777777" w:rsidR="008D6A44" w:rsidRPr="00381720" w:rsidRDefault="008D6A44" w:rsidP="00434B25">
            <w:pPr>
              <w:keepLines/>
              <w:widowControl w:val="0"/>
              <w:spacing w:after="0" w:line="240" w:lineRule="auto"/>
              <w:rPr>
                <w:rFonts w:ascii="Times New Roman" w:eastAsia="Times New Roman" w:hAnsi="Times New Roman"/>
                <w:sz w:val="18"/>
                <w:szCs w:val="18"/>
                <w:lang w:eastAsia="sl-SI"/>
              </w:rPr>
            </w:pPr>
          </w:p>
          <w:p w14:paraId="55D923F9" w14:textId="77777777" w:rsidR="008D6A44" w:rsidRPr="00381720" w:rsidRDefault="008D6A44" w:rsidP="00434B25">
            <w:pPr>
              <w:keepLines/>
              <w:widowControl w:val="0"/>
              <w:spacing w:after="0" w:line="240" w:lineRule="auto"/>
              <w:rPr>
                <w:rFonts w:ascii="Times New Roman" w:eastAsia="Times New Roman" w:hAnsi="Times New Roman"/>
                <w:sz w:val="18"/>
                <w:szCs w:val="18"/>
                <w:lang w:eastAsia="sl-SI"/>
              </w:rPr>
            </w:pPr>
          </w:p>
        </w:tc>
      </w:tr>
      <w:tr w:rsidR="008D6A44" w:rsidRPr="00381720" w14:paraId="6E4540B8" w14:textId="77777777" w:rsidTr="00260050">
        <w:trPr>
          <w:trHeight w:val="557"/>
          <w:jc w:val="center"/>
        </w:trPr>
        <w:tc>
          <w:tcPr>
            <w:tcW w:w="3681" w:type="dxa"/>
            <w:vAlign w:val="center"/>
          </w:tcPr>
          <w:p w14:paraId="43C3DC8E" w14:textId="77777777" w:rsidR="00260050" w:rsidRPr="00381720" w:rsidRDefault="008D6A44" w:rsidP="00434B25">
            <w:pPr>
              <w:keepLines/>
              <w:widowControl w:val="0"/>
              <w:spacing w:after="0" w:line="240" w:lineRule="auto"/>
              <w:rPr>
                <w:rFonts w:ascii="Tahoma" w:eastAsia="Times New Roman" w:hAnsi="Tahoma" w:cs="Tahoma"/>
                <w:i/>
                <w:sz w:val="18"/>
                <w:szCs w:val="18"/>
                <w:lang w:eastAsia="sl-SI"/>
              </w:rPr>
            </w:pPr>
            <w:r w:rsidRPr="00381720">
              <w:rPr>
                <w:rFonts w:ascii="Tahoma" w:eastAsia="Times New Roman" w:hAnsi="Tahoma" w:cs="Tahoma"/>
                <w:sz w:val="18"/>
                <w:szCs w:val="18"/>
                <w:lang w:eastAsia="sl-SI"/>
              </w:rPr>
              <w:t xml:space="preserve">Okvirna količina/delež (%) javnega naročila </w:t>
            </w:r>
          </w:p>
          <w:p w14:paraId="4BF10B2D" w14:textId="77777777" w:rsidR="008D6A44" w:rsidRPr="00381720" w:rsidRDefault="00260050" w:rsidP="00434B25">
            <w:pPr>
              <w:keepLines/>
              <w:widowControl w:val="0"/>
              <w:spacing w:after="0" w:line="240" w:lineRule="auto"/>
              <w:rPr>
                <w:rFonts w:ascii="Tahoma" w:eastAsia="Times New Roman" w:hAnsi="Tahoma" w:cs="Tahoma"/>
                <w:sz w:val="18"/>
                <w:szCs w:val="18"/>
                <w:lang w:eastAsia="sl-SI"/>
              </w:rPr>
            </w:pPr>
            <w:r w:rsidRPr="00381720">
              <w:rPr>
                <w:rFonts w:ascii="Tahoma" w:eastAsia="Times New Roman" w:hAnsi="Tahoma" w:cs="Tahoma"/>
                <w:i/>
                <w:sz w:val="16"/>
                <w:szCs w:val="18"/>
                <w:lang w:eastAsia="sl-SI"/>
              </w:rPr>
              <w:t>(obligatorno manj kot 100%)</w:t>
            </w:r>
          </w:p>
        </w:tc>
        <w:tc>
          <w:tcPr>
            <w:tcW w:w="5888" w:type="dxa"/>
            <w:gridSpan w:val="2"/>
            <w:vAlign w:val="center"/>
          </w:tcPr>
          <w:p w14:paraId="7946A425" w14:textId="77777777" w:rsidR="008D6A44" w:rsidRPr="00381720" w:rsidRDefault="008D6A44" w:rsidP="00434B25">
            <w:pPr>
              <w:keepLines/>
              <w:widowControl w:val="0"/>
              <w:spacing w:after="0" w:line="240" w:lineRule="auto"/>
              <w:rPr>
                <w:rFonts w:ascii="Times New Roman" w:eastAsia="Times New Roman" w:hAnsi="Times New Roman"/>
                <w:sz w:val="18"/>
                <w:szCs w:val="18"/>
                <w:lang w:eastAsia="sl-SI"/>
              </w:rPr>
            </w:pPr>
          </w:p>
          <w:p w14:paraId="261427BD" w14:textId="77777777" w:rsidR="008D6A44" w:rsidRPr="00381720" w:rsidRDefault="008D6A44" w:rsidP="00434B25">
            <w:pPr>
              <w:keepLines/>
              <w:widowControl w:val="0"/>
              <w:spacing w:after="0" w:line="240" w:lineRule="auto"/>
              <w:rPr>
                <w:rFonts w:ascii="Times New Roman" w:eastAsia="Times New Roman" w:hAnsi="Times New Roman"/>
                <w:sz w:val="18"/>
                <w:szCs w:val="18"/>
                <w:lang w:eastAsia="sl-SI"/>
              </w:rPr>
            </w:pPr>
          </w:p>
        </w:tc>
      </w:tr>
    </w:tbl>
    <w:p w14:paraId="71D0C27C" w14:textId="77777777" w:rsidR="008D6A44" w:rsidRPr="00381720" w:rsidRDefault="008D6A44" w:rsidP="00434B25">
      <w:pPr>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p>
    <w:p w14:paraId="70C201C2" w14:textId="77777777" w:rsidR="008D6A44" w:rsidRPr="00381720" w:rsidRDefault="008D6A44" w:rsidP="00434B25">
      <w:pPr>
        <w:keepLines/>
        <w:widowControl w:val="0"/>
        <w:tabs>
          <w:tab w:val="left" w:pos="5400"/>
        </w:tabs>
        <w:spacing w:after="0" w:line="240" w:lineRule="auto"/>
        <w:rPr>
          <w:rFonts w:ascii="Tahoma" w:eastAsia="Times New Roman" w:hAnsi="Tahoma" w:cs="Tahoma"/>
          <w:sz w:val="20"/>
          <w:szCs w:val="20"/>
          <w:lang w:eastAsia="sl-SI"/>
        </w:rPr>
      </w:pPr>
      <w:r w:rsidRPr="00381720">
        <w:rPr>
          <w:rFonts w:ascii="Tahoma" w:eastAsia="Times New Roman" w:hAnsi="Tahoma" w:cs="Tahoma"/>
          <w:sz w:val="20"/>
          <w:szCs w:val="20"/>
          <w:lang w:eastAsia="sl-SI"/>
        </w:rPr>
        <w:t>Datum: ___________________</w:t>
      </w:r>
      <w:r w:rsidRPr="00381720">
        <w:rPr>
          <w:rFonts w:ascii="Tahoma" w:eastAsia="Times New Roman" w:hAnsi="Tahoma" w:cs="Tahoma"/>
          <w:sz w:val="20"/>
          <w:szCs w:val="20"/>
          <w:lang w:eastAsia="sl-SI"/>
        </w:rPr>
        <w:tab/>
      </w:r>
    </w:p>
    <w:p w14:paraId="5DCA7346" w14:textId="77777777" w:rsidR="008D6A44" w:rsidRPr="00381720" w:rsidRDefault="008D6A44" w:rsidP="00434B25">
      <w:pPr>
        <w:keepLines/>
        <w:widowControl w:val="0"/>
        <w:tabs>
          <w:tab w:val="left" w:pos="5400"/>
        </w:tabs>
        <w:spacing w:after="0" w:line="240" w:lineRule="auto"/>
        <w:rPr>
          <w:rFonts w:ascii="Tahoma" w:eastAsia="Times New Roman" w:hAnsi="Tahoma" w:cs="Tahoma"/>
          <w:sz w:val="16"/>
          <w:szCs w:val="20"/>
          <w:lang w:eastAsia="sl-SI"/>
        </w:rPr>
      </w:pPr>
    </w:p>
    <w:p w14:paraId="3AB531C0" w14:textId="77777777" w:rsidR="008D6A44" w:rsidRPr="00381720" w:rsidRDefault="008D6A44" w:rsidP="00434B25">
      <w:pPr>
        <w:keepLines/>
        <w:widowControl w:val="0"/>
        <w:tabs>
          <w:tab w:val="left" w:pos="5400"/>
        </w:tabs>
        <w:spacing w:after="0" w:line="240" w:lineRule="auto"/>
        <w:rPr>
          <w:rFonts w:ascii="Tahoma" w:eastAsia="Times New Roman" w:hAnsi="Tahoma" w:cs="Tahoma"/>
          <w:sz w:val="20"/>
          <w:szCs w:val="20"/>
          <w:lang w:eastAsia="sl-SI"/>
        </w:rPr>
      </w:pPr>
    </w:p>
    <w:p w14:paraId="54426D1D" w14:textId="77777777" w:rsidR="008D6A44" w:rsidRPr="00381720" w:rsidRDefault="008D6A44" w:rsidP="00434B25">
      <w:pPr>
        <w:keepLines/>
        <w:widowControl w:val="0"/>
        <w:tabs>
          <w:tab w:val="left" w:pos="5400"/>
        </w:tabs>
        <w:spacing w:after="0" w:line="240" w:lineRule="auto"/>
        <w:rPr>
          <w:rFonts w:ascii="Tahoma" w:eastAsia="Times New Roman" w:hAnsi="Tahoma" w:cs="Tahoma"/>
          <w:sz w:val="20"/>
          <w:szCs w:val="20"/>
          <w:lang w:eastAsia="sl-SI"/>
        </w:rPr>
      </w:pPr>
      <w:r w:rsidRPr="00381720">
        <w:rPr>
          <w:rFonts w:ascii="Tahoma" w:eastAsia="Times New Roman" w:hAnsi="Tahoma" w:cs="Tahoma"/>
          <w:sz w:val="20"/>
          <w:szCs w:val="20"/>
          <w:lang w:eastAsia="sl-SI"/>
        </w:rPr>
        <w:t xml:space="preserve">Podpis odgovorne osebe </w:t>
      </w:r>
      <w:r w:rsidRPr="00381720">
        <w:rPr>
          <w:rFonts w:ascii="Tahoma" w:eastAsia="Times New Roman" w:hAnsi="Tahoma" w:cs="Tahoma"/>
          <w:b/>
          <w:sz w:val="20"/>
          <w:szCs w:val="20"/>
          <w:lang w:eastAsia="sl-SI"/>
        </w:rPr>
        <w:t>ponudnika</w:t>
      </w:r>
      <w:r w:rsidRPr="00381720">
        <w:rPr>
          <w:rFonts w:ascii="Tahoma" w:eastAsia="Times New Roman" w:hAnsi="Tahoma" w:cs="Tahoma"/>
          <w:sz w:val="20"/>
          <w:szCs w:val="20"/>
          <w:lang w:eastAsia="sl-SI"/>
        </w:rPr>
        <w:t xml:space="preserve">: </w:t>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t xml:space="preserve">Podpis odgovorne osebe </w:t>
      </w:r>
      <w:r w:rsidRPr="00381720">
        <w:rPr>
          <w:rFonts w:ascii="Tahoma" w:eastAsia="Times New Roman" w:hAnsi="Tahoma" w:cs="Tahoma"/>
          <w:b/>
          <w:sz w:val="20"/>
          <w:szCs w:val="20"/>
          <w:lang w:eastAsia="sl-SI"/>
        </w:rPr>
        <w:t>subjekta</w:t>
      </w:r>
      <w:r w:rsidRPr="00381720">
        <w:rPr>
          <w:rFonts w:ascii="Tahoma" w:eastAsia="Times New Roman" w:hAnsi="Tahoma" w:cs="Tahoma"/>
          <w:sz w:val="20"/>
          <w:szCs w:val="20"/>
          <w:lang w:eastAsia="sl-SI"/>
        </w:rPr>
        <w:t>:</w:t>
      </w:r>
    </w:p>
    <w:p w14:paraId="1360CDA0" w14:textId="77777777" w:rsidR="008D6A44" w:rsidRPr="00381720" w:rsidRDefault="008D6A44" w:rsidP="00434B25">
      <w:pPr>
        <w:keepLines/>
        <w:widowControl w:val="0"/>
        <w:tabs>
          <w:tab w:val="left" w:pos="5400"/>
        </w:tabs>
        <w:spacing w:after="0" w:line="240" w:lineRule="auto"/>
        <w:rPr>
          <w:rFonts w:ascii="Tahoma" w:eastAsia="Times New Roman" w:hAnsi="Tahoma" w:cs="Tahoma"/>
          <w:sz w:val="32"/>
          <w:szCs w:val="20"/>
          <w:lang w:eastAsia="sl-SI"/>
        </w:rPr>
      </w:pPr>
    </w:p>
    <w:p w14:paraId="03BD2FAC" w14:textId="77777777" w:rsidR="008D6A44" w:rsidRPr="00381720" w:rsidRDefault="008D6A44" w:rsidP="00434B25">
      <w:pPr>
        <w:keepLines/>
        <w:widowControl w:val="0"/>
        <w:spacing w:after="0" w:line="240" w:lineRule="auto"/>
        <w:rPr>
          <w:rFonts w:ascii="Tahoma" w:eastAsia="Times New Roman" w:hAnsi="Tahoma" w:cs="Tahoma"/>
          <w:sz w:val="20"/>
          <w:szCs w:val="20"/>
          <w:lang w:eastAsia="sl-SI"/>
        </w:rPr>
      </w:pPr>
      <w:r w:rsidRPr="00381720">
        <w:rPr>
          <w:rFonts w:ascii="Tahoma" w:eastAsia="Times New Roman" w:hAnsi="Tahoma" w:cs="Tahoma"/>
          <w:sz w:val="20"/>
          <w:szCs w:val="20"/>
          <w:lang w:eastAsia="sl-SI"/>
        </w:rPr>
        <w:t>_______________________________</w:t>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t>_______________________________</w:t>
      </w:r>
    </w:p>
    <w:p w14:paraId="0BDA83F9" w14:textId="77777777" w:rsidR="008D6A44" w:rsidRPr="00381720" w:rsidRDefault="008D6A44" w:rsidP="00434B25">
      <w:pPr>
        <w:keepLines/>
        <w:widowControl w:val="0"/>
        <w:tabs>
          <w:tab w:val="left" w:pos="284"/>
        </w:tabs>
        <w:spacing w:after="0" w:line="240" w:lineRule="auto"/>
        <w:jc w:val="both"/>
        <w:rPr>
          <w:rFonts w:ascii="Tahoma" w:eastAsia="Times New Roman" w:hAnsi="Tahoma" w:cs="Tahoma"/>
          <w:b/>
          <w:sz w:val="12"/>
          <w:szCs w:val="20"/>
          <w:lang w:eastAsia="sl-SI"/>
        </w:rPr>
      </w:pPr>
      <w:r w:rsidRPr="00381720">
        <w:rPr>
          <w:rFonts w:ascii="Tahoma" w:eastAsia="Times New Roman" w:hAnsi="Tahoma" w:cs="Tahoma"/>
          <w:b/>
          <w:sz w:val="20"/>
          <w:szCs w:val="20"/>
          <w:lang w:eastAsia="sl-SI"/>
        </w:rPr>
        <w:tab/>
      </w:r>
      <w:r w:rsidRPr="00381720">
        <w:rPr>
          <w:rFonts w:ascii="Tahoma" w:eastAsia="Times New Roman" w:hAnsi="Tahoma" w:cs="Tahoma"/>
          <w:b/>
          <w:sz w:val="20"/>
          <w:szCs w:val="20"/>
          <w:lang w:eastAsia="sl-SI"/>
        </w:rPr>
        <w:tab/>
        <w:t xml:space="preserve">   </w:t>
      </w:r>
    </w:p>
    <w:p w14:paraId="59059A8F" w14:textId="77777777" w:rsidR="008D6A44" w:rsidRPr="00381720" w:rsidRDefault="008D6A44" w:rsidP="00434B25">
      <w:pPr>
        <w:keepLines/>
        <w:widowControl w:val="0"/>
        <w:tabs>
          <w:tab w:val="left" w:pos="284"/>
        </w:tabs>
        <w:spacing w:after="0" w:line="240" w:lineRule="auto"/>
        <w:rPr>
          <w:rFonts w:ascii="Tahoma" w:eastAsia="Times New Roman" w:hAnsi="Tahoma" w:cs="Tahoma"/>
          <w:b/>
          <w:sz w:val="20"/>
          <w:szCs w:val="20"/>
          <w:lang w:eastAsia="sl-SI"/>
        </w:rPr>
      </w:pP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t xml:space="preserve">Žig: </w:t>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r>
      <w:r w:rsidRPr="00381720">
        <w:rPr>
          <w:rFonts w:ascii="Tahoma" w:eastAsia="Times New Roman" w:hAnsi="Tahoma" w:cs="Tahoma"/>
          <w:sz w:val="20"/>
          <w:szCs w:val="20"/>
          <w:lang w:eastAsia="sl-SI"/>
        </w:rPr>
        <w:tab/>
        <w:t xml:space="preserve"> Žig:</w:t>
      </w:r>
    </w:p>
    <w:p w14:paraId="47073525" w14:textId="77777777" w:rsidR="008D6A44" w:rsidRPr="00381720" w:rsidRDefault="008D6A44" w:rsidP="00434B25">
      <w:pPr>
        <w:keepLines/>
        <w:widowControl w:val="0"/>
        <w:tabs>
          <w:tab w:val="left" w:pos="567"/>
          <w:tab w:val="left" w:pos="851"/>
          <w:tab w:val="left" w:pos="993"/>
        </w:tabs>
        <w:spacing w:after="0" w:line="240" w:lineRule="auto"/>
        <w:jc w:val="both"/>
        <w:rPr>
          <w:rFonts w:ascii="Tahoma" w:eastAsia="Times New Roman" w:hAnsi="Tahoma" w:cs="Tahoma"/>
          <w:b/>
          <w:i/>
          <w:sz w:val="18"/>
          <w:szCs w:val="18"/>
          <w:lang w:eastAsia="ar-SA"/>
        </w:rPr>
      </w:pPr>
    </w:p>
    <w:p w14:paraId="7A8E9412" w14:textId="77777777" w:rsidR="008D6A44" w:rsidRPr="00381720" w:rsidRDefault="008D6A44" w:rsidP="00434B25">
      <w:pPr>
        <w:keepLines/>
        <w:widowControl w:val="0"/>
        <w:tabs>
          <w:tab w:val="left" w:pos="567"/>
          <w:tab w:val="left" w:pos="851"/>
          <w:tab w:val="left" w:pos="993"/>
        </w:tabs>
        <w:spacing w:after="0" w:line="240" w:lineRule="auto"/>
        <w:jc w:val="both"/>
        <w:rPr>
          <w:rFonts w:ascii="Tahoma" w:eastAsia="Times New Roman" w:hAnsi="Tahoma" w:cs="Tahoma"/>
          <w:b/>
          <w:i/>
          <w:sz w:val="18"/>
          <w:szCs w:val="18"/>
          <w:lang w:eastAsia="ar-SA"/>
        </w:rPr>
      </w:pPr>
    </w:p>
    <w:p w14:paraId="4AD36941" w14:textId="77777777" w:rsidR="008D6A44" w:rsidRPr="00381720" w:rsidRDefault="008D6A44" w:rsidP="00434B25">
      <w:pPr>
        <w:keepLines/>
        <w:widowControl w:val="0"/>
        <w:tabs>
          <w:tab w:val="left" w:pos="567"/>
          <w:tab w:val="left" w:pos="851"/>
          <w:tab w:val="left" w:pos="993"/>
        </w:tabs>
        <w:spacing w:after="0" w:line="240" w:lineRule="auto"/>
        <w:jc w:val="both"/>
        <w:rPr>
          <w:rFonts w:ascii="Tahoma" w:eastAsia="Times New Roman" w:hAnsi="Tahoma" w:cs="Tahoma"/>
          <w:b/>
          <w:i/>
          <w:sz w:val="18"/>
          <w:szCs w:val="18"/>
          <w:lang w:eastAsia="ar-SA"/>
        </w:rPr>
      </w:pPr>
    </w:p>
    <w:p w14:paraId="2B79C00D" w14:textId="77777777" w:rsidR="007C450A" w:rsidRPr="00381720" w:rsidRDefault="007C450A" w:rsidP="00434B25">
      <w:pPr>
        <w:keepLines/>
        <w:widowControl w:val="0"/>
        <w:tabs>
          <w:tab w:val="left" w:pos="567"/>
          <w:tab w:val="left" w:pos="851"/>
          <w:tab w:val="left" w:pos="993"/>
        </w:tabs>
        <w:spacing w:after="0" w:line="240" w:lineRule="auto"/>
        <w:jc w:val="both"/>
        <w:rPr>
          <w:rFonts w:ascii="Tahoma" w:eastAsia="Times New Roman" w:hAnsi="Tahoma" w:cs="Tahoma"/>
          <w:b/>
          <w:i/>
          <w:sz w:val="18"/>
          <w:szCs w:val="18"/>
          <w:lang w:eastAsia="ar-SA"/>
        </w:rPr>
      </w:pPr>
    </w:p>
    <w:p w14:paraId="78C9799A" w14:textId="77777777" w:rsidR="008D6A44" w:rsidRPr="00381720" w:rsidRDefault="008D6A44" w:rsidP="00434B25">
      <w:pPr>
        <w:keepLines/>
        <w:widowControl w:val="0"/>
        <w:spacing w:after="0" w:line="240" w:lineRule="auto"/>
        <w:jc w:val="both"/>
        <w:rPr>
          <w:rFonts w:ascii="Tahoma" w:eastAsia="Times New Roman" w:hAnsi="Tahoma" w:cs="Tahoma"/>
          <w:b/>
          <w:i/>
          <w:sz w:val="18"/>
          <w:szCs w:val="18"/>
          <w:u w:val="single"/>
          <w:lang w:eastAsia="sl-SI"/>
        </w:rPr>
      </w:pPr>
      <w:r w:rsidRPr="00381720">
        <w:rPr>
          <w:rFonts w:ascii="Tahoma" w:eastAsia="Times New Roman" w:hAnsi="Tahoma" w:cs="Tahoma"/>
          <w:b/>
          <w:i/>
          <w:sz w:val="18"/>
          <w:szCs w:val="18"/>
          <w:u w:val="single"/>
          <w:lang w:eastAsia="sl-SI"/>
        </w:rPr>
        <w:t xml:space="preserve">Opomba: </w:t>
      </w:r>
    </w:p>
    <w:p w14:paraId="644B02B4" w14:textId="77777777" w:rsidR="008D6A44" w:rsidRPr="00381720" w:rsidRDefault="008D6A44" w:rsidP="00434B25">
      <w:pPr>
        <w:keepLines/>
        <w:widowControl w:val="0"/>
        <w:spacing w:after="0" w:line="240" w:lineRule="auto"/>
        <w:jc w:val="both"/>
        <w:rPr>
          <w:rFonts w:ascii="Tahoma" w:eastAsia="Times New Roman" w:hAnsi="Tahoma" w:cs="Tahoma"/>
          <w:i/>
          <w:sz w:val="18"/>
          <w:szCs w:val="20"/>
          <w:lang w:eastAsia="sl-SI"/>
        </w:rPr>
      </w:pPr>
      <w:r w:rsidRPr="00381720">
        <w:rPr>
          <w:rFonts w:ascii="Tahoma" w:eastAsia="Times New Roman" w:hAnsi="Tahoma" w:cs="Tahoma"/>
          <w:i/>
          <w:sz w:val="18"/>
          <w:szCs w:val="20"/>
          <w:lang w:eastAsia="sl-SI"/>
        </w:rPr>
        <w:t>Prilogo je potrebno izpolniti, v kolikor ponudnik uporabi zmogljivost drugih subjektov za izvedbo javnega naročila.</w:t>
      </w:r>
    </w:p>
    <w:p w14:paraId="2CB393AD" w14:textId="77777777" w:rsidR="008D6A44" w:rsidRPr="00381720" w:rsidRDefault="008D6A44" w:rsidP="00434B25">
      <w:pPr>
        <w:keepLines/>
        <w:widowControl w:val="0"/>
        <w:tabs>
          <w:tab w:val="left" w:pos="567"/>
          <w:tab w:val="left" w:pos="851"/>
          <w:tab w:val="left" w:pos="993"/>
        </w:tabs>
        <w:spacing w:after="0" w:line="240" w:lineRule="auto"/>
        <w:jc w:val="both"/>
        <w:rPr>
          <w:rFonts w:ascii="Tahoma" w:eastAsia="Times New Roman" w:hAnsi="Tahoma" w:cs="Tahoma"/>
          <w:b/>
          <w:i/>
          <w:szCs w:val="18"/>
          <w:lang w:eastAsia="ar-SA"/>
        </w:rPr>
      </w:pPr>
    </w:p>
    <w:p w14:paraId="003516FD" w14:textId="77777777" w:rsidR="008D6A44" w:rsidRPr="00381720" w:rsidRDefault="008D6A44" w:rsidP="00434B25">
      <w:pPr>
        <w:keepLines/>
        <w:widowControl w:val="0"/>
        <w:spacing w:after="0" w:line="240" w:lineRule="auto"/>
        <w:jc w:val="both"/>
        <w:rPr>
          <w:rFonts w:ascii="Tahoma" w:eastAsia="Times New Roman" w:hAnsi="Tahoma" w:cs="Tahoma"/>
          <w:b/>
          <w:i/>
          <w:sz w:val="18"/>
          <w:szCs w:val="18"/>
          <w:u w:val="single"/>
          <w:lang w:eastAsia="sl-SI"/>
        </w:rPr>
      </w:pPr>
      <w:r w:rsidRPr="00381720">
        <w:rPr>
          <w:rFonts w:ascii="Tahoma" w:eastAsia="Times New Roman" w:hAnsi="Tahoma" w:cs="Tahoma"/>
          <w:b/>
          <w:i/>
          <w:sz w:val="18"/>
          <w:szCs w:val="18"/>
          <w:u w:val="single"/>
          <w:lang w:eastAsia="sl-SI"/>
        </w:rPr>
        <w:t xml:space="preserve">Navodilo: </w:t>
      </w:r>
    </w:p>
    <w:p w14:paraId="0FBF91CC" w14:textId="77777777" w:rsidR="008D6A44" w:rsidRPr="00381720" w:rsidRDefault="008D6A44" w:rsidP="00434B25">
      <w:pPr>
        <w:keepLines/>
        <w:widowControl w:val="0"/>
        <w:spacing w:after="0" w:line="240" w:lineRule="auto"/>
        <w:jc w:val="both"/>
        <w:rPr>
          <w:rFonts w:ascii="Tahoma" w:eastAsia="Times New Roman" w:hAnsi="Tahoma" w:cs="Tahoma"/>
          <w:i/>
          <w:sz w:val="18"/>
          <w:szCs w:val="20"/>
          <w:lang w:eastAsia="sl-SI"/>
        </w:rPr>
      </w:pPr>
      <w:r w:rsidRPr="00381720">
        <w:rPr>
          <w:rFonts w:ascii="Tahoma" w:eastAsia="Times New Roman" w:hAnsi="Tahoma" w:cs="Tahoma"/>
          <w:i/>
          <w:sz w:val="18"/>
          <w:szCs w:val="20"/>
          <w:lang w:eastAsia="sl-SI"/>
        </w:rPr>
        <w:t>Obrazec se po potrebi kopira!</w:t>
      </w:r>
    </w:p>
    <w:p w14:paraId="43490731" w14:textId="77777777" w:rsidR="008D6A44" w:rsidRPr="00381720" w:rsidRDefault="008D6A44" w:rsidP="00434B25">
      <w:pPr>
        <w:keepLines/>
        <w:widowControl w:val="0"/>
        <w:spacing w:after="0" w:line="240" w:lineRule="auto"/>
        <w:rPr>
          <w:rFonts w:ascii="Times New Roman" w:eastAsia="Times New Roman" w:hAnsi="Times New Roman"/>
          <w:b/>
          <w:sz w:val="20"/>
          <w:szCs w:val="20"/>
          <w:lang w:eastAsia="sl-SI"/>
        </w:rPr>
      </w:pPr>
    </w:p>
    <w:p w14:paraId="63A5C0F7" w14:textId="77777777" w:rsidR="008D6A44" w:rsidRDefault="008D6A44" w:rsidP="00434B25">
      <w:pPr>
        <w:keepLines/>
        <w:widowControl w:val="0"/>
        <w:spacing w:after="0" w:line="240" w:lineRule="auto"/>
        <w:rPr>
          <w:rFonts w:ascii="Tahoma" w:eastAsia="Times New Roman" w:hAnsi="Tahoma" w:cs="Tahoma"/>
          <w:b/>
          <w:i/>
          <w:sz w:val="18"/>
          <w:szCs w:val="20"/>
          <w:u w:val="single"/>
          <w:lang w:eastAsia="sl-SI"/>
        </w:rPr>
      </w:pPr>
      <w:r w:rsidRPr="00381720">
        <w:rPr>
          <w:rFonts w:ascii="Tahoma" w:eastAsia="Times New Roman" w:hAnsi="Tahoma" w:cs="Tahoma"/>
          <w:i/>
          <w:sz w:val="18"/>
          <w:szCs w:val="20"/>
          <w:lang w:eastAsia="sl-SI"/>
        </w:rPr>
        <w:t xml:space="preserve">Ponudnik </w:t>
      </w:r>
      <w:r w:rsidRPr="00381720">
        <w:rPr>
          <w:rFonts w:ascii="Tahoma" w:eastAsia="Times New Roman" w:hAnsi="Tahoma" w:cs="Tahoma"/>
          <w:i/>
          <w:sz w:val="18"/>
          <w:szCs w:val="20"/>
          <w:u w:val="single"/>
          <w:lang w:eastAsia="sl-SI"/>
        </w:rPr>
        <w:t>obrazec</w:t>
      </w:r>
      <w:r w:rsidRPr="00381720">
        <w:rPr>
          <w:rFonts w:ascii="Tahoma" w:eastAsia="Times New Roman" w:hAnsi="Tahoma" w:cs="Tahoma"/>
          <w:b/>
          <w:i/>
          <w:sz w:val="18"/>
          <w:szCs w:val="20"/>
          <w:lang w:eastAsia="sl-SI"/>
        </w:rPr>
        <w:t xml:space="preserve"> </w:t>
      </w:r>
      <w:r w:rsidRPr="00381720">
        <w:rPr>
          <w:rFonts w:ascii="Tahoma" w:eastAsia="Times New Roman" w:hAnsi="Tahoma" w:cs="Tahoma"/>
          <w:i/>
          <w:sz w:val="18"/>
          <w:szCs w:val="20"/>
          <w:lang w:eastAsia="sl-SI"/>
        </w:rPr>
        <w:t>v okviru sistema e-JN</w:t>
      </w:r>
      <w:r w:rsidRPr="00381720">
        <w:rPr>
          <w:rFonts w:ascii="Tahoma" w:eastAsia="Times New Roman" w:hAnsi="Tahoma" w:cs="Tahoma"/>
          <w:b/>
          <w:i/>
          <w:sz w:val="18"/>
          <w:szCs w:val="20"/>
          <w:lang w:eastAsia="sl-SI"/>
        </w:rPr>
        <w:t xml:space="preserve"> </w:t>
      </w:r>
      <w:r w:rsidRPr="00381720">
        <w:rPr>
          <w:rFonts w:ascii="Tahoma" w:eastAsia="Times New Roman" w:hAnsi="Tahoma" w:cs="Tahoma"/>
          <w:b/>
          <w:i/>
          <w:sz w:val="18"/>
          <w:szCs w:val="20"/>
          <w:u w:val="single"/>
          <w:lang w:eastAsia="sl-SI"/>
        </w:rPr>
        <w:t>naloži v razdelek »</w:t>
      </w:r>
      <w:r w:rsidR="00D5678A">
        <w:rPr>
          <w:rFonts w:ascii="Tahoma" w:eastAsia="Times New Roman" w:hAnsi="Tahoma" w:cs="Tahoma"/>
          <w:b/>
          <w:i/>
          <w:sz w:val="18"/>
          <w:szCs w:val="20"/>
          <w:u w:val="single"/>
          <w:lang w:eastAsia="sl-SI"/>
        </w:rPr>
        <w:t>Dokumenti - ostale priloge</w:t>
      </w:r>
      <w:r w:rsidRPr="00381720">
        <w:rPr>
          <w:rFonts w:ascii="Tahoma" w:eastAsia="Times New Roman" w:hAnsi="Tahoma" w:cs="Tahoma"/>
          <w:b/>
          <w:i/>
          <w:sz w:val="18"/>
          <w:szCs w:val="20"/>
          <w:u w:val="single"/>
          <w:lang w:eastAsia="sl-SI"/>
        </w:rPr>
        <w:t>«!!!</w:t>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B93B96" w:rsidRPr="00B93B96" w14:paraId="0685D687" w14:textId="77777777" w:rsidTr="00E145F6">
        <w:tc>
          <w:tcPr>
            <w:tcW w:w="608" w:type="dxa"/>
            <w:tcBorders>
              <w:right w:val="nil"/>
            </w:tcBorders>
          </w:tcPr>
          <w:p w14:paraId="68E8B1CC" w14:textId="77777777" w:rsidR="00B93B96" w:rsidRPr="00B93B96" w:rsidRDefault="00B93B96" w:rsidP="00B93B96">
            <w:pPr>
              <w:keepLines/>
              <w:widowControl w:val="0"/>
              <w:spacing w:after="0" w:line="240" w:lineRule="auto"/>
              <w:jc w:val="both"/>
              <w:rPr>
                <w:rFonts w:ascii="Tahoma" w:eastAsia="Times New Roman" w:hAnsi="Tahoma" w:cs="Tahoma"/>
                <w:sz w:val="20"/>
                <w:szCs w:val="20"/>
                <w:lang w:eastAsia="sl-SI"/>
              </w:rPr>
            </w:pPr>
            <w:r w:rsidRPr="00B93B96">
              <w:rPr>
                <w:rFonts w:ascii="Times New Roman" w:eastAsia="Times New Roman" w:hAnsi="Times New Roman"/>
                <w:sz w:val="20"/>
                <w:szCs w:val="20"/>
                <w:lang w:eastAsia="sl-SI"/>
              </w:rPr>
              <w:lastRenderedPageBreak/>
              <w:br w:type="page"/>
            </w:r>
            <w:r w:rsidRPr="00B93B96">
              <w:rPr>
                <w:rFonts w:ascii="Times New Roman" w:eastAsia="Times New Roman" w:hAnsi="Times New Roman"/>
                <w:sz w:val="20"/>
                <w:szCs w:val="20"/>
                <w:lang w:eastAsia="sl-SI"/>
              </w:rPr>
              <w:br w:type="page"/>
            </w:r>
            <w:r w:rsidRPr="00B93B96">
              <w:rPr>
                <w:rFonts w:ascii="Times New Roman" w:eastAsia="Times New Roman" w:hAnsi="Times New Roman"/>
                <w:sz w:val="20"/>
                <w:szCs w:val="20"/>
                <w:lang w:eastAsia="sl-SI"/>
              </w:rPr>
              <w:br w:type="page"/>
            </w:r>
            <w:r w:rsidRPr="00B93B96">
              <w:rPr>
                <w:rFonts w:ascii="Times New Roman" w:eastAsia="Times New Roman" w:hAnsi="Times New Roman"/>
                <w:sz w:val="20"/>
                <w:szCs w:val="20"/>
                <w:lang w:eastAsia="sl-SI"/>
              </w:rPr>
              <w:br w:type="page"/>
            </w:r>
            <w:r w:rsidRPr="00B93B96">
              <w:rPr>
                <w:rFonts w:ascii="Tahoma" w:eastAsia="Times New Roman" w:hAnsi="Tahoma" w:cs="Tahoma"/>
                <w:sz w:val="20"/>
                <w:szCs w:val="20"/>
                <w:lang w:eastAsia="sl-SI"/>
              </w:rPr>
              <w:br w:type="page"/>
            </w:r>
            <w:r w:rsidRPr="00B93B96">
              <w:rPr>
                <w:rFonts w:ascii="Tahoma" w:eastAsia="Times New Roman" w:hAnsi="Tahoma" w:cs="Tahoma"/>
                <w:b/>
                <w:sz w:val="20"/>
                <w:szCs w:val="20"/>
                <w:lang w:eastAsia="sl-SI"/>
              </w:rPr>
              <w:br w:type="page"/>
            </w:r>
            <w:r w:rsidRPr="00B93B96">
              <w:rPr>
                <w:rFonts w:ascii="Tahoma" w:eastAsia="Times New Roman" w:hAnsi="Tahoma" w:cs="Tahoma"/>
                <w:sz w:val="20"/>
                <w:szCs w:val="20"/>
                <w:lang w:eastAsia="sl-SI"/>
              </w:rPr>
              <w:br w:type="page"/>
            </w:r>
          </w:p>
        </w:tc>
        <w:tc>
          <w:tcPr>
            <w:tcW w:w="7654" w:type="dxa"/>
            <w:tcBorders>
              <w:left w:val="nil"/>
            </w:tcBorders>
            <w:vAlign w:val="bottom"/>
          </w:tcPr>
          <w:p w14:paraId="41F9D8CB" w14:textId="77777777" w:rsidR="00B93B96" w:rsidRPr="00B93B96" w:rsidRDefault="00B93B96" w:rsidP="00B93B96">
            <w:pPr>
              <w:keepLines/>
              <w:widowControl w:val="0"/>
              <w:spacing w:after="0" w:line="240" w:lineRule="auto"/>
              <w:rPr>
                <w:rFonts w:ascii="Tahoma" w:eastAsia="Times New Roman" w:hAnsi="Tahoma" w:cs="Tahoma"/>
                <w:sz w:val="20"/>
                <w:szCs w:val="20"/>
                <w:lang w:eastAsia="sl-SI"/>
              </w:rPr>
            </w:pPr>
            <w:r w:rsidRPr="00B93B96">
              <w:rPr>
                <w:rFonts w:ascii="Tahoma" w:eastAsia="Times New Roman" w:hAnsi="Tahoma" w:cs="Tahoma"/>
                <w:sz w:val="20"/>
                <w:szCs w:val="20"/>
                <w:lang w:eastAsia="sl-SI"/>
              </w:rPr>
              <w:t>SEZNAM REFERENC</w:t>
            </w:r>
          </w:p>
        </w:tc>
        <w:tc>
          <w:tcPr>
            <w:tcW w:w="850" w:type="dxa"/>
            <w:tcBorders>
              <w:right w:val="nil"/>
            </w:tcBorders>
          </w:tcPr>
          <w:p w14:paraId="28FEBCFD" w14:textId="77777777" w:rsidR="00B93B96" w:rsidRPr="00B93B96" w:rsidRDefault="00B93B96" w:rsidP="00B93B96">
            <w:pPr>
              <w:keepLines/>
              <w:widowControl w:val="0"/>
              <w:spacing w:after="0" w:line="240" w:lineRule="auto"/>
              <w:jc w:val="both"/>
              <w:rPr>
                <w:rFonts w:ascii="Tahoma" w:eastAsia="Times New Roman" w:hAnsi="Tahoma" w:cs="Tahoma"/>
                <w:b/>
                <w:sz w:val="20"/>
                <w:szCs w:val="20"/>
                <w:lang w:eastAsia="sl-SI"/>
              </w:rPr>
            </w:pPr>
            <w:r w:rsidRPr="00B93B96">
              <w:rPr>
                <w:rFonts w:ascii="Tahoma" w:eastAsia="Times New Roman" w:hAnsi="Tahoma" w:cs="Tahoma"/>
                <w:b/>
                <w:i/>
                <w:sz w:val="20"/>
                <w:szCs w:val="20"/>
                <w:lang w:eastAsia="sl-SI"/>
              </w:rPr>
              <w:t xml:space="preserve">Priloga </w:t>
            </w:r>
          </w:p>
        </w:tc>
        <w:tc>
          <w:tcPr>
            <w:tcW w:w="576" w:type="dxa"/>
            <w:tcBorders>
              <w:left w:val="nil"/>
            </w:tcBorders>
          </w:tcPr>
          <w:p w14:paraId="4FA4F633" w14:textId="77777777" w:rsidR="00B93B96" w:rsidRPr="00B93B96" w:rsidRDefault="00B93B96" w:rsidP="00B93B96">
            <w:pPr>
              <w:keepLines/>
              <w:widowControl w:val="0"/>
              <w:spacing w:after="0" w:line="240" w:lineRule="auto"/>
              <w:jc w:val="both"/>
              <w:rPr>
                <w:rFonts w:ascii="Tahoma" w:eastAsia="Times New Roman" w:hAnsi="Tahoma" w:cs="Tahoma"/>
                <w:b/>
                <w:i/>
                <w:sz w:val="20"/>
                <w:szCs w:val="20"/>
                <w:lang w:eastAsia="sl-SI"/>
              </w:rPr>
            </w:pPr>
            <w:r w:rsidRPr="00B93B96">
              <w:rPr>
                <w:rFonts w:ascii="Tahoma" w:eastAsia="Times New Roman" w:hAnsi="Tahoma" w:cs="Tahoma"/>
                <w:b/>
                <w:i/>
                <w:sz w:val="20"/>
                <w:szCs w:val="20"/>
                <w:lang w:eastAsia="sl-SI"/>
              </w:rPr>
              <w:t>7</w:t>
            </w:r>
            <w:r>
              <w:rPr>
                <w:rFonts w:ascii="Tahoma" w:eastAsia="Times New Roman" w:hAnsi="Tahoma" w:cs="Tahoma"/>
                <w:b/>
                <w:i/>
                <w:sz w:val="20"/>
                <w:szCs w:val="20"/>
                <w:lang w:eastAsia="sl-SI"/>
              </w:rPr>
              <w:t>/1</w:t>
            </w:r>
          </w:p>
        </w:tc>
      </w:tr>
    </w:tbl>
    <w:p w14:paraId="57839DE8" w14:textId="77777777" w:rsidR="00B93B96" w:rsidRPr="00B93B96" w:rsidRDefault="00B93B96" w:rsidP="00434B25">
      <w:pPr>
        <w:keepLines/>
        <w:widowControl w:val="0"/>
        <w:spacing w:after="0" w:line="240" w:lineRule="auto"/>
        <w:rPr>
          <w:rFonts w:ascii="Times New Roman" w:eastAsia="Times New Roman" w:hAnsi="Times New Roman"/>
          <w:sz w:val="20"/>
          <w:szCs w:val="20"/>
          <w:lang w:eastAsia="sl-SI"/>
        </w:rPr>
      </w:pPr>
    </w:p>
    <w:p w14:paraId="6F4DB534" w14:textId="77777777" w:rsidR="00D36948" w:rsidRPr="00CE1BAD" w:rsidRDefault="00D36948" w:rsidP="00937FAA">
      <w:pPr>
        <w:keepLines/>
        <w:widowControl w:val="0"/>
        <w:jc w:val="right"/>
        <w:rPr>
          <w:rFonts w:ascii="Tahoma" w:hAnsi="Tahoma" w:cs="Tahoma"/>
          <w:i/>
        </w:rPr>
      </w:pPr>
      <w:r w:rsidRPr="00CE1BAD">
        <w:rPr>
          <w:rFonts w:ascii="Tahoma" w:hAnsi="Tahoma" w:cs="Tahoma"/>
          <w:i/>
        </w:rPr>
        <w:t>……/……</w:t>
      </w:r>
    </w:p>
    <w:p w14:paraId="132D89A0" w14:textId="77777777" w:rsidR="00D36948" w:rsidRPr="00A04A23" w:rsidRDefault="00D36948" w:rsidP="00937FAA">
      <w:pPr>
        <w:keepLines/>
        <w:widowControl w:val="0"/>
        <w:jc w:val="right"/>
        <w:rPr>
          <w:rFonts w:ascii="Tahoma" w:hAnsi="Tahoma" w:cs="Tahoma"/>
          <w:i/>
        </w:rPr>
      </w:pPr>
      <w:r w:rsidRPr="00A04A23">
        <w:rPr>
          <w:rFonts w:ascii="Tahoma" w:hAnsi="Tahoma" w:cs="Tahoma"/>
          <w:i/>
        </w:rPr>
        <w:t>(št.</w:t>
      </w:r>
      <w:r>
        <w:rPr>
          <w:rFonts w:ascii="Tahoma" w:hAnsi="Tahoma" w:cs="Tahoma"/>
          <w:i/>
        </w:rPr>
        <w:t xml:space="preserve"> </w:t>
      </w:r>
      <w:r w:rsidRPr="00A04A23">
        <w:rPr>
          <w:rFonts w:ascii="Tahoma" w:hAnsi="Tahoma" w:cs="Tahoma"/>
          <w:i/>
        </w:rPr>
        <w:t>izvoda / št. vseh izvodov)</w:t>
      </w:r>
    </w:p>
    <w:p w14:paraId="55056ACF" w14:textId="77777777" w:rsidR="00A041D4" w:rsidRPr="00A041D4" w:rsidRDefault="00A041D4" w:rsidP="00A041D4">
      <w:pPr>
        <w:pStyle w:val="NavadenTimesNewRoman"/>
        <w:keepLines/>
        <w:jc w:val="both"/>
        <w:rPr>
          <w:rFonts w:ascii="Tahoma" w:hAnsi="Tahoma" w:cs="Tahoma"/>
          <w:b/>
          <w:sz w:val="20"/>
        </w:rPr>
      </w:pPr>
      <w:r w:rsidRPr="00A041D4">
        <w:rPr>
          <w:rFonts w:ascii="Tahoma" w:hAnsi="Tahoma" w:cs="Tahoma"/>
          <w:b/>
          <w:sz w:val="20"/>
        </w:rPr>
        <w:t>Seznam referenčnih del oziroma uspešno izvedenih poslov ponudnika</w:t>
      </w:r>
    </w:p>
    <w:p w14:paraId="4BDF5D11" w14:textId="77777777" w:rsidR="00A041D4" w:rsidRPr="00A041D4" w:rsidRDefault="00A041D4" w:rsidP="00A041D4">
      <w:pPr>
        <w:pStyle w:val="NavadenTimesNewRoman"/>
        <w:keepLines/>
        <w:jc w:val="both"/>
        <w:rPr>
          <w:rFonts w:ascii="Tahoma" w:hAnsi="Tahoma" w:cs="Tahoma"/>
          <w:sz w:val="20"/>
        </w:rPr>
      </w:pPr>
    </w:p>
    <w:p w14:paraId="53023528" w14:textId="77777777" w:rsidR="00A041D4" w:rsidRPr="00A041D4" w:rsidRDefault="00A041D4" w:rsidP="00A041D4">
      <w:pPr>
        <w:pStyle w:val="NavadenTimesNewRoman"/>
        <w:keepLines/>
        <w:jc w:val="both"/>
        <w:rPr>
          <w:rFonts w:ascii="Tahoma" w:hAnsi="Tahoma" w:cs="Tahoma"/>
          <w:sz w:val="20"/>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3800"/>
        <w:gridCol w:w="4198"/>
      </w:tblGrid>
      <w:tr w:rsidR="00A041D4" w:rsidRPr="00A041D4" w14:paraId="16F66C4E" w14:textId="77777777" w:rsidTr="00E145F6">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16BE3386"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zap. št.</w:t>
            </w:r>
          </w:p>
        </w:tc>
        <w:tc>
          <w:tcPr>
            <w:tcW w:w="933" w:type="dxa"/>
            <w:tcBorders>
              <w:top w:val="single" w:sz="2" w:space="0" w:color="auto"/>
              <w:left w:val="single" w:sz="2" w:space="0" w:color="auto"/>
              <w:bottom w:val="single" w:sz="12" w:space="0" w:color="auto"/>
              <w:right w:val="single" w:sz="2" w:space="0" w:color="auto"/>
            </w:tcBorders>
            <w:vAlign w:val="center"/>
          </w:tcPr>
          <w:p w14:paraId="19CB560D"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javni naročnik</w:t>
            </w:r>
          </w:p>
        </w:tc>
        <w:tc>
          <w:tcPr>
            <w:tcW w:w="3800" w:type="dxa"/>
            <w:tcBorders>
              <w:top w:val="single" w:sz="2" w:space="0" w:color="auto"/>
              <w:left w:val="single" w:sz="2" w:space="0" w:color="auto"/>
              <w:bottom w:val="single" w:sz="12" w:space="0" w:color="auto"/>
              <w:right w:val="single" w:sz="2" w:space="0" w:color="auto"/>
            </w:tcBorders>
          </w:tcPr>
          <w:p w14:paraId="28B0F74F" w14:textId="77777777" w:rsidR="00A041D4" w:rsidRPr="00A041D4" w:rsidRDefault="00A041D4" w:rsidP="00A041D4">
            <w:pPr>
              <w:pStyle w:val="NavadenTimesNewRoman"/>
              <w:keepLines/>
              <w:jc w:val="both"/>
              <w:rPr>
                <w:rFonts w:ascii="Tahoma" w:hAnsi="Tahoma" w:cs="Tahoma"/>
                <w:sz w:val="20"/>
              </w:rPr>
            </w:pPr>
          </w:p>
          <w:p w14:paraId="280C4939"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naziv naročnika/investitorja</w:t>
            </w:r>
          </w:p>
        </w:tc>
        <w:tc>
          <w:tcPr>
            <w:tcW w:w="4198" w:type="dxa"/>
            <w:tcBorders>
              <w:top w:val="single" w:sz="2" w:space="0" w:color="auto"/>
              <w:left w:val="single" w:sz="2" w:space="0" w:color="auto"/>
              <w:bottom w:val="single" w:sz="12" w:space="0" w:color="auto"/>
              <w:right w:val="single" w:sz="2" w:space="0" w:color="auto"/>
            </w:tcBorders>
            <w:vAlign w:val="center"/>
          </w:tcPr>
          <w:p w14:paraId="7A61DA08"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predmet naročila</w:t>
            </w:r>
          </w:p>
        </w:tc>
      </w:tr>
      <w:tr w:rsidR="00A041D4" w:rsidRPr="00A041D4" w14:paraId="704FB579" w14:textId="77777777" w:rsidTr="00E145F6">
        <w:trPr>
          <w:trHeight w:val="780"/>
        </w:trPr>
        <w:tc>
          <w:tcPr>
            <w:tcW w:w="637" w:type="dxa"/>
            <w:tcBorders>
              <w:top w:val="nil"/>
            </w:tcBorders>
          </w:tcPr>
          <w:p w14:paraId="06A5A882"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 xml:space="preserve"> </w:t>
            </w:r>
          </w:p>
        </w:tc>
        <w:tc>
          <w:tcPr>
            <w:tcW w:w="933" w:type="dxa"/>
            <w:tcBorders>
              <w:top w:val="nil"/>
            </w:tcBorders>
            <w:vAlign w:val="center"/>
          </w:tcPr>
          <w:p w14:paraId="1C3E313C"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DA</w:t>
            </w:r>
          </w:p>
          <w:p w14:paraId="18F39282" w14:textId="77777777" w:rsidR="00A041D4" w:rsidRPr="00A041D4" w:rsidRDefault="00A041D4" w:rsidP="00A041D4">
            <w:pPr>
              <w:pStyle w:val="NavadenTimesNewRoman"/>
              <w:keepLines/>
              <w:jc w:val="both"/>
              <w:rPr>
                <w:rFonts w:ascii="Tahoma" w:hAnsi="Tahoma" w:cs="Tahoma"/>
                <w:sz w:val="20"/>
              </w:rPr>
            </w:pPr>
          </w:p>
          <w:p w14:paraId="5348322F"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NE</w:t>
            </w:r>
          </w:p>
        </w:tc>
        <w:tc>
          <w:tcPr>
            <w:tcW w:w="3800" w:type="dxa"/>
            <w:tcBorders>
              <w:top w:val="nil"/>
            </w:tcBorders>
          </w:tcPr>
          <w:p w14:paraId="13BA0E51" w14:textId="77777777" w:rsidR="00A041D4" w:rsidRPr="00A041D4" w:rsidRDefault="00A041D4" w:rsidP="00A041D4">
            <w:pPr>
              <w:pStyle w:val="NavadenTimesNewRoman"/>
              <w:keepLines/>
              <w:jc w:val="both"/>
              <w:rPr>
                <w:rFonts w:ascii="Tahoma" w:hAnsi="Tahoma" w:cs="Tahoma"/>
                <w:sz w:val="20"/>
              </w:rPr>
            </w:pPr>
          </w:p>
        </w:tc>
        <w:tc>
          <w:tcPr>
            <w:tcW w:w="4198" w:type="dxa"/>
            <w:tcBorders>
              <w:top w:val="nil"/>
            </w:tcBorders>
          </w:tcPr>
          <w:p w14:paraId="63C3F9B6" w14:textId="77777777" w:rsidR="00A041D4" w:rsidRPr="00A041D4" w:rsidRDefault="00A041D4" w:rsidP="00A041D4">
            <w:pPr>
              <w:pStyle w:val="NavadenTimesNewRoman"/>
              <w:keepLines/>
              <w:jc w:val="both"/>
              <w:rPr>
                <w:rFonts w:ascii="Tahoma" w:hAnsi="Tahoma" w:cs="Tahoma"/>
                <w:sz w:val="20"/>
              </w:rPr>
            </w:pPr>
          </w:p>
        </w:tc>
      </w:tr>
      <w:tr w:rsidR="00A041D4" w:rsidRPr="00A041D4" w14:paraId="17822935" w14:textId="77777777" w:rsidTr="00E145F6">
        <w:trPr>
          <w:trHeight w:val="780"/>
        </w:trPr>
        <w:tc>
          <w:tcPr>
            <w:tcW w:w="637" w:type="dxa"/>
          </w:tcPr>
          <w:p w14:paraId="3CF1D48D" w14:textId="77777777" w:rsidR="00A041D4" w:rsidRPr="00A041D4" w:rsidRDefault="00A041D4" w:rsidP="00A041D4">
            <w:pPr>
              <w:pStyle w:val="NavadenTimesNewRoman"/>
              <w:keepLines/>
              <w:jc w:val="both"/>
              <w:rPr>
                <w:rFonts w:ascii="Tahoma" w:hAnsi="Tahoma" w:cs="Tahoma"/>
                <w:sz w:val="20"/>
              </w:rPr>
            </w:pPr>
          </w:p>
        </w:tc>
        <w:tc>
          <w:tcPr>
            <w:tcW w:w="933" w:type="dxa"/>
            <w:vAlign w:val="center"/>
          </w:tcPr>
          <w:p w14:paraId="2473E6C9"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DA</w:t>
            </w:r>
          </w:p>
          <w:p w14:paraId="0D698464" w14:textId="77777777" w:rsidR="00A041D4" w:rsidRPr="00A041D4" w:rsidRDefault="00A041D4" w:rsidP="00A041D4">
            <w:pPr>
              <w:pStyle w:val="NavadenTimesNewRoman"/>
              <w:keepLines/>
              <w:jc w:val="both"/>
              <w:rPr>
                <w:rFonts w:ascii="Tahoma" w:hAnsi="Tahoma" w:cs="Tahoma"/>
                <w:sz w:val="20"/>
              </w:rPr>
            </w:pPr>
          </w:p>
          <w:p w14:paraId="24089BDD"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NE</w:t>
            </w:r>
          </w:p>
        </w:tc>
        <w:tc>
          <w:tcPr>
            <w:tcW w:w="3800" w:type="dxa"/>
          </w:tcPr>
          <w:p w14:paraId="79503537" w14:textId="77777777" w:rsidR="00A041D4" w:rsidRPr="00A041D4" w:rsidRDefault="00A041D4" w:rsidP="00A041D4">
            <w:pPr>
              <w:pStyle w:val="NavadenTimesNewRoman"/>
              <w:keepLines/>
              <w:jc w:val="both"/>
              <w:rPr>
                <w:rFonts w:ascii="Tahoma" w:hAnsi="Tahoma" w:cs="Tahoma"/>
                <w:sz w:val="20"/>
              </w:rPr>
            </w:pPr>
          </w:p>
        </w:tc>
        <w:tc>
          <w:tcPr>
            <w:tcW w:w="4198" w:type="dxa"/>
          </w:tcPr>
          <w:p w14:paraId="15166735" w14:textId="77777777" w:rsidR="00A041D4" w:rsidRPr="00A041D4" w:rsidRDefault="00A041D4" w:rsidP="00A041D4">
            <w:pPr>
              <w:pStyle w:val="NavadenTimesNewRoman"/>
              <w:keepLines/>
              <w:jc w:val="both"/>
              <w:rPr>
                <w:rFonts w:ascii="Tahoma" w:hAnsi="Tahoma" w:cs="Tahoma"/>
                <w:sz w:val="20"/>
              </w:rPr>
            </w:pPr>
          </w:p>
        </w:tc>
      </w:tr>
      <w:tr w:rsidR="00A041D4" w:rsidRPr="00A041D4" w14:paraId="7268ADF8" w14:textId="77777777" w:rsidTr="00E145F6">
        <w:trPr>
          <w:trHeight w:val="780"/>
        </w:trPr>
        <w:tc>
          <w:tcPr>
            <w:tcW w:w="637" w:type="dxa"/>
          </w:tcPr>
          <w:p w14:paraId="77739EA2" w14:textId="77777777" w:rsidR="00A041D4" w:rsidRPr="00A041D4" w:rsidRDefault="00A041D4" w:rsidP="00A041D4">
            <w:pPr>
              <w:pStyle w:val="NavadenTimesNewRoman"/>
              <w:keepLines/>
              <w:jc w:val="both"/>
              <w:rPr>
                <w:rFonts w:ascii="Tahoma" w:hAnsi="Tahoma" w:cs="Tahoma"/>
                <w:sz w:val="20"/>
              </w:rPr>
            </w:pPr>
          </w:p>
        </w:tc>
        <w:tc>
          <w:tcPr>
            <w:tcW w:w="933" w:type="dxa"/>
            <w:vAlign w:val="center"/>
          </w:tcPr>
          <w:p w14:paraId="29999886"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DA</w:t>
            </w:r>
          </w:p>
          <w:p w14:paraId="047D2746" w14:textId="77777777" w:rsidR="00A041D4" w:rsidRPr="00A041D4" w:rsidRDefault="00A041D4" w:rsidP="00A041D4">
            <w:pPr>
              <w:pStyle w:val="NavadenTimesNewRoman"/>
              <w:keepLines/>
              <w:jc w:val="both"/>
              <w:rPr>
                <w:rFonts w:ascii="Tahoma" w:hAnsi="Tahoma" w:cs="Tahoma"/>
                <w:sz w:val="20"/>
              </w:rPr>
            </w:pPr>
          </w:p>
          <w:p w14:paraId="50584CB2"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NE</w:t>
            </w:r>
          </w:p>
        </w:tc>
        <w:tc>
          <w:tcPr>
            <w:tcW w:w="3800" w:type="dxa"/>
          </w:tcPr>
          <w:p w14:paraId="66831F34" w14:textId="77777777" w:rsidR="00A041D4" w:rsidRPr="00A041D4" w:rsidRDefault="00A041D4" w:rsidP="00A041D4">
            <w:pPr>
              <w:pStyle w:val="NavadenTimesNewRoman"/>
              <w:keepLines/>
              <w:jc w:val="both"/>
              <w:rPr>
                <w:rFonts w:ascii="Tahoma" w:hAnsi="Tahoma" w:cs="Tahoma"/>
                <w:sz w:val="20"/>
              </w:rPr>
            </w:pPr>
          </w:p>
        </w:tc>
        <w:tc>
          <w:tcPr>
            <w:tcW w:w="4198" w:type="dxa"/>
          </w:tcPr>
          <w:p w14:paraId="4F51063A" w14:textId="77777777" w:rsidR="00A041D4" w:rsidRPr="00A041D4" w:rsidRDefault="00A041D4" w:rsidP="00A041D4">
            <w:pPr>
              <w:pStyle w:val="NavadenTimesNewRoman"/>
              <w:keepLines/>
              <w:jc w:val="both"/>
              <w:rPr>
                <w:rFonts w:ascii="Tahoma" w:hAnsi="Tahoma" w:cs="Tahoma"/>
                <w:sz w:val="20"/>
              </w:rPr>
            </w:pPr>
          </w:p>
        </w:tc>
      </w:tr>
      <w:tr w:rsidR="00A041D4" w:rsidRPr="00A041D4" w14:paraId="0426A0C0" w14:textId="77777777" w:rsidTr="00E145F6">
        <w:trPr>
          <w:trHeight w:val="780"/>
        </w:trPr>
        <w:tc>
          <w:tcPr>
            <w:tcW w:w="637" w:type="dxa"/>
          </w:tcPr>
          <w:p w14:paraId="34E6E733" w14:textId="77777777" w:rsidR="00A041D4" w:rsidRPr="00A041D4" w:rsidRDefault="00A041D4" w:rsidP="00A041D4">
            <w:pPr>
              <w:pStyle w:val="NavadenTimesNewRoman"/>
              <w:keepLines/>
              <w:jc w:val="both"/>
              <w:rPr>
                <w:rFonts w:ascii="Tahoma" w:hAnsi="Tahoma" w:cs="Tahoma"/>
                <w:sz w:val="20"/>
              </w:rPr>
            </w:pPr>
          </w:p>
        </w:tc>
        <w:tc>
          <w:tcPr>
            <w:tcW w:w="933" w:type="dxa"/>
            <w:vAlign w:val="center"/>
          </w:tcPr>
          <w:p w14:paraId="19405CC8"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DA</w:t>
            </w:r>
          </w:p>
          <w:p w14:paraId="5534228C" w14:textId="77777777" w:rsidR="00A041D4" w:rsidRPr="00A041D4" w:rsidRDefault="00A041D4" w:rsidP="00A041D4">
            <w:pPr>
              <w:pStyle w:val="NavadenTimesNewRoman"/>
              <w:keepLines/>
              <w:jc w:val="both"/>
              <w:rPr>
                <w:rFonts w:ascii="Tahoma" w:hAnsi="Tahoma" w:cs="Tahoma"/>
                <w:sz w:val="20"/>
              </w:rPr>
            </w:pPr>
          </w:p>
          <w:p w14:paraId="4C1E300C"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NE</w:t>
            </w:r>
          </w:p>
        </w:tc>
        <w:tc>
          <w:tcPr>
            <w:tcW w:w="3800" w:type="dxa"/>
          </w:tcPr>
          <w:p w14:paraId="3D26185F" w14:textId="77777777" w:rsidR="00A041D4" w:rsidRPr="00A041D4" w:rsidRDefault="00A041D4" w:rsidP="00A041D4">
            <w:pPr>
              <w:pStyle w:val="NavadenTimesNewRoman"/>
              <w:keepLines/>
              <w:jc w:val="both"/>
              <w:rPr>
                <w:rFonts w:ascii="Tahoma" w:hAnsi="Tahoma" w:cs="Tahoma"/>
                <w:sz w:val="20"/>
              </w:rPr>
            </w:pPr>
          </w:p>
        </w:tc>
        <w:tc>
          <w:tcPr>
            <w:tcW w:w="4198" w:type="dxa"/>
          </w:tcPr>
          <w:p w14:paraId="7981D072" w14:textId="77777777" w:rsidR="00A041D4" w:rsidRPr="00A041D4" w:rsidRDefault="00A041D4" w:rsidP="00A041D4">
            <w:pPr>
              <w:pStyle w:val="NavadenTimesNewRoman"/>
              <w:keepLines/>
              <w:jc w:val="both"/>
              <w:rPr>
                <w:rFonts w:ascii="Tahoma" w:hAnsi="Tahoma" w:cs="Tahoma"/>
                <w:sz w:val="20"/>
              </w:rPr>
            </w:pPr>
          </w:p>
        </w:tc>
      </w:tr>
      <w:tr w:rsidR="00A041D4" w:rsidRPr="00A041D4" w14:paraId="22661DD3" w14:textId="77777777" w:rsidTr="00E145F6">
        <w:trPr>
          <w:trHeight w:val="780"/>
        </w:trPr>
        <w:tc>
          <w:tcPr>
            <w:tcW w:w="637" w:type="dxa"/>
          </w:tcPr>
          <w:p w14:paraId="58F198A0" w14:textId="77777777" w:rsidR="00A041D4" w:rsidRPr="00A041D4" w:rsidRDefault="00A041D4" w:rsidP="00A041D4">
            <w:pPr>
              <w:pStyle w:val="NavadenTimesNewRoman"/>
              <w:keepLines/>
              <w:jc w:val="both"/>
              <w:rPr>
                <w:rFonts w:ascii="Tahoma" w:hAnsi="Tahoma" w:cs="Tahoma"/>
                <w:sz w:val="20"/>
              </w:rPr>
            </w:pPr>
          </w:p>
        </w:tc>
        <w:tc>
          <w:tcPr>
            <w:tcW w:w="933" w:type="dxa"/>
            <w:vAlign w:val="center"/>
          </w:tcPr>
          <w:p w14:paraId="477918C7"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DA</w:t>
            </w:r>
          </w:p>
          <w:p w14:paraId="0BB85E4B" w14:textId="77777777" w:rsidR="00A041D4" w:rsidRPr="00A041D4" w:rsidRDefault="00A041D4" w:rsidP="00A041D4">
            <w:pPr>
              <w:pStyle w:val="NavadenTimesNewRoman"/>
              <w:keepLines/>
              <w:jc w:val="both"/>
              <w:rPr>
                <w:rFonts w:ascii="Tahoma" w:hAnsi="Tahoma" w:cs="Tahoma"/>
                <w:sz w:val="20"/>
              </w:rPr>
            </w:pPr>
          </w:p>
          <w:p w14:paraId="3B06081D"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NE</w:t>
            </w:r>
          </w:p>
        </w:tc>
        <w:tc>
          <w:tcPr>
            <w:tcW w:w="3800" w:type="dxa"/>
          </w:tcPr>
          <w:p w14:paraId="71720218" w14:textId="77777777" w:rsidR="00A041D4" w:rsidRPr="00A041D4" w:rsidRDefault="00A041D4" w:rsidP="00A041D4">
            <w:pPr>
              <w:pStyle w:val="NavadenTimesNewRoman"/>
              <w:keepLines/>
              <w:jc w:val="both"/>
              <w:rPr>
                <w:rFonts w:ascii="Tahoma" w:hAnsi="Tahoma" w:cs="Tahoma"/>
                <w:sz w:val="20"/>
              </w:rPr>
            </w:pPr>
          </w:p>
        </w:tc>
        <w:tc>
          <w:tcPr>
            <w:tcW w:w="4198" w:type="dxa"/>
          </w:tcPr>
          <w:p w14:paraId="3DC75073" w14:textId="77777777" w:rsidR="00A041D4" w:rsidRPr="00A041D4" w:rsidRDefault="00A041D4" w:rsidP="00A041D4">
            <w:pPr>
              <w:pStyle w:val="NavadenTimesNewRoman"/>
              <w:keepLines/>
              <w:jc w:val="both"/>
              <w:rPr>
                <w:rFonts w:ascii="Tahoma" w:hAnsi="Tahoma" w:cs="Tahoma"/>
                <w:sz w:val="20"/>
              </w:rPr>
            </w:pPr>
          </w:p>
        </w:tc>
      </w:tr>
      <w:tr w:rsidR="00A041D4" w:rsidRPr="00A041D4" w14:paraId="5094852E" w14:textId="77777777" w:rsidTr="00E145F6">
        <w:trPr>
          <w:trHeight w:val="780"/>
        </w:trPr>
        <w:tc>
          <w:tcPr>
            <w:tcW w:w="637" w:type="dxa"/>
          </w:tcPr>
          <w:p w14:paraId="4292FD85" w14:textId="77777777" w:rsidR="00A041D4" w:rsidRPr="00A041D4" w:rsidRDefault="00A041D4" w:rsidP="00A041D4">
            <w:pPr>
              <w:pStyle w:val="NavadenTimesNewRoman"/>
              <w:keepLines/>
              <w:jc w:val="both"/>
              <w:rPr>
                <w:rFonts w:ascii="Tahoma" w:hAnsi="Tahoma" w:cs="Tahoma"/>
                <w:sz w:val="20"/>
              </w:rPr>
            </w:pPr>
          </w:p>
        </w:tc>
        <w:tc>
          <w:tcPr>
            <w:tcW w:w="933" w:type="dxa"/>
            <w:vAlign w:val="center"/>
          </w:tcPr>
          <w:p w14:paraId="1C14B74D"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DA</w:t>
            </w:r>
          </w:p>
          <w:p w14:paraId="61C8D299" w14:textId="77777777" w:rsidR="00A041D4" w:rsidRPr="00A041D4" w:rsidRDefault="00A041D4" w:rsidP="00A041D4">
            <w:pPr>
              <w:pStyle w:val="NavadenTimesNewRoman"/>
              <w:keepLines/>
              <w:jc w:val="both"/>
              <w:rPr>
                <w:rFonts w:ascii="Tahoma" w:hAnsi="Tahoma" w:cs="Tahoma"/>
                <w:sz w:val="20"/>
              </w:rPr>
            </w:pPr>
          </w:p>
          <w:p w14:paraId="70441850"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NE</w:t>
            </w:r>
          </w:p>
        </w:tc>
        <w:tc>
          <w:tcPr>
            <w:tcW w:w="3800" w:type="dxa"/>
          </w:tcPr>
          <w:p w14:paraId="7F65A201" w14:textId="77777777" w:rsidR="00A041D4" w:rsidRPr="00A041D4" w:rsidRDefault="00A041D4" w:rsidP="00A041D4">
            <w:pPr>
              <w:pStyle w:val="NavadenTimesNewRoman"/>
              <w:keepLines/>
              <w:jc w:val="both"/>
              <w:rPr>
                <w:rFonts w:ascii="Tahoma" w:hAnsi="Tahoma" w:cs="Tahoma"/>
                <w:sz w:val="20"/>
              </w:rPr>
            </w:pPr>
          </w:p>
        </w:tc>
        <w:tc>
          <w:tcPr>
            <w:tcW w:w="4198" w:type="dxa"/>
          </w:tcPr>
          <w:p w14:paraId="790504C2" w14:textId="77777777" w:rsidR="00A041D4" w:rsidRPr="00A041D4" w:rsidRDefault="00A041D4" w:rsidP="00A041D4">
            <w:pPr>
              <w:pStyle w:val="NavadenTimesNewRoman"/>
              <w:keepLines/>
              <w:jc w:val="both"/>
              <w:rPr>
                <w:rFonts w:ascii="Tahoma" w:hAnsi="Tahoma" w:cs="Tahoma"/>
                <w:sz w:val="20"/>
              </w:rPr>
            </w:pPr>
          </w:p>
        </w:tc>
      </w:tr>
      <w:tr w:rsidR="00A041D4" w:rsidRPr="00A041D4" w14:paraId="2BCBD81C" w14:textId="77777777" w:rsidTr="00E145F6">
        <w:trPr>
          <w:trHeight w:val="780"/>
        </w:trPr>
        <w:tc>
          <w:tcPr>
            <w:tcW w:w="637" w:type="dxa"/>
          </w:tcPr>
          <w:p w14:paraId="6CC6158B" w14:textId="77777777" w:rsidR="00A041D4" w:rsidRPr="00A041D4" w:rsidRDefault="00A041D4" w:rsidP="00A041D4">
            <w:pPr>
              <w:pStyle w:val="NavadenTimesNewRoman"/>
              <w:keepLines/>
              <w:jc w:val="both"/>
              <w:rPr>
                <w:rFonts w:ascii="Tahoma" w:hAnsi="Tahoma" w:cs="Tahoma"/>
                <w:sz w:val="20"/>
              </w:rPr>
            </w:pPr>
          </w:p>
        </w:tc>
        <w:tc>
          <w:tcPr>
            <w:tcW w:w="933" w:type="dxa"/>
            <w:vAlign w:val="center"/>
          </w:tcPr>
          <w:p w14:paraId="06355B8D"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DA</w:t>
            </w:r>
          </w:p>
          <w:p w14:paraId="4805F2FC" w14:textId="77777777" w:rsidR="00A041D4" w:rsidRPr="00A041D4" w:rsidRDefault="00A041D4" w:rsidP="00A041D4">
            <w:pPr>
              <w:pStyle w:val="NavadenTimesNewRoman"/>
              <w:keepLines/>
              <w:jc w:val="both"/>
              <w:rPr>
                <w:rFonts w:ascii="Tahoma" w:hAnsi="Tahoma" w:cs="Tahoma"/>
                <w:sz w:val="20"/>
              </w:rPr>
            </w:pPr>
          </w:p>
          <w:p w14:paraId="27478152"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NE</w:t>
            </w:r>
          </w:p>
        </w:tc>
        <w:tc>
          <w:tcPr>
            <w:tcW w:w="3800" w:type="dxa"/>
          </w:tcPr>
          <w:p w14:paraId="7D38DD1C" w14:textId="77777777" w:rsidR="00A041D4" w:rsidRPr="00A041D4" w:rsidRDefault="00A041D4" w:rsidP="00A041D4">
            <w:pPr>
              <w:pStyle w:val="NavadenTimesNewRoman"/>
              <w:keepLines/>
              <w:jc w:val="both"/>
              <w:rPr>
                <w:rFonts w:ascii="Tahoma" w:hAnsi="Tahoma" w:cs="Tahoma"/>
                <w:sz w:val="20"/>
              </w:rPr>
            </w:pPr>
          </w:p>
        </w:tc>
        <w:tc>
          <w:tcPr>
            <w:tcW w:w="4198" w:type="dxa"/>
          </w:tcPr>
          <w:p w14:paraId="09876F77" w14:textId="77777777" w:rsidR="00A041D4" w:rsidRPr="00A041D4" w:rsidRDefault="00A041D4" w:rsidP="00A041D4">
            <w:pPr>
              <w:pStyle w:val="NavadenTimesNewRoman"/>
              <w:keepLines/>
              <w:jc w:val="both"/>
              <w:rPr>
                <w:rFonts w:ascii="Tahoma" w:hAnsi="Tahoma" w:cs="Tahoma"/>
                <w:sz w:val="20"/>
              </w:rPr>
            </w:pPr>
          </w:p>
        </w:tc>
      </w:tr>
      <w:tr w:rsidR="00A041D4" w:rsidRPr="00A041D4" w14:paraId="5D797E3F" w14:textId="77777777" w:rsidTr="00E145F6">
        <w:trPr>
          <w:trHeight w:val="866"/>
        </w:trPr>
        <w:tc>
          <w:tcPr>
            <w:tcW w:w="637" w:type="dxa"/>
          </w:tcPr>
          <w:p w14:paraId="462E86A2" w14:textId="77777777" w:rsidR="00A041D4" w:rsidRPr="00A041D4" w:rsidRDefault="00A041D4" w:rsidP="00A041D4">
            <w:pPr>
              <w:pStyle w:val="NavadenTimesNewRoman"/>
              <w:keepLines/>
              <w:jc w:val="both"/>
              <w:rPr>
                <w:rFonts w:ascii="Tahoma" w:hAnsi="Tahoma" w:cs="Tahoma"/>
                <w:sz w:val="20"/>
              </w:rPr>
            </w:pPr>
          </w:p>
        </w:tc>
        <w:tc>
          <w:tcPr>
            <w:tcW w:w="933" w:type="dxa"/>
            <w:vAlign w:val="center"/>
          </w:tcPr>
          <w:p w14:paraId="01EFD43D"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DA</w:t>
            </w:r>
          </w:p>
          <w:p w14:paraId="68ADE466" w14:textId="77777777" w:rsidR="00A041D4" w:rsidRPr="00A041D4" w:rsidRDefault="00A041D4" w:rsidP="00A041D4">
            <w:pPr>
              <w:pStyle w:val="NavadenTimesNewRoman"/>
              <w:keepLines/>
              <w:jc w:val="both"/>
              <w:rPr>
                <w:rFonts w:ascii="Tahoma" w:hAnsi="Tahoma" w:cs="Tahoma"/>
                <w:sz w:val="20"/>
              </w:rPr>
            </w:pPr>
          </w:p>
          <w:p w14:paraId="72201EC1"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NE</w:t>
            </w:r>
          </w:p>
        </w:tc>
        <w:tc>
          <w:tcPr>
            <w:tcW w:w="3800" w:type="dxa"/>
          </w:tcPr>
          <w:p w14:paraId="5548D310" w14:textId="77777777" w:rsidR="00A041D4" w:rsidRPr="00A041D4" w:rsidRDefault="00A041D4" w:rsidP="00A041D4">
            <w:pPr>
              <w:pStyle w:val="NavadenTimesNewRoman"/>
              <w:keepLines/>
              <w:jc w:val="both"/>
              <w:rPr>
                <w:rFonts w:ascii="Tahoma" w:hAnsi="Tahoma" w:cs="Tahoma"/>
                <w:sz w:val="20"/>
              </w:rPr>
            </w:pPr>
          </w:p>
        </w:tc>
        <w:tc>
          <w:tcPr>
            <w:tcW w:w="4198" w:type="dxa"/>
          </w:tcPr>
          <w:p w14:paraId="65D5FDE1" w14:textId="77777777" w:rsidR="00A041D4" w:rsidRPr="00A041D4" w:rsidRDefault="00A041D4" w:rsidP="00A041D4">
            <w:pPr>
              <w:pStyle w:val="NavadenTimesNewRoman"/>
              <w:keepLines/>
              <w:jc w:val="both"/>
              <w:rPr>
                <w:rFonts w:ascii="Tahoma" w:hAnsi="Tahoma" w:cs="Tahoma"/>
                <w:sz w:val="20"/>
              </w:rPr>
            </w:pPr>
          </w:p>
        </w:tc>
      </w:tr>
      <w:tr w:rsidR="00A041D4" w:rsidRPr="00A041D4" w14:paraId="5DBB00C7" w14:textId="77777777" w:rsidTr="00E145F6">
        <w:trPr>
          <w:trHeight w:val="780"/>
        </w:trPr>
        <w:tc>
          <w:tcPr>
            <w:tcW w:w="637" w:type="dxa"/>
          </w:tcPr>
          <w:p w14:paraId="18ED2B1A" w14:textId="77777777" w:rsidR="00A041D4" w:rsidRPr="00A041D4" w:rsidRDefault="00A041D4" w:rsidP="00A041D4">
            <w:pPr>
              <w:pStyle w:val="NavadenTimesNewRoman"/>
              <w:keepLines/>
              <w:jc w:val="both"/>
              <w:rPr>
                <w:rFonts w:ascii="Tahoma" w:hAnsi="Tahoma" w:cs="Tahoma"/>
                <w:sz w:val="20"/>
              </w:rPr>
            </w:pPr>
          </w:p>
        </w:tc>
        <w:tc>
          <w:tcPr>
            <w:tcW w:w="933" w:type="dxa"/>
            <w:vAlign w:val="center"/>
          </w:tcPr>
          <w:p w14:paraId="5D9B53B8"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DA</w:t>
            </w:r>
          </w:p>
          <w:p w14:paraId="2AE79A6E" w14:textId="77777777" w:rsidR="00A041D4" w:rsidRPr="00A041D4" w:rsidRDefault="00A041D4" w:rsidP="00A041D4">
            <w:pPr>
              <w:pStyle w:val="NavadenTimesNewRoman"/>
              <w:keepLines/>
              <w:jc w:val="both"/>
              <w:rPr>
                <w:rFonts w:ascii="Tahoma" w:hAnsi="Tahoma" w:cs="Tahoma"/>
                <w:sz w:val="20"/>
              </w:rPr>
            </w:pPr>
          </w:p>
          <w:p w14:paraId="121C269C"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NE</w:t>
            </w:r>
          </w:p>
        </w:tc>
        <w:tc>
          <w:tcPr>
            <w:tcW w:w="3800" w:type="dxa"/>
          </w:tcPr>
          <w:p w14:paraId="5D01EE6F" w14:textId="77777777" w:rsidR="00A041D4" w:rsidRPr="00A041D4" w:rsidRDefault="00A041D4" w:rsidP="00A041D4">
            <w:pPr>
              <w:pStyle w:val="NavadenTimesNewRoman"/>
              <w:keepLines/>
              <w:jc w:val="both"/>
              <w:rPr>
                <w:rFonts w:ascii="Tahoma" w:hAnsi="Tahoma" w:cs="Tahoma"/>
                <w:sz w:val="20"/>
              </w:rPr>
            </w:pPr>
          </w:p>
        </w:tc>
        <w:tc>
          <w:tcPr>
            <w:tcW w:w="4198" w:type="dxa"/>
          </w:tcPr>
          <w:p w14:paraId="2E250845" w14:textId="77777777" w:rsidR="00A041D4" w:rsidRPr="00A041D4" w:rsidRDefault="00A041D4" w:rsidP="00A041D4">
            <w:pPr>
              <w:pStyle w:val="NavadenTimesNewRoman"/>
              <w:keepLines/>
              <w:jc w:val="both"/>
              <w:rPr>
                <w:rFonts w:ascii="Tahoma" w:hAnsi="Tahoma" w:cs="Tahoma"/>
                <w:sz w:val="20"/>
              </w:rPr>
            </w:pPr>
          </w:p>
        </w:tc>
      </w:tr>
      <w:tr w:rsidR="00A041D4" w:rsidRPr="00A041D4" w14:paraId="7FD9EF9A" w14:textId="77777777" w:rsidTr="00E145F6">
        <w:trPr>
          <w:trHeight w:val="780"/>
        </w:trPr>
        <w:tc>
          <w:tcPr>
            <w:tcW w:w="637" w:type="dxa"/>
          </w:tcPr>
          <w:p w14:paraId="6A19B798" w14:textId="77777777" w:rsidR="00A041D4" w:rsidRPr="00A041D4" w:rsidRDefault="00A041D4" w:rsidP="00A041D4">
            <w:pPr>
              <w:pStyle w:val="NavadenTimesNewRoman"/>
              <w:keepLines/>
              <w:jc w:val="both"/>
              <w:rPr>
                <w:rFonts w:ascii="Tahoma" w:hAnsi="Tahoma" w:cs="Tahoma"/>
                <w:sz w:val="20"/>
              </w:rPr>
            </w:pPr>
          </w:p>
        </w:tc>
        <w:tc>
          <w:tcPr>
            <w:tcW w:w="933" w:type="dxa"/>
            <w:vAlign w:val="center"/>
          </w:tcPr>
          <w:p w14:paraId="77A5323C"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DA</w:t>
            </w:r>
          </w:p>
          <w:p w14:paraId="178516D8" w14:textId="77777777" w:rsidR="00A041D4" w:rsidRPr="00A041D4" w:rsidRDefault="00A041D4" w:rsidP="00A041D4">
            <w:pPr>
              <w:pStyle w:val="NavadenTimesNewRoman"/>
              <w:keepLines/>
              <w:jc w:val="both"/>
              <w:rPr>
                <w:rFonts w:ascii="Tahoma" w:hAnsi="Tahoma" w:cs="Tahoma"/>
                <w:sz w:val="20"/>
              </w:rPr>
            </w:pPr>
          </w:p>
          <w:p w14:paraId="67CA176F"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NE</w:t>
            </w:r>
          </w:p>
        </w:tc>
        <w:tc>
          <w:tcPr>
            <w:tcW w:w="3800" w:type="dxa"/>
          </w:tcPr>
          <w:p w14:paraId="4EF1FBA7" w14:textId="77777777" w:rsidR="00A041D4" w:rsidRPr="00A041D4" w:rsidRDefault="00A041D4" w:rsidP="00A041D4">
            <w:pPr>
              <w:pStyle w:val="NavadenTimesNewRoman"/>
              <w:keepLines/>
              <w:jc w:val="both"/>
              <w:rPr>
                <w:rFonts w:ascii="Tahoma" w:hAnsi="Tahoma" w:cs="Tahoma"/>
                <w:sz w:val="20"/>
              </w:rPr>
            </w:pPr>
          </w:p>
        </w:tc>
        <w:tc>
          <w:tcPr>
            <w:tcW w:w="4198" w:type="dxa"/>
          </w:tcPr>
          <w:p w14:paraId="345018F3" w14:textId="77777777" w:rsidR="00A041D4" w:rsidRPr="00A041D4" w:rsidRDefault="00A041D4" w:rsidP="00A041D4">
            <w:pPr>
              <w:pStyle w:val="NavadenTimesNewRoman"/>
              <w:keepLines/>
              <w:jc w:val="both"/>
              <w:rPr>
                <w:rFonts w:ascii="Tahoma" w:hAnsi="Tahoma" w:cs="Tahoma"/>
                <w:sz w:val="20"/>
              </w:rPr>
            </w:pPr>
          </w:p>
        </w:tc>
      </w:tr>
    </w:tbl>
    <w:p w14:paraId="66C9D22A" w14:textId="77777777" w:rsidR="00A041D4" w:rsidRPr="00A041D4" w:rsidRDefault="00A041D4" w:rsidP="00A041D4">
      <w:pPr>
        <w:pStyle w:val="NavadenTimesNewRoman"/>
        <w:keepLines/>
        <w:jc w:val="both"/>
        <w:rPr>
          <w:rFonts w:ascii="Tahoma" w:hAnsi="Tahoma" w:cs="Tahoma"/>
          <w:sz w:val="20"/>
        </w:rPr>
      </w:pPr>
    </w:p>
    <w:p w14:paraId="679092C3" w14:textId="77777777" w:rsidR="00A041D4" w:rsidRPr="00A041D4" w:rsidRDefault="00A041D4" w:rsidP="00A041D4">
      <w:pPr>
        <w:pStyle w:val="NavadenTimesNewRoman"/>
        <w:keepLines/>
        <w:jc w:val="both"/>
        <w:rPr>
          <w:rFonts w:ascii="Tahoma" w:hAnsi="Tahoma" w:cs="Tahoma"/>
          <w:sz w:val="20"/>
        </w:rPr>
      </w:pPr>
    </w:p>
    <w:p w14:paraId="305B2632" w14:textId="77777777" w:rsidR="00A041D4" w:rsidRPr="00A041D4" w:rsidRDefault="00A041D4" w:rsidP="00A041D4">
      <w:pPr>
        <w:pStyle w:val="NavadenTimesNewRoman"/>
        <w:keepLines/>
        <w:jc w:val="both"/>
        <w:rPr>
          <w:rFonts w:ascii="Tahoma" w:hAnsi="Tahoma" w:cs="Tahoma"/>
          <w:sz w:val="20"/>
        </w:rPr>
      </w:pPr>
    </w:p>
    <w:tbl>
      <w:tblPr>
        <w:tblW w:w="9693" w:type="dxa"/>
        <w:tblInd w:w="30" w:type="dxa"/>
        <w:tblLayout w:type="fixed"/>
        <w:tblCellMar>
          <w:left w:w="30" w:type="dxa"/>
          <w:right w:w="30" w:type="dxa"/>
        </w:tblCellMar>
        <w:tblLook w:val="0000" w:firstRow="0" w:lastRow="0" w:firstColumn="0" w:lastColumn="0" w:noHBand="0" w:noVBand="0"/>
      </w:tblPr>
      <w:tblGrid>
        <w:gridCol w:w="608"/>
        <w:gridCol w:w="2794"/>
        <w:gridCol w:w="2552"/>
        <w:gridCol w:w="2308"/>
        <w:gridCol w:w="850"/>
        <w:gridCol w:w="391"/>
        <w:gridCol w:w="190"/>
      </w:tblGrid>
      <w:tr w:rsidR="00A041D4" w:rsidRPr="00A041D4" w14:paraId="21C47B36" w14:textId="77777777" w:rsidTr="00B93B96">
        <w:trPr>
          <w:gridAfter w:val="1"/>
          <w:wAfter w:w="190" w:type="dxa"/>
          <w:trHeight w:val="235"/>
        </w:trPr>
        <w:tc>
          <w:tcPr>
            <w:tcW w:w="3402" w:type="dxa"/>
            <w:gridSpan w:val="2"/>
            <w:tcBorders>
              <w:bottom w:val="single" w:sz="4" w:space="0" w:color="auto"/>
            </w:tcBorders>
          </w:tcPr>
          <w:p w14:paraId="33D52076" w14:textId="77777777" w:rsidR="00A041D4" w:rsidRPr="00A041D4" w:rsidRDefault="00A041D4" w:rsidP="00A041D4">
            <w:pPr>
              <w:pStyle w:val="NavadenTimesNewRoman"/>
              <w:keepLines/>
              <w:rPr>
                <w:rFonts w:ascii="Tahoma" w:hAnsi="Tahoma" w:cs="Tahoma"/>
                <w:sz w:val="20"/>
              </w:rPr>
            </w:pPr>
          </w:p>
        </w:tc>
        <w:tc>
          <w:tcPr>
            <w:tcW w:w="2552" w:type="dxa"/>
          </w:tcPr>
          <w:p w14:paraId="124B0F9C" w14:textId="77777777" w:rsidR="00A041D4" w:rsidRPr="00A041D4" w:rsidRDefault="00A041D4" w:rsidP="00A041D4">
            <w:pPr>
              <w:pStyle w:val="NavadenTimesNewRoman"/>
              <w:keepLines/>
              <w:jc w:val="both"/>
              <w:rPr>
                <w:rFonts w:ascii="Tahoma" w:hAnsi="Tahoma" w:cs="Tahoma"/>
                <w:sz w:val="20"/>
              </w:rPr>
            </w:pPr>
          </w:p>
        </w:tc>
        <w:tc>
          <w:tcPr>
            <w:tcW w:w="3549" w:type="dxa"/>
            <w:gridSpan w:val="3"/>
            <w:tcBorders>
              <w:bottom w:val="single" w:sz="4" w:space="0" w:color="auto"/>
            </w:tcBorders>
          </w:tcPr>
          <w:p w14:paraId="64A284BF" w14:textId="77777777" w:rsidR="00A041D4" w:rsidRPr="00A041D4" w:rsidRDefault="00A041D4" w:rsidP="00A041D4">
            <w:pPr>
              <w:pStyle w:val="NavadenTimesNewRoman"/>
              <w:keepLines/>
              <w:rPr>
                <w:rFonts w:ascii="Tahoma" w:hAnsi="Tahoma" w:cs="Tahoma"/>
                <w:sz w:val="20"/>
              </w:rPr>
            </w:pPr>
          </w:p>
          <w:p w14:paraId="49CB929D" w14:textId="77777777" w:rsidR="00A041D4" w:rsidRPr="00A041D4" w:rsidRDefault="00A041D4" w:rsidP="00A041D4">
            <w:pPr>
              <w:pStyle w:val="NavadenTimesNewRoman"/>
              <w:keepLines/>
              <w:rPr>
                <w:rFonts w:ascii="Tahoma" w:hAnsi="Tahoma" w:cs="Tahoma"/>
                <w:sz w:val="20"/>
              </w:rPr>
            </w:pPr>
          </w:p>
        </w:tc>
      </w:tr>
      <w:tr w:rsidR="00A041D4" w:rsidRPr="00A041D4" w14:paraId="29A71604" w14:textId="77777777" w:rsidTr="00B93B96">
        <w:trPr>
          <w:gridAfter w:val="1"/>
          <w:wAfter w:w="190" w:type="dxa"/>
          <w:trHeight w:val="235"/>
        </w:trPr>
        <w:tc>
          <w:tcPr>
            <w:tcW w:w="3402" w:type="dxa"/>
            <w:gridSpan w:val="2"/>
            <w:tcBorders>
              <w:top w:val="single" w:sz="4" w:space="0" w:color="auto"/>
            </w:tcBorders>
          </w:tcPr>
          <w:p w14:paraId="09B788DC"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(kraj, datum)</w:t>
            </w:r>
          </w:p>
        </w:tc>
        <w:tc>
          <w:tcPr>
            <w:tcW w:w="2552" w:type="dxa"/>
          </w:tcPr>
          <w:p w14:paraId="610A02E9" w14:textId="77777777" w:rsidR="00A041D4" w:rsidRPr="00A041D4" w:rsidRDefault="00A041D4" w:rsidP="00A041D4">
            <w:pPr>
              <w:pStyle w:val="NavadenTimesNewRoman"/>
              <w:keepLines/>
              <w:jc w:val="both"/>
              <w:rPr>
                <w:rFonts w:ascii="Tahoma" w:hAnsi="Tahoma" w:cs="Tahoma"/>
                <w:sz w:val="20"/>
              </w:rPr>
            </w:pPr>
            <w:r w:rsidRPr="00A041D4">
              <w:rPr>
                <w:rFonts w:ascii="Tahoma" w:hAnsi="Tahoma" w:cs="Tahoma"/>
                <w:sz w:val="20"/>
              </w:rPr>
              <w:t>žig</w:t>
            </w:r>
          </w:p>
        </w:tc>
        <w:tc>
          <w:tcPr>
            <w:tcW w:w="3549" w:type="dxa"/>
            <w:gridSpan w:val="3"/>
            <w:tcBorders>
              <w:top w:val="single" w:sz="4" w:space="0" w:color="auto"/>
            </w:tcBorders>
          </w:tcPr>
          <w:p w14:paraId="581E9E2D" w14:textId="77777777" w:rsidR="00A041D4" w:rsidRPr="00A041D4" w:rsidRDefault="00A041D4" w:rsidP="00A041D4">
            <w:pPr>
              <w:pStyle w:val="NavadenTimesNewRoman"/>
              <w:keepLines/>
              <w:rPr>
                <w:rFonts w:ascii="Tahoma" w:hAnsi="Tahoma" w:cs="Tahoma"/>
                <w:sz w:val="20"/>
              </w:rPr>
            </w:pPr>
            <w:r w:rsidRPr="00A041D4">
              <w:rPr>
                <w:rFonts w:ascii="Tahoma" w:hAnsi="Tahoma" w:cs="Tahoma"/>
                <w:sz w:val="20"/>
              </w:rPr>
              <w:t>(Naziv in podpis ponudnika)</w:t>
            </w:r>
          </w:p>
        </w:tc>
      </w:tr>
      <w:tr w:rsidR="00B93B96" w:rsidRPr="00B93B96" w14:paraId="7347A3C3" w14:textId="77777777" w:rsidTr="00B93B96">
        <w:tblPrEx>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PrEx>
        <w:tc>
          <w:tcPr>
            <w:tcW w:w="608" w:type="dxa"/>
            <w:tcBorders>
              <w:right w:val="nil"/>
            </w:tcBorders>
          </w:tcPr>
          <w:p w14:paraId="0A045FFD" w14:textId="77777777" w:rsidR="00B93B96" w:rsidRPr="00B93B96" w:rsidRDefault="00B93B96" w:rsidP="00B93B96">
            <w:pPr>
              <w:keepLines/>
              <w:widowControl w:val="0"/>
              <w:spacing w:after="0" w:line="240" w:lineRule="auto"/>
              <w:jc w:val="both"/>
              <w:rPr>
                <w:rFonts w:ascii="Tahoma" w:eastAsia="Times New Roman" w:hAnsi="Tahoma" w:cs="Tahoma"/>
                <w:sz w:val="20"/>
                <w:szCs w:val="20"/>
                <w:lang w:eastAsia="sl-SI"/>
              </w:rPr>
            </w:pPr>
            <w:r w:rsidRPr="00B93B96">
              <w:rPr>
                <w:rFonts w:ascii="Times New Roman" w:eastAsia="Times New Roman" w:hAnsi="Times New Roman"/>
                <w:sz w:val="20"/>
                <w:szCs w:val="20"/>
                <w:lang w:eastAsia="sl-SI"/>
              </w:rPr>
              <w:lastRenderedPageBreak/>
              <w:br w:type="page"/>
            </w:r>
            <w:r w:rsidRPr="00B93B96">
              <w:rPr>
                <w:rFonts w:ascii="Times New Roman" w:eastAsia="Times New Roman" w:hAnsi="Times New Roman"/>
                <w:sz w:val="20"/>
                <w:szCs w:val="20"/>
                <w:lang w:eastAsia="sl-SI"/>
              </w:rPr>
              <w:br w:type="page"/>
            </w:r>
            <w:r w:rsidRPr="00B93B96">
              <w:rPr>
                <w:rFonts w:ascii="Times New Roman" w:eastAsia="Times New Roman" w:hAnsi="Times New Roman"/>
                <w:sz w:val="20"/>
                <w:szCs w:val="20"/>
                <w:lang w:eastAsia="sl-SI"/>
              </w:rPr>
              <w:br w:type="page"/>
            </w:r>
            <w:r w:rsidRPr="00B93B96">
              <w:rPr>
                <w:rFonts w:ascii="Times New Roman" w:eastAsia="Times New Roman" w:hAnsi="Times New Roman"/>
                <w:sz w:val="20"/>
                <w:szCs w:val="20"/>
                <w:lang w:eastAsia="sl-SI"/>
              </w:rPr>
              <w:br w:type="page"/>
            </w:r>
            <w:r w:rsidRPr="00B93B96">
              <w:rPr>
                <w:rFonts w:ascii="Tahoma" w:eastAsia="Times New Roman" w:hAnsi="Tahoma" w:cs="Tahoma"/>
                <w:sz w:val="20"/>
                <w:szCs w:val="20"/>
                <w:lang w:eastAsia="sl-SI"/>
              </w:rPr>
              <w:br w:type="page"/>
            </w:r>
            <w:r w:rsidRPr="00B93B96">
              <w:rPr>
                <w:rFonts w:ascii="Tahoma" w:eastAsia="Times New Roman" w:hAnsi="Tahoma" w:cs="Tahoma"/>
                <w:b/>
                <w:sz w:val="20"/>
                <w:szCs w:val="20"/>
                <w:lang w:eastAsia="sl-SI"/>
              </w:rPr>
              <w:br w:type="page"/>
            </w:r>
            <w:r w:rsidRPr="00B93B96">
              <w:rPr>
                <w:rFonts w:ascii="Tahoma" w:eastAsia="Times New Roman" w:hAnsi="Tahoma" w:cs="Tahoma"/>
                <w:sz w:val="20"/>
                <w:szCs w:val="20"/>
                <w:lang w:eastAsia="sl-SI"/>
              </w:rPr>
              <w:br w:type="page"/>
            </w:r>
          </w:p>
        </w:tc>
        <w:tc>
          <w:tcPr>
            <w:tcW w:w="7654" w:type="dxa"/>
            <w:gridSpan w:val="3"/>
            <w:tcBorders>
              <w:left w:val="nil"/>
            </w:tcBorders>
            <w:vAlign w:val="bottom"/>
          </w:tcPr>
          <w:p w14:paraId="64E319CA" w14:textId="77777777" w:rsidR="00B93B96" w:rsidRPr="00B93B96" w:rsidRDefault="00B93B96" w:rsidP="00B93B96">
            <w:pPr>
              <w:keepLines/>
              <w:widowControl w:val="0"/>
              <w:spacing w:after="0" w:line="240" w:lineRule="auto"/>
              <w:rPr>
                <w:rFonts w:ascii="Tahoma" w:eastAsia="Times New Roman" w:hAnsi="Tahoma" w:cs="Tahoma"/>
                <w:sz w:val="20"/>
                <w:szCs w:val="20"/>
                <w:lang w:eastAsia="sl-SI"/>
              </w:rPr>
            </w:pPr>
            <w:r w:rsidRPr="00B93B96">
              <w:rPr>
                <w:rFonts w:ascii="Tahoma" w:eastAsia="Times New Roman" w:hAnsi="Tahoma" w:cs="Tahoma"/>
                <w:sz w:val="20"/>
                <w:szCs w:val="20"/>
                <w:lang w:eastAsia="sl-SI"/>
              </w:rPr>
              <w:t>POTRDITEV REFERENC S STRANI POSAMEZNIH NAROČNIKOV</w:t>
            </w:r>
          </w:p>
        </w:tc>
        <w:tc>
          <w:tcPr>
            <w:tcW w:w="850" w:type="dxa"/>
            <w:tcBorders>
              <w:right w:val="nil"/>
            </w:tcBorders>
          </w:tcPr>
          <w:p w14:paraId="77615304" w14:textId="77777777" w:rsidR="00B93B96" w:rsidRPr="00B93B96" w:rsidRDefault="00B93B96" w:rsidP="00B93B96">
            <w:pPr>
              <w:keepLines/>
              <w:widowControl w:val="0"/>
              <w:spacing w:after="0" w:line="240" w:lineRule="auto"/>
              <w:jc w:val="both"/>
              <w:rPr>
                <w:rFonts w:ascii="Tahoma" w:eastAsia="Times New Roman" w:hAnsi="Tahoma" w:cs="Tahoma"/>
                <w:b/>
                <w:sz w:val="20"/>
                <w:szCs w:val="20"/>
                <w:lang w:eastAsia="sl-SI"/>
              </w:rPr>
            </w:pPr>
            <w:r w:rsidRPr="00B93B96">
              <w:rPr>
                <w:rFonts w:ascii="Tahoma" w:eastAsia="Times New Roman" w:hAnsi="Tahoma" w:cs="Tahoma"/>
                <w:b/>
                <w:i/>
                <w:sz w:val="20"/>
                <w:szCs w:val="20"/>
                <w:lang w:eastAsia="sl-SI"/>
              </w:rPr>
              <w:t xml:space="preserve">Priloga </w:t>
            </w:r>
          </w:p>
        </w:tc>
        <w:tc>
          <w:tcPr>
            <w:tcW w:w="576" w:type="dxa"/>
            <w:gridSpan w:val="2"/>
            <w:tcBorders>
              <w:left w:val="nil"/>
            </w:tcBorders>
          </w:tcPr>
          <w:p w14:paraId="6BBAAB39" w14:textId="77777777" w:rsidR="00B93B96" w:rsidRPr="00B93B96" w:rsidRDefault="00B93B96" w:rsidP="00B93B96">
            <w:pPr>
              <w:keepLines/>
              <w:widowControl w:val="0"/>
              <w:spacing w:after="0" w:line="240" w:lineRule="auto"/>
              <w:jc w:val="both"/>
              <w:rPr>
                <w:rFonts w:ascii="Tahoma" w:eastAsia="Times New Roman" w:hAnsi="Tahoma" w:cs="Tahoma"/>
                <w:b/>
                <w:i/>
                <w:sz w:val="20"/>
                <w:szCs w:val="20"/>
                <w:lang w:eastAsia="sl-SI"/>
              </w:rPr>
            </w:pPr>
            <w:r>
              <w:rPr>
                <w:rFonts w:ascii="Tahoma" w:eastAsia="Times New Roman" w:hAnsi="Tahoma" w:cs="Tahoma"/>
                <w:b/>
                <w:i/>
                <w:sz w:val="20"/>
                <w:szCs w:val="20"/>
                <w:lang w:eastAsia="sl-SI"/>
              </w:rPr>
              <w:t>7/2</w:t>
            </w:r>
          </w:p>
        </w:tc>
      </w:tr>
    </w:tbl>
    <w:p w14:paraId="1E626C00" w14:textId="77777777" w:rsidR="00524CD2" w:rsidRDefault="00524CD2" w:rsidP="00937FAA">
      <w:pPr>
        <w:pStyle w:val="NavadenTimesNewRoman"/>
        <w:keepLines/>
        <w:widowControl/>
        <w:jc w:val="both"/>
        <w:rPr>
          <w:rFonts w:ascii="Tahoma" w:hAnsi="Tahoma" w:cs="Tahoma"/>
          <w:sz w:val="18"/>
          <w:szCs w:val="18"/>
        </w:rPr>
      </w:pPr>
    </w:p>
    <w:p w14:paraId="40D5EEBA" w14:textId="77777777" w:rsidR="00D36948" w:rsidRPr="00937FAA" w:rsidRDefault="00D36948" w:rsidP="00937FAA">
      <w:pPr>
        <w:pStyle w:val="NavadenTimesNewRoman"/>
        <w:keepLines/>
        <w:widowControl/>
        <w:jc w:val="both"/>
        <w:rPr>
          <w:rFonts w:ascii="Tahoma" w:hAnsi="Tahoma" w:cs="Tahoma"/>
          <w:sz w:val="18"/>
          <w:szCs w:val="18"/>
        </w:rPr>
      </w:pPr>
      <w:r w:rsidRPr="00937FAA">
        <w:rPr>
          <w:rFonts w:ascii="Tahoma" w:hAnsi="Tahoma" w:cs="Tahoma"/>
          <w:sz w:val="18"/>
          <w:szCs w:val="18"/>
        </w:rPr>
        <w:t>Izjavljamo, da so spodaj navedeni podatki o referenčnih delih resnični. Na podlagi poziva bomo naročniku v zahtevanem roku predložili dodatna dokazila o uspešni izvedbi navedenih referenčnih del oziroma uspešno izvedenih poslov ponudnika.</w:t>
      </w:r>
    </w:p>
    <w:p w14:paraId="6A342E48" w14:textId="77777777" w:rsidR="00D36948" w:rsidRPr="00937FAA" w:rsidRDefault="00D36948" w:rsidP="00937FAA">
      <w:pPr>
        <w:pStyle w:val="NavadenTimesNewRoman"/>
        <w:keepLines/>
        <w:widowControl/>
        <w:jc w:val="both"/>
        <w:rPr>
          <w:rFonts w:ascii="Tahoma" w:hAnsi="Tahoma" w:cs="Tahoma"/>
          <w:sz w:val="18"/>
          <w:szCs w:val="18"/>
        </w:rPr>
      </w:pPr>
    </w:p>
    <w:tbl>
      <w:tblPr>
        <w:tblW w:w="949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76"/>
        <w:gridCol w:w="4222"/>
      </w:tblGrid>
      <w:tr w:rsidR="00D36948" w:rsidRPr="00937FAA" w14:paraId="6A3B63A0" w14:textId="77777777" w:rsidTr="00937FAA">
        <w:trPr>
          <w:trHeight w:val="310"/>
        </w:trPr>
        <w:tc>
          <w:tcPr>
            <w:tcW w:w="5276" w:type="dxa"/>
            <w:vAlign w:val="center"/>
          </w:tcPr>
          <w:p w14:paraId="6EE082C1" w14:textId="77777777" w:rsidR="00D36948" w:rsidRPr="00937FAA" w:rsidRDefault="00D36948" w:rsidP="00937FAA">
            <w:pPr>
              <w:pStyle w:val="NavadenTimesNewRoman"/>
              <w:keepLines/>
              <w:widowControl/>
              <w:rPr>
                <w:rFonts w:ascii="Tahoma" w:hAnsi="Tahoma" w:cs="Tahoma"/>
                <w:sz w:val="18"/>
                <w:szCs w:val="18"/>
              </w:rPr>
            </w:pPr>
            <w:r w:rsidRPr="00937FAA">
              <w:rPr>
                <w:rFonts w:ascii="Tahoma" w:hAnsi="Tahoma" w:cs="Tahoma"/>
                <w:sz w:val="18"/>
                <w:szCs w:val="18"/>
              </w:rPr>
              <w:t>Naročnik (Izdajatelj reference):</w:t>
            </w:r>
          </w:p>
        </w:tc>
        <w:tc>
          <w:tcPr>
            <w:tcW w:w="4222" w:type="dxa"/>
          </w:tcPr>
          <w:p w14:paraId="360516F5" w14:textId="77777777" w:rsidR="00D36948" w:rsidRPr="00937FAA" w:rsidRDefault="00D36948" w:rsidP="00937FAA">
            <w:pPr>
              <w:pStyle w:val="NavadenTimesNewRoman"/>
              <w:keepLines/>
              <w:widowControl/>
              <w:rPr>
                <w:rFonts w:ascii="Tahoma" w:hAnsi="Tahoma" w:cs="Tahoma"/>
                <w:sz w:val="18"/>
                <w:szCs w:val="18"/>
              </w:rPr>
            </w:pPr>
          </w:p>
          <w:p w14:paraId="7C4E7DC2" w14:textId="77777777" w:rsidR="00D36948" w:rsidRPr="00937FAA" w:rsidRDefault="00D36948" w:rsidP="00937FAA">
            <w:pPr>
              <w:pStyle w:val="NavadenTimesNewRoman"/>
              <w:keepLines/>
              <w:widowControl/>
              <w:rPr>
                <w:rFonts w:ascii="Tahoma" w:hAnsi="Tahoma" w:cs="Tahoma"/>
                <w:sz w:val="18"/>
                <w:szCs w:val="18"/>
              </w:rPr>
            </w:pPr>
          </w:p>
        </w:tc>
      </w:tr>
      <w:tr w:rsidR="00D36948" w:rsidRPr="00937FAA" w14:paraId="1D51DCB6" w14:textId="77777777" w:rsidTr="00937FAA">
        <w:trPr>
          <w:trHeight w:val="375"/>
        </w:trPr>
        <w:tc>
          <w:tcPr>
            <w:tcW w:w="5276" w:type="dxa"/>
            <w:vAlign w:val="center"/>
          </w:tcPr>
          <w:p w14:paraId="0369DD8D" w14:textId="77777777" w:rsidR="00D36948" w:rsidRPr="00937FAA" w:rsidRDefault="00D36948" w:rsidP="00937FAA">
            <w:pPr>
              <w:pStyle w:val="NavadenTimesNewRoman"/>
              <w:keepLines/>
              <w:widowControl/>
              <w:rPr>
                <w:rFonts w:ascii="Tahoma" w:hAnsi="Tahoma" w:cs="Tahoma"/>
                <w:sz w:val="18"/>
                <w:szCs w:val="18"/>
              </w:rPr>
            </w:pPr>
            <w:r w:rsidRPr="00937FAA">
              <w:rPr>
                <w:rFonts w:ascii="Tahoma" w:hAnsi="Tahoma" w:cs="Tahoma"/>
                <w:sz w:val="18"/>
                <w:szCs w:val="18"/>
              </w:rPr>
              <w:t>Naslov:</w:t>
            </w:r>
          </w:p>
        </w:tc>
        <w:tc>
          <w:tcPr>
            <w:tcW w:w="4222" w:type="dxa"/>
          </w:tcPr>
          <w:p w14:paraId="0F651755" w14:textId="77777777" w:rsidR="00D36948" w:rsidRPr="00937FAA" w:rsidRDefault="00D36948" w:rsidP="00937FAA">
            <w:pPr>
              <w:pStyle w:val="NavadenTimesNewRoman"/>
              <w:keepLines/>
              <w:widowControl/>
              <w:rPr>
                <w:rFonts w:ascii="Tahoma" w:hAnsi="Tahoma" w:cs="Tahoma"/>
                <w:b/>
                <w:sz w:val="18"/>
                <w:szCs w:val="18"/>
              </w:rPr>
            </w:pPr>
          </w:p>
          <w:p w14:paraId="343CD8B1" w14:textId="77777777" w:rsidR="00D36948" w:rsidRPr="00937FAA" w:rsidRDefault="00D36948" w:rsidP="00937FAA">
            <w:pPr>
              <w:pStyle w:val="NavadenTimesNewRoman"/>
              <w:keepLines/>
              <w:widowControl/>
              <w:rPr>
                <w:rFonts w:ascii="Tahoma" w:hAnsi="Tahoma" w:cs="Tahoma"/>
                <w:b/>
                <w:sz w:val="18"/>
                <w:szCs w:val="18"/>
              </w:rPr>
            </w:pPr>
          </w:p>
        </w:tc>
      </w:tr>
      <w:tr w:rsidR="00D36948" w:rsidRPr="00937FAA" w14:paraId="787DB0AB" w14:textId="77777777" w:rsidTr="00937FAA">
        <w:trPr>
          <w:trHeight w:val="601"/>
        </w:trPr>
        <w:tc>
          <w:tcPr>
            <w:tcW w:w="5276" w:type="dxa"/>
            <w:vAlign w:val="center"/>
          </w:tcPr>
          <w:p w14:paraId="688D06DC" w14:textId="77777777" w:rsidR="00D36948" w:rsidRPr="00937FAA" w:rsidRDefault="00D36948" w:rsidP="00937FAA">
            <w:pPr>
              <w:pStyle w:val="NavadenTimesNewRoman"/>
              <w:keepLines/>
              <w:widowControl/>
              <w:rPr>
                <w:rFonts w:ascii="Tahoma" w:hAnsi="Tahoma" w:cs="Tahoma"/>
                <w:sz w:val="18"/>
                <w:szCs w:val="18"/>
              </w:rPr>
            </w:pPr>
            <w:r w:rsidRPr="00937FAA">
              <w:rPr>
                <w:rFonts w:ascii="Tahoma" w:hAnsi="Tahoma" w:cs="Tahoma"/>
                <w:sz w:val="18"/>
                <w:szCs w:val="18"/>
              </w:rPr>
              <w:t>Izvajalec:</w:t>
            </w:r>
          </w:p>
        </w:tc>
        <w:tc>
          <w:tcPr>
            <w:tcW w:w="4222" w:type="dxa"/>
          </w:tcPr>
          <w:p w14:paraId="054D1079" w14:textId="77777777" w:rsidR="00D36948" w:rsidRPr="00937FAA" w:rsidRDefault="00D36948" w:rsidP="00937FAA">
            <w:pPr>
              <w:pStyle w:val="NavadenTimesNewRoman"/>
              <w:keepLines/>
              <w:widowControl/>
              <w:rPr>
                <w:rFonts w:ascii="Tahoma" w:hAnsi="Tahoma" w:cs="Tahoma"/>
                <w:sz w:val="18"/>
                <w:szCs w:val="18"/>
              </w:rPr>
            </w:pPr>
          </w:p>
        </w:tc>
      </w:tr>
      <w:tr w:rsidR="00D36948" w:rsidRPr="00937FAA" w14:paraId="57142D2F" w14:textId="77777777" w:rsidTr="00937FAA">
        <w:trPr>
          <w:trHeight w:val="598"/>
        </w:trPr>
        <w:tc>
          <w:tcPr>
            <w:tcW w:w="5276" w:type="dxa"/>
            <w:vAlign w:val="center"/>
          </w:tcPr>
          <w:p w14:paraId="08EF919A" w14:textId="77777777" w:rsidR="00D36948" w:rsidRPr="00937FAA" w:rsidRDefault="00D36948" w:rsidP="00937FAA">
            <w:pPr>
              <w:pStyle w:val="NavadenTimesNewRoman"/>
              <w:keepLines/>
              <w:widowControl/>
              <w:rPr>
                <w:rFonts w:ascii="Tahoma" w:hAnsi="Tahoma" w:cs="Tahoma"/>
                <w:sz w:val="18"/>
                <w:szCs w:val="18"/>
              </w:rPr>
            </w:pPr>
            <w:r w:rsidRPr="00937FAA">
              <w:rPr>
                <w:rFonts w:ascii="Tahoma" w:hAnsi="Tahoma" w:cs="Tahoma"/>
                <w:sz w:val="18"/>
                <w:szCs w:val="18"/>
              </w:rPr>
              <w:t>Kontaktna oseba naročnika (izdajatelja reference):</w:t>
            </w:r>
          </w:p>
        </w:tc>
        <w:tc>
          <w:tcPr>
            <w:tcW w:w="4222" w:type="dxa"/>
          </w:tcPr>
          <w:p w14:paraId="69B16FA0" w14:textId="77777777" w:rsidR="00D36948" w:rsidRPr="00937FAA" w:rsidRDefault="00D36948" w:rsidP="00937FAA">
            <w:pPr>
              <w:pStyle w:val="NavadenTimesNewRoman"/>
              <w:keepLines/>
              <w:widowControl/>
              <w:rPr>
                <w:rFonts w:ascii="Tahoma" w:hAnsi="Tahoma" w:cs="Tahoma"/>
                <w:sz w:val="18"/>
                <w:szCs w:val="18"/>
              </w:rPr>
            </w:pPr>
          </w:p>
        </w:tc>
      </w:tr>
      <w:tr w:rsidR="00D36948" w:rsidRPr="00937FAA" w14:paraId="7BFB52F9" w14:textId="77777777" w:rsidTr="00937FAA">
        <w:trPr>
          <w:trHeight w:val="422"/>
        </w:trPr>
        <w:tc>
          <w:tcPr>
            <w:tcW w:w="5276" w:type="dxa"/>
            <w:vAlign w:val="center"/>
          </w:tcPr>
          <w:p w14:paraId="3C1638AB" w14:textId="77777777" w:rsidR="00D36948" w:rsidRPr="00937FAA" w:rsidRDefault="00D36948" w:rsidP="00937FAA">
            <w:pPr>
              <w:pStyle w:val="NavadenTimesNewRoman"/>
              <w:keepLines/>
              <w:widowControl/>
              <w:rPr>
                <w:rFonts w:ascii="Tahoma" w:hAnsi="Tahoma" w:cs="Tahoma"/>
                <w:sz w:val="18"/>
                <w:szCs w:val="18"/>
              </w:rPr>
            </w:pPr>
            <w:r w:rsidRPr="00937FAA">
              <w:rPr>
                <w:rFonts w:ascii="Tahoma" w:hAnsi="Tahoma" w:cs="Tahoma"/>
                <w:sz w:val="18"/>
                <w:szCs w:val="18"/>
              </w:rPr>
              <w:t>Telefonska številka:</w:t>
            </w:r>
          </w:p>
          <w:p w14:paraId="3B88D4BC" w14:textId="77777777" w:rsidR="00D36948" w:rsidRPr="00937FAA" w:rsidRDefault="00D36948" w:rsidP="00937FAA">
            <w:pPr>
              <w:pStyle w:val="NavadenTimesNewRoman"/>
              <w:keepLines/>
              <w:widowControl/>
              <w:rPr>
                <w:rFonts w:ascii="Tahoma" w:hAnsi="Tahoma" w:cs="Tahoma"/>
                <w:sz w:val="18"/>
                <w:szCs w:val="18"/>
              </w:rPr>
            </w:pPr>
            <w:r w:rsidRPr="00937FAA">
              <w:rPr>
                <w:rFonts w:ascii="Tahoma" w:hAnsi="Tahoma" w:cs="Tahoma"/>
                <w:sz w:val="18"/>
                <w:szCs w:val="18"/>
              </w:rPr>
              <w:t>E-mail:</w:t>
            </w:r>
          </w:p>
        </w:tc>
        <w:tc>
          <w:tcPr>
            <w:tcW w:w="4222" w:type="dxa"/>
          </w:tcPr>
          <w:p w14:paraId="0B55F742" w14:textId="77777777" w:rsidR="00D36948" w:rsidRPr="00937FAA" w:rsidRDefault="00D36948" w:rsidP="00937FAA">
            <w:pPr>
              <w:pStyle w:val="NavadenTimesNewRoman"/>
              <w:keepLines/>
              <w:widowControl/>
              <w:rPr>
                <w:rFonts w:ascii="Tahoma" w:hAnsi="Tahoma" w:cs="Tahoma"/>
                <w:sz w:val="18"/>
                <w:szCs w:val="18"/>
              </w:rPr>
            </w:pPr>
          </w:p>
        </w:tc>
      </w:tr>
      <w:tr w:rsidR="00D36948" w:rsidRPr="00937FAA" w14:paraId="1735893C" w14:textId="77777777" w:rsidTr="00937FAA">
        <w:trPr>
          <w:cantSplit/>
          <w:trHeight w:val="358"/>
        </w:trPr>
        <w:tc>
          <w:tcPr>
            <w:tcW w:w="5276" w:type="dxa"/>
            <w:vAlign w:val="center"/>
          </w:tcPr>
          <w:p w14:paraId="73AB1CE8" w14:textId="77777777" w:rsidR="00D36948" w:rsidRPr="00937FAA" w:rsidRDefault="00D36948" w:rsidP="00937FAA">
            <w:pPr>
              <w:pStyle w:val="NavadenTimesNewRoman"/>
              <w:keepLines/>
              <w:widowControl/>
              <w:rPr>
                <w:rFonts w:ascii="Tahoma" w:hAnsi="Tahoma" w:cs="Tahoma"/>
                <w:sz w:val="18"/>
                <w:szCs w:val="18"/>
                <w:highlight w:val="yellow"/>
              </w:rPr>
            </w:pPr>
            <w:r w:rsidRPr="00937FAA">
              <w:rPr>
                <w:rFonts w:ascii="Tahoma" w:hAnsi="Tahoma" w:cs="Tahoma"/>
                <w:sz w:val="18"/>
                <w:szCs w:val="18"/>
              </w:rPr>
              <w:t>Obdobje izvedbe posla (od – do):</w:t>
            </w:r>
          </w:p>
        </w:tc>
        <w:tc>
          <w:tcPr>
            <w:tcW w:w="4222" w:type="dxa"/>
            <w:vAlign w:val="bottom"/>
          </w:tcPr>
          <w:p w14:paraId="0680D344" w14:textId="77777777" w:rsidR="00D36948" w:rsidRPr="00937FAA" w:rsidRDefault="00D36948" w:rsidP="00937FAA">
            <w:pPr>
              <w:pStyle w:val="NavadenTimesNewRoman"/>
              <w:keepLines/>
              <w:widowControl/>
              <w:rPr>
                <w:rFonts w:ascii="Tahoma" w:hAnsi="Tahoma" w:cs="Tahoma"/>
                <w:sz w:val="18"/>
                <w:szCs w:val="18"/>
                <w:highlight w:val="yellow"/>
              </w:rPr>
            </w:pPr>
          </w:p>
        </w:tc>
      </w:tr>
      <w:tr w:rsidR="00D36948" w:rsidRPr="00937FAA" w14:paraId="3E777188" w14:textId="77777777" w:rsidTr="00937FAA">
        <w:trPr>
          <w:trHeight w:val="616"/>
        </w:trPr>
        <w:tc>
          <w:tcPr>
            <w:tcW w:w="5276" w:type="dxa"/>
            <w:vAlign w:val="center"/>
          </w:tcPr>
          <w:p w14:paraId="7BDE78BE" w14:textId="77777777" w:rsidR="00D36948" w:rsidRPr="00937FAA" w:rsidRDefault="00D36948" w:rsidP="00937FAA">
            <w:pPr>
              <w:pStyle w:val="NavadenTimesNewRoman"/>
              <w:keepLines/>
              <w:widowControl/>
              <w:rPr>
                <w:rFonts w:ascii="Tahoma" w:hAnsi="Tahoma" w:cs="Tahoma"/>
                <w:sz w:val="18"/>
                <w:szCs w:val="18"/>
              </w:rPr>
            </w:pPr>
            <w:r w:rsidRPr="00937FAA">
              <w:rPr>
                <w:rFonts w:ascii="Tahoma" w:hAnsi="Tahoma" w:cs="Tahoma"/>
                <w:sz w:val="18"/>
                <w:szCs w:val="18"/>
              </w:rPr>
              <w:t>Naziv proizvajalca in tip črpalk, mešal, potopnih črpalk, na katerih so bila izvedena servisna dela:</w:t>
            </w:r>
          </w:p>
        </w:tc>
        <w:tc>
          <w:tcPr>
            <w:tcW w:w="4222" w:type="dxa"/>
            <w:tcBorders>
              <w:bottom w:val="single" w:sz="4" w:space="0" w:color="auto"/>
            </w:tcBorders>
            <w:vAlign w:val="center"/>
          </w:tcPr>
          <w:p w14:paraId="20CB08D6" w14:textId="77777777" w:rsidR="00D36948" w:rsidRPr="00937FAA" w:rsidRDefault="00D36948" w:rsidP="00937FAA">
            <w:pPr>
              <w:pStyle w:val="NavadenTimesNewRoman"/>
              <w:keepLines/>
              <w:widowControl/>
              <w:rPr>
                <w:rFonts w:ascii="Tahoma" w:hAnsi="Tahoma" w:cs="Tahoma"/>
                <w:sz w:val="18"/>
                <w:szCs w:val="18"/>
              </w:rPr>
            </w:pPr>
          </w:p>
          <w:p w14:paraId="281EBE4E" w14:textId="77777777" w:rsidR="00D36948" w:rsidRPr="00937FAA" w:rsidRDefault="00D36948" w:rsidP="00937FAA">
            <w:pPr>
              <w:pStyle w:val="NavadenTimesNewRoman"/>
              <w:keepLines/>
              <w:widowControl/>
              <w:rPr>
                <w:rFonts w:ascii="Tahoma" w:hAnsi="Tahoma" w:cs="Tahoma"/>
                <w:sz w:val="18"/>
                <w:szCs w:val="18"/>
              </w:rPr>
            </w:pPr>
          </w:p>
        </w:tc>
      </w:tr>
      <w:tr w:rsidR="00D36948" w:rsidRPr="00937FAA" w14:paraId="2351118D" w14:textId="77777777" w:rsidTr="00937FAA">
        <w:trPr>
          <w:trHeight w:val="616"/>
        </w:trPr>
        <w:tc>
          <w:tcPr>
            <w:tcW w:w="5276" w:type="dxa"/>
            <w:vAlign w:val="center"/>
          </w:tcPr>
          <w:p w14:paraId="074B34EB" w14:textId="77777777" w:rsidR="00D36948" w:rsidRPr="00937FAA" w:rsidRDefault="00D36948" w:rsidP="00937FAA">
            <w:pPr>
              <w:pStyle w:val="NavadenTimesNewRoman"/>
              <w:keepLines/>
              <w:widowControl/>
              <w:rPr>
                <w:rFonts w:ascii="Tahoma" w:hAnsi="Tahoma" w:cs="Tahoma"/>
                <w:sz w:val="18"/>
                <w:szCs w:val="18"/>
              </w:rPr>
            </w:pPr>
            <w:r w:rsidRPr="00937FAA">
              <w:rPr>
                <w:rFonts w:ascii="Tahoma" w:hAnsi="Tahoma" w:cs="Tahoma"/>
                <w:sz w:val="18"/>
                <w:szCs w:val="18"/>
              </w:rPr>
              <w:t>Obdobje servisiranja (od – do):</w:t>
            </w:r>
          </w:p>
        </w:tc>
        <w:tc>
          <w:tcPr>
            <w:tcW w:w="4222" w:type="dxa"/>
            <w:tcBorders>
              <w:bottom w:val="single" w:sz="4" w:space="0" w:color="auto"/>
            </w:tcBorders>
            <w:vAlign w:val="center"/>
          </w:tcPr>
          <w:p w14:paraId="6B39CBEC" w14:textId="77777777" w:rsidR="00D36948" w:rsidRPr="00937FAA" w:rsidRDefault="00D36948" w:rsidP="00937FAA">
            <w:pPr>
              <w:pStyle w:val="NavadenTimesNewRoman"/>
              <w:keepLines/>
              <w:widowControl/>
              <w:rPr>
                <w:rFonts w:ascii="Tahoma" w:hAnsi="Tahoma" w:cs="Tahoma"/>
                <w:sz w:val="18"/>
                <w:szCs w:val="18"/>
              </w:rPr>
            </w:pPr>
          </w:p>
        </w:tc>
      </w:tr>
      <w:tr w:rsidR="00D36948" w:rsidRPr="00937FAA" w14:paraId="78251781" w14:textId="77777777" w:rsidTr="00937FAA">
        <w:trPr>
          <w:trHeight w:val="616"/>
        </w:trPr>
        <w:tc>
          <w:tcPr>
            <w:tcW w:w="5276" w:type="dxa"/>
            <w:vAlign w:val="center"/>
          </w:tcPr>
          <w:p w14:paraId="781B0897" w14:textId="77777777" w:rsidR="00D36948" w:rsidRPr="00937FAA" w:rsidRDefault="00D36948" w:rsidP="00937FAA">
            <w:pPr>
              <w:pStyle w:val="NavadenTimesNewRoman"/>
              <w:keepLines/>
              <w:widowControl/>
              <w:rPr>
                <w:rFonts w:ascii="Tahoma" w:hAnsi="Tahoma" w:cs="Tahoma"/>
                <w:sz w:val="18"/>
                <w:szCs w:val="18"/>
              </w:rPr>
            </w:pPr>
            <w:r w:rsidRPr="00937FAA">
              <w:rPr>
                <w:rFonts w:ascii="Tahoma" w:hAnsi="Tahoma" w:cs="Tahoma"/>
                <w:sz w:val="18"/>
                <w:szCs w:val="18"/>
              </w:rPr>
              <w:t>Kraj servisiranja</w:t>
            </w:r>
          </w:p>
        </w:tc>
        <w:tc>
          <w:tcPr>
            <w:tcW w:w="4222" w:type="dxa"/>
            <w:tcBorders>
              <w:bottom w:val="single" w:sz="4" w:space="0" w:color="auto"/>
            </w:tcBorders>
            <w:vAlign w:val="center"/>
          </w:tcPr>
          <w:p w14:paraId="402575CD" w14:textId="77777777" w:rsidR="00D36948" w:rsidRPr="00937FAA" w:rsidRDefault="00D36948" w:rsidP="00937FAA">
            <w:pPr>
              <w:pStyle w:val="NavadenTimesNewRoman"/>
              <w:keepLines/>
              <w:widowControl/>
              <w:rPr>
                <w:rFonts w:ascii="Tahoma" w:hAnsi="Tahoma" w:cs="Tahoma"/>
                <w:sz w:val="18"/>
                <w:szCs w:val="18"/>
              </w:rPr>
            </w:pPr>
          </w:p>
        </w:tc>
      </w:tr>
      <w:tr w:rsidR="00D36948" w:rsidRPr="00937FAA" w14:paraId="09A46743" w14:textId="77777777" w:rsidTr="00937FAA">
        <w:trPr>
          <w:trHeight w:val="616"/>
        </w:trPr>
        <w:tc>
          <w:tcPr>
            <w:tcW w:w="5276" w:type="dxa"/>
          </w:tcPr>
          <w:p w14:paraId="4203AE7E" w14:textId="77777777" w:rsidR="00D36948" w:rsidRPr="00937FAA" w:rsidRDefault="00D36948" w:rsidP="00937FAA">
            <w:pPr>
              <w:keepLines/>
              <w:jc w:val="both"/>
              <w:rPr>
                <w:rFonts w:ascii="Tahoma" w:hAnsi="Tahoma" w:cs="Tahoma"/>
                <w:sz w:val="18"/>
                <w:szCs w:val="18"/>
              </w:rPr>
            </w:pPr>
            <w:r w:rsidRPr="00937FAA">
              <w:rPr>
                <w:rFonts w:ascii="Tahoma" w:hAnsi="Tahoma" w:cs="Tahoma"/>
                <w:sz w:val="18"/>
                <w:szCs w:val="18"/>
              </w:rPr>
              <w:t>Moč in število servisiranih črpalk, mešal, potopnih črpalk pri naročniku (izdajatelju reference):</w:t>
            </w:r>
          </w:p>
        </w:tc>
        <w:tc>
          <w:tcPr>
            <w:tcW w:w="4222" w:type="dxa"/>
            <w:tcBorders>
              <w:bottom w:val="single" w:sz="4" w:space="0" w:color="auto"/>
            </w:tcBorders>
            <w:vAlign w:val="center"/>
          </w:tcPr>
          <w:p w14:paraId="2249F0B7" w14:textId="77777777" w:rsidR="00D36948" w:rsidRPr="00937FAA" w:rsidRDefault="00D36948" w:rsidP="00937FAA">
            <w:pPr>
              <w:pStyle w:val="NavadenTimesNewRoman"/>
              <w:keepLines/>
              <w:widowControl/>
              <w:rPr>
                <w:rFonts w:ascii="Tahoma" w:hAnsi="Tahoma" w:cs="Tahoma"/>
                <w:sz w:val="18"/>
                <w:szCs w:val="18"/>
              </w:rPr>
            </w:pPr>
          </w:p>
        </w:tc>
      </w:tr>
      <w:tr w:rsidR="00D36948" w:rsidRPr="00937FAA" w14:paraId="497EA273" w14:textId="77777777" w:rsidTr="00937FAA">
        <w:trPr>
          <w:trHeight w:val="426"/>
        </w:trPr>
        <w:tc>
          <w:tcPr>
            <w:tcW w:w="5276" w:type="dxa"/>
            <w:tcBorders>
              <w:right w:val="single" w:sz="4" w:space="0" w:color="auto"/>
            </w:tcBorders>
          </w:tcPr>
          <w:p w14:paraId="031A3376" w14:textId="77777777" w:rsidR="00D36948" w:rsidRPr="00937FAA" w:rsidRDefault="00D36948" w:rsidP="00937FAA">
            <w:pPr>
              <w:keepLines/>
              <w:jc w:val="both"/>
              <w:rPr>
                <w:rFonts w:ascii="Tahoma" w:hAnsi="Tahoma" w:cs="Tahoma"/>
                <w:sz w:val="18"/>
                <w:szCs w:val="18"/>
              </w:rPr>
            </w:pPr>
            <w:r w:rsidRPr="00937FAA">
              <w:rPr>
                <w:rFonts w:ascii="Tahoma" w:hAnsi="Tahoma" w:cs="Tahoma"/>
                <w:sz w:val="18"/>
                <w:szCs w:val="18"/>
              </w:rPr>
              <w:t>Namen uporabe črpalk, mešal, potopnih črpalk pri naročniku (izdajatelju reference):</w:t>
            </w:r>
          </w:p>
        </w:tc>
        <w:tc>
          <w:tcPr>
            <w:tcW w:w="4222" w:type="dxa"/>
            <w:tcBorders>
              <w:top w:val="single" w:sz="4" w:space="0" w:color="auto"/>
              <w:left w:val="single" w:sz="4" w:space="0" w:color="auto"/>
              <w:bottom w:val="single" w:sz="4" w:space="0" w:color="auto"/>
              <w:right w:val="single" w:sz="4" w:space="0" w:color="auto"/>
            </w:tcBorders>
            <w:vAlign w:val="center"/>
          </w:tcPr>
          <w:p w14:paraId="1F34D93C" w14:textId="77777777" w:rsidR="00D36948" w:rsidRPr="00937FAA" w:rsidRDefault="00D36948" w:rsidP="00937FAA">
            <w:pPr>
              <w:pStyle w:val="NavadenTimesNewRoman"/>
              <w:keepLines/>
              <w:widowControl/>
              <w:rPr>
                <w:rFonts w:ascii="Tahoma" w:hAnsi="Tahoma" w:cs="Tahoma"/>
                <w:sz w:val="18"/>
                <w:szCs w:val="18"/>
              </w:rPr>
            </w:pPr>
          </w:p>
        </w:tc>
      </w:tr>
      <w:tr w:rsidR="00D36948" w:rsidRPr="00937FAA" w14:paraId="28C553A5" w14:textId="77777777" w:rsidTr="00937FAA">
        <w:trPr>
          <w:trHeight w:val="426"/>
        </w:trPr>
        <w:tc>
          <w:tcPr>
            <w:tcW w:w="5276" w:type="dxa"/>
            <w:tcBorders>
              <w:right w:val="single" w:sz="4" w:space="0" w:color="auto"/>
            </w:tcBorders>
            <w:vAlign w:val="center"/>
          </w:tcPr>
          <w:p w14:paraId="1A2AE37B" w14:textId="77777777" w:rsidR="00D36948" w:rsidRPr="00937FAA" w:rsidRDefault="00D36948" w:rsidP="00937FAA">
            <w:pPr>
              <w:pStyle w:val="NavadenTimesNewRoman"/>
              <w:keepLines/>
              <w:widowControl/>
              <w:rPr>
                <w:rFonts w:ascii="Tahoma" w:hAnsi="Tahoma" w:cs="Tahoma"/>
                <w:sz w:val="18"/>
                <w:szCs w:val="18"/>
              </w:rPr>
            </w:pPr>
            <w:r w:rsidRPr="00937FAA">
              <w:rPr>
                <w:rFonts w:ascii="Tahoma" w:hAnsi="Tahoma" w:cs="Tahoma"/>
                <w:sz w:val="18"/>
                <w:szCs w:val="18"/>
              </w:rPr>
              <w:t>Vrednost naročila, ki je predmet reference (v EUR brez DDV)</w:t>
            </w:r>
          </w:p>
        </w:tc>
        <w:tc>
          <w:tcPr>
            <w:tcW w:w="4222" w:type="dxa"/>
            <w:tcBorders>
              <w:top w:val="single" w:sz="4" w:space="0" w:color="auto"/>
              <w:left w:val="single" w:sz="4" w:space="0" w:color="auto"/>
              <w:bottom w:val="single" w:sz="4" w:space="0" w:color="auto"/>
              <w:right w:val="single" w:sz="4" w:space="0" w:color="auto"/>
            </w:tcBorders>
            <w:vAlign w:val="center"/>
          </w:tcPr>
          <w:p w14:paraId="7A65A705" w14:textId="77777777" w:rsidR="00D36948" w:rsidRPr="00937FAA" w:rsidRDefault="00D36948" w:rsidP="00937FAA">
            <w:pPr>
              <w:pStyle w:val="NavadenTimesNewRoman"/>
              <w:keepLines/>
              <w:widowControl/>
              <w:rPr>
                <w:rFonts w:ascii="Tahoma" w:hAnsi="Tahoma" w:cs="Tahoma"/>
                <w:sz w:val="18"/>
                <w:szCs w:val="18"/>
              </w:rPr>
            </w:pPr>
          </w:p>
        </w:tc>
      </w:tr>
    </w:tbl>
    <w:p w14:paraId="352698EA" w14:textId="77777777" w:rsidR="00D36948" w:rsidRPr="00937FAA" w:rsidRDefault="00D36948" w:rsidP="00937FAA">
      <w:pPr>
        <w:pStyle w:val="NavadenTimesNewRoman"/>
        <w:keepLines/>
        <w:widowControl/>
        <w:rPr>
          <w:rFonts w:ascii="Tahoma" w:hAnsi="Tahoma" w:cs="Tahoma"/>
          <w:b/>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2694"/>
        <w:gridCol w:w="2693"/>
        <w:gridCol w:w="4111"/>
      </w:tblGrid>
      <w:tr w:rsidR="00D36948" w:rsidRPr="00937FAA" w14:paraId="631D0131" w14:textId="77777777" w:rsidTr="00937FAA">
        <w:trPr>
          <w:trHeight w:val="235"/>
        </w:trPr>
        <w:tc>
          <w:tcPr>
            <w:tcW w:w="2694" w:type="dxa"/>
            <w:tcBorders>
              <w:bottom w:val="single" w:sz="4" w:space="0" w:color="auto"/>
            </w:tcBorders>
          </w:tcPr>
          <w:p w14:paraId="24C516C9" w14:textId="77777777" w:rsidR="00D36948" w:rsidRPr="00937FAA" w:rsidRDefault="00D36948" w:rsidP="00937FAA">
            <w:pPr>
              <w:keepLines/>
              <w:jc w:val="both"/>
              <w:rPr>
                <w:rFonts w:ascii="Tahoma" w:hAnsi="Tahoma" w:cs="Tahoma"/>
                <w:snapToGrid w:val="0"/>
                <w:color w:val="000000"/>
                <w:sz w:val="18"/>
                <w:szCs w:val="18"/>
              </w:rPr>
            </w:pPr>
          </w:p>
        </w:tc>
        <w:tc>
          <w:tcPr>
            <w:tcW w:w="2693" w:type="dxa"/>
          </w:tcPr>
          <w:p w14:paraId="3807E553" w14:textId="77777777" w:rsidR="00D36948" w:rsidRPr="00937FAA" w:rsidRDefault="00D36948" w:rsidP="00937FAA">
            <w:pPr>
              <w:keepLines/>
              <w:jc w:val="center"/>
              <w:rPr>
                <w:rFonts w:ascii="Tahoma" w:hAnsi="Tahoma" w:cs="Tahoma"/>
                <w:snapToGrid w:val="0"/>
                <w:color w:val="000000"/>
                <w:sz w:val="18"/>
                <w:szCs w:val="18"/>
              </w:rPr>
            </w:pPr>
          </w:p>
        </w:tc>
        <w:tc>
          <w:tcPr>
            <w:tcW w:w="4111" w:type="dxa"/>
            <w:tcBorders>
              <w:bottom w:val="single" w:sz="4" w:space="0" w:color="auto"/>
            </w:tcBorders>
          </w:tcPr>
          <w:p w14:paraId="21F585DC" w14:textId="77777777" w:rsidR="00D36948" w:rsidRPr="00937FAA" w:rsidRDefault="00D36948" w:rsidP="00937FAA">
            <w:pPr>
              <w:keepLines/>
              <w:jc w:val="both"/>
              <w:rPr>
                <w:rFonts w:ascii="Tahoma" w:hAnsi="Tahoma" w:cs="Tahoma"/>
                <w:snapToGrid w:val="0"/>
                <w:color w:val="000000"/>
                <w:sz w:val="18"/>
                <w:szCs w:val="18"/>
              </w:rPr>
            </w:pPr>
          </w:p>
        </w:tc>
      </w:tr>
      <w:tr w:rsidR="00D36948" w:rsidRPr="00937FAA" w14:paraId="2C813F97" w14:textId="77777777" w:rsidTr="00937FAA">
        <w:trPr>
          <w:trHeight w:val="235"/>
        </w:trPr>
        <w:tc>
          <w:tcPr>
            <w:tcW w:w="2694" w:type="dxa"/>
            <w:tcBorders>
              <w:top w:val="single" w:sz="4" w:space="0" w:color="auto"/>
            </w:tcBorders>
          </w:tcPr>
          <w:p w14:paraId="6AC39E73" w14:textId="77777777" w:rsidR="00D36948" w:rsidRPr="00937FAA" w:rsidRDefault="00D36948" w:rsidP="00937FAA">
            <w:pPr>
              <w:keepLines/>
              <w:jc w:val="center"/>
              <w:rPr>
                <w:rFonts w:ascii="Tahoma" w:hAnsi="Tahoma" w:cs="Tahoma"/>
                <w:snapToGrid w:val="0"/>
                <w:color w:val="000000"/>
                <w:sz w:val="18"/>
                <w:szCs w:val="18"/>
              </w:rPr>
            </w:pPr>
            <w:r w:rsidRPr="00937FAA">
              <w:rPr>
                <w:rFonts w:ascii="Tahoma" w:hAnsi="Tahoma" w:cs="Tahoma"/>
                <w:snapToGrid w:val="0"/>
                <w:color w:val="000000"/>
                <w:sz w:val="18"/>
                <w:szCs w:val="18"/>
              </w:rPr>
              <w:t>(kraj, datum)</w:t>
            </w:r>
          </w:p>
        </w:tc>
        <w:tc>
          <w:tcPr>
            <w:tcW w:w="2693" w:type="dxa"/>
          </w:tcPr>
          <w:p w14:paraId="6DA27FF6" w14:textId="77777777" w:rsidR="00D36948" w:rsidRPr="00937FAA" w:rsidRDefault="00D36948" w:rsidP="00937FAA">
            <w:pPr>
              <w:keepLines/>
              <w:jc w:val="center"/>
              <w:rPr>
                <w:rFonts w:ascii="Tahoma" w:hAnsi="Tahoma" w:cs="Tahoma"/>
                <w:snapToGrid w:val="0"/>
                <w:color w:val="000000"/>
                <w:sz w:val="18"/>
                <w:szCs w:val="18"/>
              </w:rPr>
            </w:pPr>
            <w:r w:rsidRPr="00937FAA">
              <w:rPr>
                <w:rFonts w:ascii="Tahoma" w:hAnsi="Tahoma" w:cs="Tahoma"/>
                <w:snapToGrid w:val="0"/>
                <w:color w:val="000000"/>
                <w:sz w:val="18"/>
                <w:szCs w:val="18"/>
              </w:rPr>
              <w:t>žig</w:t>
            </w:r>
          </w:p>
        </w:tc>
        <w:tc>
          <w:tcPr>
            <w:tcW w:w="4111" w:type="dxa"/>
            <w:tcBorders>
              <w:top w:val="single" w:sz="4" w:space="0" w:color="auto"/>
            </w:tcBorders>
          </w:tcPr>
          <w:p w14:paraId="0E13E693" w14:textId="77777777" w:rsidR="00D36948" w:rsidRPr="00937FAA" w:rsidRDefault="00D36948" w:rsidP="00937FAA">
            <w:pPr>
              <w:keepLines/>
              <w:jc w:val="center"/>
              <w:rPr>
                <w:rFonts w:ascii="Tahoma" w:hAnsi="Tahoma" w:cs="Tahoma"/>
                <w:snapToGrid w:val="0"/>
                <w:color w:val="000000"/>
                <w:sz w:val="18"/>
                <w:szCs w:val="18"/>
              </w:rPr>
            </w:pPr>
            <w:r w:rsidRPr="00937FAA">
              <w:rPr>
                <w:rFonts w:ascii="Tahoma" w:hAnsi="Tahoma" w:cs="Tahoma"/>
                <w:snapToGrid w:val="0"/>
                <w:color w:val="000000"/>
                <w:sz w:val="18"/>
                <w:szCs w:val="18"/>
              </w:rPr>
              <w:t xml:space="preserve">(Naziv in podpis </w:t>
            </w:r>
            <w:r w:rsidRPr="00937FAA">
              <w:rPr>
                <w:rFonts w:ascii="Tahoma" w:hAnsi="Tahoma" w:cs="Tahoma"/>
                <w:b/>
                <w:snapToGrid w:val="0"/>
                <w:color w:val="000000"/>
                <w:sz w:val="18"/>
                <w:szCs w:val="18"/>
              </w:rPr>
              <w:t>ponudnika</w:t>
            </w:r>
            <w:r w:rsidRPr="00937FAA">
              <w:rPr>
                <w:rFonts w:ascii="Tahoma" w:hAnsi="Tahoma" w:cs="Tahoma"/>
                <w:snapToGrid w:val="0"/>
                <w:color w:val="000000"/>
                <w:sz w:val="18"/>
                <w:szCs w:val="18"/>
              </w:rPr>
              <w:t>)</w:t>
            </w:r>
          </w:p>
        </w:tc>
      </w:tr>
    </w:tbl>
    <w:p w14:paraId="75714172" w14:textId="77777777" w:rsidR="00937FAA" w:rsidRDefault="00937FAA" w:rsidP="00937FAA">
      <w:pPr>
        <w:pStyle w:val="NavadenTimesNewRoman"/>
        <w:keepLines/>
        <w:widowControl/>
        <w:pBdr>
          <w:bottom w:val="single" w:sz="6" w:space="1" w:color="auto"/>
        </w:pBdr>
        <w:jc w:val="both"/>
        <w:rPr>
          <w:rFonts w:ascii="Tahoma" w:hAnsi="Tahoma" w:cs="Tahoma"/>
          <w:sz w:val="18"/>
          <w:szCs w:val="18"/>
        </w:rPr>
      </w:pPr>
    </w:p>
    <w:p w14:paraId="14E89818" w14:textId="77777777" w:rsidR="00D36948" w:rsidRPr="00937FAA" w:rsidRDefault="00D36948" w:rsidP="00937FAA">
      <w:pPr>
        <w:pStyle w:val="NavadenTimesNewRoman"/>
        <w:keepLines/>
        <w:widowControl/>
        <w:jc w:val="both"/>
        <w:rPr>
          <w:rFonts w:ascii="Tahoma" w:hAnsi="Tahoma" w:cs="Tahoma"/>
          <w:sz w:val="18"/>
          <w:szCs w:val="18"/>
        </w:rPr>
      </w:pPr>
      <w:r w:rsidRPr="00937FAA">
        <w:rPr>
          <w:rFonts w:ascii="Tahoma" w:hAnsi="Tahoma" w:cs="Tahoma"/>
          <w:sz w:val="18"/>
          <w:szCs w:val="18"/>
        </w:rPr>
        <w:t>IZPOLNI PLAČNIK/NAROČNIK (Izdajatelj reference)!!!</w:t>
      </w:r>
    </w:p>
    <w:p w14:paraId="3A1F96ED" w14:textId="77777777" w:rsidR="00D36948" w:rsidRPr="00937FAA" w:rsidRDefault="00D36948" w:rsidP="00937FAA">
      <w:pPr>
        <w:pStyle w:val="NavadenTimesNewRoman"/>
        <w:keepLines/>
        <w:widowControl/>
        <w:ind w:right="140"/>
        <w:jc w:val="both"/>
        <w:rPr>
          <w:rFonts w:ascii="Tahoma" w:eastAsia="Calibri" w:hAnsi="Tahoma" w:cs="Tahoma"/>
          <w:b/>
          <w:i/>
          <w:sz w:val="18"/>
          <w:szCs w:val="18"/>
        </w:rPr>
      </w:pPr>
      <w:r w:rsidRPr="00937FAA">
        <w:rPr>
          <w:rFonts w:ascii="Tahoma" w:hAnsi="Tahoma" w:cs="Tahoma"/>
          <w:sz w:val="18"/>
          <w:szCs w:val="18"/>
        </w:rPr>
        <w:t xml:space="preserve">Potrjujemo, da nam je na podlagi našega naročila, zgoraj navedeni izvajalec </w:t>
      </w:r>
      <w:r w:rsidRPr="00937FAA">
        <w:rPr>
          <w:rFonts w:ascii="Tahoma" w:eastAsia="Calibri" w:hAnsi="Tahoma" w:cs="Tahoma"/>
          <w:sz w:val="18"/>
          <w:szCs w:val="18"/>
        </w:rPr>
        <w:t xml:space="preserve">kvalitetno, pravočasno in skladno s pogodbenimi določili izvedel navedeno referenčno delo. Potrdilo dajemo na prošnjo izvajalca in velja izključno za potrebe pri njegovi oddaji ponudbe za pridobitev javnega naročila št. </w:t>
      </w:r>
      <w:r w:rsidRPr="00937FAA">
        <w:rPr>
          <w:rFonts w:ascii="Tahoma" w:hAnsi="Tahoma" w:cs="Tahoma"/>
          <w:b/>
          <w:sz w:val="18"/>
          <w:szCs w:val="18"/>
        </w:rPr>
        <w:t>VKS-</w:t>
      </w:r>
      <w:r w:rsidR="003C7D38">
        <w:rPr>
          <w:rFonts w:ascii="Tahoma" w:hAnsi="Tahoma" w:cs="Tahoma"/>
          <w:b/>
          <w:sz w:val="18"/>
          <w:szCs w:val="18"/>
        </w:rPr>
        <w:t>224/22</w:t>
      </w:r>
      <w:r w:rsidRPr="00937FAA">
        <w:rPr>
          <w:rFonts w:ascii="Tahoma" w:hAnsi="Tahoma" w:cs="Tahoma"/>
          <w:b/>
          <w:sz w:val="18"/>
          <w:szCs w:val="18"/>
        </w:rPr>
        <w:t xml:space="preserve"> – TEKOČE SERVISIRANJE IN VZDRŽEVANJE ČRPALK NA RCERO LJUBLJANA</w:t>
      </w:r>
      <w:r w:rsidRPr="00937FAA">
        <w:rPr>
          <w:rFonts w:ascii="Tahoma" w:eastAsia="Calibri" w:hAnsi="Tahoma" w:cs="Tahoma"/>
          <w:b/>
          <w:sz w:val="18"/>
          <w:szCs w:val="18"/>
        </w:rPr>
        <w:t>.</w:t>
      </w:r>
    </w:p>
    <w:p w14:paraId="68EDE381" w14:textId="77777777" w:rsidR="00D36948" w:rsidRPr="00937FAA" w:rsidRDefault="00D36948" w:rsidP="00937FAA">
      <w:pPr>
        <w:pStyle w:val="NavadenTimesNewRoman"/>
        <w:keepLines/>
        <w:widowControl/>
        <w:rPr>
          <w:rFonts w:ascii="Tahoma" w:hAnsi="Tahoma" w:cs="Tahoma"/>
          <w:sz w:val="18"/>
          <w:szCs w:val="18"/>
        </w:rPr>
      </w:pPr>
      <w:r w:rsidRPr="00937FAA">
        <w:rPr>
          <w:rFonts w:ascii="Tahoma" w:hAnsi="Tahoma" w:cs="Tahoma"/>
          <w:sz w:val="18"/>
          <w:szCs w:val="18"/>
        </w:rPr>
        <w:tab/>
        <w:t xml:space="preserve"> </w:t>
      </w:r>
    </w:p>
    <w:p w14:paraId="093DAACD" w14:textId="77777777" w:rsidR="00D36948" w:rsidRDefault="00D36948" w:rsidP="00937FAA">
      <w:pPr>
        <w:pStyle w:val="NavadenTimesNewRoman"/>
        <w:keepLines/>
        <w:widowControl/>
        <w:jc w:val="center"/>
        <w:rPr>
          <w:rFonts w:ascii="Tahoma" w:hAnsi="Tahoma" w:cs="Tahoma"/>
          <w:sz w:val="18"/>
          <w:szCs w:val="18"/>
        </w:rPr>
      </w:pPr>
      <w:r w:rsidRPr="00937FAA">
        <w:rPr>
          <w:rFonts w:ascii="Tahoma" w:hAnsi="Tahoma" w:cs="Tahoma"/>
          <w:sz w:val="18"/>
          <w:szCs w:val="18"/>
        </w:rPr>
        <w:t xml:space="preserve">Izjavljamo, da smo </w:t>
      </w:r>
      <w:r w:rsidRPr="00937FAA">
        <w:rPr>
          <w:rFonts w:ascii="Tahoma" w:hAnsi="Tahoma" w:cs="Tahoma"/>
          <w:b/>
          <w:i/>
          <w:sz w:val="18"/>
          <w:szCs w:val="18"/>
        </w:rPr>
        <w:t>javni / zasebni</w:t>
      </w:r>
      <w:r w:rsidRPr="00937FAA">
        <w:rPr>
          <w:rFonts w:ascii="Tahoma" w:hAnsi="Tahoma" w:cs="Tahoma"/>
          <w:sz w:val="18"/>
          <w:szCs w:val="18"/>
        </w:rPr>
        <w:t xml:space="preserve"> naročnik (Ustrezno obkrožite).</w:t>
      </w:r>
    </w:p>
    <w:p w14:paraId="1DCE3345" w14:textId="77777777" w:rsidR="00937FAA" w:rsidRDefault="00937FAA" w:rsidP="00937FAA">
      <w:pPr>
        <w:pStyle w:val="NavadenTimesNewRoman"/>
        <w:keepLines/>
        <w:widowControl/>
        <w:jc w:val="center"/>
        <w:rPr>
          <w:rFonts w:ascii="Tahoma" w:hAnsi="Tahoma" w:cs="Tahoma"/>
          <w:sz w:val="18"/>
          <w:szCs w:val="18"/>
        </w:rPr>
      </w:pPr>
    </w:p>
    <w:p w14:paraId="0A91ABC5" w14:textId="77777777" w:rsidR="00937FAA" w:rsidRDefault="00937FAA" w:rsidP="00937FAA">
      <w:pPr>
        <w:pStyle w:val="NavadenTimesNewRoman"/>
        <w:keepLines/>
        <w:widowControl/>
        <w:jc w:val="center"/>
        <w:rPr>
          <w:rFonts w:ascii="Tahoma" w:hAnsi="Tahoma" w:cs="Tahoma"/>
          <w:sz w:val="18"/>
          <w:szCs w:val="18"/>
        </w:rPr>
      </w:pPr>
    </w:p>
    <w:p w14:paraId="117765E8" w14:textId="77777777" w:rsidR="00A71247" w:rsidRDefault="00A71247" w:rsidP="00937FAA">
      <w:pPr>
        <w:pStyle w:val="NavadenTimesNewRoman"/>
        <w:keepLines/>
        <w:widowControl/>
        <w:jc w:val="center"/>
        <w:rPr>
          <w:rFonts w:ascii="Tahoma" w:hAnsi="Tahoma" w:cs="Tahoma"/>
          <w:sz w:val="18"/>
          <w:szCs w:val="18"/>
        </w:rPr>
      </w:pPr>
    </w:p>
    <w:p w14:paraId="2C8D37BF" w14:textId="77777777" w:rsidR="00937FAA" w:rsidRPr="00937FAA" w:rsidRDefault="00937FAA" w:rsidP="00937FAA">
      <w:pPr>
        <w:pStyle w:val="NavadenTimesNewRoman"/>
        <w:keepLines/>
        <w:widowControl/>
        <w:jc w:val="center"/>
        <w:rPr>
          <w:rFonts w:ascii="Tahoma" w:hAnsi="Tahoma" w:cs="Tahoma"/>
          <w:sz w:val="18"/>
          <w:szCs w:val="18"/>
        </w:rPr>
      </w:pPr>
    </w:p>
    <w:tbl>
      <w:tblPr>
        <w:tblW w:w="9693" w:type="dxa"/>
        <w:tblInd w:w="30" w:type="dxa"/>
        <w:tblLayout w:type="fixed"/>
        <w:tblCellMar>
          <w:left w:w="30" w:type="dxa"/>
          <w:right w:w="30" w:type="dxa"/>
        </w:tblCellMar>
        <w:tblLook w:val="0000" w:firstRow="0" w:lastRow="0" w:firstColumn="0" w:lastColumn="0" w:noHBand="0" w:noVBand="0"/>
      </w:tblPr>
      <w:tblGrid>
        <w:gridCol w:w="608"/>
        <w:gridCol w:w="2086"/>
        <w:gridCol w:w="2693"/>
        <w:gridCol w:w="2875"/>
        <w:gridCol w:w="850"/>
        <w:gridCol w:w="391"/>
        <w:gridCol w:w="190"/>
      </w:tblGrid>
      <w:tr w:rsidR="00D36948" w:rsidRPr="00937FAA" w14:paraId="21E0E4E2" w14:textId="77777777" w:rsidTr="00254398">
        <w:trPr>
          <w:gridAfter w:val="1"/>
          <w:wAfter w:w="190" w:type="dxa"/>
          <w:trHeight w:val="235"/>
        </w:trPr>
        <w:tc>
          <w:tcPr>
            <w:tcW w:w="2694" w:type="dxa"/>
            <w:gridSpan w:val="2"/>
            <w:tcBorders>
              <w:top w:val="single" w:sz="4" w:space="0" w:color="auto"/>
            </w:tcBorders>
          </w:tcPr>
          <w:p w14:paraId="40A05249" w14:textId="77777777" w:rsidR="00D36948" w:rsidRPr="00937FAA" w:rsidRDefault="00D36948" w:rsidP="00937FAA">
            <w:pPr>
              <w:keepLines/>
              <w:jc w:val="center"/>
              <w:rPr>
                <w:rFonts w:ascii="Tahoma" w:hAnsi="Tahoma" w:cs="Tahoma"/>
                <w:snapToGrid w:val="0"/>
                <w:color w:val="000000"/>
                <w:sz w:val="18"/>
                <w:szCs w:val="18"/>
              </w:rPr>
            </w:pPr>
            <w:r w:rsidRPr="00937FAA">
              <w:rPr>
                <w:rFonts w:ascii="Tahoma" w:hAnsi="Tahoma" w:cs="Tahoma"/>
                <w:snapToGrid w:val="0"/>
                <w:color w:val="000000"/>
                <w:sz w:val="18"/>
                <w:szCs w:val="18"/>
              </w:rPr>
              <w:t>(kraj, datum)</w:t>
            </w:r>
          </w:p>
        </w:tc>
        <w:tc>
          <w:tcPr>
            <w:tcW w:w="2693" w:type="dxa"/>
          </w:tcPr>
          <w:p w14:paraId="61818153" w14:textId="77777777" w:rsidR="00D36948" w:rsidRPr="00937FAA" w:rsidRDefault="00D36948" w:rsidP="00937FAA">
            <w:pPr>
              <w:keepLines/>
              <w:jc w:val="center"/>
              <w:rPr>
                <w:rFonts w:ascii="Tahoma" w:hAnsi="Tahoma" w:cs="Tahoma"/>
                <w:snapToGrid w:val="0"/>
                <w:color w:val="000000"/>
                <w:sz w:val="18"/>
                <w:szCs w:val="18"/>
              </w:rPr>
            </w:pPr>
            <w:r w:rsidRPr="00937FAA">
              <w:rPr>
                <w:rFonts w:ascii="Tahoma" w:hAnsi="Tahoma" w:cs="Tahoma"/>
                <w:snapToGrid w:val="0"/>
                <w:color w:val="000000"/>
                <w:sz w:val="18"/>
                <w:szCs w:val="18"/>
              </w:rPr>
              <w:t>žig</w:t>
            </w:r>
          </w:p>
        </w:tc>
        <w:tc>
          <w:tcPr>
            <w:tcW w:w="4116" w:type="dxa"/>
            <w:gridSpan w:val="3"/>
            <w:tcBorders>
              <w:top w:val="single" w:sz="4" w:space="0" w:color="auto"/>
            </w:tcBorders>
          </w:tcPr>
          <w:p w14:paraId="404B3FF1" w14:textId="77777777" w:rsidR="00D36948" w:rsidRPr="00937FAA" w:rsidRDefault="00D36948" w:rsidP="00937FAA">
            <w:pPr>
              <w:keepLines/>
              <w:jc w:val="center"/>
              <w:rPr>
                <w:rFonts w:ascii="Tahoma" w:hAnsi="Tahoma" w:cs="Tahoma"/>
                <w:snapToGrid w:val="0"/>
                <w:color w:val="000000"/>
                <w:sz w:val="18"/>
                <w:szCs w:val="18"/>
              </w:rPr>
            </w:pPr>
            <w:r w:rsidRPr="00937FAA">
              <w:rPr>
                <w:rFonts w:ascii="Tahoma" w:hAnsi="Tahoma" w:cs="Tahoma"/>
                <w:snapToGrid w:val="0"/>
                <w:color w:val="000000"/>
                <w:sz w:val="18"/>
                <w:szCs w:val="18"/>
              </w:rPr>
              <w:t xml:space="preserve">(Naziv in podpis </w:t>
            </w:r>
            <w:r w:rsidRPr="00937FAA">
              <w:rPr>
                <w:rFonts w:ascii="Tahoma" w:hAnsi="Tahoma" w:cs="Tahoma"/>
                <w:b/>
                <w:snapToGrid w:val="0"/>
                <w:color w:val="000000"/>
                <w:sz w:val="18"/>
                <w:szCs w:val="18"/>
              </w:rPr>
              <w:t>izdajatelja reference</w:t>
            </w:r>
            <w:r w:rsidRPr="00937FAA">
              <w:rPr>
                <w:rFonts w:ascii="Tahoma" w:hAnsi="Tahoma" w:cs="Tahoma"/>
                <w:snapToGrid w:val="0"/>
                <w:color w:val="000000"/>
                <w:sz w:val="18"/>
                <w:szCs w:val="18"/>
              </w:rPr>
              <w:t>)</w:t>
            </w:r>
          </w:p>
        </w:tc>
      </w:tr>
      <w:tr w:rsidR="00B93B96" w:rsidRPr="00B93B96" w14:paraId="46CC2A7C" w14:textId="77777777" w:rsidTr="00254398">
        <w:tblPrEx>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PrEx>
        <w:tc>
          <w:tcPr>
            <w:tcW w:w="608" w:type="dxa"/>
            <w:tcBorders>
              <w:right w:val="nil"/>
            </w:tcBorders>
          </w:tcPr>
          <w:p w14:paraId="4BB96DE5" w14:textId="77777777" w:rsidR="00B93B96" w:rsidRPr="00B93B96" w:rsidRDefault="00B93B96" w:rsidP="00B93B96">
            <w:pPr>
              <w:keepLines/>
              <w:widowControl w:val="0"/>
              <w:spacing w:after="0" w:line="240" w:lineRule="auto"/>
              <w:jc w:val="both"/>
              <w:rPr>
                <w:rFonts w:ascii="Tahoma" w:eastAsia="Times New Roman" w:hAnsi="Tahoma" w:cs="Tahoma"/>
                <w:sz w:val="20"/>
                <w:szCs w:val="20"/>
                <w:lang w:eastAsia="sl-SI"/>
              </w:rPr>
            </w:pPr>
            <w:r w:rsidRPr="00B93B96">
              <w:rPr>
                <w:rFonts w:ascii="Times New Roman" w:eastAsia="Times New Roman" w:hAnsi="Times New Roman"/>
                <w:sz w:val="20"/>
                <w:szCs w:val="20"/>
                <w:lang w:eastAsia="sl-SI"/>
              </w:rPr>
              <w:lastRenderedPageBreak/>
              <w:br w:type="page"/>
            </w:r>
            <w:r w:rsidRPr="00B93B96">
              <w:rPr>
                <w:rFonts w:ascii="Times New Roman" w:eastAsia="Times New Roman" w:hAnsi="Times New Roman"/>
                <w:sz w:val="20"/>
                <w:szCs w:val="20"/>
                <w:lang w:eastAsia="sl-SI"/>
              </w:rPr>
              <w:br w:type="page"/>
            </w:r>
            <w:r w:rsidRPr="00B93B96">
              <w:rPr>
                <w:rFonts w:ascii="Times New Roman" w:eastAsia="Times New Roman" w:hAnsi="Times New Roman"/>
                <w:sz w:val="20"/>
                <w:szCs w:val="20"/>
                <w:lang w:eastAsia="sl-SI"/>
              </w:rPr>
              <w:br w:type="page"/>
            </w:r>
            <w:r w:rsidRPr="00B93B96">
              <w:rPr>
                <w:rFonts w:ascii="Times New Roman" w:eastAsia="Times New Roman" w:hAnsi="Times New Roman"/>
                <w:sz w:val="20"/>
                <w:szCs w:val="20"/>
                <w:lang w:eastAsia="sl-SI"/>
              </w:rPr>
              <w:br w:type="page"/>
            </w:r>
            <w:r w:rsidRPr="00B93B96">
              <w:rPr>
                <w:rFonts w:ascii="Tahoma" w:eastAsia="Times New Roman" w:hAnsi="Tahoma" w:cs="Tahoma"/>
                <w:sz w:val="20"/>
                <w:szCs w:val="20"/>
                <w:lang w:eastAsia="sl-SI"/>
              </w:rPr>
              <w:br w:type="page"/>
            </w:r>
            <w:r w:rsidRPr="00B93B96">
              <w:rPr>
                <w:rFonts w:ascii="Tahoma" w:eastAsia="Times New Roman" w:hAnsi="Tahoma" w:cs="Tahoma"/>
                <w:b/>
                <w:sz w:val="20"/>
                <w:szCs w:val="20"/>
                <w:lang w:eastAsia="sl-SI"/>
              </w:rPr>
              <w:br w:type="page"/>
            </w:r>
            <w:r w:rsidRPr="00B93B96">
              <w:rPr>
                <w:rFonts w:ascii="Tahoma" w:eastAsia="Times New Roman" w:hAnsi="Tahoma" w:cs="Tahoma"/>
                <w:sz w:val="20"/>
                <w:szCs w:val="20"/>
                <w:lang w:eastAsia="sl-SI"/>
              </w:rPr>
              <w:br w:type="page"/>
            </w:r>
          </w:p>
        </w:tc>
        <w:tc>
          <w:tcPr>
            <w:tcW w:w="7654" w:type="dxa"/>
            <w:gridSpan w:val="3"/>
            <w:tcBorders>
              <w:left w:val="nil"/>
            </w:tcBorders>
            <w:vAlign w:val="bottom"/>
          </w:tcPr>
          <w:p w14:paraId="23B9C216" w14:textId="77777777" w:rsidR="00B93B96" w:rsidRPr="00B93B96" w:rsidRDefault="00B93B96" w:rsidP="00B93B96">
            <w:pPr>
              <w:keepLines/>
              <w:widowControl w:val="0"/>
              <w:spacing w:after="0" w:line="240" w:lineRule="auto"/>
              <w:rPr>
                <w:rFonts w:ascii="Tahoma" w:eastAsia="Times New Roman" w:hAnsi="Tahoma" w:cs="Tahoma"/>
                <w:sz w:val="20"/>
                <w:szCs w:val="20"/>
                <w:lang w:eastAsia="sl-SI"/>
              </w:rPr>
            </w:pPr>
            <w:r>
              <w:rPr>
                <w:rFonts w:ascii="Tahoma" w:eastAsia="Times New Roman" w:hAnsi="Tahoma" w:cs="Tahoma"/>
                <w:sz w:val="20"/>
                <w:szCs w:val="20"/>
                <w:lang w:eastAsia="sl-SI"/>
              </w:rPr>
              <w:t>TEHNIČNA SPOSOBNOST</w:t>
            </w:r>
          </w:p>
        </w:tc>
        <w:tc>
          <w:tcPr>
            <w:tcW w:w="850" w:type="dxa"/>
            <w:tcBorders>
              <w:right w:val="nil"/>
            </w:tcBorders>
          </w:tcPr>
          <w:p w14:paraId="28577BF1" w14:textId="77777777" w:rsidR="00B93B96" w:rsidRPr="00B93B96" w:rsidRDefault="00B93B96" w:rsidP="00B93B96">
            <w:pPr>
              <w:keepLines/>
              <w:widowControl w:val="0"/>
              <w:spacing w:after="0" w:line="240" w:lineRule="auto"/>
              <w:jc w:val="both"/>
              <w:rPr>
                <w:rFonts w:ascii="Tahoma" w:eastAsia="Times New Roman" w:hAnsi="Tahoma" w:cs="Tahoma"/>
                <w:b/>
                <w:sz w:val="20"/>
                <w:szCs w:val="20"/>
                <w:lang w:eastAsia="sl-SI"/>
              </w:rPr>
            </w:pPr>
            <w:r w:rsidRPr="00B93B96">
              <w:rPr>
                <w:rFonts w:ascii="Tahoma" w:eastAsia="Times New Roman" w:hAnsi="Tahoma" w:cs="Tahoma"/>
                <w:b/>
                <w:i/>
                <w:sz w:val="20"/>
                <w:szCs w:val="20"/>
                <w:lang w:eastAsia="sl-SI"/>
              </w:rPr>
              <w:t xml:space="preserve">Priloga </w:t>
            </w:r>
          </w:p>
        </w:tc>
        <w:tc>
          <w:tcPr>
            <w:tcW w:w="581" w:type="dxa"/>
            <w:gridSpan w:val="2"/>
            <w:tcBorders>
              <w:left w:val="nil"/>
            </w:tcBorders>
          </w:tcPr>
          <w:p w14:paraId="3F3A9E00" w14:textId="77777777" w:rsidR="00B93B96" w:rsidRPr="00B93B96" w:rsidRDefault="00B93B96" w:rsidP="00B93B96">
            <w:pPr>
              <w:keepLines/>
              <w:widowControl w:val="0"/>
              <w:spacing w:after="0" w:line="240" w:lineRule="auto"/>
              <w:jc w:val="both"/>
              <w:rPr>
                <w:rFonts w:ascii="Tahoma" w:eastAsia="Times New Roman" w:hAnsi="Tahoma" w:cs="Tahoma"/>
                <w:b/>
                <w:i/>
                <w:sz w:val="20"/>
                <w:szCs w:val="20"/>
                <w:lang w:eastAsia="sl-SI"/>
              </w:rPr>
            </w:pPr>
            <w:r w:rsidRPr="00B93B96">
              <w:rPr>
                <w:rFonts w:ascii="Tahoma" w:eastAsia="Times New Roman" w:hAnsi="Tahoma" w:cs="Tahoma"/>
                <w:b/>
                <w:i/>
                <w:sz w:val="20"/>
                <w:szCs w:val="20"/>
                <w:lang w:eastAsia="sl-SI"/>
              </w:rPr>
              <w:t>8</w:t>
            </w:r>
          </w:p>
        </w:tc>
      </w:tr>
    </w:tbl>
    <w:p w14:paraId="2186B1A3" w14:textId="77777777" w:rsidR="00D36948" w:rsidRPr="00D07D77" w:rsidRDefault="00D36948" w:rsidP="00D36948">
      <w:pPr>
        <w:pStyle w:val="Naslov"/>
        <w:keepNext/>
        <w:tabs>
          <w:tab w:val="left" w:pos="5400"/>
        </w:tabs>
        <w:jc w:val="left"/>
        <w:rPr>
          <w:rFonts w:ascii="Tahoma" w:hAnsi="Tahoma" w:cs="Tahoma"/>
          <w:sz w:val="20"/>
        </w:rPr>
      </w:pPr>
    </w:p>
    <w:p w14:paraId="475984D8" w14:textId="77777777" w:rsidR="00D36948" w:rsidRPr="00D07D77" w:rsidRDefault="00D36948" w:rsidP="00D36948">
      <w:pPr>
        <w:pStyle w:val="Naslov"/>
        <w:keepNext/>
        <w:tabs>
          <w:tab w:val="left" w:pos="5400"/>
        </w:tabs>
        <w:jc w:val="both"/>
        <w:rPr>
          <w:rFonts w:ascii="Tahoma" w:hAnsi="Tahoma" w:cs="Tahoma"/>
          <w:b w:val="0"/>
          <w:sz w:val="20"/>
        </w:rPr>
      </w:pPr>
      <w:r w:rsidRPr="00D07D77">
        <w:rPr>
          <w:rFonts w:ascii="Tahoma" w:hAnsi="Tahoma" w:cs="Tahoma"/>
          <w:b w:val="0"/>
          <w:sz w:val="20"/>
        </w:rPr>
        <w:t>Ponudnik za to stranjo priloži</w:t>
      </w:r>
      <w:r w:rsidR="00A4297A">
        <w:rPr>
          <w:rFonts w:ascii="Tahoma" w:hAnsi="Tahoma" w:cs="Tahoma"/>
          <w:b w:val="0"/>
          <w:sz w:val="20"/>
        </w:rPr>
        <w:t>:</w:t>
      </w:r>
      <w:r w:rsidRPr="00D07D77">
        <w:rPr>
          <w:rFonts w:ascii="Tahoma" w:hAnsi="Tahoma" w:cs="Tahoma"/>
          <w:b w:val="0"/>
          <w:sz w:val="20"/>
        </w:rPr>
        <w:t xml:space="preserve"> </w:t>
      </w:r>
    </w:p>
    <w:p w14:paraId="504A2903" w14:textId="77777777" w:rsidR="00D36948" w:rsidRPr="00D07D77" w:rsidRDefault="00D36948" w:rsidP="008A0DE1">
      <w:pPr>
        <w:pStyle w:val="Naslov"/>
        <w:keepNext/>
        <w:numPr>
          <w:ilvl w:val="0"/>
          <w:numId w:val="39"/>
        </w:numPr>
        <w:tabs>
          <w:tab w:val="left" w:pos="5400"/>
        </w:tabs>
        <w:jc w:val="both"/>
        <w:rPr>
          <w:rFonts w:ascii="Tahoma" w:hAnsi="Tahoma" w:cs="Tahoma"/>
          <w:b w:val="0"/>
          <w:sz w:val="20"/>
        </w:rPr>
      </w:pPr>
      <w:r w:rsidRPr="00D07D77">
        <w:rPr>
          <w:rFonts w:ascii="Tahoma" w:hAnsi="Tahoma" w:cs="Tahoma"/>
          <w:b w:val="0"/>
          <w:sz w:val="20"/>
        </w:rPr>
        <w:t>veljavno dokazilo za pravne osebe (potrdilo, certifikati) o usposobljenosti za delo v eksplozijsko ogroženih prostorih, vgradnjo Ex opreme ter servisiranje oziroma popravila Ex opreme. Dokazilo mora biti izdano s strani pooblaščene organizacije, ki taka potrdila izdaja,</w:t>
      </w:r>
    </w:p>
    <w:p w14:paraId="48142A10" w14:textId="77777777" w:rsidR="00D36948" w:rsidRPr="00D07D77" w:rsidRDefault="00D36948" w:rsidP="008A0DE1">
      <w:pPr>
        <w:pStyle w:val="Naslov"/>
        <w:keepNext/>
        <w:numPr>
          <w:ilvl w:val="0"/>
          <w:numId w:val="39"/>
        </w:numPr>
        <w:tabs>
          <w:tab w:val="left" w:pos="5400"/>
        </w:tabs>
        <w:jc w:val="both"/>
        <w:rPr>
          <w:rFonts w:ascii="Tahoma" w:hAnsi="Tahoma" w:cs="Tahoma"/>
          <w:b w:val="0"/>
          <w:sz w:val="20"/>
        </w:rPr>
      </w:pPr>
      <w:r w:rsidRPr="00D07D77">
        <w:rPr>
          <w:rFonts w:ascii="Tahoma" w:hAnsi="Tahoma" w:cs="Tahoma"/>
          <w:b w:val="0"/>
          <w:sz w:val="20"/>
        </w:rPr>
        <w:t>fotokopijo pooblastila/certifikata za vzdrževanje in servisiranje črpalk, mešal in/ali potopnih črpalk.</w:t>
      </w:r>
    </w:p>
    <w:p w14:paraId="489E76B6" w14:textId="77777777" w:rsidR="00D36948" w:rsidRPr="00D07D77" w:rsidRDefault="00D36948" w:rsidP="00D36948">
      <w:pPr>
        <w:pStyle w:val="Naslov"/>
        <w:keepNext/>
        <w:tabs>
          <w:tab w:val="left" w:pos="5400"/>
        </w:tabs>
        <w:jc w:val="left"/>
        <w:rPr>
          <w:rFonts w:ascii="Tahoma" w:hAnsi="Tahoma" w:cs="Tahoma"/>
          <w:sz w:val="20"/>
        </w:rPr>
      </w:pPr>
    </w:p>
    <w:p w14:paraId="023D083A" w14:textId="77777777" w:rsidR="00D36948" w:rsidRDefault="00D36948" w:rsidP="00D36948">
      <w:pPr>
        <w:pStyle w:val="NavadenTimesNewRoman"/>
        <w:keepNext/>
        <w:widowControl/>
        <w:jc w:val="both"/>
        <w:rPr>
          <w:rFonts w:ascii="Tahoma" w:hAnsi="Tahoma" w:cs="Tahoma"/>
          <w:b/>
          <w:sz w:val="20"/>
        </w:rPr>
        <w:sectPr w:rsidR="00D36948" w:rsidSect="00652B19">
          <w:headerReference w:type="default" r:id="rId24"/>
          <w:footerReference w:type="default" r:id="rId25"/>
          <w:headerReference w:type="first" r:id="rId26"/>
          <w:footerReference w:type="first" r:id="rId27"/>
          <w:pgSz w:w="11906" w:h="16838" w:code="9"/>
          <w:pgMar w:top="709" w:right="1276" w:bottom="1474" w:left="1276" w:header="567" w:footer="567" w:gutter="0"/>
          <w:pgNumType w:start="1"/>
          <w:cols w:space="708"/>
          <w:docGrid w:linePitch="299"/>
        </w:sectPr>
      </w:pPr>
    </w:p>
    <w:tbl>
      <w:tblPr>
        <w:tblW w:w="1402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051"/>
        <w:gridCol w:w="1129"/>
        <w:gridCol w:w="5250"/>
      </w:tblGrid>
      <w:tr w:rsidR="00B93B96" w:rsidRPr="00B93B96" w14:paraId="774A3153" w14:textId="77777777" w:rsidTr="009B1165">
        <w:tc>
          <w:tcPr>
            <w:tcW w:w="599" w:type="dxa"/>
            <w:tcBorders>
              <w:top w:val="single" w:sz="4" w:space="0" w:color="auto"/>
              <w:bottom w:val="single" w:sz="4" w:space="0" w:color="auto"/>
              <w:right w:val="nil"/>
            </w:tcBorders>
          </w:tcPr>
          <w:p w14:paraId="7A713FF4" w14:textId="77777777" w:rsidR="00B93B96" w:rsidRPr="00B93B96" w:rsidRDefault="00B93B96" w:rsidP="00B93B96">
            <w:pPr>
              <w:keepNext/>
              <w:spacing w:after="0" w:line="240" w:lineRule="auto"/>
              <w:jc w:val="right"/>
              <w:rPr>
                <w:rFonts w:ascii="Tahoma" w:eastAsia="Times New Roman" w:hAnsi="Tahoma" w:cs="Tahoma"/>
                <w:sz w:val="20"/>
                <w:szCs w:val="20"/>
                <w:lang w:eastAsia="sl-SI"/>
              </w:rPr>
            </w:pPr>
            <w:r w:rsidRPr="00B93B96">
              <w:rPr>
                <w:rFonts w:ascii="Times New Roman" w:eastAsia="Times New Roman" w:hAnsi="Times New Roman"/>
                <w:sz w:val="20"/>
                <w:szCs w:val="20"/>
                <w:lang w:eastAsia="sl-SI"/>
              </w:rPr>
              <w:lastRenderedPageBreak/>
              <w:br w:type="page"/>
            </w:r>
            <w:r w:rsidRPr="00B93B96">
              <w:rPr>
                <w:rFonts w:ascii="Tahoma" w:eastAsia="Times New Roman" w:hAnsi="Tahoma" w:cs="Tahoma"/>
                <w:sz w:val="18"/>
                <w:szCs w:val="20"/>
                <w:lang w:eastAsia="sl-SI"/>
              </w:rPr>
              <w:br w:type="page"/>
            </w:r>
          </w:p>
        </w:tc>
        <w:tc>
          <w:tcPr>
            <w:tcW w:w="7051" w:type="dxa"/>
            <w:tcBorders>
              <w:top w:val="single" w:sz="4" w:space="0" w:color="auto"/>
              <w:left w:val="nil"/>
              <w:bottom w:val="single" w:sz="4" w:space="0" w:color="auto"/>
            </w:tcBorders>
          </w:tcPr>
          <w:p w14:paraId="65AF7E42" w14:textId="77777777" w:rsidR="00B93B96" w:rsidRPr="00B93B96" w:rsidRDefault="00B93B96" w:rsidP="00B93B96">
            <w:pPr>
              <w:keepNext/>
              <w:spacing w:after="0" w:line="240" w:lineRule="auto"/>
              <w:jc w:val="both"/>
              <w:rPr>
                <w:rFonts w:ascii="Tahoma" w:eastAsia="Times New Roman" w:hAnsi="Tahoma" w:cs="Tahoma"/>
                <w:sz w:val="20"/>
                <w:szCs w:val="20"/>
                <w:lang w:eastAsia="sl-SI"/>
              </w:rPr>
            </w:pPr>
            <w:r w:rsidRPr="00B93B96">
              <w:rPr>
                <w:rFonts w:ascii="Tahoma" w:eastAsia="Times New Roman" w:hAnsi="Tahoma" w:cs="Tahoma"/>
                <w:sz w:val="20"/>
                <w:szCs w:val="20"/>
                <w:lang w:eastAsia="sl-SI"/>
              </w:rPr>
              <w:t>STROKOVNA SPOSOBNOST</w:t>
            </w:r>
          </w:p>
        </w:tc>
        <w:tc>
          <w:tcPr>
            <w:tcW w:w="1129" w:type="dxa"/>
            <w:tcBorders>
              <w:top w:val="single" w:sz="4" w:space="0" w:color="auto"/>
              <w:bottom w:val="single" w:sz="4" w:space="0" w:color="auto"/>
              <w:right w:val="nil"/>
            </w:tcBorders>
          </w:tcPr>
          <w:p w14:paraId="188B9C3F" w14:textId="77777777" w:rsidR="00B93B96" w:rsidRPr="00B93B96" w:rsidRDefault="00B93B96" w:rsidP="00B93B96">
            <w:pPr>
              <w:keepNext/>
              <w:spacing w:after="0" w:line="240" w:lineRule="auto"/>
              <w:jc w:val="right"/>
              <w:rPr>
                <w:rFonts w:ascii="Tahoma" w:eastAsia="Times New Roman" w:hAnsi="Tahoma" w:cs="Tahoma"/>
                <w:b/>
                <w:sz w:val="20"/>
                <w:szCs w:val="20"/>
                <w:lang w:eastAsia="sl-SI"/>
              </w:rPr>
            </w:pPr>
            <w:r w:rsidRPr="00B93B96">
              <w:rPr>
                <w:rFonts w:ascii="Tahoma" w:eastAsia="Times New Roman" w:hAnsi="Tahoma" w:cs="Tahoma"/>
                <w:b/>
                <w:i/>
                <w:sz w:val="20"/>
                <w:szCs w:val="20"/>
                <w:lang w:eastAsia="sl-SI"/>
              </w:rPr>
              <w:t xml:space="preserve">Priloga </w:t>
            </w:r>
          </w:p>
        </w:tc>
        <w:tc>
          <w:tcPr>
            <w:tcW w:w="5250" w:type="dxa"/>
            <w:tcBorders>
              <w:top w:val="single" w:sz="4" w:space="0" w:color="auto"/>
              <w:left w:val="nil"/>
              <w:bottom w:val="single" w:sz="4" w:space="0" w:color="auto"/>
            </w:tcBorders>
          </w:tcPr>
          <w:p w14:paraId="3EF5D070" w14:textId="77777777" w:rsidR="00B93B96" w:rsidRPr="00B93B96" w:rsidRDefault="00B93B96" w:rsidP="00B93B96">
            <w:pPr>
              <w:keepNext/>
              <w:spacing w:after="0" w:line="240" w:lineRule="auto"/>
              <w:rPr>
                <w:rFonts w:ascii="Tahoma" w:eastAsia="Times New Roman" w:hAnsi="Tahoma" w:cs="Tahoma"/>
                <w:b/>
                <w:i/>
                <w:sz w:val="20"/>
                <w:szCs w:val="20"/>
                <w:lang w:eastAsia="sl-SI"/>
              </w:rPr>
            </w:pPr>
            <w:r>
              <w:rPr>
                <w:rFonts w:ascii="Tahoma" w:eastAsia="Times New Roman" w:hAnsi="Tahoma" w:cs="Tahoma"/>
                <w:b/>
                <w:i/>
                <w:sz w:val="20"/>
                <w:szCs w:val="20"/>
                <w:lang w:eastAsia="sl-SI"/>
              </w:rPr>
              <w:t>9</w:t>
            </w:r>
          </w:p>
        </w:tc>
      </w:tr>
    </w:tbl>
    <w:p w14:paraId="745338C8" w14:textId="77777777" w:rsidR="00B93B96" w:rsidRPr="00B93B96" w:rsidRDefault="00B93B96" w:rsidP="00B93B96">
      <w:pPr>
        <w:keepNext/>
        <w:spacing w:after="0" w:line="240" w:lineRule="auto"/>
        <w:jc w:val="both"/>
        <w:rPr>
          <w:rFonts w:ascii="Tahoma" w:eastAsia="Times New Roman" w:hAnsi="Tahoma" w:cs="Tahoma"/>
          <w:b/>
          <w:sz w:val="20"/>
          <w:szCs w:val="20"/>
          <w:lang w:eastAsia="sl-SI"/>
        </w:rPr>
      </w:pPr>
      <w:r w:rsidRPr="00B93B96">
        <w:rPr>
          <w:rFonts w:ascii="Tahoma" w:eastAsia="Times New Roman" w:hAnsi="Tahoma" w:cs="Tahoma"/>
          <w:b/>
          <w:sz w:val="20"/>
          <w:szCs w:val="20"/>
          <w:lang w:eastAsia="sl-SI"/>
        </w:rPr>
        <w:t>VKS-</w:t>
      </w:r>
      <w:r w:rsidR="003C7D38">
        <w:rPr>
          <w:rFonts w:ascii="Tahoma" w:eastAsia="Times New Roman" w:hAnsi="Tahoma" w:cs="Tahoma"/>
          <w:b/>
          <w:sz w:val="20"/>
          <w:szCs w:val="20"/>
          <w:lang w:eastAsia="sl-SI"/>
        </w:rPr>
        <w:t>224/22</w:t>
      </w:r>
      <w:r w:rsidRPr="00B93B96">
        <w:rPr>
          <w:rFonts w:ascii="Tahoma" w:eastAsia="Times New Roman" w:hAnsi="Tahoma" w:cs="Tahoma"/>
          <w:b/>
          <w:sz w:val="20"/>
          <w:szCs w:val="20"/>
          <w:lang w:eastAsia="sl-SI"/>
        </w:rPr>
        <w:t xml:space="preserve"> – TEKOČE SERVISIRANJE IN VZDRŽEVANJE ČRPALK NA RCERO LJUBLJANA </w:t>
      </w:r>
    </w:p>
    <w:p w14:paraId="37B645C5" w14:textId="77777777" w:rsidR="00B93B96" w:rsidRPr="00B93B96" w:rsidRDefault="00B93B96" w:rsidP="00B93B96">
      <w:pPr>
        <w:keepNext/>
        <w:spacing w:after="0" w:line="240" w:lineRule="auto"/>
        <w:jc w:val="both"/>
        <w:rPr>
          <w:rFonts w:ascii="Tahoma" w:eastAsia="Times New Roman" w:hAnsi="Tahoma" w:cs="Tahoma"/>
          <w:b/>
          <w:sz w:val="20"/>
          <w:szCs w:val="20"/>
          <w:lang w:eastAsia="sl-SI"/>
        </w:rPr>
      </w:pPr>
    </w:p>
    <w:p w14:paraId="669F6CCF" w14:textId="77777777" w:rsidR="00B93B96" w:rsidRPr="00B93B96" w:rsidRDefault="00B93B96" w:rsidP="00B93B96">
      <w:pPr>
        <w:keepNext/>
        <w:spacing w:after="0" w:line="240" w:lineRule="auto"/>
        <w:jc w:val="both"/>
        <w:rPr>
          <w:rFonts w:ascii="Tahoma" w:eastAsia="Times New Roman" w:hAnsi="Tahoma" w:cs="Tahoma"/>
          <w:b/>
          <w:sz w:val="20"/>
          <w:szCs w:val="20"/>
          <w:lang w:eastAsia="sl-SI"/>
        </w:rPr>
      </w:pPr>
      <w:r w:rsidRPr="00B93B96">
        <w:rPr>
          <w:rFonts w:ascii="Tahoma" w:eastAsia="Times New Roman" w:hAnsi="Tahoma" w:cs="Tahoma"/>
          <w:b/>
          <w:sz w:val="20"/>
          <w:szCs w:val="20"/>
          <w:lang w:eastAsia="sl-SI"/>
        </w:rPr>
        <w:t>Seznam kadra:</w:t>
      </w:r>
    </w:p>
    <w:tbl>
      <w:tblPr>
        <w:tblW w:w="47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2848"/>
        <w:gridCol w:w="2264"/>
        <w:gridCol w:w="2264"/>
        <w:gridCol w:w="3213"/>
        <w:gridCol w:w="2553"/>
      </w:tblGrid>
      <w:tr w:rsidR="00B93B96" w:rsidRPr="00B93B96" w14:paraId="05F7A0A4" w14:textId="77777777" w:rsidTr="00B93B96">
        <w:tc>
          <w:tcPr>
            <w:tcW w:w="316" w:type="pct"/>
            <w:shd w:val="clear" w:color="auto" w:fill="auto"/>
          </w:tcPr>
          <w:p w14:paraId="0D1E1DAA" w14:textId="77777777" w:rsidR="00B93B96" w:rsidRPr="00B93B96" w:rsidRDefault="00B93B96" w:rsidP="00B93B96">
            <w:pPr>
              <w:keepNext/>
              <w:spacing w:after="0" w:line="240" w:lineRule="auto"/>
              <w:rPr>
                <w:rFonts w:ascii="Tahoma" w:eastAsia="Times New Roman" w:hAnsi="Tahoma" w:cs="Tahoma"/>
                <w:b/>
                <w:sz w:val="20"/>
                <w:szCs w:val="20"/>
                <w:lang w:eastAsia="sl-SI"/>
              </w:rPr>
            </w:pPr>
            <w:r w:rsidRPr="00B93B96">
              <w:rPr>
                <w:rFonts w:ascii="Tahoma" w:eastAsia="Times New Roman" w:hAnsi="Tahoma" w:cs="Tahoma"/>
                <w:b/>
                <w:sz w:val="20"/>
                <w:szCs w:val="20"/>
                <w:lang w:eastAsia="sl-SI"/>
              </w:rPr>
              <w:t>Zap. št.</w:t>
            </w:r>
          </w:p>
        </w:tc>
        <w:tc>
          <w:tcPr>
            <w:tcW w:w="1015" w:type="pct"/>
            <w:shd w:val="clear" w:color="auto" w:fill="auto"/>
          </w:tcPr>
          <w:p w14:paraId="5764BBC7" w14:textId="77777777" w:rsidR="00B93B96" w:rsidRPr="00B93B96" w:rsidRDefault="00B93B96" w:rsidP="00B93B96">
            <w:pPr>
              <w:keepNext/>
              <w:spacing w:after="0" w:line="240" w:lineRule="auto"/>
              <w:rPr>
                <w:rFonts w:ascii="Tahoma" w:eastAsia="Times New Roman" w:hAnsi="Tahoma" w:cs="Tahoma"/>
                <w:b/>
                <w:sz w:val="20"/>
                <w:szCs w:val="20"/>
                <w:lang w:eastAsia="sl-SI"/>
              </w:rPr>
            </w:pPr>
            <w:r w:rsidRPr="00B93B96">
              <w:rPr>
                <w:rFonts w:ascii="Tahoma" w:eastAsia="Times New Roman" w:hAnsi="Tahoma" w:cs="Tahoma"/>
                <w:b/>
                <w:sz w:val="20"/>
                <w:szCs w:val="20"/>
                <w:lang w:eastAsia="sl-SI"/>
              </w:rPr>
              <w:t>Ime in priimek</w:t>
            </w:r>
          </w:p>
        </w:tc>
        <w:tc>
          <w:tcPr>
            <w:tcW w:w="807" w:type="pct"/>
            <w:shd w:val="clear" w:color="auto" w:fill="auto"/>
          </w:tcPr>
          <w:p w14:paraId="4E84A3E6" w14:textId="77777777" w:rsidR="00B93B96" w:rsidRPr="00B93B96" w:rsidRDefault="00B93B96" w:rsidP="00B93B96">
            <w:pPr>
              <w:keepNext/>
              <w:spacing w:after="0" w:line="240" w:lineRule="auto"/>
              <w:rPr>
                <w:rFonts w:ascii="Tahoma" w:eastAsia="Times New Roman" w:hAnsi="Tahoma" w:cs="Tahoma"/>
                <w:b/>
                <w:sz w:val="20"/>
                <w:szCs w:val="20"/>
                <w:lang w:eastAsia="sl-SI"/>
              </w:rPr>
            </w:pPr>
            <w:r w:rsidRPr="00B93B96">
              <w:rPr>
                <w:rFonts w:ascii="Tahoma" w:eastAsia="Times New Roman" w:hAnsi="Tahoma" w:cs="Tahoma"/>
                <w:b/>
                <w:sz w:val="20"/>
                <w:szCs w:val="20"/>
                <w:lang w:eastAsia="sl-SI"/>
              </w:rPr>
              <w:t xml:space="preserve">Poklic </w:t>
            </w:r>
          </w:p>
        </w:tc>
        <w:tc>
          <w:tcPr>
            <w:tcW w:w="807" w:type="pct"/>
          </w:tcPr>
          <w:p w14:paraId="519089E4" w14:textId="77777777" w:rsidR="00B93B96" w:rsidRPr="00B93B96" w:rsidRDefault="00B93B96" w:rsidP="00B93B96">
            <w:pPr>
              <w:keepNext/>
              <w:tabs>
                <w:tab w:val="left" w:pos="284"/>
              </w:tabs>
              <w:spacing w:after="0" w:line="240" w:lineRule="auto"/>
              <w:jc w:val="center"/>
              <w:rPr>
                <w:rFonts w:ascii="Tahoma" w:eastAsia="Times New Roman" w:hAnsi="Tahoma" w:cs="Tahoma"/>
                <w:b/>
                <w:sz w:val="20"/>
                <w:szCs w:val="20"/>
                <w:lang w:eastAsia="sl-SI"/>
              </w:rPr>
            </w:pPr>
            <w:r w:rsidRPr="00B93B96">
              <w:rPr>
                <w:rFonts w:ascii="Tahoma" w:eastAsia="Times New Roman" w:hAnsi="Tahoma" w:cs="Tahoma"/>
                <w:b/>
                <w:sz w:val="20"/>
                <w:szCs w:val="20"/>
                <w:lang w:eastAsia="sl-SI"/>
              </w:rPr>
              <w:t>Delodajalec in Delovno mesto/funkcija pri izvedbi razpisanih del</w:t>
            </w:r>
          </w:p>
        </w:tc>
        <w:tc>
          <w:tcPr>
            <w:tcW w:w="1145" w:type="pct"/>
            <w:vAlign w:val="bottom"/>
          </w:tcPr>
          <w:p w14:paraId="3106D9C7" w14:textId="77777777" w:rsidR="00B93B96" w:rsidRPr="00B93B96" w:rsidRDefault="00B93B96" w:rsidP="00B93B96">
            <w:pPr>
              <w:keepNext/>
              <w:tabs>
                <w:tab w:val="left" w:pos="284"/>
              </w:tabs>
              <w:spacing w:after="0" w:line="240" w:lineRule="auto"/>
              <w:jc w:val="center"/>
              <w:rPr>
                <w:rFonts w:ascii="Tahoma" w:eastAsia="Times New Roman" w:hAnsi="Tahoma" w:cs="Tahoma"/>
                <w:b/>
                <w:sz w:val="20"/>
                <w:szCs w:val="20"/>
                <w:lang w:eastAsia="sl-SI"/>
              </w:rPr>
            </w:pPr>
            <w:r w:rsidRPr="00B93B96">
              <w:rPr>
                <w:rFonts w:ascii="Tahoma" w:eastAsia="Times New Roman" w:hAnsi="Tahoma" w:cs="Tahoma"/>
                <w:b/>
                <w:sz w:val="20"/>
                <w:szCs w:val="20"/>
                <w:lang w:eastAsia="sl-SI"/>
              </w:rPr>
              <w:t>Tečaj iz varnosti in zdravja pri delu</w:t>
            </w:r>
          </w:p>
          <w:p w14:paraId="6EDD7AFC" w14:textId="77777777" w:rsidR="00B93B96" w:rsidRPr="00B93B96" w:rsidRDefault="00B93B96" w:rsidP="00B93B96">
            <w:pPr>
              <w:keepNext/>
              <w:tabs>
                <w:tab w:val="left" w:pos="284"/>
              </w:tabs>
              <w:spacing w:after="0" w:line="240" w:lineRule="auto"/>
              <w:jc w:val="center"/>
              <w:rPr>
                <w:rFonts w:ascii="Tahoma" w:eastAsia="Times New Roman" w:hAnsi="Tahoma" w:cs="Tahoma"/>
                <w:b/>
                <w:sz w:val="20"/>
                <w:szCs w:val="20"/>
                <w:lang w:eastAsia="sl-SI"/>
              </w:rPr>
            </w:pPr>
            <w:r w:rsidRPr="00B93B96">
              <w:rPr>
                <w:rFonts w:ascii="Tahoma" w:eastAsia="Times New Roman" w:hAnsi="Tahoma" w:cs="Tahoma"/>
                <w:sz w:val="20"/>
                <w:szCs w:val="20"/>
                <w:lang w:eastAsia="sl-SI"/>
              </w:rPr>
              <w:t>(Naziv pooblaščene organizacije, ki dokazilo izdaja in številka potrdila)</w:t>
            </w:r>
          </w:p>
        </w:tc>
        <w:tc>
          <w:tcPr>
            <w:tcW w:w="910" w:type="pct"/>
          </w:tcPr>
          <w:p w14:paraId="41C411A1" w14:textId="77777777" w:rsidR="00B93B96" w:rsidRPr="00B93B96" w:rsidRDefault="00B93B96" w:rsidP="00B93B96">
            <w:pPr>
              <w:keepNext/>
              <w:numPr>
                <w:ilvl w:val="12"/>
                <w:numId w:val="0"/>
              </w:numPr>
              <w:spacing w:after="0" w:line="240" w:lineRule="auto"/>
              <w:jc w:val="both"/>
              <w:outlineLvl w:val="3"/>
              <w:rPr>
                <w:rFonts w:ascii="Tahoma" w:eastAsia="Times New Roman" w:hAnsi="Tahoma" w:cs="Tahoma"/>
                <w:b/>
                <w:bCs/>
                <w:sz w:val="20"/>
                <w:szCs w:val="20"/>
                <w:lang w:eastAsia="sl-SI"/>
              </w:rPr>
            </w:pPr>
            <w:r w:rsidRPr="00B93B96">
              <w:rPr>
                <w:rFonts w:ascii="Tahoma" w:eastAsia="Times New Roman" w:hAnsi="Tahoma" w:cs="Tahoma"/>
                <w:b/>
                <w:sz w:val="20"/>
                <w:szCs w:val="20"/>
                <w:lang w:eastAsia="sl-SI"/>
              </w:rPr>
              <w:t xml:space="preserve">Usposobljenost za delo v </w:t>
            </w:r>
            <w:r w:rsidRPr="00B93B96">
              <w:rPr>
                <w:rFonts w:ascii="Tahoma" w:eastAsia="Times New Roman" w:hAnsi="Tahoma" w:cs="Tahoma"/>
                <w:b/>
                <w:bCs/>
                <w:sz w:val="20"/>
                <w:szCs w:val="20"/>
                <w:lang w:eastAsia="sl-SI"/>
              </w:rPr>
              <w:t>EX območjih</w:t>
            </w:r>
          </w:p>
          <w:p w14:paraId="19E51F8A" w14:textId="77777777" w:rsidR="00B93B96" w:rsidRPr="00B93B96" w:rsidRDefault="00B93B96" w:rsidP="00B93B96">
            <w:pPr>
              <w:keepNext/>
              <w:tabs>
                <w:tab w:val="left" w:pos="284"/>
              </w:tabs>
              <w:spacing w:after="0" w:line="240" w:lineRule="auto"/>
              <w:jc w:val="center"/>
              <w:rPr>
                <w:rFonts w:ascii="Tahoma" w:eastAsia="Times New Roman" w:hAnsi="Tahoma" w:cs="Tahoma"/>
                <w:sz w:val="20"/>
                <w:szCs w:val="20"/>
                <w:lang w:eastAsia="sl-SI"/>
              </w:rPr>
            </w:pPr>
            <w:r w:rsidRPr="00B93B96">
              <w:rPr>
                <w:rFonts w:ascii="Tahoma" w:eastAsia="Times New Roman" w:hAnsi="Tahoma" w:cs="Tahoma"/>
                <w:bCs/>
                <w:sz w:val="20"/>
                <w:szCs w:val="20"/>
                <w:lang w:eastAsia="sl-SI"/>
              </w:rPr>
              <w:t>(</w:t>
            </w:r>
            <w:r w:rsidRPr="00B93B96">
              <w:rPr>
                <w:rFonts w:ascii="Tahoma" w:eastAsia="Times New Roman" w:hAnsi="Tahoma" w:cs="Tahoma"/>
                <w:sz w:val="20"/>
                <w:szCs w:val="20"/>
                <w:lang w:eastAsia="sl-SI"/>
              </w:rPr>
              <w:t>Naziv pooblaščene organizacije, ki dokazilo izdaja in številka potrdila</w:t>
            </w:r>
            <w:r w:rsidRPr="00B93B96">
              <w:rPr>
                <w:rFonts w:ascii="Tahoma" w:eastAsia="Times New Roman" w:hAnsi="Tahoma" w:cs="Tahoma"/>
                <w:bCs/>
                <w:sz w:val="20"/>
                <w:szCs w:val="20"/>
                <w:lang w:eastAsia="sl-SI"/>
              </w:rPr>
              <w:t>)</w:t>
            </w:r>
          </w:p>
        </w:tc>
      </w:tr>
      <w:tr w:rsidR="00B93B96" w:rsidRPr="00B93B96" w14:paraId="34AD5740" w14:textId="77777777" w:rsidTr="00B93B96">
        <w:tc>
          <w:tcPr>
            <w:tcW w:w="316" w:type="pct"/>
            <w:shd w:val="clear" w:color="auto" w:fill="auto"/>
          </w:tcPr>
          <w:p w14:paraId="07DA6D34" w14:textId="77777777" w:rsidR="00B93B96" w:rsidRPr="00B93B96" w:rsidRDefault="00B93B96" w:rsidP="00B93B96">
            <w:pPr>
              <w:keepNext/>
              <w:spacing w:after="0" w:line="240" w:lineRule="auto"/>
              <w:rPr>
                <w:rFonts w:ascii="Tahoma" w:eastAsia="Times New Roman" w:hAnsi="Tahoma" w:cs="Tahoma"/>
                <w:b/>
                <w:sz w:val="20"/>
                <w:szCs w:val="20"/>
                <w:lang w:eastAsia="sl-SI"/>
              </w:rPr>
            </w:pPr>
            <w:r w:rsidRPr="00B93B96">
              <w:rPr>
                <w:rFonts w:ascii="Tahoma" w:eastAsia="Times New Roman" w:hAnsi="Tahoma" w:cs="Tahoma"/>
                <w:b/>
                <w:sz w:val="20"/>
                <w:szCs w:val="20"/>
                <w:lang w:eastAsia="sl-SI"/>
              </w:rPr>
              <w:t>1.</w:t>
            </w:r>
          </w:p>
          <w:p w14:paraId="619C0B27"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1015" w:type="pct"/>
            <w:shd w:val="clear" w:color="auto" w:fill="auto"/>
          </w:tcPr>
          <w:p w14:paraId="3A64B7E7"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807" w:type="pct"/>
            <w:shd w:val="clear" w:color="auto" w:fill="auto"/>
          </w:tcPr>
          <w:p w14:paraId="44EFDF80"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807" w:type="pct"/>
          </w:tcPr>
          <w:p w14:paraId="415E0F63"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1145" w:type="pct"/>
          </w:tcPr>
          <w:p w14:paraId="5081134B"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910" w:type="pct"/>
          </w:tcPr>
          <w:p w14:paraId="02CE0548"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r>
      <w:tr w:rsidR="00B93B96" w:rsidRPr="00B93B96" w14:paraId="11B7D563" w14:textId="77777777" w:rsidTr="00B93B96">
        <w:tc>
          <w:tcPr>
            <w:tcW w:w="316" w:type="pct"/>
            <w:shd w:val="clear" w:color="auto" w:fill="auto"/>
          </w:tcPr>
          <w:p w14:paraId="78F8FFA6" w14:textId="77777777" w:rsidR="00B93B96" w:rsidRPr="00B93B96" w:rsidRDefault="00B93B96" w:rsidP="00B93B96">
            <w:pPr>
              <w:keepNext/>
              <w:spacing w:after="0" w:line="240" w:lineRule="auto"/>
              <w:rPr>
                <w:rFonts w:ascii="Tahoma" w:eastAsia="Times New Roman" w:hAnsi="Tahoma" w:cs="Tahoma"/>
                <w:b/>
                <w:sz w:val="20"/>
                <w:szCs w:val="20"/>
                <w:lang w:eastAsia="sl-SI"/>
              </w:rPr>
            </w:pPr>
            <w:r w:rsidRPr="00B93B96">
              <w:rPr>
                <w:rFonts w:ascii="Tahoma" w:eastAsia="Times New Roman" w:hAnsi="Tahoma" w:cs="Tahoma"/>
                <w:b/>
                <w:sz w:val="20"/>
                <w:szCs w:val="20"/>
                <w:lang w:eastAsia="sl-SI"/>
              </w:rPr>
              <w:t>2.</w:t>
            </w:r>
          </w:p>
          <w:p w14:paraId="03748C81"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1015" w:type="pct"/>
            <w:shd w:val="clear" w:color="auto" w:fill="auto"/>
          </w:tcPr>
          <w:p w14:paraId="293ED475"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807" w:type="pct"/>
            <w:shd w:val="clear" w:color="auto" w:fill="auto"/>
          </w:tcPr>
          <w:p w14:paraId="6A694AB1"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807" w:type="pct"/>
          </w:tcPr>
          <w:p w14:paraId="64635F5C"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1145" w:type="pct"/>
          </w:tcPr>
          <w:p w14:paraId="534E3E50"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910" w:type="pct"/>
          </w:tcPr>
          <w:p w14:paraId="7BB9607F"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r>
      <w:tr w:rsidR="00B93B96" w:rsidRPr="00B93B96" w14:paraId="7E92F406" w14:textId="77777777" w:rsidTr="00B93B96">
        <w:tc>
          <w:tcPr>
            <w:tcW w:w="316" w:type="pct"/>
            <w:shd w:val="clear" w:color="auto" w:fill="auto"/>
          </w:tcPr>
          <w:p w14:paraId="5481E425" w14:textId="77777777" w:rsidR="00B93B96" w:rsidRPr="00B93B96" w:rsidRDefault="00B93B96" w:rsidP="00B93B96">
            <w:pPr>
              <w:keepNext/>
              <w:spacing w:after="0" w:line="240" w:lineRule="auto"/>
              <w:rPr>
                <w:rFonts w:ascii="Tahoma" w:eastAsia="Times New Roman" w:hAnsi="Tahoma" w:cs="Tahoma"/>
                <w:b/>
                <w:sz w:val="20"/>
                <w:szCs w:val="20"/>
                <w:lang w:eastAsia="sl-SI"/>
              </w:rPr>
            </w:pPr>
            <w:r w:rsidRPr="00B93B96">
              <w:rPr>
                <w:rFonts w:ascii="Tahoma" w:eastAsia="Times New Roman" w:hAnsi="Tahoma" w:cs="Tahoma"/>
                <w:b/>
                <w:sz w:val="20"/>
                <w:szCs w:val="20"/>
                <w:lang w:eastAsia="sl-SI"/>
              </w:rPr>
              <w:t>3.</w:t>
            </w:r>
          </w:p>
          <w:p w14:paraId="161A4D97"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1015" w:type="pct"/>
            <w:shd w:val="clear" w:color="auto" w:fill="auto"/>
          </w:tcPr>
          <w:p w14:paraId="0A1F4DC9"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807" w:type="pct"/>
            <w:shd w:val="clear" w:color="auto" w:fill="auto"/>
          </w:tcPr>
          <w:p w14:paraId="6DF7C6C6"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807" w:type="pct"/>
          </w:tcPr>
          <w:p w14:paraId="559180F5"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1145" w:type="pct"/>
          </w:tcPr>
          <w:p w14:paraId="4A0D078D"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910" w:type="pct"/>
          </w:tcPr>
          <w:p w14:paraId="70E7902D"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r>
      <w:tr w:rsidR="00B93B96" w:rsidRPr="00B93B96" w14:paraId="54818BBF" w14:textId="77777777" w:rsidTr="00B93B96">
        <w:tc>
          <w:tcPr>
            <w:tcW w:w="316" w:type="pct"/>
            <w:shd w:val="clear" w:color="auto" w:fill="auto"/>
          </w:tcPr>
          <w:p w14:paraId="66A876C0" w14:textId="77777777" w:rsidR="00B93B96" w:rsidRPr="00B93B96" w:rsidRDefault="00B93B96" w:rsidP="00B93B96">
            <w:pPr>
              <w:keepNext/>
              <w:spacing w:after="0" w:line="240" w:lineRule="auto"/>
              <w:rPr>
                <w:rFonts w:ascii="Tahoma" w:eastAsia="Times New Roman" w:hAnsi="Tahoma" w:cs="Tahoma"/>
                <w:b/>
                <w:sz w:val="20"/>
                <w:szCs w:val="20"/>
                <w:lang w:eastAsia="sl-SI"/>
              </w:rPr>
            </w:pPr>
            <w:r w:rsidRPr="00B93B96">
              <w:rPr>
                <w:rFonts w:ascii="Tahoma" w:eastAsia="Times New Roman" w:hAnsi="Tahoma" w:cs="Tahoma"/>
                <w:b/>
                <w:sz w:val="20"/>
                <w:szCs w:val="20"/>
                <w:lang w:eastAsia="sl-SI"/>
              </w:rPr>
              <w:t>4.</w:t>
            </w:r>
          </w:p>
          <w:p w14:paraId="67E0853B"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1015" w:type="pct"/>
            <w:shd w:val="clear" w:color="auto" w:fill="auto"/>
          </w:tcPr>
          <w:p w14:paraId="2B640E56"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807" w:type="pct"/>
            <w:shd w:val="clear" w:color="auto" w:fill="auto"/>
          </w:tcPr>
          <w:p w14:paraId="3886D448"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807" w:type="pct"/>
          </w:tcPr>
          <w:p w14:paraId="278A9C3C"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1145" w:type="pct"/>
          </w:tcPr>
          <w:p w14:paraId="0B98679E"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910" w:type="pct"/>
          </w:tcPr>
          <w:p w14:paraId="70CBC640"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r>
      <w:tr w:rsidR="00B93B96" w:rsidRPr="00B93B96" w14:paraId="16F8A652" w14:textId="77777777" w:rsidTr="00B93B96">
        <w:tc>
          <w:tcPr>
            <w:tcW w:w="316" w:type="pct"/>
            <w:shd w:val="clear" w:color="auto" w:fill="auto"/>
          </w:tcPr>
          <w:p w14:paraId="08DAFA07" w14:textId="77777777" w:rsidR="00B93B96" w:rsidRPr="00B93B96" w:rsidRDefault="00B93B96" w:rsidP="00B93B96">
            <w:pPr>
              <w:keepNext/>
              <w:spacing w:after="0" w:line="240" w:lineRule="auto"/>
              <w:rPr>
                <w:rFonts w:ascii="Tahoma" w:eastAsia="Times New Roman" w:hAnsi="Tahoma" w:cs="Tahoma"/>
                <w:b/>
                <w:sz w:val="20"/>
                <w:szCs w:val="20"/>
                <w:lang w:eastAsia="sl-SI"/>
              </w:rPr>
            </w:pPr>
            <w:r w:rsidRPr="00B93B96">
              <w:rPr>
                <w:rFonts w:ascii="Tahoma" w:eastAsia="Times New Roman" w:hAnsi="Tahoma" w:cs="Tahoma"/>
                <w:b/>
                <w:sz w:val="20"/>
                <w:szCs w:val="20"/>
                <w:lang w:eastAsia="sl-SI"/>
              </w:rPr>
              <w:t>5.</w:t>
            </w:r>
          </w:p>
          <w:p w14:paraId="53B697A3"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1015" w:type="pct"/>
            <w:shd w:val="clear" w:color="auto" w:fill="auto"/>
          </w:tcPr>
          <w:p w14:paraId="1EE431CB"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807" w:type="pct"/>
            <w:shd w:val="clear" w:color="auto" w:fill="auto"/>
          </w:tcPr>
          <w:p w14:paraId="3356E99A"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807" w:type="pct"/>
          </w:tcPr>
          <w:p w14:paraId="284C7CE8"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1145" w:type="pct"/>
          </w:tcPr>
          <w:p w14:paraId="1960A075"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910" w:type="pct"/>
          </w:tcPr>
          <w:p w14:paraId="2AF8699E"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r>
      <w:tr w:rsidR="00B93B96" w:rsidRPr="00B93B96" w14:paraId="7152647F" w14:textId="77777777" w:rsidTr="00B93B96">
        <w:tc>
          <w:tcPr>
            <w:tcW w:w="316" w:type="pct"/>
            <w:shd w:val="clear" w:color="auto" w:fill="auto"/>
          </w:tcPr>
          <w:p w14:paraId="5C115C0C" w14:textId="77777777" w:rsidR="00B93B96" w:rsidRPr="00B93B96" w:rsidRDefault="00B93B96" w:rsidP="00B93B96">
            <w:pPr>
              <w:keepNext/>
              <w:spacing w:after="0" w:line="240" w:lineRule="auto"/>
              <w:rPr>
                <w:rFonts w:ascii="Tahoma" w:eastAsia="Times New Roman" w:hAnsi="Tahoma" w:cs="Tahoma"/>
                <w:b/>
                <w:sz w:val="20"/>
                <w:szCs w:val="20"/>
                <w:lang w:eastAsia="sl-SI"/>
              </w:rPr>
            </w:pPr>
            <w:r w:rsidRPr="00B93B96">
              <w:rPr>
                <w:rFonts w:ascii="Tahoma" w:eastAsia="Times New Roman" w:hAnsi="Tahoma" w:cs="Tahoma"/>
                <w:b/>
                <w:sz w:val="20"/>
                <w:szCs w:val="20"/>
                <w:lang w:eastAsia="sl-SI"/>
              </w:rPr>
              <w:t>...</w:t>
            </w:r>
          </w:p>
          <w:p w14:paraId="21052468"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1015" w:type="pct"/>
            <w:shd w:val="clear" w:color="auto" w:fill="auto"/>
          </w:tcPr>
          <w:p w14:paraId="5D5280C6"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807" w:type="pct"/>
            <w:shd w:val="clear" w:color="auto" w:fill="auto"/>
          </w:tcPr>
          <w:p w14:paraId="41230159"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807" w:type="pct"/>
          </w:tcPr>
          <w:p w14:paraId="76F78FDE"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1145" w:type="pct"/>
          </w:tcPr>
          <w:p w14:paraId="12571E01"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c>
          <w:tcPr>
            <w:tcW w:w="910" w:type="pct"/>
          </w:tcPr>
          <w:p w14:paraId="3326C4A3" w14:textId="77777777" w:rsidR="00B93B96" w:rsidRPr="00B93B96" w:rsidRDefault="00B93B96" w:rsidP="00B93B96">
            <w:pPr>
              <w:keepNext/>
              <w:spacing w:after="0" w:line="240" w:lineRule="auto"/>
              <w:rPr>
                <w:rFonts w:ascii="Tahoma" w:eastAsia="Times New Roman" w:hAnsi="Tahoma" w:cs="Tahoma"/>
                <w:b/>
                <w:sz w:val="20"/>
                <w:szCs w:val="20"/>
                <w:lang w:eastAsia="sl-SI"/>
              </w:rPr>
            </w:pPr>
          </w:p>
        </w:tc>
      </w:tr>
    </w:tbl>
    <w:p w14:paraId="00E660B0" w14:textId="77777777" w:rsidR="00B93B96" w:rsidRPr="00B93B96" w:rsidRDefault="00B93B96" w:rsidP="00B93B96">
      <w:pPr>
        <w:keepNext/>
        <w:spacing w:after="0" w:line="240" w:lineRule="auto"/>
        <w:rPr>
          <w:rFonts w:ascii="Times New Roman" w:eastAsia="Times New Roman" w:hAnsi="Times New Roman"/>
          <w:b/>
          <w:sz w:val="20"/>
          <w:szCs w:val="20"/>
          <w:lang w:eastAsia="sl-SI"/>
        </w:rPr>
      </w:pPr>
    </w:p>
    <w:p w14:paraId="2117FFDB" w14:textId="77777777" w:rsidR="00A71247" w:rsidRDefault="00B93B96" w:rsidP="00B93B96">
      <w:pPr>
        <w:keepNext/>
        <w:spacing w:after="0" w:line="240" w:lineRule="auto"/>
        <w:jc w:val="both"/>
        <w:rPr>
          <w:rFonts w:ascii="Tahoma" w:eastAsia="Times New Roman" w:hAnsi="Tahoma" w:cs="Tahoma"/>
          <w:i/>
          <w:sz w:val="18"/>
          <w:szCs w:val="18"/>
          <w:lang w:eastAsia="sl-SI"/>
        </w:rPr>
      </w:pPr>
      <w:r w:rsidRPr="00B93B96">
        <w:rPr>
          <w:rFonts w:ascii="Tahoma" w:eastAsia="Times New Roman" w:hAnsi="Tahoma" w:cs="Tahoma"/>
          <w:i/>
          <w:sz w:val="18"/>
          <w:szCs w:val="18"/>
          <w:lang w:eastAsia="sl-SI"/>
        </w:rPr>
        <w:t>Ponudnik mora za vsakega od prijavljenih delavcev priložiti dokazilo o</w:t>
      </w:r>
      <w:r w:rsidRPr="00B93B96">
        <w:rPr>
          <w:rFonts w:ascii="Tahoma" w:eastAsia="Times New Roman" w:hAnsi="Tahoma" w:cs="Tahoma"/>
          <w:i/>
          <w:sz w:val="18"/>
          <w:szCs w:val="18"/>
          <w:lang w:val="x-none" w:eastAsia="sl-SI"/>
        </w:rPr>
        <w:t xml:space="preserve"> opravljen</w:t>
      </w:r>
      <w:r w:rsidRPr="00B93B96">
        <w:rPr>
          <w:rFonts w:ascii="Tahoma" w:eastAsia="Times New Roman" w:hAnsi="Tahoma" w:cs="Tahoma"/>
          <w:i/>
          <w:sz w:val="18"/>
          <w:szCs w:val="18"/>
          <w:lang w:eastAsia="sl-SI"/>
        </w:rPr>
        <w:t>em</w:t>
      </w:r>
      <w:r w:rsidRPr="00B93B96">
        <w:rPr>
          <w:rFonts w:ascii="Tahoma" w:eastAsia="Times New Roman" w:hAnsi="Tahoma" w:cs="Tahoma"/>
          <w:i/>
          <w:sz w:val="18"/>
          <w:szCs w:val="18"/>
          <w:lang w:val="x-none" w:eastAsia="sl-SI"/>
        </w:rPr>
        <w:t xml:space="preserve"> tečaj</w:t>
      </w:r>
      <w:r w:rsidRPr="00B93B96">
        <w:rPr>
          <w:rFonts w:ascii="Tahoma" w:eastAsia="Times New Roman" w:hAnsi="Tahoma" w:cs="Tahoma"/>
          <w:i/>
          <w:sz w:val="18"/>
          <w:szCs w:val="18"/>
          <w:lang w:eastAsia="sl-SI"/>
        </w:rPr>
        <w:t>u</w:t>
      </w:r>
      <w:r w:rsidRPr="00B93B96">
        <w:rPr>
          <w:rFonts w:ascii="Tahoma" w:eastAsia="Times New Roman" w:hAnsi="Tahoma" w:cs="Tahoma"/>
          <w:i/>
          <w:sz w:val="18"/>
          <w:szCs w:val="18"/>
          <w:lang w:val="x-none" w:eastAsia="sl-SI"/>
        </w:rPr>
        <w:t xml:space="preserve"> iz varnosti in zdravja pri delu</w:t>
      </w:r>
      <w:r w:rsidRPr="00B93B96">
        <w:rPr>
          <w:rFonts w:ascii="Tahoma" w:eastAsia="Times New Roman" w:hAnsi="Tahoma" w:cs="Tahoma"/>
          <w:i/>
          <w:sz w:val="18"/>
          <w:szCs w:val="18"/>
          <w:lang w:eastAsia="sl-SI"/>
        </w:rPr>
        <w:t xml:space="preserve"> ter dokazilo o usposobljenosti za delo na področjih, kjer </w:t>
      </w:r>
    </w:p>
    <w:p w14:paraId="30BF25B7" w14:textId="77777777" w:rsidR="00B93B96" w:rsidRDefault="00A71247" w:rsidP="00B93B96">
      <w:pPr>
        <w:keepNext/>
        <w:spacing w:after="0" w:line="240" w:lineRule="auto"/>
        <w:jc w:val="both"/>
        <w:rPr>
          <w:rFonts w:ascii="Tahoma" w:eastAsia="Times New Roman" w:hAnsi="Tahoma" w:cs="Tahoma"/>
          <w:i/>
          <w:sz w:val="18"/>
          <w:szCs w:val="18"/>
          <w:lang w:eastAsia="sl-SI"/>
        </w:rPr>
      </w:pPr>
      <w:r>
        <w:rPr>
          <w:rFonts w:ascii="Tahoma" w:eastAsia="Times New Roman" w:hAnsi="Tahoma" w:cs="Tahoma"/>
          <w:i/>
          <w:sz w:val="18"/>
          <w:szCs w:val="18"/>
          <w:lang w:eastAsia="sl-SI"/>
        </w:rPr>
        <w:t xml:space="preserve">Se </w:t>
      </w:r>
      <w:r w:rsidR="00B93B96" w:rsidRPr="00B93B96">
        <w:rPr>
          <w:rFonts w:ascii="Tahoma" w:eastAsia="Times New Roman" w:hAnsi="Tahoma" w:cs="Tahoma"/>
          <w:i/>
          <w:sz w:val="18"/>
          <w:szCs w:val="18"/>
          <w:lang w:eastAsia="sl-SI"/>
        </w:rPr>
        <w:t xml:space="preserve">nahajajo </w:t>
      </w:r>
      <w:r w:rsidR="00B93B96" w:rsidRPr="00B93B96">
        <w:rPr>
          <w:rFonts w:ascii="Tahoma" w:eastAsia="Times New Roman" w:hAnsi="Tahoma" w:cs="Tahoma"/>
          <w:bCs/>
          <w:i/>
          <w:sz w:val="18"/>
          <w:szCs w:val="18"/>
          <w:lang w:eastAsia="sl-SI"/>
        </w:rPr>
        <w:t>eksplozivni in zdravju nevarni plini,</w:t>
      </w:r>
      <w:r w:rsidR="00B93B96" w:rsidRPr="00B93B96">
        <w:rPr>
          <w:rFonts w:ascii="Tahoma" w:eastAsia="Times New Roman" w:hAnsi="Tahoma" w:cs="Tahoma"/>
          <w:i/>
          <w:sz w:val="18"/>
          <w:szCs w:val="18"/>
          <w:lang w:eastAsia="sl-SI"/>
        </w:rPr>
        <w:t xml:space="preserve"> ki jih izdajajo za to pooblaščene organizacije. </w:t>
      </w:r>
    </w:p>
    <w:p w14:paraId="3016A274" w14:textId="77777777" w:rsidR="00221500" w:rsidRPr="00B93B96" w:rsidRDefault="00221500" w:rsidP="00B93B96">
      <w:pPr>
        <w:keepNext/>
        <w:spacing w:after="0" w:line="240" w:lineRule="auto"/>
        <w:jc w:val="both"/>
        <w:rPr>
          <w:rFonts w:ascii="Tahoma" w:eastAsia="Times New Roman" w:hAnsi="Tahoma" w:cs="Tahoma"/>
          <w:i/>
          <w:sz w:val="18"/>
          <w:szCs w:val="18"/>
          <w:lang w:eastAsia="sl-SI"/>
        </w:rPr>
      </w:pPr>
    </w:p>
    <w:p w14:paraId="6F630A7A" w14:textId="77777777" w:rsidR="00A71247" w:rsidRDefault="00B93B96" w:rsidP="00B93B96">
      <w:pPr>
        <w:keepNext/>
        <w:spacing w:after="0" w:line="240" w:lineRule="auto"/>
        <w:rPr>
          <w:rFonts w:ascii="Tahoma" w:eastAsia="Times New Roman" w:hAnsi="Tahoma" w:cs="Tahoma"/>
          <w:i/>
          <w:sz w:val="18"/>
          <w:szCs w:val="18"/>
          <w:lang w:eastAsia="sl-SI"/>
        </w:rPr>
      </w:pPr>
      <w:r w:rsidRPr="00B93B96">
        <w:rPr>
          <w:rFonts w:ascii="Tahoma" w:eastAsia="Times New Roman" w:hAnsi="Tahoma" w:cs="Tahoma"/>
          <w:i/>
          <w:sz w:val="18"/>
          <w:szCs w:val="18"/>
          <w:lang w:eastAsia="sl-SI"/>
        </w:rPr>
        <w:t>V primeru, da posamezni prijavljeni delavec ni zaposlen pri ponudniku ali partnerju v primeru skupne ponudbe ali podizvajalcu, v primeru nastopa ponudnika s podizvajalcem,</w:t>
      </w:r>
    </w:p>
    <w:p w14:paraId="4595D3B5" w14:textId="77777777" w:rsidR="00B93B96" w:rsidRDefault="00B93B96" w:rsidP="00B93B96">
      <w:pPr>
        <w:keepNext/>
        <w:spacing w:after="0" w:line="240" w:lineRule="auto"/>
        <w:rPr>
          <w:rFonts w:ascii="Tahoma" w:eastAsia="Times New Roman" w:hAnsi="Tahoma" w:cs="Tahoma"/>
          <w:i/>
          <w:sz w:val="18"/>
          <w:szCs w:val="18"/>
          <w:lang w:eastAsia="sl-SI"/>
        </w:rPr>
      </w:pPr>
      <w:r w:rsidRPr="00B93B96">
        <w:rPr>
          <w:rFonts w:ascii="Tahoma" w:eastAsia="Times New Roman" w:hAnsi="Tahoma" w:cs="Tahoma"/>
          <w:i/>
          <w:sz w:val="18"/>
          <w:szCs w:val="18"/>
          <w:lang w:eastAsia="sl-SI"/>
        </w:rPr>
        <w:t>mora zanj predložiti še pogodbo o medsebojnem sodelovanju.</w:t>
      </w:r>
    </w:p>
    <w:tbl>
      <w:tblPr>
        <w:tblW w:w="9498" w:type="dxa"/>
        <w:tblInd w:w="30" w:type="dxa"/>
        <w:tblLayout w:type="fixed"/>
        <w:tblCellMar>
          <w:left w:w="30" w:type="dxa"/>
          <w:right w:w="30" w:type="dxa"/>
        </w:tblCellMar>
        <w:tblLook w:val="0000" w:firstRow="0" w:lastRow="0" w:firstColumn="0" w:lastColumn="0" w:noHBand="0" w:noVBand="0"/>
      </w:tblPr>
      <w:tblGrid>
        <w:gridCol w:w="2694"/>
        <w:gridCol w:w="2693"/>
        <w:gridCol w:w="4111"/>
      </w:tblGrid>
      <w:tr w:rsidR="00B93B96" w:rsidRPr="00B93B96" w14:paraId="6C0CA4A8" w14:textId="77777777" w:rsidTr="00E145F6">
        <w:trPr>
          <w:trHeight w:val="235"/>
        </w:trPr>
        <w:tc>
          <w:tcPr>
            <w:tcW w:w="2694" w:type="dxa"/>
            <w:tcBorders>
              <w:bottom w:val="single" w:sz="4" w:space="0" w:color="auto"/>
            </w:tcBorders>
          </w:tcPr>
          <w:p w14:paraId="1FE79FD9" w14:textId="77777777" w:rsidR="00B93B96" w:rsidRDefault="00B93B96" w:rsidP="00B93B96">
            <w:pPr>
              <w:keepNext/>
              <w:spacing w:after="0" w:line="240" w:lineRule="auto"/>
              <w:jc w:val="both"/>
              <w:rPr>
                <w:rFonts w:ascii="Tahoma" w:eastAsia="Times New Roman" w:hAnsi="Tahoma" w:cs="Tahoma"/>
                <w:snapToGrid w:val="0"/>
                <w:color w:val="000000"/>
                <w:sz w:val="20"/>
                <w:szCs w:val="20"/>
                <w:lang w:eastAsia="sl-SI"/>
              </w:rPr>
            </w:pPr>
          </w:p>
          <w:p w14:paraId="13EBFA30" w14:textId="77777777" w:rsidR="00A71247" w:rsidRPr="00B93B96" w:rsidRDefault="00A71247" w:rsidP="00B93B96">
            <w:pPr>
              <w:keepNext/>
              <w:spacing w:after="0" w:line="240" w:lineRule="auto"/>
              <w:jc w:val="both"/>
              <w:rPr>
                <w:rFonts w:ascii="Tahoma" w:eastAsia="Times New Roman" w:hAnsi="Tahoma" w:cs="Tahoma"/>
                <w:snapToGrid w:val="0"/>
                <w:color w:val="000000"/>
                <w:sz w:val="20"/>
                <w:szCs w:val="20"/>
                <w:lang w:eastAsia="sl-SI"/>
              </w:rPr>
            </w:pPr>
          </w:p>
        </w:tc>
        <w:tc>
          <w:tcPr>
            <w:tcW w:w="2693" w:type="dxa"/>
          </w:tcPr>
          <w:p w14:paraId="5EE9B94F" w14:textId="77777777" w:rsidR="00B93B96" w:rsidRPr="00B93B96" w:rsidRDefault="00B93B96" w:rsidP="00B93B96">
            <w:pPr>
              <w:keepNext/>
              <w:spacing w:after="0" w:line="240" w:lineRule="auto"/>
              <w:jc w:val="center"/>
              <w:rPr>
                <w:rFonts w:ascii="Tahoma" w:eastAsia="Times New Roman" w:hAnsi="Tahoma" w:cs="Tahoma"/>
                <w:snapToGrid w:val="0"/>
                <w:color w:val="000000"/>
                <w:sz w:val="20"/>
                <w:szCs w:val="20"/>
                <w:lang w:eastAsia="sl-SI"/>
              </w:rPr>
            </w:pPr>
          </w:p>
        </w:tc>
        <w:tc>
          <w:tcPr>
            <w:tcW w:w="4111" w:type="dxa"/>
            <w:tcBorders>
              <w:bottom w:val="single" w:sz="4" w:space="0" w:color="auto"/>
            </w:tcBorders>
          </w:tcPr>
          <w:p w14:paraId="4776FC8B" w14:textId="77777777" w:rsidR="00B93B96" w:rsidRPr="00B93B96" w:rsidRDefault="00B93B96" w:rsidP="00B93B96">
            <w:pPr>
              <w:keepNext/>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p w14:paraId="3AC3291A" w14:textId="77777777" w:rsidR="00B93B96" w:rsidRPr="00B93B96" w:rsidRDefault="00B93B96" w:rsidP="00B93B96">
            <w:pPr>
              <w:keepNext/>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B93B96" w:rsidRPr="00B93B96" w14:paraId="01CA6C09" w14:textId="77777777" w:rsidTr="00E145F6">
        <w:trPr>
          <w:trHeight w:val="235"/>
        </w:trPr>
        <w:tc>
          <w:tcPr>
            <w:tcW w:w="2694" w:type="dxa"/>
            <w:tcBorders>
              <w:top w:val="single" w:sz="4" w:space="0" w:color="auto"/>
            </w:tcBorders>
          </w:tcPr>
          <w:p w14:paraId="3C15B58C" w14:textId="77777777" w:rsidR="00B93B96" w:rsidRPr="00B93B96" w:rsidRDefault="00B93B96" w:rsidP="00B93B96">
            <w:pPr>
              <w:keepNext/>
              <w:spacing w:after="0" w:line="240" w:lineRule="auto"/>
              <w:jc w:val="center"/>
              <w:rPr>
                <w:rFonts w:ascii="Tahoma" w:eastAsia="Times New Roman" w:hAnsi="Tahoma" w:cs="Tahoma"/>
                <w:snapToGrid w:val="0"/>
                <w:color w:val="000000"/>
                <w:sz w:val="20"/>
                <w:szCs w:val="20"/>
                <w:lang w:eastAsia="sl-SI"/>
              </w:rPr>
            </w:pPr>
            <w:r w:rsidRPr="00B93B96">
              <w:rPr>
                <w:rFonts w:ascii="Tahoma" w:eastAsia="Times New Roman" w:hAnsi="Tahoma" w:cs="Tahoma"/>
                <w:snapToGrid w:val="0"/>
                <w:color w:val="000000"/>
                <w:sz w:val="20"/>
                <w:szCs w:val="20"/>
                <w:lang w:eastAsia="sl-SI"/>
              </w:rPr>
              <w:t>(kraj, datum)</w:t>
            </w:r>
          </w:p>
        </w:tc>
        <w:tc>
          <w:tcPr>
            <w:tcW w:w="2693" w:type="dxa"/>
          </w:tcPr>
          <w:p w14:paraId="27E280B8" w14:textId="77777777" w:rsidR="00B93B96" w:rsidRPr="00B93B96" w:rsidRDefault="00B93B96" w:rsidP="00B93B96">
            <w:pPr>
              <w:keepNext/>
              <w:spacing w:after="0" w:line="240" w:lineRule="auto"/>
              <w:jc w:val="center"/>
              <w:rPr>
                <w:rFonts w:ascii="Tahoma" w:eastAsia="Times New Roman" w:hAnsi="Tahoma" w:cs="Tahoma"/>
                <w:snapToGrid w:val="0"/>
                <w:color w:val="000000"/>
                <w:sz w:val="20"/>
                <w:szCs w:val="20"/>
                <w:lang w:eastAsia="sl-SI"/>
              </w:rPr>
            </w:pPr>
            <w:r w:rsidRPr="00B93B96">
              <w:rPr>
                <w:rFonts w:ascii="Tahoma" w:eastAsia="Times New Roman" w:hAnsi="Tahoma" w:cs="Tahoma"/>
                <w:snapToGrid w:val="0"/>
                <w:color w:val="000000"/>
                <w:sz w:val="20"/>
                <w:szCs w:val="20"/>
                <w:lang w:eastAsia="sl-SI"/>
              </w:rPr>
              <w:t>žig</w:t>
            </w:r>
          </w:p>
        </w:tc>
        <w:tc>
          <w:tcPr>
            <w:tcW w:w="4111" w:type="dxa"/>
            <w:tcBorders>
              <w:top w:val="single" w:sz="4" w:space="0" w:color="auto"/>
            </w:tcBorders>
          </w:tcPr>
          <w:p w14:paraId="3770E9E9" w14:textId="77777777" w:rsidR="00B93B96" w:rsidRPr="00B93B96" w:rsidRDefault="00B93B96" w:rsidP="00B93B96">
            <w:pPr>
              <w:keepNext/>
              <w:spacing w:after="0" w:line="240" w:lineRule="auto"/>
              <w:jc w:val="both"/>
              <w:rPr>
                <w:rFonts w:ascii="Tahoma" w:eastAsia="Times New Roman" w:hAnsi="Tahoma" w:cs="Tahoma"/>
                <w:snapToGrid w:val="0"/>
                <w:color w:val="000000"/>
                <w:sz w:val="20"/>
                <w:szCs w:val="20"/>
                <w:lang w:eastAsia="sl-SI"/>
              </w:rPr>
            </w:pPr>
            <w:r w:rsidRPr="00B93B96">
              <w:rPr>
                <w:rFonts w:ascii="Tahoma" w:eastAsia="Times New Roman" w:hAnsi="Tahoma" w:cs="Tahoma"/>
                <w:snapToGrid w:val="0"/>
                <w:color w:val="000000"/>
                <w:sz w:val="20"/>
                <w:szCs w:val="20"/>
                <w:lang w:eastAsia="sl-SI"/>
              </w:rPr>
              <w:t>(Naziv in podpis ponudnika)</w:t>
            </w:r>
          </w:p>
        </w:tc>
      </w:tr>
    </w:tbl>
    <w:p w14:paraId="4D9F4752" w14:textId="77777777" w:rsidR="00A041D4" w:rsidRDefault="00A041D4" w:rsidP="00937FAA">
      <w:pPr>
        <w:keepNext/>
        <w:keepLines/>
        <w:rPr>
          <w:b/>
        </w:rPr>
        <w:sectPr w:rsidR="00A041D4" w:rsidSect="00652B19">
          <w:pgSz w:w="16838" w:h="11906" w:orient="landscape" w:code="9"/>
          <w:pgMar w:top="1276" w:right="709" w:bottom="1276" w:left="1474" w:header="567" w:footer="567" w:gutter="0"/>
          <w:pgNumType w:start="50"/>
          <w:cols w:space="708"/>
        </w:sect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626"/>
        <w:gridCol w:w="1554"/>
        <w:gridCol w:w="789"/>
      </w:tblGrid>
      <w:tr w:rsidR="00D36948" w:rsidRPr="0088097D" w14:paraId="274432C0" w14:textId="77777777" w:rsidTr="002C6296">
        <w:tc>
          <w:tcPr>
            <w:tcW w:w="599" w:type="dxa"/>
            <w:tcBorders>
              <w:top w:val="single" w:sz="4" w:space="0" w:color="auto"/>
              <w:bottom w:val="single" w:sz="4" w:space="0" w:color="auto"/>
              <w:right w:val="nil"/>
            </w:tcBorders>
          </w:tcPr>
          <w:p w14:paraId="727FFB84" w14:textId="77777777" w:rsidR="00D36948" w:rsidRPr="0088097D" w:rsidRDefault="00D36948" w:rsidP="00C70E41">
            <w:pPr>
              <w:keepNext/>
              <w:keepLines/>
              <w:contextualSpacing/>
              <w:jc w:val="right"/>
              <w:rPr>
                <w:rFonts w:ascii="Tahoma" w:hAnsi="Tahoma" w:cs="Tahoma"/>
                <w:sz w:val="20"/>
              </w:rPr>
            </w:pPr>
            <w:r w:rsidRPr="0088097D">
              <w:rPr>
                <w:sz w:val="20"/>
              </w:rPr>
              <w:lastRenderedPageBreak/>
              <w:br w:type="page"/>
            </w:r>
            <w:r w:rsidRPr="0088097D">
              <w:rPr>
                <w:rFonts w:ascii="Tahoma" w:hAnsi="Tahoma" w:cs="Tahoma"/>
                <w:sz w:val="20"/>
              </w:rPr>
              <w:br w:type="page"/>
            </w:r>
          </w:p>
        </w:tc>
        <w:tc>
          <w:tcPr>
            <w:tcW w:w="6626" w:type="dxa"/>
            <w:tcBorders>
              <w:top w:val="single" w:sz="4" w:space="0" w:color="auto"/>
              <w:left w:val="nil"/>
              <w:bottom w:val="single" w:sz="4" w:space="0" w:color="auto"/>
            </w:tcBorders>
          </w:tcPr>
          <w:p w14:paraId="32E0E8EC" w14:textId="77777777" w:rsidR="00D36948" w:rsidRPr="0088097D" w:rsidRDefault="00D36948" w:rsidP="00C70E41">
            <w:pPr>
              <w:keepNext/>
              <w:keepLines/>
              <w:contextualSpacing/>
              <w:jc w:val="both"/>
              <w:rPr>
                <w:rFonts w:ascii="Tahoma" w:hAnsi="Tahoma" w:cs="Tahoma"/>
                <w:sz w:val="20"/>
              </w:rPr>
            </w:pPr>
            <w:r w:rsidRPr="0088097D">
              <w:rPr>
                <w:rFonts w:ascii="Tahoma" w:hAnsi="Tahoma" w:cs="Tahoma"/>
                <w:sz w:val="20"/>
              </w:rPr>
              <w:t xml:space="preserve">VZOREC OKVIRNEGA SPORAZUMA </w:t>
            </w:r>
          </w:p>
        </w:tc>
        <w:tc>
          <w:tcPr>
            <w:tcW w:w="1554" w:type="dxa"/>
            <w:tcBorders>
              <w:top w:val="single" w:sz="4" w:space="0" w:color="auto"/>
              <w:bottom w:val="single" w:sz="4" w:space="0" w:color="auto"/>
              <w:right w:val="nil"/>
            </w:tcBorders>
          </w:tcPr>
          <w:p w14:paraId="795463D9" w14:textId="77777777" w:rsidR="00D36948" w:rsidRPr="0088097D" w:rsidRDefault="00D36948" w:rsidP="00C70E41">
            <w:pPr>
              <w:keepNext/>
              <w:keepLines/>
              <w:contextualSpacing/>
              <w:jc w:val="right"/>
              <w:rPr>
                <w:rFonts w:ascii="Tahoma" w:hAnsi="Tahoma" w:cs="Tahoma"/>
                <w:b/>
                <w:sz w:val="20"/>
              </w:rPr>
            </w:pPr>
            <w:r w:rsidRPr="0088097D">
              <w:rPr>
                <w:rFonts w:ascii="Tahoma" w:hAnsi="Tahoma" w:cs="Tahoma"/>
                <w:b/>
                <w:i/>
                <w:sz w:val="20"/>
              </w:rPr>
              <w:t xml:space="preserve">Priloga </w:t>
            </w:r>
          </w:p>
        </w:tc>
        <w:tc>
          <w:tcPr>
            <w:tcW w:w="789" w:type="dxa"/>
            <w:tcBorders>
              <w:top w:val="single" w:sz="4" w:space="0" w:color="auto"/>
              <w:left w:val="nil"/>
              <w:bottom w:val="single" w:sz="4" w:space="0" w:color="auto"/>
            </w:tcBorders>
          </w:tcPr>
          <w:p w14:paraId="35876BED" w14:textId="77777777" w:rsidR="00D36948" w:rsidRPr="0088097D" w:rsidRDefault="0088097D" w:rsidP="00C70E41">
            <w:pPr>
              <w:keepNext/>
              <w:keepLines/>
              <w:contextualSpacing/>
              <w:rPr>
                <w:rFonts w:ascii="Tahoma" w:hAnsi="Tahoma" w:cs="Tahoma"/>
                <w:b/>
                <w:i/>
                <w:sz w:val="20"/>
              </w:rPr>
            </w:pPr>
            <w:r w:rsidRPr="0088097D">
              <w:rPr>
                <w:rFonts w:ascii="Tahoma" w:hAnsi="Tahoma" w:cs="Tahoma"/>
                <w:b/>
                <w:i/>
                <w:sz w:val="20"/>
              </w:rPr>
              <w:t>10</w:t>
            </w:r>
          </w:p>
        </w:tc>
      </w:tr>
    </w:tbl>
    <w:p w14:paraId="7E5BA672" w14:textId="77777777" w:rsidR="00D36948" w:rsidRDefault="00D36948" w:rsidP="00C70E41">
      <w:pPr>
        <w:keepNext/>
        <w:keepLines/>
        <w:tabs>
          <w:tab w:val="left" w:pos="4962"/>
        </w:tabs>
        <w:contextualSpacing/>
        <w:rPr>
          <w:rFonts w:ascii="Tahoma" w:hAnsi="Tahoma" w:cs="Tahoma"/>
          <w:b/>
        </w:rPr>
      </w:pPr>
    </w:p>
    <w:p w14:paraId="1D0D542F" w14:textId="77777777" w:rsidR="004B3026" w:rsidRPr="00C70E41" w:rsidRDefault="004B3026" w:rsidP="004B3026">
      <w:pPr>
        <w:keepNext/>
        <w:keepLines/>
        <w:tabs>
          <w:tab w:val="left" w:pos="4962"/>
        </w:tabs>
        <w:contextualSpacing/>
        <w:rPr>
          <w:rFonts w:ascii="Tahoma" w:hAnsi="Tahoma" w:cs="Tahoma"/>
          <w:sz w:val="20"/>
          <w:szCs w:val="20"/>
        </w:rPr>
      </w:pPr>
      <w:r w:rsidRPr="00C70E41">
        <w:rPr>
          <w:rFonts w:ascii="Tahoma" w:hAnsi="Tahoma" w:cs="Tahoma"/>
          <w:b/>
          <w:sz w:val="20"/>
          <w:szCs w:val="20"/>
        </w:rPr>
        <w:t xml:space="preserve">Št. </w:t>
      </w:r>
      <w:r>
        <w:rPr>
          <w:rFonts w:ascii="Tahoma" w:hAnsi="Tahoma" w:cs="Tahoma"/>
          <w:b/>
          <w:sz w:val="20"/>
          <w:szCs w:val="20"/>
        </w:rPr>
        <w:t>javnega naročila</w:t>
      </w:r>
      <w:r w:rsidRPr="00C70E41">
        <w:rPr>
          <w:rFonts w:ascii="Tahoma" w:hAnsi="Tahoma" w:cs="Tahoma"/>
          <w:b/>
          <w:sz w:val="20"/>
          <w:szCs w:val="20"/>
        </w:rPr>
        <w:t>:</w:t>
      </w:r>
      <w:r w:rsidRPr="009D5E69">
        <w:rPr>
          <w:rFonts w:ascii="Tahoma" w:hAnsi="Tahoma" w:cs="Tahoma"/>
          <w:b/>
          <w:sz w:val="20"/>
          <w:szCs w:val="20"/>
        </w:rPr>
        <w:t xml:space="preserve"> VKS-224/22</w:t>
      </w:r>
    </w:p>
    <w:p w14:paraId="236350CA" w14:textId="77777777" w:rsidR="004B3026" w:rsidRDefault="004B3026" w:rsidP="00C70E41">
      <w:pPr>
        <w:keepNext/>
        <w:keepLines/>
        <w:tabs>
          <w:tab w:val="left" w:pos="4962"/>
        </w:tabs>
        <w:contextualSpacing/>
        <w:rPr>
          <w:rFonts w:ascii="Tahoma" w:hAnsi="Tahoma" w:cs="Tahoma"/>
          <w:b/>
          <w:sz w:val="20"/>
          <w:szCs w:val="20"/>
        </w:rPr>
      </w:pPr>
    </w:p>
    <w:p w14:paraId="341F1453" w14:textId="77777777" w:rsidR="00D36948" w:rsidRPr="00C70E41" w:rsidRDefault="00D36948" w:rsidP="00C70E41">
      <w:pPr>
        <w:keepNext/>
        <w:keepLines/>
        <w:tabs>
          <w:tab w:val="left" w:pos="4962"/>
        </w:tabs>
        <w:contextualSpacing/>
        <w:rPr>
          <w:rFonts w:ascii="Tahoma" w:hAnsi="Tahoma" w:cs="Tahoma"/>
          <w:sz w:val="20"/>
          <w:szCs w:val="20"/>
        </w:rPr>
      </w:pPr>
      <w:r w:rsidRPr="00C70E41">
        <w:rPr>
          <w:rFonts w:ascii="Tahoma" w:hAnsi="Tahoma" w:cs="Tahoma"/>
          <w:b/>
          <w:sz w:val="20"/>
          <w:szCs w:val="20"/>
        </w:rPr>
        <w:t xml:space="preserve">Št. okvirnega sporazuma naročnika: </w:t>
      </w:r>
      <w:r w:rsidR="004B3026" w:rsidRPr="00C70E41">
        <w:rPr>
          <w:rFonts w:ascii="Tahoma" w:hAnsi="Tahoma" w:cs="Tahoma"/>
          <w:sz w:val="20"/>
          <w:szCs w:val="20"/>
        </w:rPr>
        <w:t>........................</w:t>
      </w:r>
    </w:p>
    <w:p w14:paraId="275B7DCF" w14:textId="77777777" w:rsidR="00D36948" w:rsidRPr="00C70E41" w:rsidRDefault="00D36948" w:rsidP="00C70E41">
      <w:pPr>
        <w:keepNext/>
        <w:keepLines/>
        <w:tabs>
          <w:tab w:val="left" w:pos="4962"/>
        </w:tabs>
        <w:contextualSpacing/>
        <w:rPr>
          <w:rFonts w:ascii="Tahoma" w:hAnsi="Tahoma" w:cs="Tahoma"/>
          <w:b/>
          <w:sz w:val="20"/>
          <w:szCs w:val="20"/>
        </w:rPr>
      </w:pPr>
    </w:p>
    <w:p w14:paraId="7BF636E0" w14:textId="77777777" w:rsidR="00D36948" w:rsidRPr="00C70E41" w:rsidRDefault="00D36948" w:rsidP="00C70E41">
      <w:pPr>
        <w:keepNext/>
        <w:keepLines/>
        <w:tabs>
          <w:tab w:val="left" w:pos="4962"/>
        </w:tabs>
        <w:contextualSpacing/>
        <w:rPr>
          <w:rFonts w:ascii="Tahoma" w:hAnsi="Tahoma" w:cs="Tahoma"/>
          <w:b/>
          <w:sz w:val="20"/>
          <w:szCs w:val="20"/>
        </w:rPr>
      </w:pPr>
      <w:r w:rsidRPr="00C70E41">
        <w:rPr>
          <w:rFonts w:ascii="Tahoma" w:hAnsi="Tahoma" w:cs="Tahoma"/>
          <w:b/>
          <w:sz w:val="20"/>
          <w:szCs w:val="20"/>
        </w:rPr>
        <w:t>Št. okvirnega sporazuma izvajalca:</w:t>
      </w:r>
      <w:r w:rsidRPr="00C70E41">
        <w:rPr>
          <w:rFonts w:ascii="Tahoma" w:hAnsi="Tahoma" w:cs="Tahoma"/>
          <w:sz w:val="20"/>
          <w:szCs w:val="20"/>
        </w:rPr>
        <w:t xml:space="preserve"> ........................</w:t>
      </w:r>
    </w:p>
    <w:p w14:paraId="2FA436EC" w14:textId="77777777" w:rsidR="00D36948" w:rsidRPr="00C70E41" w:rsidRDefault="00D36948" w:rsidP="00C70E41">
      <w:pPr>
        <w:keepNext/>
        <w:keepLines/>
        <w:contextualSpacing/>
        <w:rPr>
          <w:rFonts w:ascii="Tahoma" w:hAnsi="Tahoma" w:cs="Tahoma"/>
          <w:b/>
          <w:sz w:val="20"/>
          <w:szCs w:val="20"/>
        </w:rPr>
      </w:pPr>
    </w:p>
    <w:p w14:paraId="49DBC5D7" w14:textId="77777777" w:rsidR="00D36948" w:rsidRPr="00C70E41" w:rsidRDefault="00D36948" w:rsidP="00C70E41">
      <w:pPr>
        <w:keepNext/>
        <w:keepLines/>
        <w:contextualSpacing/>
        <w:jc w:val="center"/>
        <w:rPr>
          <w:rFonts w:ascii="Tahoma" w:hAnsi="Tahoma" w:cs="Tahoma"/>
          <w:b/>
          <w:sz w:val="20"/>
          <w:szCs w:val="20"/>
        </w:rPr>
      </w:pPr>
      <w:r w:rsidRPr="00C70E41">
        <w:rPr>
          <w:rFonts w:ascii="Tahoma" w:hAnsi="Tahoma" w:cs="Tahoma"/>
          <w:b/>
          <w:sz w:val="20"/>
          <w:szCs w:val="20"/>
        </w:rPr>
        <w:t>OKVIRNI SPORAZUM</w:t>
      </w:r>
    </w:p>
    <w:p w14:paraId="0F41953C" w14:textId="77777777" w:rsidR="00D36948" w:rsidRPr="00C70E41" w:rsidRDefault="004B3026" w:rsidP="00C70E41">
      <w:pPr>
        <w:keepNext/>
        <w:keepLines/>
        <w:spacing w:after="40"/>
        <w:contextualSpacing/>
        <w:jc w:val="center"/>
        <w:rPr>
          <w:rFonts w:ascii="Tahoma" w:hAnsi="Tahoma" w:cs="Tahoma"/>
          <w:b/>
          <w:snapToGrid w:val="0"/>
          <w:sz w:val="20"/>
          <w:szCs w:val="20"/>
        </w:rPr>
      </w:pPr>
      <w:r w:rsidRPr="00C70E41">
        <w:rPr>
          <w:rFonts w:ascii="Tahoma" w:hAnsi="Tahoma" w:cs="Tahoma"/>
          <w:b/>
          <w:sz w:val="20"/>
          <w:szCs w:val="20"/>
        </w:rPr>
        <w:t xml:space="preserve">ZA TEKOČE SERVISIRANJE IN VZDRŽEVANJE ČRPALK NA RCERO LJUBLJANA </w:t>
      </w:r>
    </w:p>
    <w:p w14:paraId="6206E740" w14:textId="77777777" w:rsidR="00D36948" w:rsidRPr="00C70E41" w:rsidRDefault="00D36948" w:rsidP="00C70E41">
      <w:pPr>
        <w:keepNext/>
        <w:keepLines/>
        <w:contextualSpacing/>
        <w:rPr>
          <w:rFonts w:ascii="Tahoma" w:hAnsi="Tahoma" w:cs="Tahoma"/>
          <w:b/>
          <w:sz w:val="20"/>
          <w:szCs w:val="20"/>
        </w:rPr>
      </w:pPr>
    </w:p>
    <w:p w14:paraId="3DE274E4" w14:textId="77777777" w:rsidR="00D36948" w:rsidRPr="00C70E41" w:rsidRDefault="00D36948" w:rsidP="00C70E41">
      <w:pPr>
        <w:keepNext/>
        <w:keepLines/>
        <w:contextualSpacing/>
        <w:rPr>
          <w:rFonts w:ascii="Tahoma" w:hAnsi="Tahoma" w:cs="Tahoma"/>
          <w:sz w:val="20"/>
          <w:szCs w:val="20"/>
        </w:rPr>
      </w:pPr>
    </w:p>
    <w:p w14:paraId="33AB2539" w14:textId="77777777" w:rsidR="00D36948" w:rsidRPr="00C70E41" w:rsidRDefault="00D36948" w:rsidP="00C70E41">
      <w:pPr>
        <w:keepNext/>
        <w:keepLines/>
        <w:contextualSpacing/>
        <w:rPr>
          <w:rFonts w:ascii="Tahoma" w:hAnsi="Tahoma" w:cs="Tahoma"/>
          <w:sz w:val="20"/>
          <w:szCs w:val="20"/>
        </w:rPr>
      </w:pPr>
      <w:r w:rsidRPr="00C70E41">
        <w:rPr>
          <w:rFonts w:ascii="Tahoma" w:hAnsi="Tahoma" w:cs="Tahoma"/>
          <w:sz w:val="20"/>
          <w:szCs w:val="20"/>
        </w:rPr>
        <w:t>ki ga skleneta</w:t>
      </w:r>
    </w:p>
    <w:p w14:paraId="47BFBFBE" w14:textId="77777777" w:rsidR="00D36948" w:rsidRPr="00C70E41" w:rsidRDefault="00D36948" w:rsidP="00C70E41">
      <w:pPr>
        <w:keepNext/>
        <w:keepLines/>
        <w:tabs>
          <w:tab w:val="left" w:pos="1702"/>
        </w:tabs>
        <w:ind w:left="1701" w:hanging="1701"/>
        <w:contextualSpacing/>
        <w:rPr>
          <w:rFonts w:ascii="Tahoma" w:hAnsi="Tahoma" w:cs="Tahoma"/>
          <w:sz w:val="20"/>
          <w:szCs w:val="20"/>
        </w:rPr>
      </w:pPr>
    </w:p>
    <w:tbl>
      <w:tblPr>
        <w:tblW w:w="0" w:type="auto"/>
        <w:tblInd w:w="108" w:type="dxa"/>
        <w:tblLook w:val="04A0" w:firstRow="1" w:lastRow="0" w:firstColumn="1" w:lastColumn="0" w:noHBand="0" w:noVBand="1"/>
      </w:tblPr>
      <w:tblGrid>
        <w:gridCol w:w="1551"/>
        <w:gridCol w:w="7411"/>
      </w:tblGrid>
      <w:tr w:rsidR="002C6296" w:rsidRPr="00C70E41" w14:paraId="6E669C54" w14:textId="77777777" w:rsidTr="002C6296">
        <w:tc>
          <w:tcPr>
            <w:tcW w:w="1551" w:type="dxa"/>
            <w:shd w:val="clear" w:color="auto" w:fill="auto"/>
          </w:tcPr>
          <w:p w14:paraId="222BB32B" w14:textId="77777777" w:rsidR="002C6296" w:rsidRPr="00C70E41" w:rsidRDefault="002C6296" w:rsidP="00C70E41">
            <w:pPr>
              <w:keepNext/>
              <w:keepLines/>
              <w:tabs>
                <w:tab w:val="left" w:pos="1702"/>
              </w:tabs>
              <w:ind w:left="-108"/>
              <w:contextualSpacing/>
              <w:jc w:val="both"/>
              <w:rPr>
                <w:rFonts w:ascii="Tahoma" w:hAnsi="Tahoma" w:cs="Tahoma"/>
                <w:b/>
                <w:sz w:val="20"/>
                <w:szCs w:val="20"/>
              </w:rPr>
            </w:pPr>
            <w:r w:rsidRPr="00C70E41">
              <w:rPr>
                <w:rFonts w:ascii="Tahoma" w:hAnsi="Tahoma" w:cs="Tahoma"/>
                <w:b/>
                <w:sz w:val="20"/>
                <w:szCs w:val="20"/>
              </w:rPr>
              <w:t>NAROČNIK:</w:t>
            </w:r>
          </w:p>
        </w:tc>
        <w:tc>
          <w:tcPr>
            <w:tcW w:w="7411" w:type="dxa"/>
            <w:shd w:val="clear" w:color="auto" w:fill="auto"/>
          </w:tcPr>
          <w:p w14:paraId="0185359E" w14:textId="77777777" w:rsidR="002C6296" w:rsidRPr="00C70E41" w:rsidRDefault="002C6296" w:rsidP="00C70E41">
            <w:pPr>
              <w:keepNext/>
              <w:keepLines/>
              <w:tabs>
                <w:tab w:val="left" w:pos="1702"/>
              </w:tabs>
              <w:contextualSpacing/>
              <w:jc w:val="both"/>
              <w:rPr>
                <w:rFonts w:ascii="Tahoma" w:hAnsi="Tahoma" w:cs="Tahoma"/>
                <w:sz w:val="20"/>
                <w:szCs w:val="20"/>
              </w:rPr>
            </w:pPr>
            <w:r w:rsidRPr="00C70E41">
              <w:rPr>
                <w:rFonts w:ascii="Tahoma" w:eastAsia="Times New Roman" w:hAnsi="Tahoma" w:cs="Tahoma"/>
                <w:b/>
                <w:sz w:val="20"/>
                <w:szCs w:val="20"/>
              </w:rPr>
              <w:t>JAVNO PODJETJE VODOVOD KANALIZACIJA SNAGA d.o.o.</w:t>
            </w:r>
          </w:p>
        </w:tc>
      </w:tr>
      <w:tr w:rsidR="002C6296" w:rsidRPr="00C70E41" w14:paraId="25F0E222" w14:textId="77777777" w:rsidTr="002C6296">
        <w:tc>
          <w:tcPr>
            <w:tcW w:w="1551" w:type="dxa"/>
            <w:shd w:val="clear" w:color="auto" w:fill="auto"/>
          </w:tcPr>
          <w:p w14:paraId="7188299E" w14:textId="77777777" w:rsidR="002C6296" w:rsidRPr="00C70E41" w:rsidRDefault="002C6296" w:rsidP="00C70E41">
            <w:pPr>
              <w:keepNext/>
              <w:keepLines/>
              <w:tabs>
                <w:tab w:val="left" w:pos="1702"/>
              </w:tabs>
              <w:contextualSpacing/>
              <w:jc w:val="both"/>
              <w:rPr>
                <w:rFonts w:ascii="Tahoma" w:hAnsi="Tahoma" w:cs="Tahoma"/>
                <w:sz w:val="20"/>
                <w:szCs w:val="20"/>
              </w:rPr>
            </w:pPr>
          </w:p>
        </w:tc>
        <w:tc>
          <w:tcPr>
            <w:tcW w:w="7411" w:type="dxa"/>
            <w:shd w:val="clear" w:color="auto" w:fill="auto"/>
          </w:tcPr>
          <w:p w14:paraId="0FB17562" w14:textId="77777777" w:rsidR="002C6296" w:rsidRPr="00C70E41" w:rsidRDefault="002C6296" w:rsidP="00C70E41">
            <w:pPr>
              <w:keepNext/>
              <w:keepLines/>
              <w:tabs>
                <w:tab w:val="left" w:pos="1702"/>
              </w:tabs>
              <w:contextualSpacing/>
              <w:jc w:val="both"/>
              <w:rPr>
                <w:rFonts w:ascii="Tahoma" w:hAnsi="Tahoma" w:cs="Tahoma"/>
                <w:sz w:val="20"/>
                <w:szCs w:val="20"/>
              </w:rPr>
            </w:pPr>
            <w:r w:rsidRPr="00C70E41">
              <w:rPr>
                <w:rFonts w:ascii="Tahoma" w:eastAsia="Times New Roman" w:hAnsi="Tahoma" w:cs="Tahoma"/>
                <w:sz w:val="20"/>
                <w:szCs w:val="20"/>
              </w:rPr>
              <w:t>Vodovodna cesta 90</w:t>
            </w:r>
          </w:p>
        </w:tc>
      </w:tr>
      <w:tr w:rsidR="002C6296" w:rsidRPr="00C70E41" w14:paraId="5CCD2AB8" w14:textId="77777777" w:rsidTr="002C6296">
        <w:tc>
          <w:tcPr>
            <w:tcW w:w="1551" w:type="dxa"/>
            <w:shd w:val="clear" w:color="auto" w:fill="auto"/>
          </w:tcPr>
          <w:p w14:paraId="251FE84D" w14:textId="77777777" w:rsidR="002C6296" w:rsidRPr="00C70E41" w:rsidRDefault="002C6296" w:rsidP="00C70E41">
            <w:pPr>
              <w:keepNext/>
              <w:keepLines/>
              <w:tabs>
                <w:tab w:val="left" w:pos="1702"/>
              </w:tabs>
              <w:contextualSpacing/>
              <w:jc w:val="both"/>
              <w:rPr>
                <w:rFonts w:ascii="Tahoma" w:hAnsi="Tahoma" w:cs="Tahoma"/>
                <w:sz w:val="20"/>
                <w:szCs w:val="20"/>
              </w:rPr>
            </w:pPr>
          </w:p>
        </w:tc>
        <w:tc>
          <w:tcPr>
            <w:tcW w:w="7411" w:type="dxa"/>
            <w:shd w:val="clear" w:color="auto" w:fill="auto"/>
          </w:tcPr>
          <w:p w14:paraId="541FA36B" w14:textId="77777777" w:rsidR="002C6296" w:rsidRPr="00C70E41" w:rsidRDefault="002C6296" w:rsidP="00C70E41">
            <w:pPr>
              <w:keepNext/>
              <w:keepLines/>
              <w:tabs>
                <w:tab w:val="left" w:pos="1702"/>
              </w:tabs>
              <w:contextualSpacing/>
              <w:jc w:val="both"/>
              <w:rPr>
                <w:rFonts w:ascii="Tahoma" w:hAnsi="Tahoma" w:cs="Tahoma"/>
                <w:sz w:val="20"/>
                <w:szCs w:val="20"/>
              </w:rPr>
            </w:pPr>
            <w:r w:rsidRPr="00C70E41">
              <w:rPr>
                <w:rFonts w:ascii="Tahoma" w:eastAsia="Times New Roman" w:hAnsi="Tahoma" w:cs="Tahoma"/>
                <w:sz w:val="20"/>
                <w:szCs w:val="20"/>
              </w:rPr>
              <w:t>1000 Ljubljana,</w:t>
            </w:r>
          </w:p>
        </w:tc>
      </w:tr>
      <w:tr w:rsidR="002C6296" w:rsidRPr="00C70E41" w14:paraId="07F20A30" w14:textId="77777777" w:rsidTr="002C6296">
        <w:tc>
          <w:tcPr>
            <w:tcW w:w="1551" w:type="dxa"/>
            <w:shd w:val="clear" w:color="auto" w:fill="auto"/>
          </w:tcPr>
          <w:p w14:paraId="45ECAF6F" w14:textId="77777777" w:rsidR="002C6296" w:rsidRPr="00C70E41" w:rsidRDefault="002C6296" w:rsidP="00C70E41">
            <w:pPr>
              <w:keepNext/>
              <w:keepLines/>
              <w:tabs>
                <w:tab w:val="left" w:pos="1702"/>
              </w:tabs>
              <w:contextualSpacing/>
              <w:jc w:val="both"/>
              <w:rPr>
                <w:rFonts w:ascii="Tahoma" w:hAnsi="Tahoma" w:cs="Tahoma"/>
                <w:sz w:val="20"/>
                <w:szCs w:val="20"/>
              </w:rPr>
            </w:pPr>
          </w:p>
        </w:tc>
        <w:tc>
          <w:tcPr>
            <w:tcW w:w="7411" w:type="dxa"/>
            <w:shd w:val="clear" w:color="auto" w:fill="auto"/>
          </w:tcPr>
          <w:p w14:paraId="2412FFF4" w14:textId="77777777" w:rsidR="002C6296" w:rsidRPr="00C70E41" w:rsidRDefault="002C6296" w:rsidP="00A71247">
            <w:pPr>
              <w:keepNext/>
              <w:keepLines/>
              <w:tabs>
                <w:tab w:val="left" w:pos="1702"/>
              </w:tabs>
              <w:contextualSpacing/>
              <w:jc w:val="both"/>
              <w:rPr>
                <w:rFonts w:ascii="Tahoma" w:hAnsi="Tahoma" w:cs="Tahoma"/>
                <w:sz w:val="20"/>
                <w:szCs w:val="20"/>
              </w:rPr>
            </w:pPr>
            <w:r w:rsidRPr="00C70E41">
              <w:rPr>
                <w:rFonts w:ascii="Tahoma" w:eastAsia="Times New Roman" w:hAnsi="Tahoma" w:cs="Tahoma"/>
                <w:sz w:val="20"/>
                <w:szCs w:val="20"/>
              </w:rPr>
              <w:t>ki ga zastopa direktor</w:t>
            </w:r>
            <w:r w:rsidR="00221500">
              <w:rPr>
                <w:rFonts w:ascii="Tahoma" w:eastAsia="Times New Roman" w:hAnsi="Tahoma" w:cs="Tahoma"/>
                <w:sz w:val="20"/>
                <w:szCs w:val="20"/>
              </w:rPr>
              <w:t xml:space="preserve"> </w:t>
            </w:r>
            <w:r w:rsidR="00A71247">
              <w:rPr>
                <w:rFonts w:ascii="Tahoma" w:eastAsia="Times New Roman" w:hAnsi="Tahoma" w:cs="Tahoma"/>
                <w:sz w:val="20"/>
                <w:szCs w:val="20"/>
              </w:rPr>
              <w:t>David POLUTNIK</w:t>
            </w:r>
          </w:p>
        </w:tc>
      </w:tr>
      <w:tr w:rsidR="00D36948" w:rsidRPr="00C70E41" w14:paraId="67B2CE27" w14:textId="77777777" w:rsidTr="002C6296">
        <w:tc>
          <w:tcPr>
            <w:tcW w:w="1551" w:type="dxa"/>
            <w:shd w:val="clear" w:color="auto" w:fill="auto"/>
          </w:tcPr>
          <w:p w14:paraId="6B7D7F0B" w14:textId="77777777" w:rsidR="00D36948" w:rsidRPr="00C70E41" w:rsidRDefault="00D36948" w:rsidP="00C70E41">
            <w:pPr>
              <w:keepNext/>
              <w:keepLines/>
              <w:tabs>
                <w:tab w:val="left" w:pos="1702"/>
              </w:tabs>
              <w:contextualSpacing/>
              <w:jc w:val="both"/>
              <w:rPr>
                <w:rFonts w:ascii="Tahoma" w:hAnsi="Tahoma" w:cs="Tahoma"/>
                <w:sz w:val="20"/>
                <w:szCs w:val="20"/>
              </w:rPr>
            </w:pPr>
          </w:p>
        </w:tc>
        <w:tc>
          <w:tcPr>
            <w:tcW w:w="7411" w:type="dxa"/>
            <w:shd w:val="clear" w:color="auto" w:fill="auto"/>
          </w:tcPr>
          <w:p w14:paraId="487FBE42" w14:textId="77777777" w:rsidR="00D36948" w:rsidRPr="00C70E41" w:rsidRDefault="00D36948" w:rsidP="00C70E41">
            <w:pPr>
              <w:keepNext/>
              <w:keepLines/>
              <w:tabs>
                <w:tab w:val="left" w:pos="1702"/>
              </w:tabs>
              <w:contextualSpacing/>
              <w:jc w:val="both"/>
              <w:rPr>
                <w:rFonts w:ascii="Tahoma" w:hAnsi="Tahoma" w:cs="Tahoma"/>
                <w:sz w:val="20"/>
                <w:szCs w:val="20"/>
              </w:rPr>
            </w:pPr>
          </w:p>
        </w:tc>
      </w:tr>
      <w:tr w:rsidR="00D36948" w:rsidRPr="00C70E41" w14:paraId="7E0C92A9" w14:textId="77777777" w:rsidTr="002C6296">
        <w:tc>
          <w:tcPr>
            <w:tcW w:w="1551" w:type="dxa"/>
            <w:shd w:val="clear" w:color="auto" w:fill="auto"/>
          </w:tcPr>
          <w:p w14:paraId="519BA8C0" w14:textId="77777777" w:rsidR="00D36948" w:rsidRPr="00C70E41" w:rsidRDefault="00D36948" w:rsidP="00C70E41">
            <w:pPr>
              <w:keepNext/>
              <w:keepLines/>
              <w:tabs>
                <w:tab w:val="left" w:pos="1702"/>
              </w:tabs>
              <w:contextualSpacing/>
              <w:jc w:val="both"/>
              <w:rPr>
                <w:rFonts w:ascii="Tahoma" w:hAnsi="Tahoma" w:cs="Tahoma"/>
                <w:sz w:val="20"/>
                <w:szCs w:val="20"/>
              </w:rPr>
            </w:pPr>
          </w:p>
        </w:tc>
        <w:tc>
          <w:tcPr>
            <w:tcW w:w="7411" w:type="dxa"/>
            <w:shd w:val="clear" w:color="auto" w:fill="auto"/>
          </w:tcPr>
          <w:p w14:paraId="5BA5ADE2" w14:textId="77777777" w:rsidR="00D36948" w:rsidRPr="00C70E41" w:rsidRDefault="00D36948" w:rsidP="00C70E41">
            <w:pPr>
              <w:keepNext/>
              <w:keepLines/>
              <w:tabs>
                <w:tab w:val="left" w:pos="1702"/>
              </w:tabs>
              <w:contextualSpacing/>
              <w:jc w:val="both"/>
              <w:rPr>
                <w:rFonts w:ascii="Tahoma" w:hAnsi="Tahoma" w:cs="Tahoma"/>
                <w:sz w:val="20"/>
                <w:szCs w:val="20"/>
              </w:rPr>
            </w:pPr>
            <w:r w:rsidRPr="00C70E41">
              <w:rPr>
                <w:rFonts w:ascii="Tahoma" w:hAnsi="Tahoma" w:cs="Tahoma"/>
                <w:sz w:val="20"/>
                <w:szCs w:val="20"/>
              </w:rPr>
              <w:t>(v nadaljevanju: naročnik),</w:t>
            </w:r>
          </w:p>
        </w:tc>
      </w:tr>
    </w:tbl>
    <w:p w14:paraId="43635C40" w14:textId="77777777" w:rsidR="00D36948" w:rsidRPr="00C70E41" w:rsidRDefault="00D36948" w:rsidP="00C70E41">
      <w:pPr>
        <w:keepNext/>
        <w:keepLines/>
        <w:tabs>
          <w:tab w:val="left" w:pos="1843"/>
        </w:tabs>
        <w:ind w:left="1701" w:hanging="1701"/>
        <w:contextualSpacing/>
        <w:jc w:val="both"/>
        <w:rPr>
          <w:rFonts w:ascii="Tahoma" w:hAnsi="Tahoma" w:cs="Tahoma"/>
          <w:sz w:val="20"/>
          <w:szCs w:val="20"/>
        </w:rPr>
      </w:pPr>
    </w:p>
    <w:p w14:paraId="55D6CAA8" w14:textId="77777777" w:rsidR="00D36948" w:rsidRPr="00C70E41" w:rsidRDefault="00D36948" w:rsidP="00C70E41">
      <w:pPr>
        <w:keepNext/>
        <w:keepLines/>
        <w:tabs>
          <w:tab w:val="left" w:pos="1702"/>
        </w:tabs>
        <w:contextualSpacing/>
        <w:rPr>
          <w:rFonts w:ascii="Tahoma" w:hAnsi="Tahoma" w:cs="Tahoma"/>
          <w:sz w:val="20"/>
          <w:szCs w:val="20"/>
        </w:rPr>
      </w:pPr>
      <w:r w:rsidRPr="00C70E41">
        <w:rPr>
          <w:rFonts w:ascii="Tahoma" w:hAnsi="Tahoma" w:cs="Tahoma"/>
          <w:sz w:val="20"/>
          <w:szCs w:val="20"/>
        </w:rPr>
        <w:t xml:space="preserve">ter </w:t>
      </w:r>
    </w:p>
    <w:p w14:paraId="2C296CD8" w14:textId="77777777" w:rsidR="00D36948" w:rsidRPr="00C70E41" w:rsidRDefault="00D36948" w:rsidP="00C70E41">
      <w:pPr>
        <w:keepNext/>
        <w:keepLines/>
        <w:tabs>
          <w:tab w:val="left" w:pos="1702"/>
        </w:tabs>
        <w:contextualSpacing/>
        <w:rPr>
          <w:rFonts w:ascii="Tahoma" w:hAnsi="Tahoma" w:cs="Tahoma"/>
          <w:b/>
          <w:sz w:val="20"/>
          <w:szCs w:val="20"/>
        </w:rPr>
      </w:pPr>
    </w:p>
    <w:tbl>
      <w:tblPr>
        <w:tblW w:w="9498" w:type="dxa"/>
        <w:tblInd w:w="108" w:type="dxa"/>
        <w:tblLook w:val="04A0" w:firstRow="1" w:lastRow="0" w:firstColumn="1" w:lastColumn="0" w:noHBand="0" w:noVBand="1"/>
      </w:tblPr>
      <w:tblGrid>
        <w:gridCol w:w="1560"/>
        <w:gridCol w:w="7938"/>
      </w:tblGrid>
      <w:tr w:rsidR="00D36948" w:rsidRPr="00C70E41" w14:paraId="1F841AB4" w14:textId="77777777" w:rsidTr="00937FAA">
        <w:tc>
          <w:tcPr>
            <w:tcW w:w="1560" w:type="dxa"/>
            <w:shd w:val="clear" w:color="auto" w:fill="auto"/>
          </w:tcPr>
          <w:p w14:paraId="4C415DD4" w14:textId="77777777" w:rsidR="00D36948" w:rsidRPr="00C70E41" w:rsidRDefault="00D36948" w:rsidP="00C70E41">
            <w:pPr>
              <w:keepNext/>
              <w:keepLines/>
              <w:tabs>
                <w:tab w:val="left" w:pos="1702"/>
              </w:tabs>
              <w:ind w:left="-108"/>
              <w:contextualSpacing/>
              <w:jc w:val="both"/>
              <w:rPr>
                <w:rFonts w:ascii="Tahoma" w:hAnsi="Tahoma" w:cs="Tahoma"/>
                <w:b/>
                <w:sz w:val="20"/>
                <w:szCs w:val="20"/>
              </w:rPr>
            </w:pPr>
            <w:r w:rsidRPr="00C70E41">
              <w:rPr>
                <w:rFonts w:ascii="Tahoma" w:hAnsi="Tahoma" w:cs="Tahoma"/>
                <w:b/>
                <w:sz w:val="20"/>
                <w:szCs w:val="20"/>
              </w:rPr>
              <w:t>IZVAJALEC:</w:t>
            </w:r>
          </w:p>
        </w:tc>
        <w:tc>
          <w:tcPr>
            <w:tcW w:w="7938" w:type="dxa"/>
            <w:shd w:val="clear" w:color="auto" w:fill="auto"/>
          </w:tcPr>
          <w:p w14:paraId="02B9732C" w14:textId="77777777" w:rsidR="00D36948" w:rsidRPr="00C70E41" w:rsidRDefault="00D36948" w:rsidP="00C70E41">
            <w:pPr>
              <w:keepNext/>
              <w:keepLines/>
              <w:tabs>
                <w:tab w:val="left" w:pos="1702"/>
              </w:tabs>
              <w:contextualSpacing/>
              <w:jc w:val="both"/>
              <w:rPr>
                <w:rFonts w:ascii="Tahoma" w:hAnsi="Tahoma" w:cs="Tahoma"/>
                <w:sz w:val="20"/>
                <w:szCs w:val="20"/>
              </w:rPr>
            </w:pPr>
            <w:r w:rsidRPr="00C70E41">
              <w:rPr>
                <w:rFonts w:ascii="Tahoma" w:hAnsi="Tahoma" w:cs="Tahoma"/>
                <w:sz w:val="20"/>
                <w:szCs w:val="20"/>
              </w:rPr>
              <w:t>____________________________________________________________________ , ki ga zastopa: ________________________________________________________ ,</w:t>
            </w:r>
          </w:p>
        </w:tc>
      </w:tr>
      <w:tr w:rsidR="00D36948" w:rsidRPr="00C70E41" w14:paraId="4FACB681" w14:textId="77777777" w:rsidTr="00937FAA">
        <w:tc>
          <w:tcPr>
            <w:tcW w:w="1560" w:type="dxa"/>
            <w:shd w:val="clear" w:color="auto" w:fill="auto"/>
          </w:tcPr>
          <w:p w14:paraId="2A013C51" w14:textId="77777777" w:rsidR="00D36948" w:rsidRPr="00C70E41" w:rsidRDefault="00D36948" w:rsidP="00C70E41">
            <w:pPr>
              <w:keepNext/>
              <w:keepLines/>
              <w:tabs>
                <w:tab w:val="left" w:pos="1702"/>
              </w:tabs>
              <w:contextualSpacing/>
              <w:jc w:val="both"/>
              <w:rPr>
                <w:rFonts w:ascii="Tahoma" w:hAnsi="Tahoma" w:cs="Tahoma"/>
                <w:sz w:val="20"/>
                <w:szCs w:val="20"/>
              </w:rPr>
            </w:pPr>
          </w:p>
        </w:tc>
        <w:tc>
          <w:tcPr>
            <w:tcW w:w="7938" w:type="dxa"/>
            <w:shd w:val="clear" w:color="auto" w:fill="auto"/>
          </w:tcPr>
          <w:p w14:paraId="0C73C080" w14:textId="77777777" w:rsidR="00D36948" w:rsidRPr="00C70E41" w:rsidRDefault="00D36948" w:rsidP="00C70E41">
            <w:pPr>
              <w:keepNext/>
              <w:keepLines/>
              <w:tabs>
                <w:tab w:val="left" w:pos="1702"/>
              </w:tabs>
              <w:contextualSpacing/>
              <w:jc w:val="both"/>
              <w:rPr>
                <w:rFonts w:ascii="Tahoma" w:hAnsi="Tahoma" w:cs="Tahoma"/>
                <w:sz w:val="20"/>
                <w:szCs w:val="20"/>
              </w:rPr>
            </w:pPr>
          </w:p>
        </w:tc>
      </w:tr>
      <w:tr w:rsidR="00D36948" w:rsidRPr="00C70E41" w14:paraId="03D38D0C" w14:textId="77777777" w:rsidTr="00937FAA">
        <w:tc>
          <w:tcPr>
            <w:tcW w:w="1560" w:type="dxa"/>
            <w:shd w:val="clear" w:color="auto" w:fill="auto"/>
          </w:tcPr>
          <w:p w14:paraId="2FE2620F" w14:textId="77777777" w:rsidR="00D36948" w:rsidRPr="00C70E41" w:rsidRDefault="00D36948" w:rsidP="00C70E41">
            <w:pPr>
              <w:keepNext/>
              <w:keepLines/>
              <w:tabs>
                <w:tab w:val="left" w:pos="1702"/>
              </w:tabs>
              <w:contextualSpacing/>
              <w:jc w:val="both"/>
              <w:rPr>
                <w:rFonts w:ascii="Tahoma" w:hAnsi="Tahoma" w:cs="Tahoma"/>
                <w:sz w:val="20"/>
                <w:szCs w:val="20"/>
              </w:rPr>
            </w:pPr>
          </w:p>
        </w:tc>
        <w:tc>
          <w:tcPr>
            <w:tcW w:w="7938" w:type="dxa"/>
            <w:shd w:val="clear" w:color="auto" w:fill="auto"/>
          </w:tcPr>
          <w:p w14:paraId="1AD8A235" w14:textId="77777777" w:rsidR="00D36948" w:rsidRPr="00C70E41" w:rsidRDefault="00D36948" w:rsidP="00C70E41">
            <w:pPr>
              <w:keepNext/>
              <w:keepLines/>
              <w:tabs>
                <w:tab w:val="left" w:pos="1702"/>
              </w:tabs>
              <w:contextualSpacing/>
              <w:jc w:val="both"/>
              <w:rPr>
                <w:rFonts w:ascii="Tahoma" w:hAnsi="Tahoma" w:cs="Tahoma"/>
                <w:sz w:val="20"/>
                <w:szCs w:val="20"/>
              </w:rPr>
            </w:pPr>
            <w:r w:rsidRPr="00C70E41">
              <w:rPr>
                <w:rFonts w:ascii="Tahoma" w:hAnsi="Tahoma" w:cs="Tahoma"/>
                <w:sz w:val="20"/>
                <w:szCs w:val="20"/>
              </w:rPr>
              <w:t>identifikacijska številka za DDV: SI__________________________________</w:t>
            </w:r>
          </w:p>
        </w:tc>
      </w:tr>
      <w:tr w:rsidR="00D36948" w:rsidRPr="00C70E41" w14:paraId="5261A3FB" w14:textId="77777777" w:rsidTr="00937FAA">
        <w:tc>
          <w:tcPr>
            <w:tcW w:w="1560" w:type="dxa"/>
            <w:shd w:val="clear" w:color="auto" w:fill="auto"/>
          </w:tcPr>
          <w:p w14:paraId="65D6A4E7" w14:textId="77777777" w:rsidR="00D36948" w:rsidRPr="00C70E41" w:rsidRDefault="00D36948" w:rsidP="00C70E41">
            <w:pPr>
              <w:keepNext/>
              <w:keepLines/>
              <w:tabs>
                <w:tab w:val="left" w:pos="1702"/>
              </w:tabs>
              <w:contextualSpacing/>
              <w:jc w:val="both"/>
              <w:rPr>
                <w:rFonts w:ascii="Tahoma" w:hAnsi="Tahoma" w:cs="Tahoma"/>
                <w:sz w:val="20"/>
                <w:szCs w:val="20"/>
              </w:rPr>
            </w:pPr>
          </w:p>
        </w:tc>
        <w:tc>
          <w:tcPr>
            <w:tcW w:w="7938" w:type="dxa"/>
            <w:shd w:val="clear" w:color="auto" w:fill="auto"/>
          </w:tcPr>
          <w:p w14:paraId="76811DD0" w14:textId="77777777" w:rsidR="00D36948" w:rsidRPr="00C70E41" w:rsidRDefault="00D36948" w:rsidP="00C70E41">
            <w:pPr>
              <w:keepNext/>
              <w:keepLines/>
              <w:tabs>
                <w:tab w:val="left" w:pos="1702"/>
              </w:tabs>
              <w:contextualSpacing/>
              <w:jc w:val="both"/>
              <w:rPr>
                <w:rFonts w:ascii="Tahoma" w:hAnsi="Tahoma" w:cs="Tahoma"/>
                <w:sz w:val="20"/>
                <w:szCs w:val="20"/>
              </w:rPr>
            </w:pPr>
            <w:r w:rsidRPr="00C70E41">
              <w:rPr>
                <w:rFonts w:ascii="Tahoma" w:hAnsi="Tahoma" w:cs="Tahoma"/>
                <w:sz w:val="20"/>
                <w:szCs w:val="20"/>
              </w:rPr>
              <w:t>matična številka:                      ___________________________________</w:t>
            </w:r>
          </w:p>
        </w:tc>
      </w:tr>
      <w:tr w:rsidR="00D36948" w:rsidRPr="00C70E41" w14:paraId="005B1FE7" w14:textId="77777777" w:rsidTr="00937FAA">
        <w:tc>
          <w:tcPr>
            <w:tcW w:w="1560" w:type="dxa"/>
            <w:shd w:val="clear" w:color="auto" w:fill="auto"/>
          </w:tcPr>
          <w:p w14:paraId="06DCB1EC" w14:textId="77777777" w:rsidR="00D36948" w:rsidRPr="00C70E41" w:rsidRDefault="00D36948" w:rsidP="00C70E41">
            <w:pPr>
              <w:keepNext/>
              <w:keepLines/>
              <w:tabs>
                <w:tab w:val="left" w:pos="1702"/>
              </w:tabs>
              <w:contextualSpacing/>
              <w:jc w:val="both"/>
              <w:rPr>
                <w:rFonts w:ascii="Tahoma" w:hAnsi="Tahoma" w:cs="Tahoma"/>
                <w:sz w:val="20"/>
                <w:szCs w:val="20"/>
              </w:rPr>
            </w:pPr>
          </w:p>
        </w:tc>
        <w:tc>
          <w:tcPr>
            <w:tcW w:w="7938" w:type="dxa"/>
            <w:shd w:val="clear" w:color="auto" w:fill="auto"/>
          </w:tcPr>
          <w:p w14:paraId="5BA26720" w14:textId="77777777" w:rsidR="00D36948" w:rsidRPr="00C70E41" w:rsidRDefault="00D36948" w:rsidP="00C70E41">
            <w:pPr>
              <w:keepNext/>
              <w:keepLines/>
              <w:tabs>
                <w:tab w:val="left" w:pos="1702"/>
              </w:tabs>
              <w:contextualSpacing/>
              <w:jc w:val="both"/>
              <w:rPr>
                <w:rFonts w:ascii="Tahoma" w:hAnsi="Tahoma" w:cs="Tahoma"/>
                <w:sz w:val="20"/>
                <w:szCs w:val="20"/>
              </w:rPr>
            </w:pPr>
          </w:p>
        </w:tc>
      </w:tr>
      <w:tr w:rsidR="00D36948" w:rsidRPr="00C70E41" w14:paraId="5841D608" w14:textId="77777777" w:rsidTr="00937FAA">
        <w:tc>
          <w:tcPr>
            <w:tcW w:w="1560" w:type="dxa"/>
            <w:shd w:val="clear" w:color="auto" w:fill="auto"/>
          </w:tcPr>
          <w:p w14:paraId="42E39C43" w14:textId="77777777" w:rsidR="00D36948" w:rsidRPr="00C70E41" w:rsidRDefault="00D36948" w:rsidP="00C70E41">
            <w:pPr>
              <w:keepNext/>
              <w:keepLines/>
              <w:tabs>
                <w:tab w:val="left" w:pos="1702"/>
              </w:tabs>
              <w:contextualSpacing/>
              <w:jc w:val="both"/>
              <w:rPr>
                <w:rFonts w:ascii="Tahoma" w:hAnsi="Tahoma" w:cs="Tahoma"/>
                <w:sz w:val="20"/>
                <w:szCs w:val="20"/>
              </w:rPr>
            </w:pPr>
          </w:p>
        </w:tc>
        <w:tc>
          <w:tcPr>
            <w:tcW w:w="7938" w:type="dxa"/>
            <w:shd w:val="clear" w:color="auto" w:fill="auto"/>
          </w:tcPr>
          <w:p w14:paraId="30EE8AC9" w14:textId="77777777" w:rsidR="00D36948" w:rsidRPr="00C70E41" w:rsidRDefault="00D36948" w:rsidP="00C70E41">
            <w:pPr>
              <w:keepNext/>
              <w:keepLines/>
              <w:tabs>
                <w:tab w:val="left" w:pos="1702"/>
              </w:tabs>
              <w:contextualSpacing/>
              <w:jc w:val="both"/>
              <w:rPr>
                <w:rFonts w:ascii="Tahoma" w:hAnsi="Tahoma" w:cs="Tahoma"/>
                <w:sz w:val="20"/>
                <w:szCs w:val="20"/>
              </w:rPr>
            </w:pPr>
            <w:r w:rsidRPr="00C70E41">
              <w:rPr>
                <w:rFonts w:ascii="Tahoma" w:hAnsi="Tahoma" w:cs="Tahoma"/>
                <w:sz w:val="20"/>
                <w:szCs w:val="20"/>
              </w:rPr>
              <w:t>(v nadaljevanju: izvajalec).</w:t>
            </w:r>
          </w:p>
          <w:p w14:paraId="4A4F1E15" w14:textId="77777777" w:rsidR="002C6296" w:rsidRPr="00C70E41" w:rsidRDefault="002C6296" w:rsidP="00C70E41">
            <w:pPr>
              <w:keepNext/>
              <w:keepLines/>
              <w:tabs>
                <w:tab w:val="left" w:pos="1702"/>
              </w:tabs>
              <w:contextualSpacing/>
              <w:jc w:val="both"/>
              <w:rPr>
                <w:rFonts w:ascii="Tahoma" w:hAnsi="Tahoma" w:cs="Tahoma"/>
                <w:sz w:val="20"/>
                <w:szCs w:val="20"/>
              </w:rPr>
            </w:pPr>
            <w:r w:rsidRPr="00C70E41">
              <w:rPr>
                <w:rFonts w:ascii="Tahoma" w:hAnsi="Tahoma" w:cs="Tahoma"/>
                <w:sz w:val="20"/>
                <w:szCs w:val="20"/>
              </w:rPr>
              <w:t xml:space="preserve">  </w:t>
            </w:r>
          </w:p>
        </w:tc>
      </w:tr>
    </w:tbl>
    <w:p w14:paraId="70BCD8E7" w14:textId="77777777" w:rsidR="00D36948" w:rsidRPr="00C70E41" w:rsidRDefault="00C80408" w:rsidP="00C70E41">
      <w:pPr>
        <w:keepNext/>
        <w:keepLines/>
        <w:tabs>
          <w:tab w:val="left" w:pos="851"/>
          <w:tab w:val="left" w:pos="1702"/>
        </w:tabs>
        <w:contextualSpacing/>
        <w:jc w:val="both"/>
        <w:rPr>
          <w:rFonts w:ascii="Tahoma" w:hAnsi="Tahoma" w:cs="Tahoma"/>
          <w:b/>
          <w:sz w:val="20"/>
          <w:szCs w:val="20"/>
        </w:rPr>
      </w:pPr>
      <w:r>
        <w:rPr>
          <w:rFonts w:ascii="Tahoma" w:hAnsi="Tahoma" w:cs="Tahoma"/>
          <w:b/>
          <w:sz w:val="20"/>
          <w:szCs w:val="20"/>
        </w:rPr>
        <w:t>I.</w:t>
      </w:r>
      <w:r>
        <w:rPr>
          <w:rFonts w:ascii="Tahoma" w:hAnsi="Tahoma" w:cs="Tahoma"/>
          <w:b/>
          <w:sz w:val="20"/>
          <w:szCs w:val="20"/>
        </w:rPr>
        <w:tab/>
        <w:t>UVODNA</w:t>
      </w:r>
      <w:r w:rsidR="00D36948" w:rsidRPr="00C70E41">
        <w:rPr>
          <w:rFonts w:ascii="Tahoma" w:hAnsi="Tahoma" w:cs="Tahoma"/>
          <w:b/>
          <w:sz w:val="20"/>
          <w:szCs w:val="20"/>
        </w:rPr>
        <w:t xml:space="preserve"> DOLOČB</w:t>
      </w:r>
      <w:r>
        <w:rPr>
          <w:rFonts w:ascii="Tahoma" w:hAnsi="Tahoma" w:cs="Tahoma"/>
          <w:b/>
          <w:sz w:val="20"/>
          <w:szCs w:val="20"/>
        </w:rPr>
        <w:t>A</w:t>
      </w:r>
    </w:p>
    <w:p w14:paraId="17DA1A9E" w14:textId="77777777" w:rsidR="00D36948" w:rsidRPr="00C70E41" w:rsidRDefault="00D36948" w:rsidP="00C70E41">
      <w:pPr>
        <w:keepNext/>
        <w:keepLines/>
        <w:tabs>
          <w:tab w:val="left" w:pos="709"/>
          <w:tab w:val="left" w:pos="1702"/>
        </w:tabs>
        <w:contextualSpacing/>
        <w:jc w:val="both"/>
        <w:rPr>
          <w:rFonts w:ascii="Tahoma" w:hAnsi="Tahoma" w:cs="Tahoma"/>
          <w:b/>
          <w:sz w:val="20"/>
          <w:szCs w:val="20"/>
        </w:rPr>
      </w:pPr>
    </w:p>
    <w:p w14:paraId="253BED40" w14:textId="77777777" w:rsidR="00D36948" w:rsidRPr="00C70E41" w:rsidRDefault="00F530FE" w:rsidP="00EB78CE">
      <w:pPr>
        <w:keepNext/>
        <w:keepLines/>
        <w:spacing w:after="0" w:line="240" w:lineRule="auto"/>
        <w:ind w:left="426"/>
        <w:contextualSpacing/>
        <w:jc w:val="center"/>
        <w:rPr>
          <w:rFonts w:ascii="Tahoma" w:hAnsi="Tahoma" w:cs="Tahoma"/>
          <w:sz w:val="20"/>
          <w:szCs w:val="20"/>
        </w:rPr>
      </w:pPr>
      <w:r>
        <w:rPr>
          <w:rFonts w:ascii="Tahoma" w:hAnsi="Tahoma" w:cs="Tahoma"/>
          <w:sz w:val="20"/>
          <w:szCs w:val="20"/>
        </w:rPr>
        <w:t xml:space="preserve">1. </w:t>
      </w:r>
      <w:r w:rsidR="00D36948" w:rsidRPr="00C70E41">
        <w:rPr>
          <w:rFonts w:ascii="Tahoma" w:hAnsi="Tahoma" w:cs="Tahoma"/>
          <w:sz w:val="20"/>
          <w:szCs w:val="20"/>
        </w:rPr>
        <w:t>člen</w:t>
      </w:r>
    </w:p>
    <w:p w14:paraId="07097F87" w14:textId="77777777" w:rsidR="00D36948" w:rsidRPr="00C70E41" w:rsidRDefault="00D36948" w:rsidP="00C70E41">
      <w:pPr>
        <w:keepNext/>
        <w:keepLines/>
        <w:tabs>
          <w:tab w:val="left" w:pos="1702"/>
        </w:tabs>
        <w:contextualSpacing/>
        <w:jc w:val="center"/>
        <w:rPr>
          <w:rFonts w:ascii="Tahoma" w:hAnsi="Tahoma" w:cs="Tahoma"/>
          <w:sz w:val="20"/>
          <w:szCs w:val="20"/>
        </w:rPr>
      </w:pPr>
    </w:p>
    <w:p w14:paraId="126E1844"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Stranki tega okvirnega sporazuma ugotavljata, da je JAVNI HOLDING Ljubljana, d.o.o., Verovškova ulica </w:t>
      </w:r>
      <w:r w:rsidRPr="0088097D">
        <w:rPr>
          <w:rFonts w:ascii="Tahoma" w:hAnsi="Tahoma" w:cs="Tahoma"/>
          <w:sz w:val="20"/>
          <w:szCs w:val="20"/>
        </w:rPr>
        <w:t>70, 1000 Ljubljana, na podlagi pooblastila naročnika izvedel postopek za oddajo javnega naročila št. VKS-</w:t>
      </w:r>
      <w:r w:rsidR="003C7D38">
        <w:rPr>
          <w:rFonts w:ascii="Tahoma" w:hAnsi="Tahoma" w:cs="Tahoma"/>
          <w:sz w:val="20"/>
          <w:szCs w:val="20"/>
        </w:rPr>
        <w:t>224/22</w:t>
      </w:r>
      <w:r w:rsidRPr="0088097D">
        <w:rPr>
          <w:rFonts w:ascii="Tahoma" w:hAnsi="Tahoma" w:cs="Tahoma"/>
          <w:sz w:val="20"/>
          <w:szCs w:val="20"/>
        </w:rPr>
        <w:t xml:space="preserve"> </w:t>
      </w:r>
      <w:r w:rsidR="0081233D" w:rsidRPr="0088097D">
        <w:rPr>
          <w:rFonts w:ascii="Tahoma" w:eastAsia="Times New Roman" w:hAnsi="Tahoma" w:cs="Tahoma"/>
          <w:sz w:val="20"/>
          <w:szCs w:val="20"/>
          <w:lang w:eastAsia="sl-SI"/>
        </w:rPr>
        <w:t xml:space="preserve">po odprtem postopku v skladu s 40. členom Zakona o javnem naročanju </w:t>
      </w:r>
      <w:r w:rsidRPr="0088097D">
        <w:rPr>
          <w:rFonts w:ascii="Tahoma" w:hAnsi="Tahoma" w:cs="Tahoma"/>
          <w:sz w:val="20"/>
          <w:szCs w:val="20"/>
        </w:rPr>
        <w:t>(Ur. l. RS, št. 91/15</w:t>
      </w:r>
      <w:r w:rsidR="00C80408" w:rsidRPr="0088097D">
        <w:rPr>
          <w:rFonts w:ascii="Tahoma" w:hAnsi="Tahoma" w:cs="Tahoma"/>
          <w:sz w:val="20"/>
          <w:szCs w:val="20"/>
        </w:rPr>
        <w:t xml:space="preserve"> s </w:t>
      </w:r>
      <w:r w:rsidR="00B60A7C">
        <w:rPr>
          <w:rFonts w:ascii="Tahoma" w:hAnsi="Tahoma" w:cs="Tahoma"/>
          <w:sz w:val="20"/>
          <w:szCs w:val="20"/>
        </w:rPr>
        <w:t>s</w:t>
      </w:r>
      <w:r w:rsidR="00C80408" w:rsidRPr="0088097D">
        <w:rPr>
          <w:rFonts w:ascii="Tahoma" w:hAnsi="Tahoma" w:cs="Tahoma"/>
          <w:sz w:val="20"/>
          <w:szCs w:val="20"/>
        </w:rPr>
        <w:t>premembami</w:t>
      </w:r>
      <w:r w:rsidRPr="0088097D">
        <w:rPr>
          <w:rFonts w:ascii="Tahoma" w:hAnsi="Tahoma" w:cs="Tahoma"/>
          <w:sz w:val="20"/>
          <w:szCs w:val="20"/>
        </w:rPr>
        <w:t>; v nadaljnjem besedilu: ZJN-3), objavljeno na Portalu javnih naročil dne __________ , pod št. objave _______________ z namenom sklenitve okvirnega sporaz</w:t>
      </w:r>
      <w:r w:rsidR="004B3026">
        <w:rPr>
          <w:rFonts w:ascii="Tahoma" w:hAnsi="Tahoma" w:cs="Tahoma"/>
          <w:sz w:val="20"/>
          <w:szCs w:val="20"/>
        </w:rPr>
        <w:t>uma za</w:t>
      </w:r>
      <w:r w:rsidR="00B60A7C">
        <w:rPr>
          <w:rFonts w:ascii="Tahoma" w:hAnsi="Tahoma" w:cs="Tahoma"/>
          <w:sz w:val="20"/>
          <w:szCs w:val="20"/>
        </w:rPr>
        <w:t>:</w:t>
      </w:r>
      <w:r w:rsidR="004B3026">
        <w:rPr>
          <w:rFonts w:ascii="Tahoma" w:hAnsi="Tahoma" w:cs="Tahoma"/>
          <w:sz w:val="20"/>
          <w:szCs w:val="20"/>
        </w:rPr>
        <w:t xml:space="preserve"> </w:t>
      </w:r>
      <w:r w:rsidR="00B60A7C">
        <w:rPr>
          <w:rFonts w:ascii="Tahoma" w:hAnsi="Tahoma" w:cs="Tahoma"/>
          <w:sz w:val="20"/>
          <w:szCs w:val="20"/>
        </w:rPr>
        <w:t>»T</w:t>
      </w:r>
      <w:r w:rsidR="004B3026" w:rsidRPr="0088097D">
        <w:rPr>
          <w:rFonts w:ascii="Tahoma" w:hAnsi="Tahoma" w:cs="Tahoma"/>
          <w:sz w:val="20"/>
          <w:szCs w:val="20"/>
        </w:rPr>
        <w:t>ekoče servisiranje in vzdrževanje črpalk na RCERO Ljubljana</w:t>
      </w:r>
      <w:r w:rsidR="00B60A7C">
        <w:rPr>
          <w:rFonts w:ascii="Tahoma" w:hAnsi="Tahoma" w:cs="Tahoma"/>
          <w:sz w:val="20"/>
          <w:szCs w:val="20"/>
        </w:rPr>
        <w:t>«</w:t>
      </w:r>
      <w:r w:rsidRPr="0088097D">
        <w:rPr>
          <w:rFonts w:ascii="Tahoma" w:hAnsi="Tahoma" w:cs="Tahoma"/>
          <w:sz w:val="20"/>
          <w:szCs w:val="20"/>
        </w:rPr>
        <w:t>, v katerem je naročnik izvajalca izbral</w:t>
      </w:r>
      <w:r w:rsidRPr="00C70E41">
        <w:rPr>
          <w:rFonts w:ascii="Tahoma" w:hAnsi="Tahoma" w:cs="Tahoma"/>
          <w:sz w:val="20"/>
          <w:szCs w:val="20"/>
        </w:rPr>
        <w:t xml:space="preserve"> na podlagi ekonomsko najugodnejše ponudbe in na podlagi pogojev, opredeljenih v razpisni dokumentaciji št. VKS-</w:t>
      </w:r>
      <w:r w:rsidR="003C7D38">
        <w:rPr>
          <w:rFonts w:ascii="Tahoma" w:hAnsi="Tahoma" w:cs="Tahoma"/>
          <w:sz w:val="20"/>
          <w:szCs w:val="20"/>
        </w:rPr>
        <w:t>224/22</w:t>
      </w:r>
      <w:r w:rsidRPr="00C70E41">
        <w:rPr>
          <w:rFonts w:ascii="Tahoma" w:hAnsi="Tahoma" w:cs="Tahoma"/>
          <w:sz w:val="20"/>
          <w:szCs w:val="20"/>
        </w:rPr>
        <w:t>.</w:t>
      </w:r>
    </w:p>
    <w:p w14:paraId="24A5A15A" w14:textId="68C5795B" w:rsidR="00D36948" w:rsidRDefault="00D36948" w:rsidP="00C70E41">
      <w:pPr>
        <w:pStyle w:val="Telobesedila"/>
        <w:keepNext/>
        <w:keepLines/>
        <w:widowControl/>
        <w:contextualSpacing/>
        <w:rPr>
          <w:rFonts w:ascii="Tahoma" w:hAnsi="Tahoma" w:cs="Tahoma"/>
          <w:b w:val="0"/>
        </w:rPr>
      </w:pPr>
      <w:r w:rsidRPr="00C70E41">
        <w:rPr>
          <w:rFonts w:ascii="Tahoma" w:hAnsi="Tahoma" w:cs="Tahoma"/>
          <w:b w:val="0"/>
        </w:rPr>
        <w:t>O</w:t>
      </w:r>
      <w:r w:rsidR="00C80408">
        <w:rPr>
          <w:rFonts w:ascii="Tahoma" w:hAnsi="Tahoma" w:cs="Tahoma"/>
          <w:b w:val="0"/>
        </w:rPr>
        <w:t xml:space="preserve">kvirni sporazum je sklenjen </w:t>
      </w:r>
      <w:r w:rsidR="004B3026" w:rsidRPr="005C2BB8">
        <w:rPr>
          <w:rFonts w:ascii="Tahoma" w:hAnsi="Tahoma" w:cs="Tahoma"/>
          <w:b w:val="0"/>
        </w:rPr>
        <w:t xml:space="preserve">in prične veljati z </w:t>
      </w:r>
      <w:r w:rsidR="004B3026" w:rsidRPr="006E3691">
        <w:rPr>
          <w:rFonts w:ascii="Tahoma" w:hAnsi="Tahoma" w:cs="Tahoma"/>
          <w:b w:val="0"/>
        </w:rPr>
        <w:t>dnem, ko ga podpišeta obe stranki okvirnega sporazuma,</w:t>
      </w:r>
      <w:r w:rsidR="00307EE0" w:rsidRPr="00307EE0">
        <w:t xml:space="preserve"> </w:t>
      </w:r>
      <w:r w:rsidR="00307EE0">
        <w:rPr>
          <w:rFonts w:ascii="Tahoma" w:hAnsi="Tahoma" w:cs="Tahoma"/>
          <w:b w:val="0"/>
        </w:rPr>
        <w:t xml:space="preserve"> pod pogojem iz </w:t>
      </w:r>
      <w:r w:rsidR="00605C88">
        <w:rPr>
          <w:rFonts w:ascii="Tahoma" w:hAnsi="Tahoma" w:cs="Tahoma"/>
          <w:b w:val="0"/>
        </w:rPr>
        <w:t>20</w:t>
      </w:r>
      <w:r w:rsidR="00307EE0" w:rsidRPr="00307EE0">
        <w:rPr>
          <w:rFonts w:ascii="Tahoma" w:hAnsi="Tahoma" w:cs="Tahoma"/>
          <w:b w:val="0"/>
        </w:rPr>
        <w:t>. člena okvirnega sporazuma</w:t>
      </w:r>
      <w:r w:rsidR="004B3026" w:rsidRPr="006E3691">
        <w:rPr>
          <w:rFonts w:ascii="Tahoma" w:hAnsi="Tahoma" w:cs="Tahoma"/>
          <w:b w:val="0"/>
        </w:rPr>
        <w:t xml:space="preserve"> </w:t>
      </w:r>
      <w:r w:rsidR="00C80408">
        <w:rPr>
          <w:rFonts w:ascii="Tahoma" w:hAnsi="Tahoma" w:cs="Tahoma"/>
          <w:b w:val="0"/>
        </w:rPr>
        <w:t>in se sklepa z obdobje</w:t>
      </w:r>
      <w:r w:rsidR="00535FE3">
        <w:rPr>
          <w:rFonts w:ascii="Tahoma" w:hAnsi="Tahoma" w:cs="Tahoma"/>
          <w:b w:val="0"/>
        </w:rPr>
        <w:t xml:space="preserve"> 24</w:t>
      </w:r>
      <w:r w:rsidRPr="00C70E41">
        <w:rPr>
          <w:rFonts w:ascii="Tahoma" w:hAnsi="Tahoma" w:cs="Tahoma"/>
          <w:b w:val="0"/>
        </w:rPr>
        <w:t xml:space="preserve"> (</w:t>
      </w:r>
      <w:r w:rsidR="00535FE3">
        <w:rPr>
          <w:rFonts w:ascii="Tahoma" w:hAnsi="Tahoma" w:cs="Tahoma"/>
          <w:b w:val="0"/>
        </w:rPr>
        <w:t>štirindvajset</w:t>
      </w:r>
      <w:r w:rsidRPr="00C70E41">
        <w:rPr>
          <w:rFonts w:ascii="Tahoma" w:hAnsi="Tahoma" w:cs="Tahoma"/>
          <w:b w:val="0"/>
        </w:rPr>
        <w:t>) mesecev</w:t>
      </w:r>
      <w:r w:rsidR="004B3026">
        <w:rPr>
          <w:rFonts w:ascii="Tahoma" w:hAnsi="Tahoma" w:cs="Tahoma"/>
          <w:b w:val="0"/>
        </w:rPr>
        <w:t>, šteto</w:t>
      </w:r>
      <w:r w:rsidRPr="00C70E41">
        <w:rPr>
          <w:rFonts w:ascii="Tahoma" w:hAnsi="Tahoma" w:cs="Tahoma"/>
          <w:b w:val="0"/>
        </w:rPr>
        <w:t xml:space="preserve"> od dneva sklenitve</w:t>
      </w:r>
      <w:r w:rsidR="004B3026">
        <w:rPr>
          <w:rFonts w:ascii="Tahoma" w:hAnsi="Tahoma" w:cs="Tahoma"/>
          <w:b w:val="0"/>
        </w:rPr>
        <w:t xml:space="preserve"> tega okvirnega sporazuma</w:t>
      </w:r>
      <w:r w:rsidRPr="00C70E41">
        <w:rPr>
          <w:rFonts w:ascii="Tahoma" w:hAnsi="Tahoma" w:cs="Tahoma"/>
          <w:b w:val="0"/>
        </w:rPr>
        <w:t xml:space="preserve"> oziroma do izčrpanja ocenjene vrednosti iz prvega odstavka</w:t>
      </w:r>
      <w:r w:rsidR="00605C88">
        <w:rPr>
          <w:rFonts w:ascii="Tahoma" w:hAnsi="Tahoma" w:cs="Tahoma"/>
          <w:b w:val="0"/>
        </w:rPr>
        <w:t xml:space="preserve"> 5</w:t>
      </w:r>
      <w:r w:rsidRPr="00C70E41">
        <w:rPr>
          <w:rFonts w:ascii="Tahoma" w:hAnsi="Tahoma" w:cs="Tahoma"/>
          <w:b w:val="0"/>
        </w:rPr>
        <w:t>. člena tega okvirnega sporazuma, kar nastopi prej.</w:t>
      </w:r>
    </w:p>
    <w:p w14:paraId="012BB977" w14:textId="77777777" w:rsidR="00D36948" w:rsidRPr="00C70E41" w:rsidRDefault="00D36948" w:rsidP="008A0DE1">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C70E41">
        <w:rPr>
          <w:rFonts w:ascii="Tahoma" w:hAnsi="Tahoma" w:cs="Tahoma"/>
          <w:b/>
          <w:sz w:val="20"/>
          <w:szCs w:val="20"/>
        </w:rPr>
        <w:lastRenderedPageBreak/>
        <w:t>PREDMET OKVIRNEGA SPORAZUMA</w:t>
      </w:r>
    </w:p>
    <w:p w14:paraId="0576AD73" w14:textId="77777777" w:rsidR="00D36948" w:rsidRPr="00C70E41" w:rsidRDefault="00D36948" w:rsidP="00C70E41">
      <w:pPr>
        <w:keepNext/>
        <w:keepLines/>
        <w:tabs>
          <w:tab w:val="left" w:pos="851"/>
          <w:tab w:val="left" w:pos="1702"/>
        </w:tabs>
        <w:contextualSpacing/>
        <w:jc w:val="both"/>
        <w:rPr>
          <w:rFonts w:ascii="Tahoma" w:hAnsi="Tahoma" w:cs="Tahoma"/>
          <w:b/>
          <w:sz w:val="20"/>
          <w:szCs w:val="20"/>
        </w:rPr>
      </w:pPr>
    </w:p>
    <w:p w14:paraId="34E8D67E" w14:textId="77777777" w:rsidR="00D36948" w:rsidRPr="00C70E41" w:rsidRDefault="00F530FE" w:rsidP="00EB78CE">
      <w:pPr>
        <w:keepNext/>
        <w:keepLines/>
        <w:spacing w:after="0" w:line="240" w:lineRule="auto"/>
        <w:ind w:left="426"/>
        <w:contextualSpacing/>
        <w:jc w:val="center"/>
        <w:rPr>
          <w:rFonts w:ascii="Tahoma" w:hAnsi="Tahoma" w:cs="Tahoma"/>
          <w:sz w:val="20"/>
          <w:szCs w:val="20"/>
        </w:rPr>
      </w:pPr>
      <w:r>
        <w:rPr>
          <w:rFonts w:ascii="Tahoma" w:hAnsi="Tahoma" w:cs="Tahoma"/>
          <w:sz w:val="20"/>
          <w:szCs w:val="20"/>
        </w:rPr>
        <w:t xml:space="preserve">2. </w:t>
      </w:r>
      <w:r w:rsidR="00D36948" w:rsidRPr="00C70E41">
        <w:rPr>
          <w:rFonts w:ascii="Tahoma" w:hAnsi="Tahoma" w:cs="Tahoma"/>
          <w:sz w:val="20"/>
          <w:szCs w:val="20"/>
        </w:rPr>
        <w:t>člen</w:t>
      </w:r>
    </w:p>
    <w:p w14:paraId="63796A35" w14:textId="77777777" w:rsidR="00D36948" w:rsidRPr="00C70E41" w:rsidRDefault="00D36948" w:rsidP="00C70E41">
      <w:pPr>
        <w:keepNext/>
        <w:keepLines/>
        <w:tabs>
          <w:tab w:val="left" w:pos="1702"/>
        </w:tabs>
        <w:contextualSpacing/>
        <w:jc w:val="both"/>
        <w:rPr>
          <w:rFonts w:ascii="Tahoma" w:hAnsi="Tahoma" w:cs="Tahoma"/>
          <w:sz w:val="20"/>
          <w:szCs w:val="20"/>
        </w:rPr>
      </w:pPr>
    </w:p>
    <w:p w14:paraId="43EC6A47"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bCs/>
          <w:sz w:val="20"/>
          <w:szCs w:val="20"/>
        </w:rPr>
        <w:t xml:space="preserve">Predmet tega okvirnega sporazuma je </w:t>
      </w:r>
      <w:r w:rsidRPr="00C70E41">
        <w:rPr>
          <w:rFonts w:ascii="Tahoma" w:hAnsi="Tahoma" w:cs="Tahoma"/>
          <w:sz w:val="20"/>
          <w:szCs w:val="20"/>
        </w:rPr>
        <w:t>redno in izredno vzdrževanje in servisiranje črpalk na Čistilni napravi Barje (v nadaljevanju: ČN Barje) in na objektu za mehansko biološko obdelavo odpadkov (MBO) ter potopnih črpalk na Odlagališču nenevarnih odpadkov Barje</w:t>
      </w:r>
      <w:r w:rsidR="0034583A">
        <w:rPr>
          <w:rFonts w:ascii="Tahoma" w:hAnsi="Tahoma" w:cs="Tahoma"/>
          <w:sz w:val="20"/>
          <w:szCs w:val="20"/>
        </w:rPr>
        <w:t>;</w:t>
      </w:r>
      <w:r w:rsidRPr="00C70E41">
        <w:rPr>
          <w:rFonts w:ascii="Tahoma" w:hAnsi="Tahoma" w:cs="Tahoma"/>
          <w:sz w:val="20"/>
          <w:szCs w:val="20"/>
        </w:rPr>
        <w:t xml:space="preserve"> vse na naslovu Cesta dveh cesarjev 101, 1000 Ljubljana (v nadaljnjem besedilu: RCERO Ljubljana) (v nadaljevanju: vzdrževanje in servisiranje črpalk, mešal in potopnih črpalk ali tudi dela), ter dobava nadomestnih delov za črpalke, mešala in potopne črpalke (v nadaljevanju: dobava nadomestnih delov ali tudi blago) in vse ostale obveznosti po tem okvirnem sporazumu.</w:t>
      </w:r>
    </w:p>
    <w:p w14:paraId="5FB6010E" w14:textId="77777777" w:rsidR="00D36948" w:rsidRPr="00C70E41" w:rsidRDefault="00D36948" w:rsidP="00C70E41">
      <w:pPr>
        <w:keepNext/>
        <w:keepLines/>
        <w:contextualSpacing/>
        <w:jc w:val="both"/>
        <w:rPr>
          <w:rFonts w:ascii="Tahoma" w:hAnsi="Tahoma" w:cs="Tahoma"/>
          <w:sz w:val="20"/>
          <w:szCs w:val="20"/>
        </w:rPr>
      </w:pPr>
    </w:p>
    <w:p w14:paraId="64535910" w14:textId="77777777" w:rsidR="00D36948" w:rsidRPr="00C70E41" w:rsidRDefault="00D36948" w:rsidP="00C70E41">
      <w:pPr>
        <w:keepNext/>
        <w:keepLines/>
        <w:contextualSpacing/>
        <w:jc w:val="both"/>
        <w:rPr>
          <w:rFonts w:ascii="Tahoma" w:hAnsi="Tahoma" w:cs="Tahoma"/>
          <w:bCs/>
          <w:sz w:val="20"/>
          <w:szCs w:val="20"/>
        </w:rPr>
      </w:pPr>
      <w:r w:rsidRPr="00C70E41">
        <w:rPr>
          <w:rFonts w:ascii="Tahoma" w:hAnsi="Tahoma" w:cs="Tahoma"/>
          <w:bCs/>
          <w:sz w:val="20"/>
          <w:szCs w:val="20"/>
        </w:rPr>
        <w:t>Podrobna opredelitev, opis in količina je razvidna iz razpisne dokumentacije št. VKS-</w:t>
      </w:r>
      <w:r w:rsidR="003C7D38">
        <w:rPr>
          <w:rFonts w:ascii="Tahoma" w:hAnsi="Tahoma" w:cs="Tahoma"/>
          <w:bCs/>
          <w:sz w:val="20"/>
          <w:szCs w:val="20"/>
        </w:rPr>
        <w:t>224/22</w:t>
      </w:r>
      <w:r w:rsidRPr="00C70E41">
        <w:rPr>
          <w:rFonts w:ascii="Tahoma" w:hAnsi="Tahoma" w:cs="Tahoma"/>
          <w:bCs/>
          <w:sz w:val="20"/>
          <w:szCs w:val="20"/>
        </w:rPr>
        <w:t xml:space="preserve"> (v nadaljevanju: razpisna dokumentacija).</w:t>
      </w:r>
    </w:p>
    <w:p w14:paraId="6C8CB8FD" w14:textId="77777777" w:rsidR="00D36948" w:rsidRPr="00C70E41" w:rsidRDefault="00D36948" w:rsidP="00C70E41">
      <w:pPr>
        <w:keepNext/>
        <w:keepLines/>
        <w:contextualSpacing/>
        <w:jc w:val="both"/>
        <w:rPr>
          <w:rFonts w:ascii="Tahoma" w:hAnsi="Tahoma" w:cs="Tahoma"/>
          <w:bCs/>
          <w:sz w:val="20"/>
          <w:szCs w:val="20"/>
        </w:rPr>
      </w:pPr>
    </w:p>
    <w:p w14:paraId="6DA1BD9D" w14:textId="77777777" w:rsidR="00D36948" w:rsidRPr="00C70E41" w:rsidRDefault="00D36948" w:rsidP="00C70E41">
      <w:pPr>
        <w:keepNext/>
        <w:keepLines/>
        <w:contextualSpacing/>
        <w:jc w:val="both"/>
        <w:rPr>
          <w:rFonts w:ascii="Tahoma" w:hAnsi="Tahoma" w:cs="Tahoma"/>
          <w:bCs/>
          <w:i/>
          <w:sz w:val="20"/>
          <w:szCs w:val="20"/>
        </w:rPr>
      </w:pPr>
      <w:r w:rsidRPr="00C70E41">
        <w:rPr>
          <w:rFonts w:ascii="Tahoma" w:hAnsi="Tahoma" w:cs="Tahoma"/>
          <w:bCs/>
          <w:sz w:val="20"/>
          <w:szCs w:val="20"/>
        </w:rPr>
        <w:t>Sestavni del tega okvirnega sporazuma je tudi pon</w:t>
      </w:r>
      <w:r w:rsidR="004B3026">
        <w:rPr>
          <w:rFonts w:ascii="Tahoma" w:hAnsi="Tahoma" w:cs="Tahoma"/>
          <w:bCs/>
          <w:sz w:val="20"/>
          <w:szCs w:val="20"/>
        </w:rPr>
        <w:t>udba izvajalca št. …………………………… z dne ………………………</w:t>
      </w:r>
      <w:r w:rsidRPr="00C70E41">
        <w:rPr>
          <w:rFonts w:ascii="Tahoma" w:hAnsi="Tahoma" w:cs="Tahoma"/>
          <w:bCs/>
          <w:sz w:val="20"/>
          <w:szCs w:val="20"/>
        </w:rPr>
        <w:t xml:space="preserve"> (v nadaljevanju: ponudba), ponudbeni predra</w:t>
      </w:r>
      <w:r w:rsidR="004B3026">
        <w:rPr>
          <w:rFonts w:ascii="Tahoma" w:hAnsi="Tahoma" w:cs="Tahoma"/>
          <w:bCs/>
          <w:sz w:val="20"/>
          <w:szCs w:val="20"/>
        </w:rPr>
        <w:t>čun izvajalca št. …………………………………</w:t>
      </w:r>
      <w:r w:rsidRPr="00C70E41">
        <w:rPr>
          <w:rFonts w:ascii="Tahoma" w:hAnsi="Tahoma" w:cs="Tahoma"/>
          <w:bCs/>
          <w:sz w:val="20"/>
          <w:szCs w:val="20"/>
        </w:rPr>
        <w:t xml:space="preserve"> z dne ……………………………. (v nadaljevanju: ponudbeni predračun) in </w:t>
      </w:r>
      <w:r w:rsidRPr="00C70E41">
        <w:rPr>
          <w:rFonts w:ascii="Tahoma" w:hAnsi="Tahoma" w:cs="Tahoma"/>
          <w:sz w:val="20"/>
          <w:szCs w:val="20"/>
        </w:rPr>
        <w:t xml:space="preserve">seznam nadomestnih delov </w:t>
      </w:r>
      <w:r w:rsidRPr="00C70E41">
        <w:rPr>
          <w:rFonts w:ascii="Tahoma" w:hAnsi="Tahoma" w:cs="Tahoma"/>
          <w:bCs/>
          <w:color w:val="000000"/>
          <w:sz w:val="20"/>
          <w:szCs w:val="20"/>
        </w:rPr>
        <w:t>za črpalke, mešala in potopne črpalke št. ……………………</w:t>
      </w:r>
      <w:r w:rsidRPr="00C70E41">
        <w:rPr>
          <w:rFonts w:ascii="Tahoma" w:hAnsi="Tahoma" w:cs="Tahoma"/>
          <w:sz w:val="20"/>
          <w:szCs w:val="20"/>
        </w:rPr>
        <w:t xml:space="preserve"> z dne ……………………… (v nadaljevanju: seznam nadomestnih delov)</w:t>
      </w:r>
      <w:r w:rsidRPr="00C70E41">
        <w:rPr>
          <w:rFonts w:ascii="Tahoma" w:hAnsi="Tahoma" w:cs="Tahoma"/>
          <w:bCs/>
          <w:sz w:val="20"/>
          <w:szCs w:val="20"/>
        </w:rPr>
        <w:t>, ki so priloga in sestavni del tega okvirnega sporazuma.</w:t>
      </w:r>
    </w:p>
    <w:p w14:paraId="70F42C0A" w14:textId="77777777" w:rsidR="00D36948" w:rsidRPr="00C70E41" w:rsidRDefault="00D36948" w:rsidP="00C70E41">
      <w:pPr>
        <w:keepNext/>
        <w:keepLines/>
        <w:contextualSpacing/>
        <w:jc w:val="both"/>
        <w:rPr>
          <w:rFonts w:ascii="Tahoma" w:hAnsi="Tahoma" w:cs="Tahoma"/>
          <w:bCs/>
          <w:sz w:val="20"/>
          <w:szCs w:val="20"/>
        </w:rPr>
      </w:pPr>
    </w:p>
    <w:p w14:paraId="624A6D26" w14:textId="556F686F" w:rsidR="00D36948" w:rsidRPr="00C70E41" w:rsidRDefault="00D36948" w:rsidP="00C70E41">
      <w:pPr>
        <w:keepNext/>
        <w:keepLines/>
        <w:tabs>
          <w:tab w:val="left" w:pos="1702"/>
        </w:tabs>
        <w:contextualSpacing/>
        <w:jc w:val="both"/>
        <w:rPr>
          <w:rFonts w:ascii="Tahoma" w:hAnsi="Tahoma" w:cs="Tahoma"/>
          <w:bCs/>
          <w:sz w:val="20"/>
          <w:szCs w:val="20"/>
        </w:rPr>
      </w:pPr>
      <w:r w:rsidRPr="00C70E41">
        <w:rPr>
          <w:rFonts w:ascii="Tahoma" w:hAnsi="Tahoma" w:cs="Tahoma"/>
          <w:bCs/>
          <w:sz w:val="20"/>
          <w:szCs w:val="20"/>
        </w:rPr>
        <w:t>Količine nadomestnih delov v ponudbenem predračunu in seznamu nadomestnih delov, ki jih bo naročnik predvidoma potreboval oziroma naročal v obdobju veljavnosti tega okvirnega sporazuma, so okvirne in</w:t>
      </w:r>
      <w:r w:rsidR="002B4DD3">
        <w:rPr>
          <w:rFonts w:ascii="Tahoma" w:hAnsi="Tahoma" w:cs="Tahoma"/>
          <w:bCs/>
          <w:sz w:val="20"/>
          <w:szCs w:val="20"/>
        </w:rPr>
        <w:t xml:space="preserve"> </w:t>
      </w:r>
      <w:r w:rsidR="00B60A7C">
        <w:rPr>
          <w:rFonts w:ascii="Tahoma" w:hAnsi="Tahoma" w:cs="Tahoma"/>
          <w:bCs/>
          <w:sz w:val="20"/>
          <w:szCs w:val="20"/>
        </w:rPr>
        <w:t xml:space="preserve">za naročnika </w:t>
      </w:r>
      <w:r w:rsidR="00307EE0">
        <w:rPr>
          <w:rFonts w:ascii="Tahoma" w:hAnsi="Tahoma" w:cs="Tahoma"/>
          <w:bCs/>
          <w:sz w:val="20"/>
          <w:szCs w:val="20"/>
        </w:rPr>
        <w:t xml:space="preserve">niso </w:t>
      </w:r>
      <w:r w:rsidR="00B60A7C">
        <w:rPr>
          <w:rFonts w:ascii="Tahoma" w:hAnsi="Tahoma" w:cs="Tahoma"/>
          <w:bCs/>
          <w:sz w:val="20"/>
          <w:szCs w:val="20"/>
        </w:rPr>
        <w:t>zavezujoče.</w:t>
      </w:r>
      <w:r w:rsidRPr="00C70E41">
        <w:rPr>
          <w:rFonts w:ascii="Tahoma" w:hAnsi="Tahoma" w:cs="Tahoma"/>
          <w:bCs/>
          <w:sz w:val="20"/>
          <w:szCs w:val="20"/>
        </w:rPr>
        <w:t>.</w:t>
      </w:r>
    </w:p>
    <w:p w14:paraId="5C4A2BD6" w14:textId="77777777" w:rsidR="00D36948" w:rsidRPr="00C70E41" w:rsidRDefault="00D36948" w:rsidP="00C70E41">
      <w:pPr>
        <w:keepNext/>
        <w:keepLines/>
        <w:tabs>
          <w:tab w:val="left" w:pos="1702"/>
        </w:tabs>
        <w:contextualSpacing/>
        <w:jc w:val="both"/>
        <w:rPr>
          <w:rFonts w:ascii="Tahoma" w:hAnsi="Tahoma" w:cs="Tahoma"/>
          <w:bCs/>
          <w:sz w:val="20"/>
          <w:szCs w:val="20"/>
        </w:rPr>
      </w:pPr>
    </w:p>
    <w:p w14:paraId="24809333"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739BD8ED" w14:textId="77777777" w:rsidR="00D36948" w:rsidRPr="00C70E41" w:rsidRDefault="00D36948" w:rsidP="00C70E41">
      <w:pPr>
        <w:keepNext/>
        <w:keepLines/>
        <w:tabs>
          <w:tab w:val="left" w:pos="1702"/>
        </w:tabs>
        <w:contextualSpacing/>
        <w:jc w:val="both"/>
        <w:rPr>
          <w:rFonts w:ascii="Tahoma" w:hAnsi="Tahoma" w:cs="Tahoma"/>
          <w:bCs/>
          <w:sz w:val="20"/>
          <w:szCs w:val="20"/>
        </w:rPr>
      </w:pPr>
    </w:p>
    <w:p w14:paraId="3CDDEE4A" w14:textId="77777777" w:rsidR="00D36948" w:rsidRDefault="00D36948" w:rsidP="00C70E41">
      <w:pPr>
        <w:keepNext/>
        <w:keepLines/>
        <w:tabs>
          <w:tab w:val="left" w:pos="1702"/>
        </w:tabs>
        <w:contextualSpacing/>
        <w:jc w:val="both"/>
        <w:rPr>
          <w:rFonts w:ascii="Tahoma" w:hAnsi="Tahoma" w:cs="Tahoma"/>
          <w:bCs/>
          <w:sz w:val="20"/>
          <w:szCs w:val="20"/>
        </w:rPr>
      </w:pPr>
      <w:r w:rsidRPr="00C70E41">
        <w:rPr>
          <w:rFonts w:ascii="Tahoma" w:hAnsi="Tahoma" w:cs="Tahoma"/>
          <w:bCs/>
          <w:sz w:val="20"/>
          <w:szCs w:val="20"/>
        </w:rPr>
        <w:t>Naročnik bo nadomestne dele po ponudbenem predračunu naročal sukcesivno v času veljavnosti okvirnega sporazuma. Nadomestne dele, navedene v seznamu nadomestnih delov za črpalke, mešala in potopne črpalke, bo naročnik naročal pisno (</w:t>
      </w:r>
      <w:r w:rsidR="00B60A7C">
        <w:rPr>
          <w:rFonts w:ascii="Tahoma" w:hAnsi="Tahoma" w:cs="Tahoma"/>
          <w:bCs/>
          <w:sz w:val="20"/>
          <w:szCs w:val="20"/>
        </w:rPr>
        <w:t>po elektronski pošti</w:t>
      </w:r>
      <w:r w:rsidRPr="00C70E41">
        <w:rPr>
          <w:rFonts w:ascii="Tahoma" w:hAnsi="Tahoma" w:cs="Tahoma"/>
          <w:color w:val="000000" w:themeColor="text1"/>
          <w:sz w:val="20"/>
          <w:szCs w:val="20"/>
        </w:rPr>
        <w:t>)</w:t>
      </w:r>
      <w:r w:rsidRPr="00C70E41">
        <w:rPr>
          <w:rFonts w:ascii="Tahoma" w:hAnsi="Tahoma" w:cs="Tahoma"/>
          <w:bCs/>
          <w:sz w:val="20"/>
          <w:szCs w:val="20"/>
        </w:rPr>
        <w:t xml:space="preserve"> in po potrebi. </w:t>
      </w:r>
    </w:p>
    <w:p w14:paraId="290B5FD5" w14:textId="77777777" w:rsidR="00E31732" w:rsidRPr="00C70E41" w:rsidRDefault="00E31732" w:rsidP="00E31732">
      <w:pPr>
        <w:keepNext/>
        <w:keepLines/>
        <w:tabs>
          <w:tab w:val="left" w:pos="1702"/>
        </w:tabs>
        <w:contextualSpacing/>
        <w:jc w:val="both"/>
        <w:rPr>
          <w:rFonts w:ascii="Tahoma" w:hAnsi="Tahoma" w:cs="Tahoma"/>
          <w:bCs/>
          <w:sz w:val="20"/>
          <w:szCs w:val="20"/>
        </w:rPr>
      </w:pPr>
    </w:p>
    <w:p w14:paraId="32B4F28F" w14:textId="77777777" w:rsidR="00D36948" w:rsidRPr="00C70E41" w:rsidRDefault="00D36948" w:rsidP="00C70E41">
      <w:pPr>
        <w:keepNext/>
        <w:keepLines/>
        <w:tabs>
          <w:tab w:val="left" w:pos="1702"/>
        </w:tabs>
        <w:contextualSpacing/>
        <w:jc w:val="both"/>
        <w:rPr>
          <w:rFonts w:ascii="Tahoma" w:hAnsi="Tahoma" w:cs="Tahoma"/>
          <w:bCs/>
          <w:sz w:val="20"/>
          <w:szCs w:val="20"/>
        </w:rPr>
      </w:pPr>
    </w:p>
    <w:p w14:paraId="62CA34C9"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0257DEE3" w14:textId="77777777" w:rsidR="00D36948" w:rsidRPr="00C70E41" w:rsidRDefault="00D36948" w:rsidP="00C70E41">
      <w:pPr>
        <w:keepNext/>
        <w:keepLines/>
        <w:tabs>
          <w:tab w:val="left" w:pos="1702"/>
        </w:tabs>
        <w:contextualSpacing/>
        <w:jc w:val="both"/>
        <w:rPr>
          <w:rFonts w:ascii="Tahoma" w:hAnsi="Tahoma" w:cs="Tahoma"/>
          <w:bCs/>
          <w:sz w:val="20"/>
          <w:szCs w:val="20"/>
        </w:rPr>
      </w:pPr>
    </w:p>
    <w:p w14:paraId="000E521B" w14:textId="77777777" w:rsidR="00D36948" w:rsidRPr="00C70E41" w:rsidRDefault="00D36948" w:rsidP="00C70E41">
      <w:pPr>
        <w:keepNext/>
        <w:keepLines/>
        <w:tabs>
          <w:tab w:val="left" w:pos="1702"/>
        </w:tabs>
        <w:contextualSpacing/>
        <w:jc w:val="both"/>
        <w:rPr>
          <w:rFonts w:ascii="Tahoma" w:hAnsi="Tahoma" w:cs="Tahoma"/>
          <w:bCs/>
          <w:sz w:val="20"/>
          <w:szCs w:val="20"/>
        </w:rPr>
      </w:pPr>
      <w:r w:rsidRPr="00C70E41">
        <w:rPr>
          <w:rFonts w:ascii="Tahoma" w:hAnsi="Tahoma" w:cs="Tahoma"/>
          <w:bCs/>
          <w:iCs/>
          <w:sz w:val="20"/>
          <w:szCs w:val="20"/>
        </w:rPr>
        <w:t xml:space="preserve">Dela zajemajo redna (tj. periodični in generalni servis) in izredna vzdrževalna dela </w:t>
      </w:r>
      <w:r w:rsidRPr="00C70E41">
        <w:rPr>
          <w:rFonts w:ascii="Tahoma" w:hAnsi="Tahoma" w:cs="Tahoma"/>
          <w:bCs/>
          <w:sz w:val="20"/>
          <w:szCs w:val="20"/>
        </w:rPr>
        <w:t>na črpalkah, mešalih in potopnih črpalkah na ČN Barje, Odlagališču Barje in objektih MBO</w:t>
      </w:r>
      <w:r w:rsidRPr="00C70E41">
        <w:rPr>
          <w:rFonts w:ascii="Tahoma" w:hAnsi="Tahoma" w:cs="Tahoma"/>
          <w:bCs/>
          <w:iCs/>
          <w:sz w:val="20"/>
          <w:szCs w:val="20"/>
        </w:rPr>
        <w:t xml:space="preserve">. </w:t>
      </w:r>
      <w:r w:rsidRPr="00C70E41">
        <w:rPr>
          <w:rFonts w:ascii="Tahoma" w:hAnsi="Tahoma" w:cs="Tahoma"/>
          <w:bCs/>
          <w:sz w:val="20"/>
          <w:szCs w:val="20"/>
        </w:rPr>
        <w:t>Izvajalec je na podlagi tega okvirnega sporazuma</w:t>
      </w:r>
      <w:r w:rsidRPr="00C70E41">
        <w:rPr>
          <w:rFonts w:ascii="Tahoma" w:hAnsi="Tahoma" w:cs="Tahoma"/>
          <w:bCs/>
          <w:sz w:val="20"/>
          <w:szCs w:val="20"/>
          <w:lang w:val="x-none"/>
        </w:rPr>
        <w:t xml:space="preserve"> </w:t>
      </w:r>
      <w:r w:rsidRPr="00C70E41">
        <w:rPr>
          <w:rFonts w:ascii="Tahoma" w:hAnsi="Tahoma" w:cs="Tahoma"/>
          <w:bCs/>
          <w:sz w:val="20"/>
          <w:szCs w:val="20"/>
        </w:rPr>
        <w:t>zavezan k naslednjim delom:</w:t>
      </w:r>
    </w:p>
    <w:p w14:paraId="40708CA9" w14:textId="77777777" w:rsidR="00D36948" w:rsidRPr="00C70E41" w:rsidRDefault="00D36948" w:rsidP="00C70E41">
      <w:pPr>
        <w:keepNext/>
        <w:keepLines/>
        <w:tabs>
          <w:tab w:val="left" w:pos="1702"/>
        </w:tabs>
        <w:contextualSpacing/>
        <w:jc w:val="both"/>
        <w:rPr>
          <w:rFonts w:ascii="Tahoma" w:hAnsi="Tahoma" w:cs="Tahoma"/>
          <w:bCs/>
          <w:sz w:val="20"/>
          <w:szCs w:val="20"/>
        </w:rPr>
      </w:pPr>
    </w:p>
    <w:p w14:paraId="38D0F85F" w14:textId="77777777" w:rsidR="00D36948" w:rsidRPr="00C70E41" w:rsidRDefault="00D36948" w:rsidP="008A0DE1">
      <w:pPr>
        <w:keepNext/>
        <w:keepLines/>
        <w:numPr>
          <w:ilvl w:val="0"/>
          <w:numId w:val="41"/>
        </w:numPr>
        <w:tabs>
          <w:tab w:val="left" w:pos="1702"/>
        </w:tabs>
        <w:spacing w:after="0" w:line="240" w:lineRule="auto"/>
        <w:contextualSpacing/>
        <w:jc w:val="both"/>
        <w:rPr>
          <w:rFonts w:ascii="Tahoma" w:hAnsi="Tahoma" w:cs="Tahoma"/>
          <w:bCs/>
          <w:sz w:val="20"/>
          <w:szCs w:val="20"/>
        </w:rPr>
      </w:pPr>
      <w:r w:rsidRPr="00C70E41">
        <w:rPr>
          <w:rFonts w:ascii="Tahoma" w:hAnsi="Tahoma" w:cs="Tahoma"/>
          <w:bCs/>
          <w:sz w:val="20"/>
          <w:szCs w:val="20"/>
          <w:u w:val="single"/>
        </w:rPr>
        <w:t>Periodični servis</w:t>
      </w:r>
      <w:r w:rsidRPr="00C70E41">
        <w:rPr>
          <w:rFonts w:ascii="Tahoma" w:hAnsi="Tahoma" w:cs="Tahoma"/>
          <w:bCs/>
          <w:sz w:val="20"/>
          <w:szCs w:val="20"/>
        </w:rPr>
        <w:t>: se izvaja po terminskem planu vzdrževanja – predvidoma enkrat (1x) letno. Ta servis obsega:</w:t>
      </w:r>
    </w:p>
    <w:p w14:paraId="43D51A45" w14:textId="77777777" w:rsidR="00D36948" w:rsidRPr="00C70E41" w:rsidRDefault="00D36948" w:rsidP="00C70E41">
      <w:pPr>
        <w:keepNext/>
        <w:keepLines/>
        <w:tabs>
          <w:tab w:val="left" w:pos="1702"/>
        </w:tabs>
        <w:contextualSpacing/>
        <w:jc w:val="both"/>
        <w:rPr>
          <w:rFonts w:ascii="Tahoma" w:hAnsi="Tahoma" w:cs="Tahoma"/>
          <w:bCs/>
          <w:sz w:val="20"/>
          <w:szCs w:val="20"/>
        </w:rPr>
      </w:pPr>
    </w:p>
    <w:p w14:paraId="615DA706" w14:textId="77777777" w:rsidR="00D36948" w:rsidRPr="00C70E41" w:rsidRDefault="00D36948" w:rsidP="008A0DE1">
      <w:pPr>
        <w:keepNext/>
        <w:keepLines/>
        <w:numPr>
          <w:ilvl w:val="0"/>
          <w:numId w:val="42"/>
        </w:numPr>
        <w:tabs>
          <w:tab w:val="left" w:pos="851"/>
        </w:tabs>
        <w:spacing w:after="0" w:line="240" w:lineRule="auto"/>
        <w:ind w:firstLine="66"/>
        <w:contextualSpacing/>
        <w:jc w:val="both"/>
        <w:rPr>
          <w:rFonts w:ascii="Tahoma" w:hAnsi="Tahoma" w:cs="Tahoma"/>
          <w:bCs/>
          <w:sz w:val="20"/>
          <w:szCs w:val="20"/>
          <w:u w:val="single"/>
        </w:rPr>
      </w:pPr>
      <w:r w:rsidRPr="00C70E41">
        <w:rPr>
          <w:rFonts w:ascii="Tahoma" w:hAnsi="Tahoma" w:cs="Tahoma"/>
          <w:bCs/>
          <w:sz w:val="20"/>
          <w:szCs w:val="20"/>
          <w:u w:val="single"/>
        </w:rPr>
        <w:t xml:space="preserve">za potopne črpalke in mešala KSB, Hidrostal, Fips in Flygt </w:t>
      </w:r>
    </w:p>
    <w:p w14:paraId="60DD88D7" w14:textId="77777777" w:rsidR="00D36948" w:rsidRPr="00C70E41" w:rsidRDefault="00D36948" w:rsidP="008A0DE1">
      <w:pPr>
        <w:keepNext/>
        <w:keepLines/>
        <w:numPr>
          <w:ilvl w:val="0"/>
          <w:numId w:val="40"/>
        </w:numPr>
        <w:tabs>
          <w:tab w:val="clear" w:pos="720"/>
          <w:tab w:val="num" w:pos="1276"/>
          <w:tab w:val="left" w:pos="1702"/>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dvig črpalke/mešala,</w:t>
      </w:r>
    </w:p>
    <w:p w14:paraId="2DD77D05" w14:textId="77777777" w:rsidR="00D36948" w:rsidRPr="00C70E41" w:rsidRDefault="00D36948" w:rsidP="008A0DE1">
      <w:pPr>
        <w:keepNext/>
        <w:keepLines/>
        <w:numPr>
          <w:ilvl w:val="0"/>
          <w:numId w:val="40"/>
        </w:numPr>
        <w:tabs>
          <w:tab w:val="clear" w:pos="720"/>
          <w:tab w:val="num" w:pos="1276"/>
          <w:tab w:val="left" w:pos="1702"/>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čiščenje črpalke/mešala,</w:t>
      </w:r>
    </w:p>
    <w:p w14:paraId="3EE3E549" w14:textId="77777777" w:rsidR="00D36948" w:rsidRPr="00C70E41" w:rsidRDefault="00D36948" w:rsidP="008A0DE1">
      <w:pPr>
        <w:keepNext/>
        <w:keepLines/>
        <w:numPr>
          <w:ilvl w:val="0"/>
          <w:numId w:val="40"/>
        </w:numPr>
        <w:tabs>
          <w:tab w:val="clear" w:pos="720"/>
          <w:tab w:val="num" w:pos="1276"/>
          <w:tab w:val="left" w:pos="1702"/>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pregled izrabljenosti tekača,</w:t>
      </w:r>
    </w:p>
    <w:p w14:paraId="47DFEB66" w14:textId="77777777" w:rsidR="00D36948" w:rsidRPr="00C70E41" w:rsidRDefault="00D36948" w:rsidP="008A0DE1">
      <w:pPr>
        <w:keepNext/>
        <w:keepLines/>
        <w:numPr>
          <w:ilvl w:val="0"/>
          <w:numId w:val="40"/>
        </w:numPr>
        <w:tabs>
          <w:tab w:val="clear" w:pos="720"/>
          <w:tab w:val="num" w:pos="1276"/>
          <w:tab w:val="left" w:pos="1702"/>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kontrola tesnosti rotorja,</w:t>
      </w:r>
    </w:p>
    <w:p w14:paraId="745685A3" w14:textId="77777777" w:rsidR="00D36948" w:rsidRPr="00C70E41" w:rsidRDefault="00D36948" w:rsidP="008A0DE1">
      <w:pPr>
        <w:keepNext/>
        <w:keepLines/>
        <w:numPr>
          <w:ilvl w:val="0"/>
          <w:numId w:val="40"/>
        </w:numPr>
        <w:tabs>
          <w:tab w:val="clear" w:pos="720"/>
          <w:tab w:val="num" w:pos="1276"/>
          <w:tab w:val="left" w:pos="1702"/>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pregled tesnosti ohišja,</w:t>
      </w:r>
    </w:p>
    <w:p w14:paraId="3651B966" w14:textId="77777777" w:rsidR="00D36948" w:rsidRPr="00C70E41" w:rsidRDefault="00D36948" w:rsidP="008A0DE1">
      <w:pPr>
        <w:keepNext/>
        <w:keepLines/>
        <w:numPr>
          <w:ilvl w:val="0"/>
          <w:numId w:val="40"/>
        </w:numPr>
        <w:tabs>
          <w:tab w:val="clear" w:pos="720"/>
          <w:tab w:val="num" w:pos="1276"/>
          <w:tab w:val="left" w:pos="1702"/>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kontrola olja in dolivanje,</w:t>
      </w:r>
    </w:p>
    <w:p w14:paraId="78424934" w14:textId="77777777" w:rsidR="00D36948" w:rsidRPr="00C70E41" w:rsidRDefault="00D36948" w:rsidP="008A0DE1">
      <w:pPr>
        <w:keepNext/>
        <w:keepLines/>
        <w:numPr>
          <w:ilvl w:val="0"/>
          <w:numId w:val="40"/>
        </w:numPr>
        <w:tabs>
          <w:tab w:val="clear" w:pos="720"/>
          <w:tab w:val="num" w:pos="1276"/>
          <w:tab w:val="left" w:pos="1702"/>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meritev električnih parametrov črpalke/mešala in kontrola vgrajenih zaščit,</w:t>
      </w:r>
    </w:p>
    <w:p w14:paraId="21FF5737" w14:textId="77777777" w:rsidR="00D36948" w:rsidRPr="00C70E41" w:rsidRDefault="00D36948" w:rsidP="008A0DE1">
      <w:pPr>
        <w:keepNext/>
        <w:keepLines/>
        <w:numPr>
          <w:ilvl w:val="0"/>
          <w:numId w:val="40"/>
        </w:numPr>
        <w:tabs>
          <w:tab w:val="clear" w:pos="720"/>
          <w:tab w:val="num" w:pos="1276"/>
          <w:tab w:val="left" w:pos="1702"/>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lastRenderedPageBreak/>
        <w:t>ponovna montaža in spust črpalke/mešala v črpališče,</w:t>
      </w:r>
    </w:p>
    <w:p w14:paraId="5BC18E41" w14:textId="77777777" w:rsidR="00D36948" w:rsidRPr="00C70E41" w:rsidRDefault="00D36948" w:rsidP="008A0DE1">
      <w:pPr>
        <w:keepNext/>
        <w:keepLines/>
        <w:numPr>
          <w:ilvl w:val="0"/>
          <w:numId w:val="40"/>
        </w:numPr>
        <w:tabs>
          <w:tab w:val="clear" w:pos="720"/>
          <w:tab w:val="num" w:pos="1276"/>
          <w:tab w:val="left" w:pos="1702"/>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funkcionalni preizkus in</w:t>
      </w:r>
    </w:p>
    <w:p w14:paraId="2B7B3313" w14:textId="77777777" w:rsidR="00D36948" w:rsidRPr="00C70E41" w:rsidRDefault="00D36948" w:rsidP="008A0DE1">
      <w:pPr>
        <w:keepNext/>
        <w:keepLines/>
        <w:numPr>
          <w:ilvl w:val="0"/>
          <w:numId w:val="40"/>
        </w:numPr>
        <w:tabs>
          <w:tab w:val="clear" w:pos="720"/>
          <w:tab w:val="num" w:pos="1276"/>
          <w:tab w:val="left" w:pos="1702"/>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izpis servisnega protokola;</w:t>
      </w:r>
    </w:p>
    <w:p w14:paraId="3063231D" w14:textId="77777777" w:rsidR="00D36948" w:rsidRPr="00C70E41" w:rsidRDefault="00D36948" w:rsidP="00C70E41">
      <w:pPr>
        <w:keepNext/>
        <w:keepLines/>
        <w:tabs>
          <w:tab w:val="left" w:pos="1702"/>
        </w:tabs>
        <w:contextualSpacing/>
        <w:jc w:val="both"/>
        <w:rPr>
          <w:rFonts w:ascii="Tahoma" w:hAnsi="Tahoma" w:cs="Tahoma"/>
          <w:bCs/>
          <w:sz w:val="20"/>
          <w:szCs w:val="20"/>
        </w:rPr>
      </w:pPr>
    </w:p>
    <w:p w14:paraId="6646E6C0" w14:textId="77777777" w:rsidR="00D36948" w:rsidRPr="00C70E41" w:rsidRDefault="00D36948" w:rsidP="008A0DE1">
      <w:pPr>
        <w:keepNext/>
        <w:keepLines/>
        <w:numPr>
          <w:ilvl w:val="0"/>
          <w:numId w:val="42"/>
        </w:numPr>
        <w:tabs>
          <w:tab w:val="left" w:pos="709"/>
        </w:tabs>
        <w:spacing w:after="0" w:line="240" w:lineRule="auto"/>
        <w:ind w:firstLine="66"/>
        <w:contextualSpacing/>
        <w:jc w:val="both"/>
        <w:rPr>
          <w:rFonts w:ascii="Tahoma" w:hAnsi="Tahoma" w:cs="Tahoma"/>
          <w:bCs/>
          <w:sz w:val="20"/>
          <w:szCs w:val="20"/>
          <w:u w:val="single"/>
        </w:rPr>
      </w:pPr>
      <w:r w:rsidRPr="00C70E41">
        <w:rPr>
          <w:rFonts w:ascii="Tahoma" w:hAnsi="Tahoma" w:cs="Tahoma"/>
          <w:bCs/>
          <w:sz w:val="20"/>
          <w:szCs w:val="20"/>
          <w:u w:val="single"/>
        </w:rPr>
        <w:t>za dozirne črpalke Prominent</w:t>
      </w:r>
    </w:p>
    <w:p w14:paraId="490F3E13" w14:textId="77777777" w:rsidR="00D36948" w:rsidRPr="00C70E41" w:rsidRDefault="00D36948" w:rsidP="008A0DE1">
      <w:pPr>
        <w:keepNext/>
        <w:keepLines/>
        <w:numPr>
          <w:ilvl w:val="0"/>
          <w:numId w:val="40"/>
        </w:numPr>
        <w:tabs>
          <w:tab w:val="clear" w:pos="720"/>
          <w:tab w:val="left" w:pos="1276"/>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demontiranje črpalke,</w:t>
      </w:r>
    </w:p>
    <w:p w14:paraId="68CD2F13" w14:textId="77777777" w:rsidR="00D36948" w:rsidRPr="00C70E41" w:rsidRDefault="00D36948" w:rsidP="008A0DE1">
      <w:pPr>
        <w:keepNext/>
        <w:keepLines/>
        <w:numPr>
          <w:ilvl w:val="0"/>
          <w:numId w:val="40"/>
        </w:numPr>
        <w:tabs>
          <w:tab w:val="clear" w:pos="720"/>
          <w:tab w:val="left" w:pos="1276"/>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pregled izrabljenosti tesnil, krogličnih ventilov in membran,</w:t>
      </w:r>
    </w:p>
    <w:p w14:paraId="2293D361" w14:textId="77777777" w:rsidR="00D36948" w:rsidRPr="00C70E41" w:rsidRDefault="00D36948" w:rsidP="008A0DE1">
      <w:pPr>
        <w:keepNext/>
        <w:keepLines/>
        <w:numPr>
          <w:ilvl w:val="0"/>
          <w:numId w:val="40"/>
        </w:numPr>
        <w:tabs>
          <w:tab w:val="clear" w:pos="720"/>
          <w:tab w:val="left" w:pos="1276"/>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kontrola tesnosti črpalke,</w:t>
      </w:r>
    </w:p>
    <w:p w14:paraId="1C210429" w14:textId="77777777" w:rsidR="00D36948" w:rsidRPr="00C70E41" w:rsidRDefault="00D36948" w:rsidP="008A0DE1">
      <w:pPr>
        <w:keepNext/>
        <w:keepLines/>
        <w:numPr>
          <w:ilvl w:val="0"/>
          <w:numId w:val="40"/>
        </w:numPr>
        <w:tabs>
          <w:tab w:val="clear" w:pos="720"/>
          <w:tab w:val="left" w:pos="1276"/>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meritev električnih parametrov črpalke in kontrola vgrajenih zaščit,</w:t>
      </w:r>
    </w:p>
    <w:p w14:paraId="39A95D28" w14:textId="77777777" w:rsidR="00D36948" w:rsidRPr="00C70E41" w:rsidRDefault="00D36948" w:rsidP="008A0DE1">
      <w:pPr>
        <w:keepNext/>
        <w:keepLines/>
        <w:numPr>
          <w:ilvl w:val="0"/>
          <w:numId w:val="40"/>
        </w:numPr>
        <w:tabs>
          <w:tab w:val="clear" w:pos="720"/>
          <w:tab w:val="left" w:pos="1276"/>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popis števila hodov črpalke,</w:t>
      </w:r>
    </w:p>
    <w:p w14:paraId="31678D37" w14:textId="77777777" w:rsidR="00D36948" w:rsidRPr="00C70E41" w:rsidRDefault="00D36948" w:rsidP="008A0DE1">
      <w:pPr>
        <w:keepNext/>
        <w:keepLines/>
        <w:numPr>
          <w:ilvl w:val="0"/>
          <w:numId w:val="40"/>
        </w:numPr>
        <w:tabs>
          <w:tab w:val="clear" w:pos="720"/>
          <w:tab w:val="left" w:pos="1276"/>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montaža črpalke,</w:t>
      </w:r>
    </w:p>
    <w:p w14:paraId="6CA14DF8" w14:textId="77777777" w:rsidR="00D36948" w:rsidRPr="00C70E41" w:rsidRDefault="00D36948" w:rsidP="008A0DE1">
      <w:pPr>
        <w:keepNext/>
        <w:keepLines/>
        <w:numPr>
          <w:ilvl w:val="0"/>
          <w:numId w:val="40"/>
        </w:numPr>
        <w:tabs>
          <w:tab w:val="clear" w:pos="720"/>
          <w:tab w:val="left" w:pos="1276"/>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funkcionalni preizkus in</w:t>
      </w:r>
    </w:p>
    <w:p w14:paraId="03391EE1" w14:textId="77777777" w:rsidR="00D36948" w:rsidRPr="00C70E41" w:rsidRDefault="00D36948" w:rsidP="008A0DE1">
      <w:pPr>
        <w:keepNext/>
        <w:keepLines/>
        <w:numPr>
          <w:ilvl w:val="0"/>
          <w:numId w:val="40"/>
        </w:numPr>
        <w:tabs>
          <w:tab w:val="clear" w:pos="720"/>
          <w:tab w:val="left" w:pos="1276"/>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izpis servisnega protokola;</w:t>
      </w:r>
    </w:p>
    <w:p w14:paraId="416253E9" w14:textId="77777777" w:rsidR="00D36948" w:rsidRPr="00C70E41" w:rsidRDefault="00D36948" w:rsidP="00C70E41">
      <w:pPr>
        <w:keepNext/>
        <w:keepLines/>
        <w:tabs>
          <w:tab w:val="left" w:pos="1702"/>
        </w:tabs>
        <w:contextualSpacing/>
        <w:jc w:val="both"/>
        <w:rPr>
          <w:rFonts w:ascii="Tahoma" w:hAnsi="Tahoma" w:cs="Tahoma"/>
          <w:bCs/>
          <w:sz w:val="20"/>
          <w:szCs w:val="20"/>
        </w:rPr>
      </w:pPr>
    </w:p>
    <w:p w14:paraId="7439F7FF" w14:textId="77777777" w:rsidR="00D36948" w:rsidRPr="00C70E41" w:rsidRDefault="00D36948" w:rsidP="008A0DE1">
      <w:pPr>
        <w:keepNext/>
        <w:keepLines/>
        <w:numPr>
          <w:ilvl w:val="0"/>
          <w:numId w:val="42"/>
        </w:numPr>
        <w:tabs>
          <w:tab w:val="left" w:pos="709"/>
        </w:tabs>
        <w:spacing w:after="0" w:line="240" w:lineRule="auto"/>
        <w:ind w:firstLine="66"/>
        <w:contextualSpacing/>
        <w:jc w:val="both"/>
        <w:rPr>
          <w:rFonts w:ascii="Tahoma" w:hAnsi="Tahoma" w:cs="Tahoma"/>
          <w:bCs/>
          <w:sz w:val="20"/>
          <w:szCs w:val="20"/>
          <w:u w:val="single"/>
        </w:rPr>
      </w:pPr>
      <w:r w:rsidRPr="00C70E41">
        <w:rPr>
          <w:rFonts w:ascii="Tahoma" w:hAnsi="Tahoma" w:cs="Tahoma"/>
          <w:bCs/>
          <w:sz w:val="20"/>
          <w:szCs w:val="20"/>
          <w:u w:val="single"/>
        </w:rPr>
        <w:t>za vijačne črpalke Seepex</w:t>
      </w:r>
    </w:p>
    <w:p w14:paraId="6EEBE71F" w14:textId="77777777" w:rsidR="00D36948" w:rsidRPr="00C70E41" w:rsidRDefault="00D36948" w:rsidP="008A0DE1">
      <w:pPr>
        <w:keepNext/>
        <w:keepLines/>
        <w:numPr>
          <w:ilvl w:val="0"/>
          <w:numId w:val="22"/>
        </w:numPr>
        <w:tabs>
          <w:tab w:val="left" w:pos="1276"/>
        </w:tabs>
        <w:spacing w:after="0" w:line="240" w:lineRule="auto"/>
        <w:ind w:left="1276" w:hanging="425"/>
        <w:contextualSpacing/>
        <w:jc w:val="both"/>
        <w:rPr>
          <w:rFonts w:ascii="Tahoma" w:hAnsi="Tahoma" w:cs="Tahoma"/>
          <w:bCs/>
          <w:sz w:val="20"/>
          <w:szCs w:val="20"/>
          <w:u w:val="single"/>
        </w:rPr>
      </w:pPr>
      <w:r w:rsidRPr="00C70E41">
        <w:rPr>
          <w:rFonts w:ascii="Tahoma" w:hAnsi="Tahoma" w:cs="Tahoma"/>
          <w:bCs/>
          <w:sz w:val="20"/>
          <w:szCs w:val="20"/>
        </w:rPr>
        <w:t>čiščenje črpalke,</w:t>
      </w:r>
    </w:p>
    <w:p w14:paraId="6B0E8945" w14:textId="77777777" w:rsidR="00D36948" w:rsidRPr="00C70E41" w:rsidRDefault="00D36948" w:rsidP="008A0DE1">
      <w:pPr>
        <w:keepNext/>
        <w:keepLines/>
        <w:numPr>
          <w:ilvl w:val="0"/>
          <w:numId w:val="22"/>
        </w:numPr>
        <w:tabs>
          <w:tab w:val="left" w:pos="1276"/>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meritev električnih parametrov črpalke in kontrola vgrajenih zaščit,</w:t>
      </w:r>
    </w:p>
    <w:p w14:paraId="27B50365" w14:textId="77777777" w:rsidR="00D36948" w:rsidRPr="00C70E41" w:rsidRDefault="00D36948" w:rsidP="008A0DE1">
      <w:pPr>
        <w:keepNext/>
        <w:keepLines/>
        <w:numPr>
          <w:ilvl w:val="0"/>
          <w:numId w:val="22"/>
        </w:numPr>
        <w:tabs>
          <w:tab w:val="left" w:pos="1276"/>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meritev temperature ležajev na črpalki,</w:t>
      </w:r>
    </w:p>
    <w:p w14:paraId="664FFFBF" w14:textId="77777777" w:rsidR="00D36948" w:rsidRPr="00C70E41" w:rsidRDefault="00D36948" w:rsidP="008A0DE1">
      <w:pPr>
        <w:keepNext/>
        <w:keepLines/>
        <w:numPr>
          <w:ilvl w:val="0"/>
          <w:numId w:val="22"/>
        </w:numPr>
        <w:tabs>
          <w:tab w:val="left" w:pos="1276"/>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kontrola olja in dolivanje,</w:t>
      </w:r>
    </w:p>
    <w:p w14:paraId="26133C39" w14:textId="77777777" w:rsidR="00D36948" w:rsidRPr="00C70E41" w:rsidRDefault="00D36948" w:rsidP="008A0DE1">
      <w:pPr>
        <w:keepNext/>
        <w:keepLines/>
        <w:numPr>
          <w:ilvl w:val="0"/>
          <w:numId w:val="22"/>
        </w:numPr>
        <w:tabs>
          <w:tab w:val="left" w:pos="1276"/>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funkcionalni preizkus in</w:t>
      </w:r>
    </w:p>
    <w:p w14:paraId="4AFA1785" w14:textId="77777777" w:rsidR="00D36948" w:rsidRPr="00C70E41" w:rsidRDefault="00D36948" w:rsidP="008A0DE1">
      <w:pPr>
        <w:keepNext/>
        <w:keepLines/>
        <w:numPr>
          <w:ilvl w:val="0"/>
          <w:numId w:val="22"/>
        </w:numPr>
        <w:tabs>
          <w:tab w:val="left" w:pos="1276"/>
        </w:tabs>
        <w:spacing w:after="0" w:line="240" w:lineRule="auto"/>
        <w:ind w:left="1276" w:hanging="425"/>
        <w:contextualSpacing/>
        <w:jc w:val="both"/>
        <w:rPr>
          <w:rFonts w:ascii="Tahoma" w:hAnsi="Tahoma" w:cs="Tahoma"/>
          <w:bCs/>
          <w:sz w:val="20"/>
          <w:szCs w:val="20"/>
          <w:u w:val="single"/>
        </w:rPr>
      </w:pPr>
      <w:r w:rsidRPr="00C70E41">
        <w:rPr>
          <w:rFonts w:ascii="Tahoma" w:hAnsi="Tahoma" w:cs="Tahoma"/>
          <w:bCs/>
          <w:sz w:val="20"/>
          <w:szCs w:val="20"/>
        </w:rPr>
        <w:t>izpis servisnega protokola;</w:t>
      </w:r>
    </w:p>
    <w:p w14:paraId="776527B9" w14:textId="77777777" w:rsidR="00D36948" w:rsidRPr="00C70E41" w:rsidRDefault="00D36948" w:rsidP="00C70E41">
      <w:pPr>
        <w:keepNext/>
        <w:keepLines/>
        <w:tabs>
          <w:tab w:val="left" w:pos="1702"/>
        </w:tabs>
        <w:contextualSpacing/>
        <w:jc w:val="both"/>
        <w:rPr>
          <w:rFonts w:ascii="Tahoma" w:hAnsi="Tahoma" w:cs="Tahoma"/>
          <w:bCs/>
          <w:sz w:val="20"/>
          <w:szCs w:val="20"/>
        </w:rPr>
      </w:pPr>
    </w:p>
    <w:p w14:paraId="7EB1DF50" w14:textId="77777777" w:rsidR="00D36948" w:rsidRPr="00C70E41" w:rsidRDefault="00D36948" w:rsidP="008A0DE1">
      <w:pPr>
        <w:keepNext/>
        <w:keepLines/>
        <w:numPr>
          <w:ilvl w:val="0"/>
          <w:numId w:val="42"/>
        </w:numPr>
        <w:tabs>
          <w:tab w:val="left" w:pos="709"/>
        </w:tabs>
        <w:spacing w:after="0" w:line="240" w:lineRule="auto"/>
        <w:ind w:firstLine="66"/>
        <w:contextualSpacing/>
        <w:jc w:val="both"/>
        <w:rPr>
          <w:rFonts w:ascii="Tahoma" w:hAnsi="Tahoma" w:cs="Tahoma"/>
          <w:bCs/>
          <w:sz w:val="20"/>
          <w:szCs w:val="20"/>
          <w:u w:val="single"/>
        </w:rPr>
      </w:pPr>
      <w:r w:rsidRPr="00C70E41">
        <w:rPr>
          <w:rFonts w:ascii="Tahoma" w:hAnsi="Tahoma" w:cs="Tahoma"/>
          <w:bCs/>
          <w:sz w:val="20"/>
          <w:szCs w:val="20"/>
          <w:u w:val="single"/>
        </w:rPr>
        <w:t>za suhomontažne črpalke KSB, Pompetravaini in Grundfos</w:t>
      </w:r>
    </w:p>
    <w:p w14:paraId="08D0EAB0" w14:textId="77777777" w:rsidR="00D36948" w:rsidRPr="00C70E41" w:rsidRDefault="00D36948" w:rsidP="008A0DE1">
      <w:pPr>
        <w:keepNext/>
        <w:keepLines/>
        <w:numPr>
          <w:ilvl w:val="0"/>
          <w:numId w:val="22"/>
        </w:numPr>
        <w:tabs>
          <w:tab w:val="left" w:pos="1276"/>
        </w:tabs>
        <w:spacing w:after="0" w:line="240" w:lineRule="auto"/>
        <w:ind w:left="1276" w:hanging="425"/>
        <w:contextualSpacing/>
        <w:jc w:val="both"/>
        <w:rPr>
          <w:rFonts w:ascii="Tahoma" w:hAnsi="Tahoma" w:cs="Tahoma"/>
          <w:bCs/>
          <w:sz w:val="20"/>
          <w:szCs w:val="20"/>
          <w:u w:val="single"/>
        </w:rPr>
      </w:pPr>
      <w:r w:rsidRPr="00C70E41">
        <w:rPr>
          <w:rFonts w:ascii="Tahoma" w:hAnsi="Tahoma" w:cs="Tahoma"/>
          <w:bCs/>
          <w:sz w:val="20"/>
          <w:szCs w:val="20"/>
        </w:rPr>
        <w:t>čiščenje črpalke,</w:t>
      </w:r>
    </w:p>
    <w:p w14:paraId="51C827B2" w14:textId="77777777" w:rsidR="00D36948" w:rsidRPr="00C70E41" w:rsidRDefault="00D36948" w:rsidP="008A0DE1">
      <w:pPr>
        <w:keepNext/>
        <w:keepLines/>
        <w:numPr>
          <w:ilvl w:val="0"/>
          <w:numId w:val="22"/>
        </w:numPr>
        <w:tabs>
          <w:tab w:val="left" w:pos="1276"/>
        </w:tabs>
        <w:spacing w:after="0" w:line="240" w:lineRule="auto"/>
        <w:ind w:left="1276" w:hanging="425"/>
        <w:contextualSpacing/>
        <w:jc w:val="both"/>
        <w:rPr>
          <w:rFonts w:ascii="Tahoma" w:hAnsi="Tahoma" w:cs="Tahoma"/>
          <w:bCs/>
          <w:sz w:val="20"/>
          <w:szCs w:val="20"/>
          <w:u w:val="single"/>
        </w:rPr>
      </w:pPr>
      <w:r w:rsidRPr="00C70E41">
        <w:rPr>
          <w:rFonts w:ascii="Tahoma" w:hAnsi="Tahoma" w:cs="Tahoma"/>
          <w:bCs/>
          <w:sz w:val="20"/>
          <w:szCs w:val="20"/>
        </w:rPr>
        <w:t>pregled izrabljenosti tekača,</w:t>
      </w:r>
    </w:p>
    <w:p w14:paraId="06A7B5A1" w14:textId="77777777" w:rsidR="00D36948" w:rsidRPr="00C70E41" w:rsidRDefault="00D36948" w:rsidP="008A0DE1">
      <w:pPr>
        <w:keepNext/>
        <w:keepLines/>
        <w:numPr>
          <w:ilvl w:val="0"/>
          <w:numId w:val="22"/>
        </w:numPr>
        <w:tabs>
          <w:tab w:val="left" w:pos="1276"/>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meritev električnih parametrov črpalke in kontrola vgrajenih zaščit,</w:t>
      </w:r>
    </w:p>
    <w:p w14:paraId="6AEF8C6B" w14:textId="77777777" w:rsidR="00D36948" w:rsidRPr="00C70E41" w:rsidRDefault="00D36948" w:rsidP="008A0DE1">
      <w:pPr>
        <w:keepNext/>
        <w:keepLines/>
        <w:numPr>
          <w:ilvl w:val="0"/>
          <w:numId w:val="22"/>
        </w:numPr>
        <w:tabs>
          <w:tab w:val="left" w:pos="1276"/>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meritev temperature ležajev na črpalki,</w:t>
      </w:r>
    </w:p>
    <w:p w14:paraId="02EAE826" w14:textId="77777777" w:rsidR="00D36948" w:rsidRPr="00C70E41" w:rsidRDefault="00D36948" w:rsidP="008A0DE1">
      <w:pPr>
        <w:keepNext/>
        <w:keepLines/>
        <w:numPr>
          <w:ilvl w:val="0"/>
          <w:numId w:val="22"/>
        </w:numPr>
        <w:tabs>
          <w:tab w:val="left" w:pos="1276"/>
        </w:tabs>
        <w:spacing w:after="0" w:line="240" w:lineRule="auto"/>
        <w:ind w:left="1276" w:hanging="425"/>
        <w:contextualSpacing/>
        <w:jc w:val="both"/>
        <w:rPr>
          <w:rFonts w:ascii="Tahoma" w:hAnsi="Tahoma" w:cs="Tahoma"/>
          <w:bCs/>
          <w:sz w:val="20"/>
          <w:szCs w:val="20"/>
        </w:rPr>
      </w:pPr>
      <w:r w:rsidRPr="00C70E41">
        <w:rPr>
          <w:rFonts w:ascii="Tahoma" w:hAnsi="Tahoma" w:cs="Tahoma"/>
          <w:bCs/>
          <w:sz w:val="20"/>
          <w:szCs w:val="20"/>
        </w:rPr>
        <w:t>funkcionalni preizkus in</w:t>
      </w:r>
    </w:p>
    <w:p w14:paraId="08D8B647" w14:textId="77777777" w:rsidR="00D36948" w:rsidRPr="00C70E41" w:rsidRDefault="00D36948" w:rsidP="008A0DE1">
      <w:pPr>
        <w:keepNext/>
        <w:keepLines/>
        <w:numPr>
          <w:ilvl w:val="0"/>
          <w:numId w:val="22"/>
        </w:numPr>
        <w:tabs>
          <w:tab w:val="left" w:pos="1276"/>
        </w:tabs>
        <w:spacing w:after="0" w:line="240" w:lineRule="auto"/>
        <w:ind w:left="1276" w:hanging="425"/>
        <w:contextualSpacing/>
        <w:jc w:val="both"/>
        <w:rPr>
          <w:rFonts w:ascii="Tahoma" w:hAnsi="Tahoma" w:cs="Tahoma"/>
          <w:bCs/>
          <w:sz w:val="20"/>
          <w:szCs w:val="20"/>
          <w:u w:val="single"/>
        </w:rPr>
      </w:pPr>
      <w:r w:rsidRPr="00C70E41">
        <w:rPr>
          <w:rFonts w:ascii="Tahoma" w:hAnsi="Tahoma" w:cs="Tahoma"/>
          <w:bCs/>
          <w:sz w:val="20"/>
          <w:szCs w:val="20"/>
        </w:rPr>
        <w:t>izpis servisnega protokola.</w:t>
      </w:r>
    </w:p>
    <w:p w14:paraId="7CD5654F" w14:textId="77777777" w:rsidR="00D36948" w:rsidRPr="00C70E41" w:rsidRDefault="00D36948" w:rsidP="00C70E41">
      <w:pPr>
        <w:keepNext/>
        <w:keepLines/>
        <w:tabs>
          <w:tab w:val="left" w:pos="1702"/>
        </w:tabs>
        <w:contextualSpacing/>
        <w:jc w:val="both"/>
        <w:rPr>
          <w:rFonts w:ascii="Tahoma" w:hAnsi="Tahoma" w:cs="Tahoma"/>
          <w:bCs/>
          <w:sz w:val="20"/>
          <w:szCs w:val="20"/>
        </w:rPr>
      </w:pPr>
    </w:p>
    <w:p w14:paraId="219C7C48" w14:textId="77777777" w:rsidR="00D36948" w:rsidRPr="00C70E41" w:rsidRDefault="00D36948" w:rsidP="008A0DE1">
      <w:pPr>
        <w:keepNext/>
        <w:keepLines/>
        <w:numPr>
          <w:ilvl w:val="0"/>
          <w:numId w:val="41"/>
        </w:numPr>
        <w:tabs>
          <w:tab w:val="left" w:pos="1702"/>
        </w:tabs>
        <w:spacing w:after="0" w:line="240" w:lineRule="auto"/>
        <w:contextualSpacing/>
        <w:jc w:val="both"/>
        <w:rPr>
          <w:rFonts w:ascii="Tahoma" w:hAnsi="Tahoma" w:cs="Tahoma"/>
          <w:bCs/>
          <w:sz w:val="20"/>
          <w:szCs w:val="20"/>
        </w:rPr>
      </w:pPr>
      <w:r w:rsidRPr="00C70E41">
        <w:rPr>
          <w:rFonts w:ascii="Tahoma" w:hAnsi="Tahoma" w:cs="Tahoma"/>
          <w:bCs/>
          <w:sz w:val="20"/>
          <w:szCs w:val="20"/>
          <w:u w:val="single"/>
        </w:rPr>
        <w:t>Generalni servis:</w:t>
      </w:r>
      <w:r w:rsidRPr="00C70E41">
        <w:rPr>
          <w:rFonts w:ascii="Tahoma" w:hAnsi="Tahoma" w:cs="Tahoma"/>
          <w:bCs/>
          <w:sz w:val="20"/>
          <w:szCs w:val="20"/>
        </w:rPr>
        <w:t xml:space="preserve"> se izvaja, ko se pri periodičnem servisnem pregledu ugotovi, da je zaradi dotrajanosti oziroma iztrošenosti na črpalki/mešalu potrebno opraviti generalni servis. V ceno generalnega servisa so všteti tudi stroški nadomestnih delov. Ta servis obsega:</w:t>
      </w:r>
    </w:p>
    <w:p w14:paraId="0B5892C7" w14:textId="77777777" w:rsidR="00D36948" w:rsidRPr="00C70E41" w:rsidRDefault="00D36948" w:rsidP="00C70E41">
      <w:pPr>
        <w:keepNext/>
        <w:keepLines/>
        <w:tabs>
          <w:tab w:val="left" w:pos="1702"/>
        </w:tabs>
        <w:contextualSpacing/>
        <w:jc w:val="both"/>
        <w:rPr>
          <w:rFonts w:ascii="Tahoma" w:hAnsi="Tahoma" w:cs="Tahoma"/>
          <w:bCs/>
          <w:sz w:val="20"/>
          <w:szCs w:val="20"/>
        </w:rPr>
      </w:pPr>
      <w:r w:rsidRPr="00C70E41" w:rsidDel="00AA0F55">
        <w:rPr>
          <w:rFonts w:ascii="Tahoma" w:hAnsi="Tahoma" w:cs="Tahoma"/>
          <w:bCs/>
          <w:sz w:val="20"/>
          <w:szCs w:val="20"/>
        </w:rPr>
        <w:t xml:space="preserve"> </w:t>
      </w:r>
    </w:p>
    <w:p w14:paraId="60038DBE" w14:textId="77777777" w:rsidR="00D36948" w:rsidRPr="00C70E41" w:rsidRDefault="00D36948" w:rsidP="008A0DE1">
      <w:pPr>
        <w:keepNext/>
        <w:keepLines/>
        <w:numPr>
          <w:ilvl w:val="0"/>
          <w:numId w:val="45"/>
        </w:numPr>
        <w:tabs>
          <w:tab w:val="left" w:pos="851"/>
        </w:tabs>
        <w:spacing w:after="0" w:line="240" w:lineRule="auto"/>
        <w:ind w:left="709" w:hanging="283"/>
        <w:contextualSpacing/>
        <w:jc w:val="both"/>
        <w:rPr>
          <w:rFonts w:ascii="Tahoma" w:hAnsi="Tahoma" w:cs="Tahoma"/>
          <w:bCs/>
          <w:sz w:val="20"/>
          <w:szCs w:val="20"/>
          <w:u w:val="single"/>
        </w:rPr>
      </w:pPr>
      <w:r w:rsidRPr="00C70E41">
        <w:rPr>
          <w:rFonts w:ascii="Tahoma" w:hAnsi="Tahoma" w:cs="Tahoma"/>
          <w:bCs/>
          <w:sz w:val="20"/>
          <w:szCs w:val="20"/>
          <w:u w:val="single"/>
        </w:rPr>
        <w:t>za potopne črpalke in mešala KSB, Hidrostal, Fips in Flygt</w:t>
      </w:r>
    </w:p>
    <w:p w14:paraId="0361ADBC" w14:textId="77777777" w:rsidR="00D36948" w:rsidRPr="00C70E41" w:rsidRDefault="00D36948" w:rsidP="008A0DE1">
      <w:pPr>
        <w:keepNext/>
        <w:keepLines/>
        <w:numPr>
          <w:ilvl w:val="0"/>
          <w:numId w:val="22"/>
        </w:numPr>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dvig črpalke/mešala,</w:t>
      </w:r>
    </w:p>
    <w:p w14:paraId="5552B480" w14:textId="77777777" w:rsidR="00D36948" w:rsidRPr="00C70E41" w:rsidRDefault="00D36948" w:rsidP="008A0DE1">
      <w:pPr>
        <w:keepNext/>
        <w:keepLines/>
        <w:numPr>
          <w:ilvl w:val="0"/>
          <w:numId w:val="22"/>
        </w:numPr>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nakladanje in prevoz črpalke/mešala v delavnico izvajalca,</w:t>
      </w:r>
    </w:p>
    <w:p w14:paraId="60E37CF9" w14:textId="77777777" w:rsidR="00D36948" w:rsidRPr="00C70E41" w:rsidRDefault="00D36948" w:rsidP="008A0DE1">
      <w:pPr>
        <w:keepNext/>
        <w:keepLines/>
        <w:numPr>
          <w:ilvl w:val="0"/>
          <w:numId w:val="22"/>
        </w:numPr>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kompletna demontaža črpalke/mešala,</w:t>
      </w:r>
    </w:p>
    <w:p w14:paraId="123E3A92" w14:textId="77777777" w:rsidR="00D36948" w:rsidRPr="00C70E41" w:rsidRDefault="00D36948" w:rsidP="008A0DE1">
      <w:pPr>
        <w:keepNext/>
        <w:keepLines/>
        <w:numPr>
          <w:ilvl w:val="0"/>
          <w:numId w:val="22"/>
        </w:numPr>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čiščenje vseh delov,</w:t>
      </w:r>
    </w:p>
    <w:p w14:paraId="7859ABE8" w14:textId="77777777" w:rsidR="00D36948" w:rsidRPr="00C70E41" w:rsidRDefault="00D36948" w:rsidP="008A0DE1">
      <w:pPr>
        <w:keepNext/>
        <w:keepLines/>
        <w:numPr>
          <w:ilvl w:val="0"/>
          <w:numId w:val="22"/>
        </w:numPr>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pregled vseh delov,</w:t>
      </w:r>
    </w:p>
    <w:p w14:paraId="2324DE51" w14:textId="77777777" w:rsidR="00D36948" w:rsidRPr="00C70E41" w:rsidRDefault="00D36948" w:rsidP="008A0DE1">
      <w:pPr>
        <w:keepNext/>
        <w:keepLines/>
        <w:numPr>
          <w:ilvl w:val="0"/>
          <w:numId w:val="22"/>
        </w:numPr>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kontrola statorja in rotorja,</w:t>
      </w:r>
    </w:p>
    <w:p w14:paraId="587186CA" w14:textId="77777777" w:rsidR="00D36948" w:rsidRPr="00C70E41" w:rsidRDefault="00D36948" w:rsidP="008A0DE1">
      <w:pPr>
        <w:keepNext/>
        <w:keepLines/>
        <w:numPr>
          <w:ilvl w:val="0"/>
          <w:numId w:val="22"/>
        </w:numPr>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menjava olja,</w:t>
      </w:r>
    </w:p>
    <w:p w14:paraId="164CEA86" w14:textId="77777777" w:rsidR="00D36948" w:rsidRPr="00C70E41" w:rsidRDefault="00D36948" w:rsidP="008A0DE1">
      <w:pPr>
        <w:keepNext/>
        <w:keepLines/>
        <w:numPr>
          <w:ilvl w:val="0"/>
          <w:numId w:val="22"/>
        </w:numPr>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menjava tesnil in ležajev,</w:t>
      </w:r>
    </w:p>
    <w:p w14:paraId="1FCDC2D1" w14:textId="77777777" w:rsidR="00D36948" w:rsidRPr="00C70E41" w:rsidRDefault="00D36948" w:rsidP="008A0DE1">
      <w:pPr>
        <w:keepNext/>
        <w:keepLines/>
        <w:numPr>
          <w:ilvl w:val="0"/>
          <w:numId w:val="22"/>
        </w:numPr>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preizkus črpalke/mešala v testnem okolju,</w:t>
      </w:r>
    </w:p>
    <w:p w14:paraId="33B77EE1" w14:textId="77777777" w:rsidR="00D36948" w:rsidRPr="00C70E41" w:rsidRDefault="00D36948" w:rsidP="008A0DE1">
      <w:pPr>
        <w:keepNext/>
        <w:keepLines/>
        <w:numPr>
          <w:ilvl w:val="0"/>
          <w:numId w:val="22"/>
        </w:numPr>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barvanje črpalke/mešala,</w:t>
      </w:r>
    </w:p>
    <w:p w14:paraId="218B44FF" w14:textId="77777777" w:rsidR="00D36948" w:rsidRPr="00C70E41" w:rsidRDefault="00D36948" w:rsidP="008A0DE1">
      <w:pPr>
        <w:keepNext/>
        <w:keepLines/>
        <w:numPr>
          <w:ilvl w:val="0"/>
          <w:numId w:val="22"/>
        </w:numPr>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meritev električnih parametrov črpalke/mešala in kontrola vgrajenih zaščit,</w:t>
      </w:r>
    </w:p>
    <w:p w14:paraId="76E2BA82" w14:textId="77777777" w:rsidR="00D36948" w:rsidRPr="00C70E41" w:rsidRDefault="00D36948" w:rsidP="008A0DE1">
      <w:pPr>
        <w:keepNext/>
        <w:keepLines/>
        <w:numPr>
          <w:ilvl w:val="0"/>
          <w:numId w:val="22"/>
        </w:numPr>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dostava in montaža črpalke/mešala,</w:t>
      </w:r>
    </w:p>
    <w:p w14:paraId="7319FF31" w14:textId="77777777" w:rsidR="00D36948" w:rsidRPr="00C70E41" w:rsidRDefault="00D36948" w:rsidP="008A0DE1">
      <w:pPr>
        <w:keepNext/>
        <w:keepLines/>
        <w:numPr>
          <w:ilvl w:val="0"/>
          <w:numId w:val="22"/>
        </w:numPr>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funkcionalni preizkus na lokaciji in</w:t>
      </w:r>
    </w:p>
    <w:p w14:paraId="475FDF48" w14:textId="77777777" w:rsidR="00D36948" w:rsidRPr="00C70E41" w:rsidRDefault="00D36948" w:rsidP="008A0DE1">
      <w:pPr>
        <w:keepNext/>
        <w:keepLines/>
        <w:numPr>
          <w:ilvl w:val="0"/>
          <w:numId w:val="22"/>
        </w:numPr>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izpis servisnega protokola;</w:t>
      </w:r>
    </w:p>
    <w:p w14:paraId="440596F6" w14:textId="77777777" w:rsidR="00D36948" w:rsidRPr="00C70E41" w:rsidRDefault="00D36948" w:rsidP="00C70E41">
      <w:pPr>
        <w:keepNext/>
        <w:keepLines/>
        <w:tabs>
          <w:tab w:val="left" w:pos="1702"/>
        </w:tabs>
        <w:contextualSpacing/>
        <w:jc w:val="both"/>
        <w:rPr>
          <w:rFonts w:ascii="Tahoma" w:hAnsi="Tahoma" w:cs="Tahoma"/>
          <w:bCs/>
          <w:sz w:val="20"/>
          <w:szCs w:val="20"/>
        </w:rPr>
      </w:pPr>
    </w:p>
    <w:p w14:paraId="257D31FC" w14:textId="77777777" w:rsidR="00D36948" w:rsidRPr="00C70E41" w:rsidRDefault="00D36948" w:rsidP="008A0DE1">
      <w:pPr>
        <w:keepNext/>
        <w:keepLines/>
        <w:numPr>
          <w:ilvl w:val="0"/>
          <w:numId w:val="45"/>
        </w:numPr>
        <w:tabs>
          <w:tab w:val="left" w:pos="851"/>
        </w:tabs>
        <w:spacing w:after="0" w:line="240" w:lineRule="auto"/>
        <w:ind w:left="709" w:hanging="283"/>
        <w:contextualSpacing/>
        <w:jc w:val="both"/>
        <w:rPr>
          <w:rFonts w:ascii="Tahoma" w:hAnsi="Tahoma" w:cs="Tahoma"/>
          <w:bCs/>
          <w:sz w:val="20"/>
          <w:szCs w:val="20"/>
          <w:u w:val="single"/>
        </w:rPr>
      </w:pPr>
      <w:r w:rsidRPr="00C70E41">
        <w:rPr>
          <w:rFonts w:ascii="Tahoma" w:hAnsi="Tahoma" w:cs="Tahoma"/>
          <w:bCs/>
          <w:sz w:val="20"/>
          <w:szCs w:val="20"/>
          <w:u w:val="single"/>
        </w:rPr>
        <w:t>za dozirne črpalke Prominent</w:t>
      </w:r>
    </w:p>
    <w:p w14:paraId="4EF3697C"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u w:val="single"/>
        </w:rPr>
      </w:pPr>
      <w:r w:rsidRPr="00C70E41">
        <w:rPr>
          <w:rFonts w:ascii="Tahoma" w:hAnsi="Tahoma" w:cs="Tahoma"/>
          <w:bCs/>
          <w:sz w:val="20"/>
          <w:szCs w:val="20"/>
        </w:rPr>
        <w:t>demontiranje črpalke,</w:t>
      </w:r>
    </w:p>
    <w:p w14:paraId="6B22AB30"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nakladanje in prevoz črpalke v delavnico izvajalca,</w:t>
      </w:r>
    </w:p>
    <w:p w14:paraId="2C0E34EB"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kompletna demontaža črpalke/mešala,</w:t>
      </w:r>
    </w:p>
    <w:p w14:paraId="3810E52D"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lastRenderedPageBreak/>
        <w:t>čiščenje vseh delov,</w:t>
      </w:r>
    </w:p>
    <w:p w14:paraId="7B34C5F6"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pregled vseh delov,</w:t>
      </w:r>
    </w:p>
    <w:p w14:paraId="329B6DAC"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u w:val="single"/>
        </w:rPr>
      </w:pPr>
      <w:r w:rsidRPr="00C70E41">
        <w:rPr>
          <w:rFonts w:ascii="Tahoma" w:hAnsi="Tahoma" w:cs="Tahoma"/>
          <w:bCs/>
          <w:sz w:val="20"/>
          <w:szCs w:val="20"/>
        </w:rPr>
        <w:t>menjava tesnil, krogličnih ventilov in membran,</w:t>
      </w:r>
    </w:p>
    <w:p w14:paraId="0FCB2A57"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kontrola tesnosti črpalke,</w:t>
      </w:r>
    </w:p>
    <w:p w14:paraId="002410B2"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preizkus črpalke v testnem okolju,</w:t>
      </w:r>
    </w:p>
    <w:p w14:paraId="02A11BEA"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meritev električnih parametrov črpalke in kontrola vgrajenih zaščit,</w:t>
      </w:r>
    </w:p>
    <w:p w14:paraId="79B889AB"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dostava in montaža črpalke,</w:t>
      </w:r>
    </w:p>
    <w:p w14:paraId="37864D09"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funkcionalni preizkus in</w:t>
      </w:r>
    </w:p>
    <w:p w14:paraId="364629DD"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u w:val="single"/>
        </w:rPr>
      </w:pPr>
      <w:r w:rsidRPr="00C70E41">
        <w:rPr>
          <w:rFonts w:ascii="Tahoma" w:hAnsi="Tahoma" w:cs="Tahoma"/>
          <w:bCs/>
          <w:sz w:val="20"/>
          <w:szCs w:val="20"/>
        </w:rPr>
        <w:t>izpis servisnega protokola;</w:t>
      </w:r>
    </w:p>
    <w:p w14:paraId="3CC0C3B9" w14:textId="77777777" w:rsidR="00D36948" w:rsidRPr="00C70E41" w:rsidRDefault="00D36948" w:rsidP="00C70E41">
      <w:pPr>
        <w:keepNext/>
        <w:keepLines/>
        <w:tabs>
          <w:tab w:val="left" w:pos="1702"/>
        </w:tabs>
        <w:contextualSpacing/>
        <w:jc w:val="both"/>
        <w:rPr>
          <w:rFonts w:ascii="Tahoma" w:hAnsi="Tahoma" w:cs="Tahoma"/>
          <w:bCs/>
          <w:sz w:val="20"/>
          <w:szCs w:val="20"/>
        </w:rPr>
      </w:pPr>
    </w:p>
    <w:p w14:paraId="4A217223" w14:textId="77777777" w:rsidR="00D36948" w:rsidRPr="00C70E41" w:rsidRDefault="00D36948" w:rsidP="008A0DE1">
      <w:pPr>
        <w:keepNext/>
        <w:keepLines/>
        <w:numPr>
          <w:ilvl w:val="0"/>
          <w:numId w:val="45"/>
        </w:numPr>
        <w:tabs>
          <w:tab w:val="left" w:pos="851"/>
        </w:tabs>
        <w:spacing w:after="0" w:line="240" w:lineRule="auto"/>
        <w:ind w:left="709" w:hanging="283"/>
        <w:contextualSpacing/>
        <w:jc w:val="both"/>
        <w:rPr>
          <w:rFonts w:ascii="Tahoma" w:hAnsi="Tahoma" w:cs="Tahoma"/>
          <w:bCs/>
          <w:sz w:val="20"/>
          <w:szCs w:val="20"/>
          <w:u w:val="single"/>
        </w:rPr>
      </w:pPr>
      <w:r w:rsidRPr="00C70E41">
        <w:rPr>
          <w:rFonts w:ascii="Tahoma" w:hAnsi="Tahoma" w:cs="Tahoma"/>
          <w:bCs/>
          <w:sz w:val="20"/>
          <w:szCs w:val="20"/>
          <w:u w:val="single"/>
        </w:rPr>
        <w:t>za vijačne črpalke Seepex</w:t>
      </w:r>
    </w:p>
    <w:p w14:paraId="00249211"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u w:val="single"/>
        </w:rPr>
      </w:pPr>
      <w:r w:rsidRPr="00C70E41">
        <w:rPr>
          <w:rFonts w:ascii="Tahoma" w:hAnsi="Tahoma" w:cs="Tahoma"/>
          <w:bCs/>
          <w:sz w:val="20"/>
          <w:szCs w:val="20"/>
        </w:rPr>
        <w:t>demontiranje črpalke,</w:t>
      </w:r>
    </w:p>
    <w:p w14:paraId="1604587D"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nakladanje in prevoz črpalke v delavnico izvajalca,</w:t>
      </w:r>
    </w:p>
    <w:p w14:paraId="3FC383BC"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kompletna demontaža črpalke/mešala,</w:t>
      </w:r>
    </w:p>
    <w:p w14:paraId="4AA1A0B7"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čiščenje vseh delov,</w:t>
      </w:r>
    </w:p>
    <w:p w14:paraId="359F5B3B"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pregled vseh delov,</w:t>
      </w:r>
    </w:p>
    <w:p w14:paraId="3D7BBC9A"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kontrola statorja, rotorja in reduktorja,</w:t>
      </w:r>
    </w:p>
    <w:p w14:paraId="4EFF3570"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menjava olja,</w:t>
      </w:r>
    </w:p>
    <w:p w14:paraId="2FB1ED32"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menjava tesnil in ležajev,</w:t>
      </w:r>
    </w:p>
    <w:p w14:paraId="57E55308" w14:textId="77777777" w:rsidR="00D36948" w:rsidRPr="00C70E41" w:rsidRDefault="00D36948" w:rsidP="008A0DE1">
      <w:pPr>
        <w:keepNext/>
        <w:keepLines/>
        <w:numPr>
          <w:ilvl w:val="0"/>
          <w:numId w:val="23"/>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preizkus črpalke v testnem okolju,</w:t>
      </w:r>
    </w:p>
    <w:p w14:paraId="13AF38C5" w14:textId="77777777" w:rsidR="00D36948" w:rsidRPr="00C70E41" w:rsidRDefault="00D36948" w:rsidP="008A0DE1">
      <w:pPr>
        <w:keepNext/>
        <w:keepLines/>
        <w:numPr>
          <w:ilvl w:val="0"/>
          <w:numId w:val="24"/>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meritev električnih parametrov črpalke in kontrola vgrajenih zaščit,</w:t>
      </w:r>
    </w:p>
    <w:p w14:paraId="44218F65" w14:textId="77777777" w:rsidR="00D36948" w:rsidRPr="00C70E41" w:rsidRDefault="00D36948" w:rsidP="008A0DE1">
      <w:pPr>
        <w:keepNext/>
        <w:keepLines/>
        <w:numPr>
          <w:ilvl w:val="0"/>
          <w:numId w:val="24"/>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meritev temperature ležajev na črpalki,</w:t>
      </w:r>
    </w:p>
    <w:p w14:paraId="5686E783" w14:textId="77777777" w:rsidR="00D36948" w:rsidRPr="00C70E41" w:rsidRDefault="00D36948" w:rsidP="008A0DE1">
      <w:pPr>
        <w:keepNext/>
        <w:keepLines/>
        <w:numPr>
          <w:ilvl w:val="0"/>
          <w:numId w:val="24"/>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barvanje črpalke,</w:t>
      </w:r>
    </w:p>
    <w:p w14:paraId="106C73EB" w14:textId="77777777" w:rsidR="00D36948" w:rsidRPr="00C70E41" w:rsidRDefault="00D36948" w:rsidP="008A0DE1">
      <w:pPr>
        <w:keepNext/>
        <w:keepLines/>
        <w:numPr>
          <w:ilvl w:val="0"/>
          <w:numId w:val="24"/>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dostava in montaža črpalke,</w:t>
      </w:r>
    </w:p>
    <w:p w14:paraId="2BA7C45B" w14:textId="77777777" w:rsidR="00D36948" w:rsidRPr="00C70E41" w:rsidRDefault="00D36948" w:rsidP="008A0DE1">
      <w:pPr>
        <w:keepNext/>
        <w:keepLines/>
        <w:numPr>
          <w:ilvl w:val="0"/>
          <w:numId w:val="24"/>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funkcionalni preizkus na lokaciji in</w:t>
      </w:r>
    </w:p>
    <w:p w14:paraId="5E24A38F" w14:textId="77777777" w:rsidR="00D36948" w:rsidRPr="00C70E41" w:rsidRDefault="00D36948" w:rsidP="008A0DE1">
      <w:pPr>
        <w:keepNext/>
        <w:keepLines/>
        <w:numPr>
          <w:ilvl w:val="0"/>
          <w:numId w:val="24"/>
        </w:numPr>
        <w:tabs>
          <w:tab w:val="left" w:pos="993"/>
        </w:tabs>
        <w:spacing w:after="0" w:line="240" w:lineRule="auto"/>
        <w:ind w:left="993" w:hanging="284"/>
        <w:contextualSpacing/>
        <w:jc w:val="both"/>
        <w:rPr>
          <w:rFonts w:ascii="Tahoma" w:hAnsi="Tahoma" w:cs="Tahoma"/>
          <w:bCs/>
          <w:sz w:val="20"/>
          <w:szCs w:val="20"/>
          <w:u w:val="single"/>
        </w:rPr>
      </w:pPr>
      <w:r w:rsidRPr="00C70E41">
        <w:rPr>
          <w:rFonts w:ascii="Tahoma" w:hAnsi="Tahoma" w:cs="Tahoma"/>
          <w:bCs/>
          <w:sz w:val="20"/>
          <w:szCs w:val="20"/>
        </w:rPr>
        <w:t>izpis servisnega protokola;</w:t>
      </w:r>
    </w:p>
    <w:p w14:paraId="3EA3903F" w14:textId="77777777" w:rsidR="00D36948" w:rsidRPr="00C70E41" w:rsidRDefault="00D36948" w:rsidP="00C70E41">
      <w:pPr>
        <w:keepNext/>
        <w:keepLines/>
        <w:tabs>
          <w:tab w:val="left" w:pos="1702"/>
        </w:tabs>
        <w:contextualSpacing/>
        <w:jc w:val="both"/>
        <w:rPr>
          <w:rFonts w:ascii="Tahoma" w:hAnsi="Tahoma" w:cs="Tahoma"/>
          <w:bCs/>
          <w:sz w:val="20"/>
          <w:szCs w:val="20"/>
        </w:rPr>
      </w:pPr>
    </w:p>
    <w:p w14:paraId="23E19EEC" w14:textId="77777777" w:rsidR="00D36948" w:rsidRPr="00C70E41" w:rsidRDefault="00D36948" w:rsidP="008A0DE1">
      <w:pPr>
        <w:keepNext/>
        <w:keepLines/>
        <w:numPr>
          <w:ilvl w:val="0"/>
          <w:numId w:val="45"/>
        </w:numPr>
        <w:tabs>
          <w:tab w:val="left" w:pos="851"/>
        </w:tabs>
        <w:spacing w:after="0" w:line="240" w:lineRule="auto"/>
        <w:ind w:left="709" w:hanging="283"/>
        <w:contextualSpacing/>
        <w:jc w:val="both"/>
        <w:rPr>
          <w:rFonts w:ascii="Tahoma" w:hAnsi="Tahoma" w:cs="Tahoma"/>
          <w:bCs/>
          <w:sz w:val="20"/>
          <w:szCs w:val="20"/>
          <w:u w:val="single"/>
        </w:rPr>
      </w:pPr>
      <w:r w:rsidRPr="00C70E41">
        <w:rPr>
          <w:rFonts w:ascii="Tahoma" w:hAnsi="Tahoma" w:cs="Tahoma"/>
          <w:bCs/>
          <w:sz w:val="20"/>
          <w:szCs w:val="20"/>
          <w:u w:val="single"/>
        </w:rPr>
        <w:t>za suhomontažne črpalke KSB, Pompetravaini in Grundfos</w:t>
      </w:r>
    </w:p>
    <w:p w14:paraId="219A9C01" w14:textId="77777777" w:rsidR="00D36948" w:rsidRPr="00C70E41" w:rsidRDefault="00D36948" w:rsidP="008A0DE1">
      <w:pPr>
        <w:keepNext/>
        <w:keepLines/>
        <w:numPr>
          <w:ilvl w:val="0"/>
          <w:numId w:val="25"/>
        </w:numPr>
        <w:tabs>
          <w:tab w:val="left" w:pos="993"/>
        </w:tabs>
        <w:spacing w:after="0" w:line="240" w:lineRule="auto"/>
        <w:ind w:left="993" w:hanging="284"/>
        <w:contextualSpacing/>
        <w:jc w:val="both"/>
        <w:rPr>
          <w:rFonts w:ascii="Tahoma" w:hAnsi="Tahoma" w:cs="Tahoma"/>
          <w:bCs/>
          <w:sz w:val="20"/>
          <w:szCs w:val="20"/>
          <w:u w:val="single"/>
        </w:rPr>
      </w:pPr>
      <w:r w:rsidRPr="00C70E41">
        <w:rPr>
          <w:rFonts w:ascii="Tahoma" w:hAnsi="Tahoma" w:cs="Tahoma"/>
          <w:bCs/>
          <w:sz w:val="20"/>
          <w:szCs w:val="20"/>
        </w:rPr>
        <w:t>demontiranje črpalke,</w:t>
      </w:r>
    </w:p>
    <w:p w14:paraId="435F84CA" w14:textId="77777777" w:rsidR="00D36948" w:rsidRPr="00C70E41" w:rsidRDefault="00D36948" w:rsidP="008A0DE1">
      <w:pPr>
        <w:keepNext/>
        <w:keepLines/>
        <w:numPr>
          <w:ilvl w:val="0"/>
          <w:numId w:val="25"/>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nakladanje in prevoz črpalke v delavnico izvajalca,</w:t>
      </w:r>
    </w:p>
    <w:p w14:paraId="42761C97" w14:textId="77777777" w:rsidR="00D36948" w:rsidRPr="00C70E41" w:rsidRDefault="00D36948" w:rsidP="008A0DE1">
      <w:pPr>
        <w:keepNext/>
        <w:keepLines/>
        <w:numPr>
          <w:ilvl w:val="0"/>
          <w:numId w:val="25"/>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kompletna demontaža črpalke,</w:t>
      </w:r>
    </w:p>
    <w:p w14:paraId="48339337" w14:textId="77777777" w:rsidR="00D36948" w:rsidRPr="00C70E41" w:rsidRDefault="00D36948" w:rsidP="008A0DE1">
      <w:pPr>
        <w:keepNext/>
        <w:keepLines/>
        <w:numPr>
          <w:ilvl w:val="0"/>
          <w:numId w:val="25"/>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čiščenje vseh delov,</w:t>
      </w:r>
    </w:p>
    <w:p w14:paraId="7DA36DF5" w14:textId="77777777" w:rsidR="00D36948" w:rsidRPr="00C70E41" w:rsidRDefault="00D36948" w:rsidP="008A0DE1">
      <w:pPr>
        <w:keepNext/>
        <w:keepLines/>
        <w:numPr>
          <w:ilvl w:val="0"/>
          <w:numId w:val="25"/>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pregled vseh delov,</w:t>
      </w:r>
    </w:p>
    <w:p w14:paraId="01BE4D10" w14:textId="77777777" w:rsidR="00D36948" w:rsidRPr="00C70E41" w:rsidRDefault="00D36948" w:rsidP="008A0DE1">
      <w:pPr>
        <w:keepNext/>
        <w:keepLines/>
        <w:numPr>
          <w:ilvl w:val="0"/>
          <w:numId w:val="25"/>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kontrola statorja in rotorja,</w:t>
      </w:r>
    </w:p>
    <w:p w14:paraId="7C9F186E" w14:textId="77777777" w:rsidR="00D36948" w:rsidRPr="00C70E41" w:rsidRDefault="00D36948" w:rsidP="008A0DE1">
      <w:pPr>
        <w:keepNext/>
        <w:keepLines/>
        <w:numPr>
          <w:ilvl w:val="0"/>
          <w:numId w:val="25"/>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meritev električnih parametrov črpalke in kontrola vgrajenih zaščit,</w:t>
      </w:r>
    </w:p>
    <w:p w14:paraId="7E7927F3" w14:textId="77777777" w:rsidR="00D36948" w:rsidRPr="00C70E41" w:rsidRDefault="00D36948" w:rsidP="008A0DE1">
      <w:pPr>
        <w:keepNext/>
        <w:keepLines/>
        <w:numPr>
          <w:ilvl w:val="0"/>
          <w:numId w:val="25"/>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meritev temperature ležajev na črpalki,</w:t>
      </w:r>
    </w:p>
    <w:p w14:paraId="08FE8D17" w14:textId="77777777" w:rsidR="00D36948" w:rsidRPr="00C70E41" w:rsidRDefault="00D36948" w:rsidP="008A0DE1">
      <w:pPr>
        <w:keepNext/>
        <w:keepLines/>
        <w:numPr>
          <w:ilvl w:val="0"/>
          <w:numId w:val="25"/>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barvanje črpalke,</w:t>
      </w:r>
    </w:p>
    <w:p w14:paraId="28776FEB" w14:textId="77777777" w:rsidR="00D36948" w:rsidRPr="00C70E41" w:rsidRDefault="00D36948" w:rsidP="008A0DE1">
      <w:pPr>
        <w:keepNext/>
        <w:keepLines/>
        <w:numPr>
          <w:ilvl w:val="0"/>
          <w:numId w:val="25"/>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dostava in montaža črpalke,</w:t>
      </w:r>
    </w:p>
    <w:p w14:paraId="090D4591" w14:textId="77777777" w:rsidR="00D36948" w:rsidRPr="00C70E41" w:rsidRDefault="00D36948" w:rsidP="008A0DE1">
      <w:pPr>
        <w:keepNext/>
        <w:keepLines/>
        <w:numPr>
          <w:ilvl w:val="0"/>
          <w:numId w:val="25"/>
        </w:numPr>
        <w:tabs>
          <w:tab w:val="left" w:pos="993"/>
        </w:tabs>
        <w:spacing w:after="0" w:line="240" w:lineRule="auto"/>
        <w:ind w:left="993" w:hanging="284"/>
        <w:contextualSpacing/>
        <w:jc w:val="both"/>
        <w:rPr>
          <w:rFonts w:ascii="Tahoma" w:hAnsi="Tahoma" w:cs="Tahoma"/>
          <w:bCs/>
          <w:sz w:val="20"/>
          <w:szCs w:val="20"/>
        </w:rPr>
      </w:pPr>
      <w:r w:rsidRPr="00C70E41">
        <w:rPr>
          <w:rFonts w:ascii="Tahoma" w:hAnsi="Tahoma" w:cs="Tahoma"/>
          <w:bCs/>
          <w:sz w:val="20"/>
          <w:szCs w:val="20"/>
        </w:rPr>
        <w:t>funkcionalni preizkus in</w:t>
      </w:r>
    </w:p>
    <w:p w14:paraId="5D32922F" w14:textId="77777777" w:rsidR="00D36948" w:rsidRPr="00C70E41" w:rsidRDefault="00D36948" w:rsidP="008A0DE1">
      <w:pPr>
        <w:keepNext/>
        <w:keepLines/>
        <w:numPr>
          <w:ilvl w:val="0"/>
          <w:numId w:val="25"/>
        </w:numPr>
        <w:tabs>
          <w:tab w:val="left" w:pos="993"/>
        </w:tabs>
        <w:spacing w:after="0" w:line="240" w:lineRule="auto"/>
        <w:ind w:left="993" w:hanging="284"/>
        <w:contextualSpacing/>
        <w:jc w:val="both"/>
        <w:rPr>
          <w:rFonts w:ascii="Tahoma" w:hAnsi="Tahoma" w:cs="Tahoma"/>
          <w:bCs/>
          <w:sz w:val="20"/>
          <w:szCs w:val="20"/>
          <w:u w:val="single"/>
        </w:rPr>
      </w:pPr>
      <w:r w:rsidRPr="00C70E41">
        <w:rPr>
          <w:rFonts w:ascii="Tahoma" w:hAnsi="Tahoma" w:cs="Tahoma"/>
          <w:bCs/>
          <w:sz w:val="20"/>
          <w:szCs w:val="20"/>
        </w:rPr>
        <w:t>izpis servisnega protokola.</w:t>
      </w:r>
    </w:p>
    <w:p w14:paraId="781EEBFD" w14:textId="77777777" w:rsidR="00D36948" w:rsidRPr="00C70E41" w:rsidRDefault="00D36948" w:rsidP="00C70E41">
      <w:pPr>
        <w:keepNext/>
        <w:keepLines/>
        <w:tabs>
          <w:tab w:val="left" w:pos="1702"/>
        </w:tabs>
        <w:contextualSpacing/>
        <w:jc w:val="both"/>
        <w:rPr>
          <w:rFonts w:ascii="Tahoma" w:hAnsi="Tahoma" w:cs="Tahoma"/>
          <w:bCs/>
          <w:sz w:val="20"/>
          <w:szCs w:val="20"/>
        </w:rPr>
      </w:pPr>
    </w:p>
    <w:p w14:paraId="55503DB9" w14:textId="77777777" w:rsidR="00D36948" w:rsidRPr="00C70E41" w:rsidRDefault="00D36948" w:rsidP="00C70E41">
      <w:pPr>
        <w:keepNext/>
        <w:keepLines/>
        <w:tabs>
          <w:tab w:val="left" w:pos="1702"/>
        </w:tabs>
        <w:contextualSpacing/>
        <w:jc w:val="both"/>
        <w:rPr>
          <w:rFonts w:ascii="Tahoma" w:hAnsi="Tahoma" w:cs="Tahoma"/>
          <w:b/>
          <w:bCs/>
          <w:sz w:val="20"/>
          <w:szCs w:val="20"/>
        </w:rPr>
      </w:pPr>
    </w:p>
    <w:p w14:paraId="3BAF5E22" w14:textId="14DB64BF" w:rsidR="001A0F90" w:rsidRPr="004C3CAF" w:rsidRDefault="00D36948" w:rsidP="004C3CAF">
      <w:pPr>
        <w:pStyle w:val="Odstavekseznama"/>
        <w:keepNext/>
        <w:keepLines/>
        <w:numPr>
          <w:ilvl w:val="0"/>
          <w:numId w:val="41"/>
        </w:numPr>
        <w:contextualSpacing/>
        <w:jc w:val="both"/>
        <w:rPr>
          <w:rFonts w:ascii="Tahoma" w:hAnsi="Tahoma" w:cs="Tahoma"/>
          <w:bCs/>
        </w:rPr>
      </w:pPr>
      <w:r w:rsidRPr="004C3CAF">
        <w:rPr>
          <w:rFonts w:ascii="Tahoma" w:hAnsi="Tahoma" w:cs="Tahoma"/>
          <w:bCs/>
          <w:iCs/>
          <w:u w:val="single"/>
        </w:rPr>
        <w:t>Izredna vzdrževalna dela/servisi/popravila:</w:t>
      </w:r>
      <w:r w:rsidRPr="004C3CAF">
        <w:rPr>
          <w:rFonts w:ascii="Tahoma" w:hAnsi="Tahoma" w:cs="Tahoma"/>
          <w:b/>
          <w:bCs/>
        </w:rPr>
        <w:t xml:space="preserve"> </w:t>
      </w:r>
      <w:r w:rsidRPr="004C3CAF">
        <w:rPr>
          <w:rFonts w:ascii="Tahoma" w:hAnsi="Tahoma" w:cs="Tahoma"/>
          <w:bCs/>
        </w:rPr>
        <w:t>zajemajo servisiranje vse opreme zajete v tem okvirnem sporazumu v primeru okvar, ki se pojavijo med obratovanjem. Izredni servisi in popravila se opravijo na pisni poziv naročnika (</w:t>
      </w:r>
      <w:r w:rsidR="00B60A7C" w:rsidRPr="004C3CAF">
        <w:rPr>
          <w:rFonts w:ascii="Tahoma" w:hAnsi="Tahoma" w:cs="Tahoma"/>
          <w:bCs/>
        </w:rPr>
        <w:t>posredovan po elektronski pošti</w:t>
      </w:r>
      <w:r w:rsidRPr="004C3CAF">
        <w:rPr>
          <w:rFonts w:ascii="Tahoma" w:hAnsi="Tahoma" w:cs="Tahoma"/>
          <w:bCs/>
        </w:rPr>
        <w:t xml:space="preserve">). </w:t>
      </w:r>
    </w:p>
    <w:p w14:paraId="1237317F" w14:textId="77777777" w:rsidR="00A71247" w:rsidRPr="00C70E41" w:rsidRDefault="00A71247" w:rsidP="00E31732">
      <w:pPr>
        <w:keepNext/>
        <w:keepLines/>
        <w:tabs>
          <w:tab w:val="left" w:pos="1702"/>
        </w:tabs>
        <w:contextualSpacing/>
        <w:jc w:val="both"/>
        <w:rPr>
          <w:rFonts w:ascii="Tahoma" w:hAnsi="Tahoma" w:cs="Tahoma"/>
          <w:bCs/>
          <w:sz w:val="20"/>
          <w:szCs w:val="20"/>
        </w:rPr>
      </w:pPr>
    </w:p>
    <w:p w14:paraId="6A7286BD" w14:textId="77777777" w:rsidR="001A0F90" w:rsidRDefault="001A0F90" w:rsidP="001A0F90">
      <w:pPr>
        <w:keepNext/>
        <w:keepLines/>
        <w:contextualSpacing/>
        <w:jc w:val="both"/>
        <w:rPr>
          <w:rFonts w:ascii="Tahoma" w:hAnsi="Tahoma" w:cs="Tahoma"/>
          <w:bCs/>
        </w:rPr>
      </w:pPr>
    </w:p>
    <w:p w14:paraId="46A7E3F1" w14:textId="77777777" w:rsidR="00D36948" w:rsidRPr="00C70E41" w:rsidRDefault="00D36948" w:rsidP="008A0DE1">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C70E41">
        <w:rPr>
          <w:rFonts w:ascii="Tahoma" w:hAnsi="Tahoma" w:cs="Tahoma"/>
          <w:b/>
          <w:sz w:val="20"/>
          <w:szCs w:val="20"/>
        </w:rPr>
        <w:t>VREDNOST OKVIRNEGA SPORAZUMA</w:t>
      </w:r>
    </w:p>
    <w:p w14:paraId="31E061E1" w14:textId="77777777" w:rsidR="00D36948" w:rsidRPr="00C70E41" w:rsidRDefault="00D36948" w:rsidP="00C70E41">
      <w:pPr>
        <w:keepNext/>
        <w:keepLines/>
        <w:tabs>
          <w:tab w:val="left" w:pos="851"/>
          <w:tab w:val="left" w:pos="1702"/>
        </w:tabs>
        <w:contextualSpacing/>
        <w:jc w:val="both"/>
        <w:rPr>
          <w:rFonts w:ascii="Tahoma" w:hAnsi="Tahoma" w:cs="Tahoma"/>
          <w:b/>
          <w:sz w:val="20"/>
          <w:szCs w:val="20"/>
        </w:rPr>
      </w:pPr>
    </w:p>
    <w:p w14:paraId="0817B99A" w14:textId="77777777" w:rsidR="00D36948" w:rsidRPr="00C70E41" w:rsidRDefault="00D36948" w:rsidP="008A0DE1">
      <w:pPr>
        <w:pStyle w:val="Odstavekseznama"/>
        <w:keepNext/>
        <w:keepLines/>
        <w:numPr>
          <w:ilvl w:val="1"/>
          <w:numId w:val="36"/>
        </w:numPr>
        <w:contextualSpacing/>
        <w:jc w:val="center"/>
        <w:rPr>
          <w:rFonts w:ascii="Tahoma" w:hAnsi="Tahoma" w:cs="Tahoma"/>
          <w:vanish/>
        </w:rPr>
      </w:pPr>
    </w:p>
    <w:p w14:paraId="1137F9A7" w14:textId="77777777" w:rsidR="00D36948" w:rsidRPr="00C70E41" w:rsidRDefault="00D36948" w:rsidP="008A0DE1">
      <w:pPr>
        <w:pStyle w:val="Odstavekseznama"/>
        <w:keepNext/>
        <w:keepLines/>
        <w:numPr>
          <w:ilvl w:val="1"/>
          <w:numId w:val="36"/>
        </w:numPr>
        <w:contextualSpacing/>
        <w:jc w:val="center"/>
        <w:rPr>
          <w:rFonts w:ascii="Tahoma" w:hAnsi="Tahoma" w:cs="Tahoma"/>
          <w:vanish/>
        </w:rPr>
      </w:pPr>
    </w:p>
    <w:p w14:paraId="2B7131B1" w14:textId="77777777" w:rsidR="00D36948" w:rsidRPr="00C70E41" w:rsidRDefault="00D36948" w:rsidP="008A0DE1">
      <w:pPr>
        <w:pStyle w:val="Odstavekseznama"/>
        <w:keepNext/>
        <w:keepLines/>
        <w:numPr>
          <w:ilvl w:val="1"/>
          <w:numId w:val="36"/>
        </w:numPr>
        <w:contextualSpacing/>
        <w:jc w:val="center"/>
        <w:rPr>
          <w:rFonts w:ascii="Tahoma" w:hAnsi="Tahoma" w:cs="Tahoma"/>
          <w:vanish/>
        </w:rPr>
      </w:pPr>
    </w:p>
    <w:p w14:paraId="308C2BB8" w14:textId="77777777" w:rsidR="00D36948" w:rsidRPr="00C70E41" w:rsidRDefault="00D36948" w:rsidP="008A0DE1">
      <w:pPr>
        <w:pStyle w:val="Odstavekseznama"/>
        <w:keepNext/>
        <w:keepLines/>
        <w:numPr>
          <w:ilvl w:val="1"/>
          <w:numId w:val="36"/>
        </w:numPr>
        <w:contextualSpacing/>
        <w:jc w:val="center"/>
        <w:rPr>
          <w:rFonts w:ascii="Tahoma" w:hAnsi="Tahoma" w:cs="Tahoma"/>
          <w:vanish/>
        </w:rPr>
      </w:pPr>
    </w:p>
    <w:p w14:paraId="0C75F236" w14:textId="77777777" w:rsidR="00D36948" w:rsidRPr="00C70E41" w:rsidRDefault="00D36948" w:rsidP="008A0DE1">
      <w:pPr>
        <w:keepNext/>
        <w:keepLines/>
        <w:numPr>
          <w:ilvl w:val="1"/>
          <w:numId w:val="36"/>
        </w:numPr>
        <w:tabs>
          <w:tab w:val="clear" w:pos="1440"/>
          <w:tab w:val="num" w:pos="360"/>
        </w:tabs>
        <w:spacing w:after="0" w:line="240" w:lineRule="auto"/>
        <w:ind w:left="360"/>
        <w:contextualSpacing/>
        <w:jc w:val="center"/>
        <w:rPr>
          <w:rFonts w:ascii="Tahoma" w:hAnsi="Tahoma" w:cs="Tahoma"/>
          <w:sz w:val="20"/>
          <w:szCs w:val="20"/>
        </w:rPr>
      </w:pPr>
      <w:r w:rsidRPr="00C70E41">
        <w:rPr>
          <w:rFonts w:ascii="Tahoma" w:hAnsi="Tahoma" w:cs="Tahoma"/>
          <w:sz w:val="20"/>
          <w:szCs w:val="20"/>
        </w:rPr>
        <w:t>člen</w:t>
      </w:r>
    </w:p>
    <w:p w14:paraId="23D9B638" w14:textId="77777777" w:rsidR="00E31732" w:rsidRDefault="00E31732" w:rsidP="00E31732">
      <w:pPr>
        <w:pStyle w:val="Navadensplet"/>
        <w:keepNext/>
        <w:keepLines/>
        <w:spacing w:before="0" w:beforeAutospacing="0" w:after="0" w:afterAutospacing="0"/>
        <w:jc w:val="both"/>
        <w:rPr>
          <w:rFonts w:ascii="Tahoma" w:hAnsi="Tahoma" w:cs="Tahoma"/>
          <w:sz w:val="20"/>
          <w:szCs w:val="20"/>
        </w:rPr>
      </w:pPr>
    </w:p>
    <w:p w14:paraId="72304973" w14:textId="77777777" w:rsidR="00E31732" w:rsidRPr="005C2BB8" w:rsidRDefault="00E31732" w:rsidP="00E31732">
      <w:pPr>
        <w:pStyle w:val="Navadensplet"/>
        <w:keepNext/>
        <w:keepLines/>
        <w:spacing w:before="0" w:beforeAutospacing="0" w:after="0" w:afterAutospacing="0"/>
        <w:jc w:val="both"/>
        <w:rPr>
          <w:rFonts w:ascii="Tahoma" w:hAnsi="Tahoma" w:cs="Tahoma"/>
          <w:sz w:val="20"/>
          <w:szCs w:val="20"/>
        </w:rPr>
      </w:pPr>
      <w:r w:rsidRPr="005C2BB8">
        <w:rPr>
          <w:rFonts w:ascii="Tahoma" w:hAnsi="Tahoma" w:cs="Tahoma"/>
          <w:sz w:val="20"/>
          <w:szCs w:val="20"/>
        </w:rPr>
        <w:lastRenderedPageBreak/>
        <w:t xml:space="preserve">Ocenjena vrednost okvirnega sporazuma je ob objavi obvestila o javnem naročilu na Portalu javnih naročil in na dan sklenitve tega okvirnega sporazuma znašala: </w:t>
      </w:r>
    </w:p>
    <w:p w14:paraId="417EA914" w14:textId="77777777" w:rsidR="00E31732" w:rsidRPr="005C2BB8" w:rsidRDefault="00E31732" w:rsidP="00E31732">
      <w:pPr>
        <w:pStyle w:val="Slog"/>
        <w:keepNext/>
        <w:keepLines/>
        <w:jc w:val="both"/>
        <w:rPr>
          <w:rFonts w:ascii="Tahoma" w:hAnsi="Tahoma" w:cs="Tahoma"/>
          <w:sz w:val="20"/>
          <w:lang w:val="sl-SI"/>
        </w:rPr>
      </w:pPr>
    </w:p>
    <w:p w14:paraId="3329381D" w14:textId="77777777" w:rsidR="00D36948" w:rsidRPr="00C70E41" w:rsidRDefault="00D36948" w:rsidP="00C70E41">
      <w:pPr>
        <w:keepNext/>
        <w:keepLines/>
        <w:contextualSpacing/>
        <w:jc w:val="both"/>
        <w:rPr>
          <w:rFonts w:ascii="Tahoma" w:hAnsi="Tahoma" w:cs="Tahoma"/>
          <w:sz w:val="20"/>
          <w:szCs w:val="20"/>
        </w:rPr>
      </w:pPr>
    </w:p>
    <w:tbl>
      <w:tblPr>
        <w:tblW w:w="0" w:type="auto"/>
        <w:jc w:val="center"/>
        <w:tblBorders>
          <w:bottom w:val="single" w:sz="4" w:space="0" w:color="auto"/>
        </w:tblBorders>
        <w:tblLook w:val="04A0" w:firstRow="1" w:lastRow="0" w:firstColumn="1" w:lastColumn="0" w:noHBand="0" w:noVBand="1"/>
      </w:tblPr>
      <w:tblGrid>
        <w:gridCol w:w="3084"/>
      </w:tblGrid>
      <w:tr w:rsidR="00D36948" w:rsidRPr="00C70E41" w14:paraId="5B3427D2" w14:textId="77777777" w:rsidTr="00937FAA">
        <w:trPr>
          <w:jc w:val="center"/>
        </w:trPr>
        <w:tc>
          <w:tcPr>
            <w:tcW w:w="0" w:type="auto"/>
            <w:shd w:val="clear" w:color="auto" w:fill="auto"/>
          </w:tcPr>
          <w:p w14:paraId="4F5A6DD3"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                                        EUR </w:t>
            </w:r>
          </w:p>
        </w:tc>
      </w:tr>
    </w:tbl>
    <w:p w14:paraId="7AE879E7" w14:textId="77777777" w:rsidR="00D36948" w:rsidRPr="00C70E41" w:rsidRDefault="00D36948" w:rsidP="00C70E41">
      <w:pPr>
        <w:keepNext/>
        <w:keepLines/>
        <w:contextualSpacing/>
        <w:jc w:val="both"/>
        <w:rPr>
          <w:rFonts w:ascii="Tahoma" w:hAnsi="Tahoma" w:cs="Tahoma"/>
          <w:sz w:val="20"/>
          <w:szCs w:val="20"/>
        </w:rPr>
      </w:pPr>
    </w:p>
    <w:p w14:paraId="43999239" w14:textId="506D1964" w:rsidR="00D36948" w:rsidRPr="00C70E41" w:rsidRDefault="00D36948" w:rsidP="004B3026">
      <w:pPr>
        <w:keepNext/>
        <w:keepLines/>
        <w:contextualSpacing/>
        <w:jc w:val="center"/>
        <w:rPr>
          <w:rFonts w:ascii="Tahoma" w:hAnsi="Tahoma" w:cs="Tahoma"/>
          <w:sz w:val="20"/>
          <w:szCs w:val="20"/>
        </w:rPr>
      </w:pPr>
      <w:r w:rsidRPr="00C70E41">
        <w:rPr>
          <w:rFonts w:ascii="Tahoma" w:hAnsi="Tahoma" w:cs="Tahoma"/>
          <w:sz w:val="20"/>
          <w:szCs w:val="20"/>
        </w:rPr>
        <w:t xml:space="preserve">(z besedo: </w:t>
      </w:r>
      <w:r w:rsidR="00003A34">
        <w:rPr>
          <w:rFonts w:ascii="Tahoma" w:hAnsi="Tahoma" w:cs="Tahoma"/>
          <w:sz w:val="20"/>
          <w:szCs w:val="20"/>
        </w:rPr>
        <w:t>__________________________________________</w:t>
      </w:r>
      <w:r w:rsidRPr="00C70E41">
        <w:rPr>
          <w:rFonts w:ascii="Tahoma" w:hAnsi="Tahoma" w:cs="Tahoma"/>
          <w:sz w:val="20"/>
          <w:szCs w:val="20"/>
        </w:rPr>
        <w:t xml:space="preserve"> evrov in 00/100).</w:t>
      </w:r>
    </w:p>
    <w:p w14:paraId="758B5F8F" w14:textId="77777777" w:rsidR="00D36948" w:rsidRPr="00C70E41" w:rsidRDefault="00D36948" w:rsidP="00C70E41">
      <w:pPr>
        <w:keepNext/>
        <w:keepLines/>
        <w:contextualSpacing/>
        <w:jc w:val="both"/>
        <w:rPr>
          <w:rFonts w:ascii="Tahoma" w:hAnsi="Tahoma" w:cs="Tahoma"/>
          <w:sz w:val="20"/>
          <w:szCs w:val="20"/>
        </w:rPr>
      </w:pPr>
    </w:p>
    <w:p w14:paraId="7EDDDC65"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Ocenjena vrednost okvirnega sporazuma ne vključuje DDV. DDV bo izvajalec zaračunal na podlagi veljavne zakonodaje.</w:t>
      </w:r>
    </w:p>
    <w:p w14:paraId="205CFAD1" w14:textId="77777777" w:rsidR="00D36948" w:rsidRPr="00C70E41" w:rsidRDefault="00D36948" w:rsidP="00C70E41">
      <w:pPr>
        <w:keepNext/>
        <w:keepLines/>
        <w:contextualSpacing/>
        <w:jc w:val="both"/>
        <w:rPr>
          <w:rFonts w:ascii="Tahoma" w:hAnsi="Tahoma" w:cs="Tahoma"/>
          <w:sz w:val="20"/>
          <w:szCs w:val="20"/>
        </w:rPr>
      </w:pPr>
    </w:p>
    <w:p w14:paraId="2A0EDB99"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170B54DA" w14:textId="77777777" w:rsidR="00D36948" w:rsidRPr="00C70E41" w:rsidRDefault="00D36948" w:rsidP="00C70E41">
      <w:pPr>
        <w:keepNext/>
        <w:keepLines/>
        <w:contextualSpacing/>
        <w:jc w:val="both"/>
        <w:rPr>
          <w:rFonts w:ascii="Tahoma" w:hAnsi="Tahoma" w:cs="Tahoma"/>
          <w:color w:val="000000"/>
          <w:sz w:val="20"/>
          <w:szCs w:val="20"/>
        </w:rPr>
      </w:pPr>
    </w:p>
    <w:p w14:paraId="28C2E1A0" w14:textId="77777777" w:rsidR="00E31732" w:rsidRPr="0086383E" w:rsidRDefault="00E31732" w:rsidP="00E31732">
      <w:pPr>
        <w:keepNext/>
        <w:keepLines/>
        <w:jc w:val="both"/>
        <w:rPr>
          <w:rFonts w:ascii="Tahoma" w:hAnsi="Tahoma" w:cs="Tahoma"/>
          <w:sz w:val="20"/>
        </w:rPr>
      </w:pPr>
      <w:r w:rsidRPr="0086383E">
        <w:rPr>
          <w:rFonts w:ascii="Tahoma" w:hAnsi="Tahoma" w:cs="Tahoma"/>
          <w:sz w:val="20"/>
        </w:rPr>
        <w:t>Cene na enoto mere, navedene v ponudbenem predračunu, so v času veljavnosti okvirnega sporazuma fiksne, oz. se lahko spreminjajo le pod pogoji in na način, naveden v 7. členu tega okvirnega sporazuma in v primeru znižanja cen.</w:t>
      </w:r>
    </w:p>
    <w:p w14:paraId="575673F7" w14:textId="77777777" w:rsidR="00D36948" w:rsidRPr="00C70E41" w:rsidRDefault="00D36948" w:rsidP="00C70E41">
      <w:pPr>
        <w:keepNext/>
        <w:keepLines/>
        <w:overflowPunct w:val="0"/>
        <w:autoSpaceDE w:val="0"/>
        <w:autoSpaceDN w:val="0"/>
        <w:adjustRightInd w:val="0"/>
        <w:contextualSpacing/>
        <w:jc w:val="both"/>
        <w:textAlignment w:val="baseline"/>
        <w:rPr>
          <w:rFonts w:ascii="Tahoma" w:hAnsi="Tahoma" w:cs="Tahoma"/>
          <w:sz w:val="20"/>
          <w:szCs w:val="20"/>
        </w:rPr>
      </w:pPr>
      <w:r w:rsidRPr="00C70E41">
        <w:rPr>
          <w:rFonts w:ascii="Tahoma" w:hAnsi="Tahoma" w:cs="Tahoma"/>
          <w:sz w:val="20"/>
          <w:szCs w:val="20"/>
        </w:rPr>
        <w:t>V cenah na enoto mere so upoštevani vsi materialni in nematerialni stroški, ki so potrebni za kvalitetno izvedbo obveznosti izvajalca iz okvirnega sporazuma, upoštevajoč opis predmeta okvirnega sporazuma in vse zahteve naročnika, navedene v razpisni dokumentaciji, kot tudi stroški pripravljalnih del, izvedbe, transportov, dostave in dobave, stroški fizičnega zavarovanja delovišča, stroški za varnost pri delu, stroški zavarovanja pripomočkov, strojev, mehanizacije in delovne sile ter vsi ostali stroški.</w:t>
      </w:r>
    </w:p>
    <w:p w14:paraId="2AABB774" w14:textId="77777777" w:rsidR="00D36948" w:rsidRPr="00C70E41" w:rsidRDefault="00D36948" w:rsidP="00C70E41">
      <w:pPr>
        <w:keepNext/>
        <w:keepLines/>
        <w:overflowPunct w:val="0"/>
        <w:autoSpaceDE w:val="0"/>
        <w:autoSpaceDN w:val="0"/>
        <w:adjustRightInd w:val="0"/>
        <w:contextualSpacing/>
        <w:jc w:val="both"/>
        <w:textAlignment w:val="baseline"/>
        <w:rPr>
          <w:rFonts w:ascii="Tahoma" w:hAnsi="Tahoma" w:cs="Tahoma"/>
          <w:sz w:val="20"/>
          <w:szCs w:val="20"/>
        </w:rPr>
      </w:pPr>
    </w:p>
    <w:p w14:paraId="18A9A620" w14:textId="77777777" w:rsidR="00D36948" w:rsidRPr="00C70E41" w:rsidRDefault="00D36948" w:rsidP="00C70E41">
      <w:pPr>
        <w:keepNext/>
        <w:keepLines/>
        <w:overflowPunct w:val="0"/>
        <w:autoSpaceDE w:val="0"/>
        <w:autoSpaceDN w:val="0"/>
        <w:adjustRightInd w:val="0"/>
        <w:contextualSpacing/>
        <w:jc w:val="both"/>
        <w:textAlignment w:val="baseline"/>
        <w:rPr>
          <w:rFonts w:ascii="Tahoma" w:hAnsi="Tahoma" w:cs="Tahoma"/>
          <w:sz w:val="20"/>
          <w:szCs w:val="20"/>
        </w:rPr>
      </w:pPr>
      <w:r w:rsidRPr="00C70E41">
        <w:rPr>
          <w:rFonts w:ascii="Tahoma" w:hAnsi="Tahoma" w:cs="Tahoma"/>
          <w:sz w:val="20"/>
          <w:szCs w:val="20"/>
        </w:rPr>
        <w:t xml:space="preserve">V skupni ceni rednega vzdrževanja in servisiranja črpalk, mešal in potopnih črpalk ter dobavi </w:t>
      </w:r>
      <w:r w:rsidRPr="00C70E41">
        <w:rPr>
          <w:rFonts w:ascii="Tahoma" w:hAnsi="Tahoma" w:cs="Tahoma"/>
          <w:bCs/>
          <w:sz w:val="20"/>
          <w:szCs w:val="20"/>
        </w:rPr>
        <w:t xml:space="preserve">nadomestnih </w:t>
      </w:r>
      <w:r w:rsidRPr="00C70E41">
        <w:rPr>
          <w:rFonts w:ascii="Tahoma" w:hAnsi="Tahoma" w:cs="Tahoma"/>
          <w:sz w:val="20"/>
          <w:szCs w:val="20"/>
        </w:rPr>
        <w:t xml:space="preserve">delov so zajeta vsa dela in dobave blaga po priloženi ponudbi oziroma ponudbenem predračunu. </w:t>
      </w:r>
    </w:p>
    <w:p w14:paraId="3F56C9F4" w14:textId="77777777" w:rsidR="00D36948" w:rsidRPr="00C70E41" w:rsidRDefault="00D36948" w:rsidP="00C70E41">
      <w:pPr>
        <w:keepNext/>
        <w:keepLines/>
        <w:overflowPunct w:val="0"/>
        <w:autoSpaceDE w:val="0"/>
        <w:autoSpaceDN w:val="0"/>
        <w:adjustRightInd w:val="0"/>
        <w:contextualSpacing/>
        <w:jc w:val="both"/>
        <w:textAlignment w:val="baseline"/>
        <w:rPr>
          <w:rFonts w:ascii="Tahoma" w:hAnsi="Tahoma" w:cs="Tahoma"/>
          <w:sz w:val="20"/>
          <w:szCs w:val="20"/>
        </w:rPr>
      </w:pPr>
    </w:p>
    <w:p w14:paraId="7F8E758C" w14:textId="77777777" w:rsidR="00D36948" w:rsidRPr="00C70E41" w:rsidRDefault="00D36948" w:rsidP="00C70E41">
      <w:pPr>
        <w:keepNext/>
        <w:keepLines/>
        <w:overflowPunct w:val="0"/>
        <w:autoSpaceDE w:val="0"/>
        <w:autoSpaceDN w:val="0"/>
        <w:adjustRightInd w:val="0"/>
        <w:contextualSpacing/>
        <w:jc w:val="both"/>
        <w:textAlignment w:val="baseline"/>
        <w:rPr>
          <w:rFonts w:ascii="Tahoma" w:hAnsi="Tahoma" w:cs="Tahoma"/>
          <w:bCs/>
          <w:sz w:val="20"/>
          <w:szCs w:val="20"/>
        </w:rPr>
      </w:pPr>
      <w:r w:rsidRPr="00C70E41">
        <w:rPr>
          <w:rFonts w:ascii="Tahoma" w:hAnsi="Tahoma" w:cs="Tahoma"/>
          <w:bCs/>
          <w:sz w:val="20"/>
          <w:szCs w:val="20"/>
        </w:rPr>
        <w:t>Naročnik lahko naroča blago po pošti, elektronski pošti ali telefaksu na dogovorjenem obrazcu, ki je priložen okvirnemu sporazumu. Obračun blaga se bo izvedel na osnovi dejansko dobavljenega blaga. Obračun del se bo izvedel na osnovi dejansko opravljenih del.</w:t>
      </w:r>
    </w:p>
    <w:p w14:paraId="174068E2" w14:textId="77777777" w:rsidR="00D36948" w:rsidRPr="00C70E41" w:rsidRDefault="00D36948" w:rsidP="00C70E41">
      <w:pPr>
        <w:keepNext/>
        <w:keepLines/>
        <w:overflowPunct w:val="0"/>
        <w:autoSpaceDE w:val="0"/>
        <w:autoSpaceDN w:val="0"/>
        <w:adjustRightInd w:val="0"/>
        <w:contextualSpacing/>
        <w:jc w:val="both"/>
        <w:textAlignment w:val="baseline"/>
        <w:rPr>
          <w:rFonts w:ascii="Tahoma" w:hAnsi="Tahoma" w:cs="Tahoma"/>
          <w:bCs/>
          <w:sz w:val="20"/>
          <w:szCs w:val="20"/>
        </w:rPr>
      </w:pPr>
    </w:p>
    <w:p w14:paraId="1D0464AB" w14:textId="77777777" w:rsidR="00D36948" w:rsidRPr="00C70E41" w:rsidRDefault="00D36948" w:rsidP="00C70E41">
      <w:pPr>
        <w:keepNext/>
        <w:keepLines/>
        <w:overflowPunct w:val="0"/>
        <w:autoSpaceDE w:val="0"/>
        <w:autoSpaceDN w:val="0"/>
        <w:adjustRightInd w:val="0"/>
        <w:contextualSpacing/>
        <w:jc w:val="both"/>
        <w:textAlignment w:val="baseline"/>
        <w:rPr>
          <w:rFonts w:ascii="Tahoma" w:hAnsi="Tahoma" w:cs="Tahoma"/>
          <w:bCs/>
          <w:iCs/>
          <w:sz w:val="20"/>
          <w:szCs w:val="20"/>
        </w:rPr>
      </w:pPr>
      <w:r w:rsidRPr="00C70E41">
        <w:rPr>
          <w:rFonts w:ascii="Tahoma" w:hAnsi="Tahoma" w:cs="Tahoma"/>
          <w:bCs/>
          <w:iCs/>
          <w:sz w:val="20"/>
          <w:szCs w:val="20"/>
        </w:rPr>
        <w:t>Izvajalec mora za vsa večja predvidena in nepredvidena dela, tj. okvare oziroma popravila, ki predstavljajo za naročnika strošek večji od 3.500,00 EUR brez DDV, pripraviti ponudbo, ki obsega specifikacijo predvidenih del ter vrsto in število potrebnih delov za zamenjavo. V primeru, da je ponudba s strani naročnika potrjena, lahko izvajalec pristopi k sami izvedbi.</w:t>
      </w:r>
    </w:p>
    <w:p w14:paraId="4C96C14C" w14:textId="77777777" w:rsidR="00F530FE" w:rsidRDefault="00F530FE" w:rsidP="00C70E41">
      <w:pPr>
        <w:keepNext/>
        <w:keepLines/>
        <w:contextualSpacing/>
        <w:jc w:val="both"/>
        <w:rPr>
          <w:rFonts w:ascii="Tahoma" w:hAnsi="Tahoma" w:cs="Tahoma"/>
          <w:sz w:val="20"/>
          <w:szCs w:val="20"/>
        </w:rPr>
      </w:pPr>
    </w:p>
    <w:p w14:paraId="4E825DE5" w14:textId="77777777" w:rsidR="00F530FE" w:rsidRDefault="00F530FE" w:rsidP="00C70E41">
      <w:pPr>
        <w:keepNext/>
        <w:keepLines/>
        <w:contextualSpacing/>
        <w:jc w:val="both"/>
        <w:rPr>
          <w:rFonts w:ascii="Tahoma" w:hAnsi="Tahoma" w:cs="Tahoma"/>
          <w:sz w:val="20"/>
          <w:szCs w:val="20"/>
        </w:rPr>
      </w:pPr>
    </w:p>
    <w:p w14:paraId="7A58F97F" w14:textId="77777777" w:rsidR="00A71247" w:rsidRPr="00C70E41" w:rsidRDefault="00A71247" w:rsidP="00A71247">
      <w:pPr>
        <w:keepNext/>
        <w:keepLines/>
        <w:numPr>
          <w:ilvl w:val="1"/>
          <w:numId w:val="35"/>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42687F23" w14:textId="77777777" w:rsidR="00F530FE" w:rsidRDefault="00F530FE" w:rsidP="00C70E41">
      <w:pPr>
        <w:keepNext/>
        <w:keepLines/>
        <w:contextualSpacing/>
        <w:jc w:val="both"/>
        <w:rPr>
          <w:rFonts w:ascii="Tahoma" w:hAnsi="Tahoma" w:cs="Tahoma"/>
          <w:sz w:val="20"/>
          <w:szCs w:val="20"/>
        </w:rPr>
      </w:pPr>
    </w:p>
    <w:p w14:paraId="3DE24140" w14:textId="77777777" w:rsidR="00E31732" w:rsidRPr="00A61246" w:rsidRDefault="00E31732" w:rsidP="00E31732">
      <w:pPr>
        <w:keepNext/>
        <w:keepLines/>
        <w:tabs>
          <w:tab w:val="left" w:pos="1423"/>
        </w:tabs>
        <w:jc w:val="both"/>
        <w:rPr>
          <w:rFonts w:ascii="Tahoma" w:hAnsi="Tahoma" w:cs="Tahoma"/>
          <w:sz w:val="20"/>
        </w:rPr>
      </w:pPr>
      <w:r w:rsidRPr="00A61246">
        <w:rPr>
          <w:rFonts w:ascii="Tahoma" w:hAnsi="Tahoma" w:cs="Tahoma"/>
          <w:sz w:val="20"/>
        </w:rPr>
        <w:t>Povišanje cen iz ponudbenega predračuna izvajalca se lahko, v skladu s Pravilnikom o načinih valorizacije denarnih obveznosti, ki jih v večletnih pogodbah dogovarjajo pravne osebe javnega sektorja (Uradni list RS, št. 1/04), prvič izvede:</w:t>
      </w:r>
    </w:p>
    <w:p w14:paraId="2BEDFE6E" w14:textId="77777777" w:rsidR="00E31732" w:rsidRPr="00A61246" w:rsidRDefault="00E31732" w:rsidP="00E31732">
      <w:pPr>
        <w:keepNext/>
        <w:keepLines/>
        <w:numPr>
          <w:ilvl w:val="0"/>
          <w:numId w:val="53"/>
        </w:numPr>
        <w:tabs>
          <w:tab w:val="left" w:pos="1423"/>
        </w:tabs>
        <w:spacing w:after="0" w:line="240" w:lineRule="auto"/>
        <w:jc w:val="both"/>
        <w:rPr>
          <w:rFonts w:ascii="Tahoma" w:hAnsi="Tahoma" w:cs="Tahoma"/>
          <w:sz w:val="20"/>
        </w:rPr>
      </w:pPr>
      <w:r w:rsidRPr="00A61246">
        <w:rPr>
          <w:rFonts w:ascii="Tahoma" w:hAnsi="Tahoma" w:cs="Tahoma"/>
          <w:sz w:val="20"/>
        </w:rPr>
        <w:t xml:space="preserve">po preteku enega (1) leta od dneva sklenitve okvirnega sporazuma in </w:t>
      </w:r>
    </w:p>
    <w:p w14:paraId="6446950E" w14:textId="5C6B3D72" w:rsidR="00E31732" w:rsidRPr="00A61246" w:rsidRDefault="00E31732" w:rsidP="00A71247">
      <w:pPr>
        <w:keepNext/>
        <w:keepLines/>
        <w:numPr>
          <w:ilvl w:val="0"/>
          <w:numId w:val="53"/>
        </w:numPr>
        <w:tabs>
          <w:tab w:val="left" w:pos="1423"/>
        </w:tabs>
        <w:spacing w:after="0" w:line="240" w:lineRule="auto"/>
        <w:jc w:val="both"/>
        <w:rPr>
          <w:rFonts w:ascii="Tahoma" w:hAnsi="Tahoma" w:cs="Tahoma"/>
          <w:sz w:val="20"/>
        </w:rPr>
      </w:pPr>
      <w:r w:rsidRPr="00A61246">
        <w:rPr>
          <w:rFonts w:ascii="Tahoma" w:hAnsi="Tahoma" w:cs="Tahoma"/>
          <w:sz w:val="20"/>
        </w:rPr>
        <w:t xml:space="preserve">ko kumulativno povečanje indeksa cen </w:t>
      </w:r>
      <w:r w:rsidR="00605C88" w:rsidRPr="00A61246">
        <w:rPr>
          <w:rFonts w:ascii="Tahoma" w:hAnsi="Tahoma" w:cs="Tahoma"/>
          <w:sz w:val="20"/>
        </w:rPr>
        <w:t>cen industrijskih proizvodov</w:t>
      </w:r>
      <w:r w:rsidRPr="00A61246">
        <w:rPr>
          <w:rFonts w:ascii="Tahoma" w:hAnsi="Tahoma" w:cs="Tahoma"/>
          <w:sz w:val="20"/>
        </w:rPr>
        <w:t xml:space="preserve">, po podatkih Statističnega urada RS, preseže štiri odstotke (4 %) vrednosti, šteto od preteka enega (1) leta od sklenitve okvirnega sporazuma. </w:t>
      </w:r>
    </w:p>
    <w:p w14:paraId="02D124CA" w14:textId="77777777" w:rsidR="00A71247" w:rsidRPr="00A61246" w:rsidRDefault="00A71247" w:rsidP="00A71247">
      <w:pPr>
        <w:keepNext/>
        <w:keepLines/>
        <w:tabs>
          <w:tab w:val="left" w:pos="1423"/>
        </w:tabs>
        <w:spacing w:after="0" w:line="240" w:lineRule="auto"/>
        <w:ind w:left="420"/>
        <w:jc w:val="both"/>
        <w:rPr>
          <w:rFonts w:ascii="Tahoma" w:hAnsi="Tahoma" w:cs="Tahoma"/>
          <w:sz w:val="20"/>
        </w:rPr>
      </w:pPr>
    </w:p>
    <w:p w14:paraId="2C7CFFAC" w14:textId="5EBA05D5" w:rsidR="00E31732" w:rsidRPr="00A61246" w:rsidRDefault="00E31732" w:rsidP="00E31732">
      <w:pPr>
        <w:keepNext/>
        <w:keepLines/>
        <w:tabs>
          <w:tab w:val="left" w:pos="1423"/>
        </w:tabs>
        <w:jc w:val="both"/>
        <w:rPr>
          <w:rFonts w:ascii="Tahoma" w:hAnsi="Tahoma" w:cs="Tahoma"/>
          <w:sz w:val="20"/>
        </w:rPr>
      </w:pPr>
      <w:r w:rsidRPr="00A61246">
        <w:rPr>
          <w:rFonts w:ascii="Tahoma" w:hAnsi="Tahoma" w:cs="Tahoma"/>
          <w:sz w:val="20"/>
        </w:rPr>
        <w:lastRenderedPageBreak/>
        <w:t xml:space="preserve">Povišanje cen lahko znaša največ osemdeset odstotkov (80 %) povišanja indeksa cen </w:t>
      </w:r>
      <w:r w:rsidR="001A4081" w:rsidRPr="00A61246">
        <w:rPr>
          <w:rFonts w:ascii="Tahoma" w:hAnsi="Tahoma" w:cs="Tahoma"/>
          <w:sz w:val="20"/>
        </w:rPr>
        <w:t>industrijskih proizvodov</w:t>
      </w:r>
      <w:r w:rsidRPr="00A61246">
        <w:rPr>
          <w:rFonts w:ascii="Tahoma" w:hAnsi="Tahoma" w:cs="Tahoma"/>
          <w:sz w:val="20"/>
        </w:rPr>
        <w:t xml:space="preserve">. Nadaljnja povišanja cen se lahko izvedejo, ko kumulativno povečanje indeksa cen </w:t>
      </w:r>
      <w:r w:rsidR="00605C88" w:rsidRPr="00A61246">
        <w:rPr>
          <w:rFonts w:ascii="Tahoma" w:hAnsi="Tahoma" w:cs="Tahoma"/>
          <w:sz w:val="20"/>
        </w:rPr>
        <w:t>industrijskih proizvodov</w:t>
      </w:r>
      <w:r w:rsidRPr="00A61246">
        <w:rPr>
          <w:rFonts w:ascii="Tahoma" w:hAnsi="Tahoma" w:cs="Tahoma"/>
          <w:sz w:val="20"/>
        </w:rPr>
        <w:t xml:space="preserve">, po podatkih Statističnega urada RS, ponovno preseže štiri odstotke (4 %) vrednosti od zadnjega povišanja cen. </w:t>
      </w:r>
    </w:p>
    <w:p w14:paraId="52693C5B" w14:textId="77777777" w:rsidR="00F530FE" w:rsidRPr="00A61246" w:rsidRDefault="00E31732" w:rsidP="00A71247">
      <w:pPr>
        <w:keepNext/>
        <w:keepLines/>
        <w:tabs>
          <w:tab w:val="left" w:pos="1423"/>
        </w:tabs>
        <w:jc w:val="both"/>
        <w:rPr>
          <w:rFonts w:ascii="Tahoma" w:hAnsi="Tahoma" w:cs="Tahoma"/>
          <w:sz w:val="20"/>
        </w:rPr>
      </w:pPr>
      <w:r w:rsidRPr="00A61246">
        <w:rPr>
          <w:rFonts w:ascii="Tahoma" w:hAnsi="Tahoma" w:cs="Tahoma"/>
          <w:sz w:val="20"/>
        </w:rPr>
        <w:t>Izvajalec mora pred uveljavljanjem spremembe cen, predložiti naročniku zahtevek za spremembo cen z dokazili o upravičenosti predlagane spremembe. Naročnik se mora s spremembo cen strinjati, kar bo potrdil s sklenitvijo aneksa k okvirnemu sporazumu.</w:t>
      </w:r>
    </w:p>
    <w:p w14:paraId="2A3D5BDB" w14:textId="77777777" w:rsidR="00D36948" w:rsidRPr="00C70E41" w:rsidRDefault="00D36948" w:rsidP="008A0DE1">
      <w:pPr>
        <w:keepNext/>
        <w:keepLines/>
        <w:numPr>
          <w:ilvl w:val="1"/>
          <w:numId w:val="35"/>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0EF9B083" w14:textId="77777777" w:rsidR="00D36948" w:rsidRPr="00C70E41" w:rsidRDefault="00D36948" w:rsidP="00C70E41">
      <w:pPr>
        <w:keepNext/>
        <w:keepLines/>
        <w:contextualSpacing/>
        <w:jc w:val="both"/>
        <w:rPr>
          <w:rFonts w:ascii="Tahoma" w:hAnsi="Tahoma" w:cs="Tahoma"/>
          <w:sz w:val="20"/>
          <w:szCs w:val="20"/>
        </w:rPr>
      </w:pPr>
    </w:p>
    <w:p w14:paraId="1BF53DCD"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napToGrid w:val="0"/>
          <w:sz w:val="20"/>
          <w:szCs w:val="20"/>
        </w:rPr>
        <w:t xml:space="preserve">V kolikor se bo v času veljavnosti </w:t>
      </w:r>
      <w:r w:rsidRPr="00C70E41">
        <w:rPr>
          <w:rFonts w:ascii="Tahoma" w:hAnsi="Tahoma" w:cs="Tahoma"/>
          <w:sz w:val="20"/>
          <w:szCs w:val="20"/>
        </w:rPr>
        <w:t xml:space="preserve">okvirnega sporazuma </w:t>
      </w:r>
      <w:r w:rsidRPr="00C70E41">
        <w:rPr>
          <w:rFonts w:ascii="Tahoma" w:hAnsi="Tahoma" w:cs="Tahoma"/>
          <w:snapToGrid w:val="0"/>
          <w:sz w:val="20"/>
          <w:szCs w:val="20"/>
        </w:rPr>
        <w:t xml:space="preserve">pri naročniku pojavila potreba po delih ali blagu, ki po namenu sodijo v istovrstna dela ali blago oziroma so povezana z vsebino tega </w:t>
      </w:r>
      <w:r w:rsidRPr="00C70E41">
        <w:rPr>
          <w:rFonts w:ascii="Tahoma" w:hAnsi="Tahoma" w:cs="Tahoma"/>
          <w:sz w:val="20"/>
          <w:szCs w:val="20"/>
        </w:rPr>
        <w:t xml:space="preserve">okvirnega sporazuma </w:t>
      </w:r>
      <w:r w:rsidRPr="00C70E41">
        <w:rPr>
          <w:rFonts w:ascii="Tahoma" w:hAnsi="Tahoma" w:cs="Tahoma"/>
          <w:snapToGrid w:val="0"/>
          <w:sz w:val="20"/>
          <w:szCs w:val="20"/>
        </w:rPr>
        <w:t xml:space="preserve">in ta dela ali blago niso navedena v ponudbi oziroma ponudbenem predračunu ali seznamu nadomestnih delov, bo naročnik ta dela oziroma blago naročil neposredno pri izvajalcu po tem </w:t>
      </w:r>
      <w:r w:rsidRPr="00C70E41">
        <w:rPr>
          <w:rFonts w:ascii="Tahoma" w:hAnsi="Tahoma" w:cs="Tahoma"/>
          <w:sz w:val="20"/>
          <w:szCs w:val="20"/>
        </w:rPr>
        <w:t>okvirnem sporazumu</w:t>
      </w:r>
      <w:r w:rsidRPr="00C70E41">
        <w:rPr>
          <w:rFonts w:ascii="Tahoma" w:hAnsi="Tahoma" w:cs="Tahoma"/>
          <w:snapToGrid w:val="0"/>
          <w:sz w:val="20"/>
          <w:szCs w:val="20"/>
        </w:rPr>
        <w:t>. Izvajalec se obvezuje v primeru dodatnih naročil del ali dobav blaga, ki niso navedena v ponudbi oziroma ponudbenem predračunu ali seznamu nadomestnih delov, takšna dela oziroma dobave obračunati po cenah glede na svoj uradno veljavni cenik oziroma po cenah, ki jih bosta naročnik in izvajalec za ta dela oziroma dobave določila na osnovi naknadno dogovorjenih osnov in dogovorila z aneksom k temu okvirnemu sporazumu.</w:t>
      </w:r>
      <w:r w:rsidRPr="00C70E41">
        <w:rPr>
          <w:rFonts w:ascii="Tahoma" w:hAnsi="Tahoma" w:cs="Tahoma"/>
          <w:sz w:val="20"/>
          <w:szCs w:val="20"/>
        </w:rPr>
        <w:t xml:space="preserve"> Uradno veljavni cenik izvajalca je cenik, po katerem izvajalec zaračunava dela oziroma blago na trgu in je skladen s Pravilnikom o načinu označevanja cen blaga in storitev (Ur. l. RS., št. 63/99 in nadaljnji).</w:t>
      </w:r>
    </w:p>
    <w:p w14:paraId="2A509B65" w14:textId="77777777" w:rsidR="00D36948" w:rsidRPr="00C70E41" w:rsidRDefault="00D36948" w:rsidP="00C70E41">
      <w:pPr>
        <w:keepNext/>
        <w:keepLines/>
        <w:contextualSpacing/>
        <w:jc w:val="both"/>
        <w:rPr>
          <w:rFonts w:ascii="Tahoma" w:hAnsi="Tahoma" w:cs="Tahoma"/>
          <w:snapToGrid w:val="0"/>
          <w:sz w:val="20"/>
          <w:szCs w:val="20"/>
        </w:rPr>
      </w:pPr>
    </w:p>
    <w:p w14:paraId="716634D3" w14:textId="77777777" w:rsidR="00D36948" w:rsidRPr="00C70E41" w:rsidRDefault="00D36948" w:rsidP="008A0DE1">
      <w:pPr>
        <w:keepNext/>
        <w:keepLines/>
        <w:numPr>
          <w:ilvl w:val="1"/>
          <w:numId w:val="35"/>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79057943" w14:textId="77777777" w:rsidR="00D36948" w:rsidRPr="00C70E41" w:rsidRDefault="00D36948" w:rsidP="00C70E41">
      <w:pPr>
        <w:keepNext/>
        <w:keepLines/>
        <w:contextualSpacing/>
        <w:jc w:val="both"/>
        <w:rPr>
          <w:rFonts w:ascii="Tahoma" w:hAnsi="Tahoma" w:cs="Tahoma"/>
          <w:snapToGrid w:val="0"/>
          <w:sz w:val="20"/>
          <w:szCs w:val="20"/>
        </w:rPr>
      </w:pPr>
    </w:p>
    <w:p w14:paraId="6209EDDB" w14:textId="77777777" w:rsidR="00D36948" w:rsidRPr="00C70E41" w:rsidRDefault="00D36948" w:rsidP="00C70E41">
      <w:pPr>
        <w:keepNext/>
        <w:keepLines/>
        <w:contextualSpacing/>
        <w:jc w:val="both"/>
        <w:rPr>
          <w:rFonts w:ascii="Tahoma" w:hAnsi="Tahoma" w:cs="Tahoma"/>
          <w:snapToGrid w:val="0"/>
          <w:sz w:val="20"/>
          <w:szCs w:val="20"/>
        </w:rPr>
      </w:pPr>
      <w:r w:rsidRPr="00C70E41">
        <w:rPr>
          <w:rFonts w:ascii="Tahoma" w:hAnsi="Tahoma" w:cs="Tahoma"/>
          <w:snapToGrid w:val="0"/>
          <w:sz w:val="20"/>
          <w:szCs w:val="20"/>
        </w:rPr>
        <w:t>Izredna vzdrževalna dela, v primeru nepredvidenih prisilnih zaustavitev in okvar črpalk, mešal in potopnih črpalk, se bodo obračunavala na osnovi cen delovnih ur, ki izhajajo iz ponudbe, in sicer:</w:t>
      </w:r>
    </w:p>
    <w:tbl>
      <w:tblPr>
        <w:tblW w:w="8930" w:type="dxa"/>
        <w:tblInd w:w="250" w:type="dxa"/>
        <w:tblBorders>
          <w:bottom w:val="single" w:sz="4" w:space="0" w:color="auto"/>
        </w:tblBorders>
        <w:tblLook w:val="04A0" w:firstRow="1" w:lastRow="0" w:firstColumn="1" w:lastColumn="0" w:noHBand="0" w:noVBand="1"/>
      </w:tblPr>
      <w:tblGrid>
        <w:gridCol w:w="5670"/>
        <w:gridCol w:w="3260"/>
      </w:tblGrid>
      <w:tr w:rsidR="00D36948" w:rsidRPr="00C70E41" w14:paraId="3C1CC623" w14:textId="77777777" w:rsidTr="00937FAA">
        <w:tc>
          <w:tcPr>
            <w:tcW w:w="5670" w:type="dxa"/>
            <w:shd w:val="clear" w:color="auto" w:fill="auto"/>
          </w:tcPr>
          <w:p w14:paraId="31F6E7C4" w14:textId="77777777" w:rsidR="00D36948" w:rsidRPr="00C70E41" w:rsidRDefault="00D36948" w:rsidP="00C70E41">
            <w:pPr>
              <w:keepNext/>
              <w:keepLines/>
              <w:contextualSpacing/>
              <w:jc w:val="both"/>
              <w:rPr>
                <w:rFonts w:ascii="Tahoma" w:hAnsi="Tahoma" w:cs="Tahoma"/>
                <w:snapToGrid w:val="0"/>
                <w:sz w:val="20"/>
                <w:szCs w:val="20"/>
              </w:rPr>
            </w:pPr>
          </w:p>
          <w:p w14:paraId="682611AF" w14:textId="77777777" w:rsidR="00D36948" w:rsidRPr="00C70E41" w:rsidRDefault="00D36948" w:rsidP="008A0DE1">
            <w:pPr>
              <w:keepNext/>
              <w:keepLines/>
              <w:numPr>
                <w:ilvl w:val="0"/>
                <w:numId w:val="43"/>
              </w:numPr>
              <w:spacing w:after="0" w:line="240" w:lineRule="auto"/>
              <w:ind w:left="317" w:hanging="283"/>
              <w:contextualSpacing/>
              <w:jc w:val="both"/>
              <w:rPr>
                <w:rFonts w:ascii="Tahoma" w:hAnsi="Tahoma" w:cs="Tahoma"/>
                <w:snapToGrid w:val="0"/>
                <w:sz w:val="20"/>
                <w:szCs w:val="20"/>
              </w:rPr>
            </w:pPr>
            <w:r w:rsidRPr="00C70E41">
              <w:rPr>
                <w:rFonts w:ascii="Tahoma" w:hAnsi="Tahoma" w:cs="Tahoma"/>
                <w:snapToGrid w:val="0"/>
                <w:sz w:val="20"/>
                <w:szCs w:val="20"/>
              </w:rPr>
              <w:t>Cena delovne ure serviserja brez DDV</w:t>
            </w:r>
          </w:p>
        </w:tc>
        <w:tc>
          <w:tcPr>
            <w:tcW w:w="3260" w:type="dxa"/>
            <w:tcBorders>
              <w:bottom w:val="single" w:sz="4" w:space="0" w:color="auto"/>
            </w:tcBorders>
            <w:shd w:val="clear" w:color="auto" w:fill="auto"/>
          </w:tcPr>
          <w:p w14:paraId="17814B5B" w14:textId="77777777" w:rsidR="00D36948" w:rsidRPr="00C70E41" w:rsidRDefault="00D36948" w:rsidP="00C70E41">
            <w:pPr>
              <w:keepNext/>
              <w:keepLines/>
              <w:contextualSpacing/>
              <w:jc w:val="right"/>
              <w:rPr>
                <w:rFonts w:ascii="Tahoma" w:hAnsi="Tahoma" w:cs="Tahoma"/>
                <w:snapToGrid w:val="0"/>
                <w:sz w:val="20"/>
                <w:szCs w:val="20"/>
              </w:rPr>
            </w:pPr>
          </w:p>
          <w:p w14:paraId="5634A14C" w14:textId="77777777" w:rsidR="00D36948" w:rsidRPr="00C70E41" w:rsidRDefault="00D36948" w:rsidP="00C70E41">
            <w:pPr>
              <w:keepNext/>
              <w:keepLines/>
              <w:contextualSpacing/>
              <w:jc w:val="right"/>
              <w:rPr>
                <w:rFonts w:ascii="Tahoma" w:hAnsi="Tahoma" w:cs="Tahoma"/>
                <w:snapToGrid w:val="0"/>
                <w:sz w:val="20"/>
                <w:szCs w:val="20"/>
              </w:rPr>
            </w:pPr>
            <w:r w:rsidRPr="00C70E41">
              <w:rPr>
                <w:rFonts w:ascii="Tahoma" w:hAnsi="Tahoma" w:cs="Tahoma"/>
                <w:snapToGrid w:val="0"/>
                <w:sz w:val="20"/>
                <w:szCs w:val="20"/>
              </w:rPr>
              <w:t>EUR</w:t>
            </w:r>
          </w:p>
        </w:tc>
      </w:tr>
      <w:tr w:rsidR="00D36948" w:rsidRPr="00C70E41" w14:paraId="285BCAE0" w14:textId="77777777" w:rsidTr="00937FAA">
        <w:tc>
          <w:tcPr>
            <w:tcW w:w="5670" w:type="dxa"/>
            <w:shd w:val="clear" w:color="auto" w:fill="auto"/>
          </w:tcPr>
          <w:p w14:paraId="36EA0B46" w14:textId="77777777" w:rsidR="00D36948" w:rsidRPr="00C70E41" w:rsidRDefault="00D36948" w:rsidP="00C70E41">
            <w:pPr>
              <w:keepNext/>
              <w:keepLines/>
              <w:contextualSpacing/>
              <w:jc w:val="both"/>
              <w:rPr>
                <w:rFonts w:ascii="Tahoma" w:hAnsi="Tahoma" w:cs="Tahoma"/>
                <w:snapToGrid w:val="0"/>
                <w:sz w:val="20"/>
                <w:szCs w:val="20"/>
              </w:rPr>
            </w:pPr>
          </w:p>
          <w:p w14:paraId="4BBF5F1C" w14:textId="77777777" w:rsidR="00D36948" w:rsidRPr="00C70E41" w:rsidRDefault="00D36948" w:rsidP="008A0DE1">
            <w:pPr>
              <w:keepNext/>
              <w:keepLines/>
              <w:numPr>
                <w:ilvl w:val="0"/>
                <w:numId w:val="43"/>
              </w:numPr>
              <w:spacing w:after="0" w:line="240" w:lineRule="auto"/>
              <w:ind w:left="317" w:hanging="283"/>
              <w:contextualSpacing/>
              <w:jc w:val="both"/>
              <w:rPr>
                <w:rFonts w:ascii="Tahoma" w:hAnsi="Tahoma" w:cs="Tahoma"/>
                <w:snapToGrid w:val="0"/>
                <w:sz w:val="20"/>
                <w:szCs w:val="20"/>
              </w:rPr>
            </w:pPr>
            <w:r w:rsidRPr="00C70E41">
              <w:rPr>
                <w:rFonts w:ascii="Tahoma" w:hAnsi="Tahoma" w:cs="Tahoma"/>
                <w:snapToGrid w:val="0"/>
                <w:sz w:val="20"/>
                <w:szCs w:val="20"/>
              </w:rPr>
              <w:t xml:space="preserve">Cena za prihod serviserja na RCERO Ljubljana brez DDV     </w:t>
            </w:r>
          </w:p>
        </w:tc>
        <w:tc>
          <w:tcPr>
            <w:tcW w:w="3260" w:type="dxa"/>
            <w:tcBorders>
              <w:top w:val="single" w:sz="4" w:space="0" w:color="auto"/>
              <w:bottom w:val="single" w:sz="4" w:space="0" w:color="auto"/>
            </w:tcBorders>
            <w:shd w:val="clear" w:color="auto" w:fill="auto"/>
          </w:tcPr>
          <w:p w14:paraId="07B0977B" w14:textId="77777777" w:rsidR="00D36948" w:rsidRPr="00C70E41" w:rsidRDefault="00D36948" w:rsidP="00C70E41">
            <w:pPr>
              <w:keepNext/>
              <w:keepLines/>
              <w:contextualSpacing/>
              <w:jc w:val="right"/>
              <w:rPr>
                <w:rFonts w:ascii="Tahoma" w:hAnsi="Tahoma" w:cs="Tahoma"/>
                <w:snapToGrid w:val="0"/>
                <w:sz w:val="20"/>
                <w:szCs w:val="20"/>
              </w:rPr>
            </w:pPr>
          </w:p>
          <w:p w14:paraId="1CB00926" w14:textId="77777777" w:rsidR="00D36948" w:rsidRPr="00C70E41" w:rsidRDefault="00D36948" w:rsidP="00C70E41">
            <w:pPr>
              <w:keepNext/>
              <w:keepLines/>
              <w:contextualSpacing/>
              <w:jc w:val="right"/>
              <w:rPr>
                <w:rFonts w:ascii="Tahoma" w:hAnsi="Tahoma" w:cs="Tahoma"/>
                <w:snapToGrid w:val="0"/>
                <w:sz w:val="20"/>
                <w:szCs w:val="20"/>
              </w:rPr>
            </w:pPr>
            <w:r w:rsidRPr="00C70E41">
              <w:rPr>
                <w:rFonts w:ascii="Tahoma" w:hAnsi="Tahoma" w:cs="Tahoma"/>
                <w:snapToGrid w:val="0"/>
                <w:sz w:val="20"/>
                <w:szCs w:val="20"/>
              </w:rPr>
              <w:t>EUR</w:t>
            </w:r>
          </w:p>
        </w:tc>
      </w:tr>
    </w:tbl>
    <w:p w14:paraId="6482C592" w14:textId="77777777" w:rsidR="00D36948" w:rsidRPr="00C70E41" w:rsidRDefault="00D36948" w:rsidP="00C70E41">
      <w:pPr>
        <w:keepNext/>
        <w:keepLines/>
        <w:contextualSpacing/>
        <w:jc w:val="both"/>
        <w:rPr>
          <w:rFonts w:ascii="Tahoma" w:hAnsi="Tahoma" w:cs="Tahoma"/>
          <w:snapToGrid w:val="0"/>
          <w:sz w:val="20"/>
          <w:szCs w:val="20"/>
        </w:rPr>
      </w:pPr>
    </w:p>
    <w:p w14:paraId="07E255D9" w14:textId="77777777" w:rsidR="00D36948" w:rsidRPr="00C70E41" w:rsidRDefault="00D36948" w:rsidP="00C70E41">
      <w:pPr>
        <w:keepNext/>
        <w:keepLines/>
        <w:contextualSpacing/>
        <w:jc w:val="both"/>
        <w:rPr>
          <w:rFonts w:ascii="Tahoma" w:hAnsi="Tahoma" w:cs="Tahoma"/>
          <w:snapToGrid w:val="0"/>
          <w:sz w:val="20"/>
          <w:szCs w:val="20"/>
        </w:rPr>
      </w:pPr>
      <w:r w:rsidRPr="00C70E41">
        <w:rPr>
          <w:rFonts w:ascii="Tahoma" w:hAnsi="Tahoma" w:cs="Tahoma"/>
          <w:snapToGrid w:val="0"/>
          <w:sz w:val="20"/>
          <w:szCs w:val="20"/>
        </w:rPr>
        <w:t>Davek na dodano vrednost (DDV) se obračuna v skladu z vsakokratno veljavno zakonodajo.</w:t>
      </w:r>
    </w:p>
    <w:p w14:paraId="11041737" w14:textId="77777777" w:rsidR="00D36948" w:rsidRPr="00C70E41" w:rsidRDefault="00D36948" w:rsidP="00C70E41">
      <w:pPr>
        <w:keepNext/>
        <w:keepLines/>
        <w:contextualSpacing/>
        <w:jc w:val="both"/>
        <w:rPr>
          <w:rFonts w:ascii="Tahoma" w:hAnsi="Tahoma" w:cs="Tahoma"/>
          <w:snapToGrid w:val="0"/>
          <w:sz w:val="20"/>
          <w:szCs w:val="20"/>
        </w:rPr>
      </w:pPr>
    </w:p>
    <w:p w14:paraId="64FB40FE" w14:textId="77777777" w:rsidR="00D36948" w:rsidRDefault="00D36948" w:rsidP="00C70E41">
      <w:pPr>
        <w:keepNext/>
        <w:keepLines/>
        <w:contextualSpacing/>
        <w:jc w:val="both"/>
        <w:rPr>
          <w:rFonts w:ascii="Tahoma" w:hAnsi="Tahoma" w:cs="Tahoma"/>
          <w:snapToGrid w:val="0"/>
          <w:sz w:val="20"/>
          <w:szCs w:val="20"/>
        </w:rPr>
      </w:pPr>
      <w:r w:rsidRPr="00C70E41">
        <w:rPr>
          <w:rFonts w:ascii="Tahoma" w:hAnsi="Tahoma" w:cs="Tahoma"/>
          <w:snapToGrid w:val="0"/>
          <w:sz w:val="20"/>
          <w:szCs w:val="20"/>
        </w:rPr>
        <w:t xml:space="preserve">V ceni za delovno uro serviserja je zajeta enotna cena za delovno uro, ki je enaka </w:t>
      </w:r>
      <w:r w:rsidR="0034285A">
        <w:rPr>
          <w:rFonts w:ascii="Tahoma" w:hAnsi="Tahoma" w:cs="Tahoma"/>
          <w:snapToGrid w:val="0"/>
          <w:sz w:val="20"/>
          <w:szCs w:val="20"/>
        </w:rPr>
        <w:t xml:space="preserve">za </w:t>
      </w:r>
      <w:r w:rsidRPr="00C70E41">
        <w:rPr>
          <w:rFonts w:ascii="Tahoma" w:hAnsi="Tahoma" w:cs="Tahoma"/>
          <w:snapToGrid w:val="0"/>
          <w:sz w:val="20"/>
          <w:szCs w:val="20"/>
        </w:rPr>
        <w:t>delovn</w:t>
      </w:r>
      <w:r w:rsidR="0034285A">
        <w:rPr>
          <w:rFonts w:ascii="Tahoma" w:hAnsi="Tahoma" w:cs="Tahoma"/>
          <w:snapToGrid w:val="0"/>
          <w:sz w:val="20"/>
          <w:szCs w:val="20"/>
        </w:rPr>
        <w:t>o</w:t>
      </w:r>
      <w:r w:rsidRPr="00C70E41">
        <w:rPr>
          <w:rFonts w:ascii="Tahoma" w:hAnsi="Tahoma" w:cs="Tahoma"/>
          <w:snapToGrid w:val="0"/>
          <w:sz w:val="20"/>
          <w:szCs w:val="20"/>
        </w:rPr>
        <w:t xml:space="preserve"> ur</w:t>
      </w:r>
      <w:r w:rsidR="0034285A">
        <w:rPr>
          <w:rFonts w:ascii="Tahoma" w:hAnsi="Tahoma" w:cs="Tahoma"/>
          <w:snapToGrid w:val="0"/>
          <w:sz w:val="20"/>
          <w:szCs w:val="20"/>
        </w:rPr>
        <w:t>o</w:t>
      </w:r>
      <w:r w:rsidRPr="00C70E41">
        <w:rPr>
          <w:rFonts w:ascii="Tahoma" w:hAnsi="Tahoma" w:cs="Tahoma"/>
          <w:snapToGrid w:val="0"/>
          <w:sz w:val="20"/>
          <w:szCs w:val="20"/>
        </w:rPr>
        <w:t xml:space="preserve"> na terenu </w:t>
      </w:r>
      <w:r w:rsidR="0034285A">
        <w:rPr>
          <w:rFonts w:ascii="Tahoma" w:hAnsi="Tahoma" w:cs="Tahoma"/>
          <w:snapToGrid w:val="0"/>
          <w:sz w:val="20"/>
          <w:szCs w:val="20"/>
        </w:rPr>
        <w:t xml:space="preserve"> in za</w:t>
      </w:r>
      <w:r w:rsidRPr="00C70E41">
        <w:rPr>
          <w:rFonts w:ascii="Tahoma" w:hAnsi="Tahoma" w:cs="Tahoma"/>
          <w:snapToGrid w:val="0"/>
          <w:sz w:val="20"/>
          <w:szCs w:val="20"/>
        </w:rPr>
        <w:t xml:space="preserve"> delovn</w:t>
      </w:r>
      <w:r w:rsidR="0034285A">
        <w:rPr>
          <w:rFonts w:ascii="Tahoma" w:hAnsi="Tahoma" w:cs="Tahoma"/>
          <w:snapToGrid w:val="0"/>
          <w:sz w:val="20"/>
          <w:szCs w:val="20"/>
        </w:rPr>
        <w:t>o</w:t>
      </w:r>
      <w:r w:rsidRPr="00C70E41">
        <w:rPr>
          <w:rFonts w:ascii="Tahoma" w:hAnsi="Tahoma" w:cs="Tahoma"/>
          <w:snapToGrid w:val="0"/>
          <w:sz w:val="20"/>
          <w:szCs w:val="20"/>
        </w:rPr>
        <w:t xml:space="preserve"> ur</w:t>
      </w:r>
      <w:r w:rsidR="0034285A">
        <w:rPr>
          <w:rFonts w:ascii="Tahoma" w:hAnsi="Tahoma" w:cs="Tahoma"/>
          <w:snapToGrid w:val="0"/>
          <w:sz w:val="20"/>
          <w:szCs w:val="20"/>
        </w:rPr>
        <w:t>o</w:t>
      </w:r>
      <w:r w:rsidRPr="00C70E41">
        <w:rPr>
          <w:rFonts w:ascii="Tahoma" w:hAnsi="Tahoma" w:cs="Tahoma"/>
          <w:snapToGrid w:val="0"/>
          <w:sz w:val="20"/>
          <w:szCs w:val="20"/>
        </w:rPr>
        <w:t xml:space="preserve"> v delavnici. V ceni prihoda serviserja na RCERO Ljubljana je zajet enkraten prihod serviserja na RCERO Ljubljana.</w:t>
      </w:r>
    </w:p>
    <w:p w14:paraId="15F929F7" w14:textId="77777777" w:rsidR="00221500" w:rsidRPr="00C70E41" w:rsidRDefault="00221500" w:rsidP="00C70E41">
      <w:pPr>
        <w:keepNext/>
        <w:keepLines/>
        <w:contextualSpacing/>
        <w:jc w:val="both"/>
        <w:rPr>
          <w:rFonts w:ascii="Tahoma" w:hAnsi="Tahoma" w:cs="Tahoma"/>
          <w:snapToGrid w:val="0"/>
          <w:sz w:val="20"/>
          <w:szCs w:val="20"/>
        </w:rPr>
      </w:pPr>
    </w:p>
    <w:p w14:paraId="12CBAC78" w14:textId="77777777" w:rsidR="00D36948" w:rsidRPr="00C70E41" w:rsidRDefault="00D36948" w:rsidP="00C70E41">
      <w:pPr>
        <w:keepNext/>
        <w:keepLines/>
        <w:contextualSpacing/>
        <w:jc w:val="both"/>
        <w:rPr>
          <w:rFonts w:ascii="Tahoma" w:hAnsi="Tahoma" w:cs="Tahoma"/>
          <w:snapToGrid w:val="0"/>
          <w:sz w:val="20"/>
          <w:szCs w:val="20"/>
        </w:rPr>
      </w:pPr>
      <w:r w:rsidRPr="00C70E41">
        <w:rPr>
          <w:rFonts w:ascii="Tahoma" w:hAnsi="Tahoma" w:cs="Tahoma"/>
          <w:snapToGrid w:val="0"/>
          <w:sz w:val="20"/>
          <w:szCs w:val="20"/>
        </w:rPr>
        <w:t xml:space="preserve">Cena delovnih ur serviserja in cena za prihoda serviserja na RCERO Ljubljana je nespremenljiva ves čas veljavnosti okvirnega sporazuma, razen v primeru znižanja cen. </w:t>
      </w:r>
    </w:p>
    <w:p w14:paraId="2AA432DD" w14:textId="3514D914" w:rsidR="00D36948" w:rsidRDefault="00D36948" w:rsidP="00C70E41">
      <w:pPr>
        <w:keepNext/>
        <w:keepLines/>
        <w:contextualSpacing/>
        <w:jc w:val="both"/>
        <w:rPr>
          <w:rFonts w:ascii="Tahoma" w:hAnsi="Tahoma" w:cs="Tahoma"/>
          <w:snapToGrid w:val="0"/>
          <w:sz w:val="20"/>
          <w:szCs w:val="20"/>
        </w:rPr>
      </w:pPr>
    </w:p>
    <w:p w14:paraId="7BD89B85" w14:textId="2F919305" w:rsidR="00605C88" w:rsidRDefault="00605C88" w:rsidP="00C70E41">
      <w:pPr>
        <w:keepNext/>
        <w:keepLines/>
        <w:contextualSpacing/>
        <w:jc w:val="both"/>
        <w:rPr>
          <w:rFonts w:ascii="Tahoma" w:hAnsi="Tahoma" w:cs="Tahoma"/>
          <w:snapToGrid w:val="0"/>
          <w:sz w:val="20"/>
          <w:szCs w:val="20"/>
        </w:rPr>
      </w:pPr>
    </w:p>
    <w:p w14:paraId="7EC1EE38" w14:textId="68FEC76F" w:rsidR="00605C88" w:rsidRDefault="00605C88" w:rsidP="00C70E41">
      <w:pPr>
        <w:keepNext/>
        <w:keepLines/>
        <w:contextualSpacing/>
        <w:jc w:val="both"/>
        <w:rPr>
          <w:rFonts w:ascii="Tahoma" w:hAnsi="Tahoma" w:cs="Tahoma"/>
          <w:snapToGrid w:val="0"/>
          <w:sz w:val="20"/>
          <w:szCs w:val="20"/>
        </w:rPr>
      </w:pPr>
    </w:p>
    <w:p w14:paraId="1135C9B7" w14:textId="1C160242" w:rsidR="00605C88" w:rsidRDefault="00605C88" w:rsidP="00C70E41">
      <w:pPr>
        <w:keepNext/>
        <w:keepLines/>
        <w:contextualSpacing/>
        <w:jc w:val="both"/>
        <w:rPr>
          <w:rFonts w:ascii="Tahoma" w:hAnsi="Tahoma" w:cs="Tahoma"/>
          <w:snapToGrid w:val="0"/>
          <w:sz w:val="20"/>
          <w:szCs w:val="20"/>
        </w:rPr>
      </w:pPr>
    </w:p>
    <w:p w14:paraId="136166BC" w14:textId="277C4AED" w:rsidR="00605C88" w:rsidRDefault="00605C88" w:rsidP="00C70E41">
      <w:pPr>
        <w:keepNext/>
        <w:keepLines/>
        <w:contextualSpacing/>
        <w:jc w:val="both"/>
        <w:rPr>
          <w:rFonts w:ascii="Tahoma" w:hAnsi="Tahoma" w:cs="Tahoma"/>
          <w:snapToGrid w:val="0"/>
          <w:sz w:val="20"/>
          <w:szCs w:val="20"/>
        </w:rPr>
      </w:pPr>
    </w:p>
    <w:p w14:paraId="66531BE5" w14:textId="501AA8C3" w:rsidR="00605C88" w:rsidRDefault="00605C88" w:rsidP="00C70E41">
      <w:pPr>
        <w:keepNext/>
        <w:keepLines/>
        <w:contextualSpacing/>
        <w:jc w:val="both"/>
        <w:rPr>
          <w:rFonts w:ascii="Tahoma" w:hAnsi="Tahoma" w:cs="Tahoma"/>
          <w:snapToGrid w:val="0"/>
          <w:sz w:val="20"/>
          <w:szCs w:val="20"/>
        </w:rPr>
      </w:pPr>
    </w:p>
    <w:p w14:paraId="29C911C4" w14:textId="77777777" w:rsidR="00605C88" w:rsidRPr="00C70E41" w:rsidRDefault="00605C88" w:rsidP="00C70E41">
      <w:pPr>
        <w:keepNext/>
        <w:keepLines/>
        <w:contextualSpacing/>
        <w:jc w:val="both"/>
        <w:rPr>
          <w:rFonts w:ascii="Tahoma" w:hAnsi="Tahoma" w:cs="Tahoma"/>
          <w:snapToGrid w:val="0"/>
          <w:sz w:val="20"/>
          <w:szCs w:val="20"/>
        </w:rPr>
      </w:pPr>
    </w:p>
    <w:p w14:paraId="4D8FACA3" w14:textId="77777777" w:rsidR="007246BB" w:rsidRPr="00C70E41" w:rsidRDefault="007246BB" w:rsidP="00C70E41">
      <w:pPr>
        <w:keepNext/>
        <w:keepLines/>
        <w:contextualSpacing/>
        <w:jc w:val="both"/>
        <w:rPr>
          <w:rFonts w:ascii="Tahoma" w:hAnsi="Tahoma" w:cs="Tahoma"/>
          <w:bCs/>
          <w:snapToGrid w:val="0"/>
          <w:sz w:val="20"/>
          <w:szCs w:val="20"/>
        </w:rPr>
      </w:pPr>
    </w:p>
    <w:p w14:paraId="1BDEB81E" w14:textId="77777777" w:rsidR="00D36948" w:rsidRPr="00C70E41" w:rsidRDefault="00D36948" w:rsidP="008A0DE1">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C70E41">
        <w:rPr>
          <w:rFonts w:ascii="Tahoma" w:hAnsi="Tahoma" w:cs="Tahoma"/>
          <w:b/>
          <w:sz w:val="20"/>
          <w:szCs w:val="20"/>
        </w:rPr>
        <w:lastRenderedPageBreak/>
        <w:t>NAČIN OBRAČUNAVANJA IN PLAČILO</w:t>
      </w:r>
    </w:p>
    <w:p w14:paraId="4A4A14A4" w14:textId="77777777" w:rsidR="00D36948" w:rsidRPr="00C70E41" w:rsidRDefault="00D36948" w:rsidP="00C70E41">
      <w:pPr>
        <w:keepNext/>
        <w:keepLines/>
        <w:tabs>
          <w:tab w:val="left" w:pos="851"/>
          <w:tab w:val="left" w:pos="1702"/>
        </w:tabs>
        <w:contextualSpacing/>
        <w:jc w:val="both"/>
        <w:rPr>
          <w:rFonts w:ascii="Tahoma" w:hAnsi="Tahoma" w:cs="Tahoma"/>
          <w:b/>
          <w:sz w:val="20"/>
          <w:szCs w:val="20"/>
        </w:rPr>
      </w:pPr>
    </w:p>
    <w:p w14:paraId="1706A4D5"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74EE3D44" w14:textId="77777777" w:rsidR="00D36948" w:rsidRPr="00C70E41" w:rsidRDefault="00D36948" w:rsidP="00C70E41">
      <w:pPr>
        <w:keepNext/>
        <w:keepLines/>
        <w:contextualSpacing/>
        <w:jc w:val="both"/>
        <w:rPr>
          <w:rFonts w:ascii="Tahoma" w:hAnsi="Tahoma" w:cs="Tahoma"/>
          <w:sz w:val="20"/>
          <w:szCs w:val="20"/>
        </w:rPr>
      </w:pPr>
    </w:p>
    <w:p w14:paraId="72B15B40" w14:textId="77777777" w:rsidR="00D36948" w:rsidRPr="00C70E41" w:rsidRDefault="00D36948" w:rsidP="00C70E41">
      <w:pPr>
        <w:keepNext/>
        <w:keepLines/>
        <w:contextualSpacing/>
        <w:jc w:val="both"/>
        <w:rPr>
          <w:rFonts w:ascii="Tahoma" w:hAnsi="Tahoma" w:cs="Tahoma"/>
          <w:kern w:val="16"/>
          <w:sz w:val="20"/>
          <w:szCs w:val="20"/>
        </w:rPr>
      </w:pPr>
      <w:r w:rsidRPr="00C70E41">
        <w:rPr>
          <w:rFonts w:ascii="Tahoma" w:hAnsi="Tahoma" w:cs="Tahoma"/>
          <w:kern w:val="16"/>
          <w:sz w:val="20"/>
          <w:szCs w:val="20"/>
        </w:rPr>
        <w:t>Obračun izvedenih del in opravljenih dobav se bo izvedel na osnovi dejansko opravljenih del in dobav nadomestnih delov. Po opravljenem servisu (redna in izredna vzdrževalna dela) mora serviser izdelati servisno poročilo, ki ga podpišeta predstavnika strank okvirnega sporazuma. Servisno poročilo za črpalke, mešala in potopne črpalke, ki so v EX izvedbi, mora biti pripravljeno v skladu s Pravilnikom o protieksplozijski zaščiti (</w:t>
      </w:r>
      <w:r w:rsidRPr="00C70E41">
        <w:rPr>
          <w:rFonts w:ascii="Tahoma" w:hAnsi="Tahoma" w:cs="Tahoma"/>
          <w:bCs/>
          <w:sz w:val="20"/>
          <w:szCs w:val="20"/>
        </w:rPr>
        <w:t>Ur. l. RS, št. 41/16</w:t>
      </w:r>
      <w:r w:rsidRPr="00C70E41">
        <w:rPr>
          <w:rFonts w:ascii="Tahoma" w:hAnsi="Tahoma" w:cs="Tahoma"/>
          <w:bCs/>
          <w:kern w:val="16"/>
          <w:sz w:val="20"/>
          <w:szCs w:val="20"/>
        </w:rPr>
        <w:t>)</w:t>
      </w:r>
      <w:r w:rsidRPr="00C70E41">
        <w:rPr>
          <w:rFonts w:ascii="Tahoma" w:hAnsi="Tahoma" w:cs="Tahoma"/>
          <w:kern w:val="16"/>
          <w:sz w:val="20"/>
          <w:szCs w:val="20"/>
        </w:rPr>
        <w:t>. Dobava blaga se bo štela za pravilno izvršeno s podpisom dobavnice s strani obeh strank okvirnega sporazuma.</w:t>
      </w:r>
    </w:p>
    <w:p w14:paraId="1906A8B4" w14:textId="77777777" w:rsidR="00D36948" w:rsidRPr="00C70E41" w:rsidRDefault="00D36948" w:rsidP="00C70E41">
      <w:pPr>
        <w:keepNext/>
        <w:keepLines/>
        <w:contextualSpacing/>
        <w:jc w:val="both"/>
        <w:rPr>
          <w:rFonts w:ascii="Tahoma" w:hAnsi="Tahoma" w:cs="Tahoma"/>
          <w:kern w:val="16"/>
          <w:sz w:val="20"/>
          <w:szCs w:val="20"/>
        </w:rPr>
      </w:pPr>
    </w:p>
    <w:p w14:paraId="2F82BE02" w14:textId="0C7438B0" w:rsidR="00D36948" w:rsidRPr="00C70E41" w:rsidRDefault="00D36948" w:rsidP="00C70E41">
      <w:pPr>
        <w:keepNext/>
        <w:keepLines/>
        <w:contextualSpacing/>
        <w:jc w:val="both"/>
        <w:rPr>
          <w:rFonts w:ascii="Tahoma" w:hAnsi="Tahoma" w:cs="Tahoma"/>
          <w:kern w:val="16"/>
          <w:sz w:val="20"/>
          <w:szCs w:val="20"/>
        </w:rPr>
      </w:pPr>
      <w:r w:rsidRPr="00C70E41">
        <w:rPr>
          <w:rFonts w:ascii="Tahoma" w:hAnsi="Tahoma" w:cs="Tahoma"/>
          <w:kern w:val="16"/>
          <w:sz w:val="20"/>
          <w:szCs w:val="20"/>
        </w:rPr>
        <w:t xml:space="preserve">Izvajalec izstavi račun za izvedena dela in opravljene dobave blaga v vložišče naročnika v osmih (8) koledarskih dneh po podpisu poročila o izvedenih servisih oziroma po podpisu dobavnice o prevzemu blaga. Dela se štejejo za opravljena </w:t>
      </w:r>
      <w:r w:rsidR="00953A5F">
        <w:rPr>
          <w:rFonts w:ascii="Tahoma" w:hAnsi="Tahoma" w:cs="Tahoma"/>
          <w:kern w:val="16"/>
          <w:sz w:val="20"/>
          <w:szCs w:val="20"/>
        </w:rPr>
        <w:t xml:space="preserve">z dnem podpisa servisnega poročila </w:t>
      </w:r>
      <w:r w:rsidRPr="00C70E41">
        <w:rPr>
          <w:rFonts w:ascii="Tahoma" w:hAnsi="Tahoma" w:cs="Tahoma"/>
          <w:kern w:val="16"/>
          <w:sz w:val="20"/>
          <w:szCs w:val="20"/>
        </w:rPr>
        <w:t xml:space="preserve">oziroma blago za prevzeto </w:t>
      </w:r>
      <w:r w:rsidR="00953A5F">
        <w:rPr>
          <w:rFonts w:ascii="Tahoma" w:hAnsi="Tahoma" w:cs="Tahoma"/>
          <w:kern w:val="16"/>
          <w:sz w:val="20"/>
          <w:szCs w:val="20"/>
        </w:rPr>
        <w:t xml:space="preserve">z dnem </w:t>
      </w:r>
      <w:r w:rsidRPr="00C70E41">
        <w:rPr>
          <w:rFonts w:ascii="Tahoma" w:hAnsi="Tahoma" w:cs="Tahoma"/>
          <w:kern w:val="16"/>
          <w:sz w:val="20"/>
          <w:szCs w:val="20"/>
        </w:rPr>
        <w:t>podpis</w:t>
      </w:r>
      <w:r w:rsidR="00953A5F">
        <w:rPr>
          <w:rFonts w:ascii="Tahoma" w:hAnsi="Tahoma" w:cs="Tahoma"/>
          <w:kern w:val="16"/>
          <w:sz w:val="20"/>
          <w:szCs w:val="20"/>
        </w:rPr>
        <w:t>a</w:t>
      </w:r>
      <w:r w:rsidRPr="00C70E41">
        <w:rPr>
          <w:rFonts w:ascii="Tahoma" w:hAnsi="Tahoma" w:cs="Tahoma"/>
          <w:kern w:val="16"/>
          <w:sz w:val="20"/>
          <w:szCs w:val="20"/>
        </w:rPr>
        <w:t xml:space="preserve"> dobavnice</w:t>
      </w:r>
      <w:r w:rsidR="00953A5F">
        <w:rPr>
          <w:rFonts w:ascii="Tahoma" w:hAnsi="Tahoma" w:cs="Tahoma"/>
          <w:kern w:val="16"/>
          <w:sz w:val="20"/>
          <w:szCs w:val="20"/>
        </w:rPr>
        <w:t>.</w:t>
      </w:r>
    </w:p>
    <w:p w14:paraId="45C02A8B" w14:textId="77777777" w:rsidR="00D36948" w:rsidRPr="00C70E41" w:rsidRDefault="00D36948" w:rsidP="00C70E41">
      <w:pPr>
        <w:keepNext/>
        <w:keepLines/>
        <w:contextualSpacing/>
        <w:jc w:val="both"/>
        <w:rPr>
          <w:rFonts w:ascii="Tahoma" w:hAnsi="Tahoma" w:cs="Tahoma"/>
          <w:i/>
          <w:sz w:val="20"/>
          <w:szCs w:val="20"/>
          <w:u w:val="single"/>
        </w:rPr>
      </w:pPr>
    </w:p>
    <w:p w14:paraId="782CEBD6" w14:textId="77777777" w:rsidR="00D36948" w:rsidRPr="00C70E41" w:rsidRDefault="00D36948" w:rsidP="00C70E41">
      <w:pPr>
        <w:keepNext/>
        <w:keepLines/>
        <w:contextualSpacing/>
        <w:jc w:val="both"/>
        <w:rPr>
          <w:rFonts w:ascii="Tahoma" w:hAnsi="Tahoma" w:cs="Tahoma"/>
          <w:bCs/>
          <w:sz w:val="20"/>
          <w:szCs w:val="20"/>
        </w:rPr>
      </w:pPr>
      <w:r w:rsidRPr="00C70E41">
        <w:rPr>
          <w:rFonts w:ascii="Tahoma" w:hAnsi="Tahoma" w:cs="Tahoma"/>
          <w:bCs/>
          <w:sz w:val="20"/>
          <w:szCs w:val="20"/>
        </w:rPr>
        <w:t>Računu mora biti priloženo:</w:t>
      </w:r>
    </w:p>
    <w:p w14:paraId="6E606CAC" w14:textId="6400E2E5" w:rsidR="00D36948" w:rsidRPr="00C70E41" w:rsidRDefault="00D36948" w:rsidP="008A0DE1">
      <w:pPr>
        <w:keepNext/>
        <w:keepLines/>
        <w:numPr>
          <w:ilvl w:val="0"/>
          <w:numId w:val="43"/>
        </w:numPr>
        <w:spacing w:after="0" w:line="240" w:lineRule="auto"/>
        <w:contextualSpacing/>
        <w:jc w:val="both"/>
        <w:rPr>
          <w:rFonts w:ascii="Tahoma" w:hAnsi="Tahoma" w:cs="Tahoma"/>
          <w:bCs/>
          <w:sz w:val="20"/>
          <w:szCs w:val="20"/>
        </w:rPr>
      </w:pPr>
      <w:r w:rsidRPr="00C70E41">
        <w:rPr>
          <w:rFonts w:ascii="Tahoma" w:hAnsi="Tahoma" w:cs="Tahoma"/>
          <w:bCs/>
          <w:sz w:val="20"/>
          <w:szCs w:val="20"/>
        </w:rPr>
        <w:t xml:space="preserve">s strani naročnika </w:t>
      </w:r>
      <w:r w:rsidR="00953A5F">
        <w:rPr>
          <w:rFonts w:ascii="Tahoma" w:hAnsi="Tahoma" w:cs="Tahoma"/>
          <w:bCs/>
          <w:sz w:val="20"/>
          <w:szCs w:val="20"/>
        </w:rPr>
        <w:t>izdana</w:t>
      </w:r>
      <w:r w:rsidRPr="00C70E41">
        <w:rPr>
          <w:rFonts w:ascii="Tahoma" w:hAnsi="Tahoma" w:cs="Tahoma"/>
          <w:bCs/>
          <w:sz w:val="20"/>
          <w:szCs w:val="20"/>
        </w:rPr>
        <w:t xml:space="preserve"> naročilnica in dobavnica s številko </w:t>
      </w:r>
      <w:r w:rsidRPr="00C70E41">
        <w:rPr>
          <w:rFonts w:ascii="Tahoma" w:hAnsi="Tahoma" w:cs="Tahoma"/>
          <w:sz w:val="20"/>
          <w:szCs w:val="20"/>
        </w:rPr>
        <w:t>okvirnega sporazuma</w:t>
      </w:r>
      <w:r w:rsidRPr="00C70E41">
        <w:rPr>
          <w:rFonts w:ascii="Tahoma" w:hAnsi="Tahoma" w:cs="Tahoma"/>
          <w:bCs/>
          <w:sz w:val="20"/>
          <w:szCs w:val="20"/>
        </w:rPr>
        <w:t>,</w:t>
      </w:r>
    </w:p>
    <w:p w14:paraId="0435ED1C" w14:textId="77777777" w:rsidR="00D36948" w:rsidRPr="00C70E41" w:rsidRDefault="00D36948" w:rsidP="008A0DE1">
      <w:pPr>
        <w:keepNext/>
        <w:keepLines/>
        <w:numPr>
          <w:ilvl w:val="0"/>
          <w:numId w:val="43"/>
        </w:numPr>
        <w:spacing w:after="0" w:line="240" w:lineRule="auto"/>
        <w:contextualSpacing/>
        <w:jc w:val="both"/>
        <w:rPr>
          <w:rFonts w:ascii="Tahoma" w:hAnsi="Tahoma" w:cs="Tahoma"/>
          <w:bCs/>
          <w:sz w:val="20"/>
          <w:szCs w:val="20"/>
        </w:rPr>
      </w:pPr>
      <w:r w:rsidRPr="00C70E41">
        <w:rPr>
          <w:rFonts w:ascii="Tahoma" w:hAnsi="Tahoma" w:cs="Tahoma"/>
          <w:bCs/>
          <w:sz w:val="20"/>
          <w:szCs w:val="20"/>
        </w:rPr>
        <w:t xml:space="preserve">podpisano servisno poročilo o opravljenem servisu s strani obeh strank </w:t>
      </w:r>
      <w:r w:rsidRPr="00C70E41">
        <w:rPr>
          <w:rFonts w:ascii="Tahoma" w:hAnsi="Tahoma" w:cs="Tahoma"/>
          <w:sz w:val="20"/>
          <w:szCs w:val="20"/>
        </w:rPr>
        <w:t>okvirnega sporazuma</w:t>
      </w:r>
      <w:r w:rsidRPr="00C70E41">
        <w:rPr>
          <w:rFonts w:ascii="Tahoma" w:hAnsi="Tahoma" w:cs="Tahoma"/>
          <w:bCs/>
          <w:sz w:val="20"/>
          <w:szCs w:val="20"/>
        </w:rPr>
        <w:t>.</w:t>
      </w:r>
    </w:p>
    <w:p w14:paraId="23D610EF" w14:textId="77777777" w:rsidR="00D36948" w:rsidRPr="00C70E41" w:rsidRDefault="00D36948" w:rsidP="00C70E41">
      <w:pPr>
        <w:keepNext/>
        <w:keepLines/>
        <w:contextualSpacing/>
        <w:jc w:val="both"/>
        <w:rPr>
          <w:rFonts w:ascii="Tahoma" w:hAnsi="Tahoma" w:cs="Tahoma"/>
          <w:i/>
          <w:sz w:val="20"/>
          <w:szCs w:val="20"/>
          <w:u w:val="single"/>
        </w:rPr>
      </w:pPr>
    </w:p>
    <w:p w14:paraId="6654586B" w14:textId="77777777" w:rsidR="00D36948" w:rsidRPr="00C70E41" w:rsidRDefault="00D36948" w:rsidP="00C70E41">
      <w:pPr>
        <w:keepNext/>
        <w:keepLines/>
        <w:contextualSpacing/>
        <w:jc w:val="both"/>
        <w:rPr>
          <w:rFonts w:ascii="Tahoma" w:hAnsi="Tahoma" w:cs="Tahoma"/>
          <w:i/>
          <w:sz w:val="20"/>
          <w:szCs w:val="20"/>
        </w:rPr>
      </w:pPr>
      <w:r w:rsidRPr="00C70E41">
        <w:rPr>
          <w:rFonts w:ascii="Tahoma" w:hAnsi="Tahoma" w:cs="Tahoma"/>
          <w:i/>
          <w:sz w:val="20"/>
          <w:szCs w:val="20"/>
          <w:u w:val="single"/>
        </w:rPr>
        <w:t xml:space="preserve">A. V primeru, da ima izvajalec sedež v Republiki Sloveniji: </w:t>
      </w:r>
      <w:r w:rsidRPr="00C70E41">
        <w:rPr>
          <w:rFonts w:ascii="Tahoma" w:hAnsi="Tahoma" w:cs="Tahoma"/>
          <w:i/>
          <w:sz w:val="20"/>
          <w:szCs w:val="20"/>
        </w:rPr>
        <w:t xml:space="preserve">Naročnik bo račune, izstavljene v skladu s tem členom </w:t>
      </w:r>
      <w:r w:rsidRPr="00C70E41">
        <w:rPr>
          <w:rFonts w:ascii="Tahoma" w:hAnsi="Tahoma" w:cs="Tahoma"/>
          <w:i/>
          <w:iCs/>
          <w:sz w:val="20"/>
          <w:szCs w:val="20"/>
        </w:rPr>
        <w:t>okvirnega sporazuma</w:t>
      </w:r>
      <w:r w:rsidRPr="00C70E41">
        <w:rPr>
          <w:rFonts w:ascii="Tahoma" w:hAnsi="Tahoma" w:cs="Tahoma"/>
          <w:i/>
          <w:sz w:val="20"/>
          <w:szCs w:val="20"/>
        </w:rPr>
        <w:t>, plačal na transakcijski račun izvajalca oz. podizvajalca, ki je uradno evidentiran pri AJPES in bo naveden na računu, v roku 30 (tridesetih) dni od dneva izstavitve pravilnega računa za opravljena dela oziroma dobave in dostavljenega v vložišče naročnika.</w:t>
      </w:r>
    </w:p>
    <w:p w14:paraId="4CD0F888" w14:textId="77777777" w:rsidR="00D36948" w:rsidRPr="00C70E41" w:rsidRDefault="00D36948" w:rsidP="00C70E41">
      <w:pPr>
        <w:keepNext/>
        <w:keepLines/>
        <w:contextualSpacing/>
        <w:jc w:val="both"/>
        <w:rPr>
          <w:rFonts w:ascii="Tahoma" w:hAnsi="Tahoma" w:cs="Tahoma"/>
          <w:i/>
          <w:sz w:val="20"/>
          <w:szCs w:val="20"/>
        </w:rPr>
      </w:pPr>
    </w:p>
    <w:p w14:paraId="07DB5652" w14:textId="77777777" w:rsidR="00D36948" w:rsidRPr="00C70E41" w:rsidRDefault="00D36948" w:rsidP="00C70E41">
      <w:pPr>
        <w:keepNext/>
        <w:keepLines/>
        <w:contextualSpacing/>
        <w:jc w:val="both"/>
        <w:rPr>
          <w:rFonts w:ascii="Tahoma" w:hAnsi="Tahoma" w:cs="Tahoma"/>
          <w:i/>
          <w:sz w:val="20"/>
          <w:szCs w:val="20"/>
        </w:rPr>
      </w:pPr>
      <w:r w:rsidRPr="00C70E41">
        <w:rPr>
          <w:rFonts w:ascii="Tahoma" w:hAnsi="Tahoma" w:cs="Tahoma"/>
          <w:i/>
          <w:sz w:val="20"/>
          <w:szCs w:val="20"/>
          <w:u w:val="single"/>
        </w:rPr>
        <w:t xml:space="preserve">B. V primeru, da izvajalec nima sedeža v Republiki Sloveniji: </w:t>
      </w:r>
      <w:r w:rsidRPr="00C70E41">
        <w:rPr>
          <w:rFonts w:ascii="Tahoma" w:hAnsi="Tahoma" w:cs="Tahoma"/>
          <w:i/>
          <w:sz w:val="20"/>
          <w:szCs w:val="20"/>
        </w:rPr>
        <w:t xml:space="preserve">Naročnik bo račune, izstavljene v skladu s tem členom </w:t>
      </w:r>
      <w:r w:rsidRPr="00C70E41">
        <w:rPr>
          <w:rFonts w:ascii="Tahoma" w:hAnsi="Tahoma" w:cs="Tahoma"/>
          <w:i/>
          <w:iCs/>
          <w:sz w:val="20"/>
          <w:szCs w:val="20"/>
        </w:rPr>
        <w:t>okvirnega sporazuma</w:t>
      </w:r>
      <w:r w:rsidRPr="00C70E41">
        <w:rPr>
          <w:rFonts w:ascii="Tahoma" w:hAnsi="Tahoma" w:cs="Tahoma"/>
          <w:i/>
          <w:sz w:val="20"/>
          <w:szCs w:val="20"/>
        </w:rPr>
        <w:t xml:space="preserve">, plačal na poslovni račun izvajalca oz. podizvajalca v roku 30 (tridesetih) dni od dneva izstavitve pravilnega računa za opravljena dela oziroma dobave in dostavljenega v vložišče naročnika. Poslovni račun mora biti naveden tudi na posameznem računu. </w:t>
      </w:r>
    </w:p>
    <w:p w14:paraId="048B4443" w14:textId="77777777" w:rsidR="00D36948" w:rsidRPr="00C70E41" w:rsidRDefault="00D36948" w:rsidP="00C70E41">
      <w:pPr>
        <w:keepNext/>
        <w:keepLines/>
        <w:contextualSpacing/>
        <w:jc w:val="both"/>
        <w:rPr>
          <w:rFonts w:ascii="Tahoma" w:hAnsi="Tahoma" w:cs="Tahoma"/>
          <w:i/>
          <w:sz w:val="20"/>
          <w:szCs w:val="20"/>
        </w:rPr>
      </w:pPr>
    </w:p>
    <w:p w14:paraId="6DC661DA"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V primeru, da izstavljeni račun ni pravilen, ga je naročnik dolžan zavrniti z obrazložitvijo v petih (5) koledarskih dneh od prejema, izvajalec pa je dolžan izstaviti nov, popravljen račun v roku petih (5) koledarskih dni od zavrnitve, v katerem bo izkazana pravilna vrednost izvedenih del oziroma dobav.</w:t>
      </w:r>
    </w:p>
    <w:p w14:paraId="6EA4EC24" w14:textId="77777777" w:rsidR="00D36948" w:rsidRPr="00C70E41" w:rsidRDefault="00D36948" w:rsidP="00C70E41">
      <w:pPr>
        <w:keepNext/>
        <w:keepLines/>
        <w:contextualSpacing/>
        <w:jc w:val="both"/>
        <w:rPr>
          <w:rFonts w:ascii="Tahoma" w:hAnsi="Tahoma" w:cs="Tahoma"/>
          <w:i/>
          <w:sz w:val="20"/>
          <w:szCs w:val="20"/>
        </w:rPr>
      </w:pPr>
    </w:p>
    <w:p w14:paraId="48041C56" w14:textId="77777777" w:rsidR="00D36948" w:rsidRPr="00C70E41" w:rsidRDefault="00D36948" w:rsidP="00C70E41">
      <w:pPr>
        <w:keepNext/>
        <w:keepLines/>
        <w:contextualSpacing/>
        <w:jc w:val="both"/>
        <w:rPr>
          <w:rFonts w:ascii="Tahoma" w:hAnsi="Tahoma" w:cs="Tahoma"/>
          <w:i/>
          <w:sz w:val="20"/>
          <w:szCs w:val="20"/>
        </w:rPr>
      </w:pPr>
      <w:r w:rsidRPr="00C70E41">
        <w:rPr>
          <w:rFonts w:ascii="Tahoma" w:hAnsi="Tahoma" w:cs="Tahoma"/>
          <w:i/>
          <w:sz w:val="20"/>
          <w:szCs w:val="20"/>
        </w:rPr>
        <w:t>V primeru zamude s plačilom je izvajalec upravičen zaračunati naročniku zakonite zamudne obresti.</w:t>
      </w:r>
    </w:p>
    <w:p w14:paraId="60BFE170" w14:textId="77777777" w:rsidR="00D36948" w:rsidRPr="00C70E41" w:rsidRDefault="00D36948" w:rsidP="00C70E41">
      <w:pPr>
        <w:keepNext/>
        <w:keepLines/>
        <w:contextualSpacing/>
        <w:jc w:val="both"/>
        <w:rPr>
          <w:rFonts w:ascii="Tahoma" w:hAnsi="Tahoma"/>
          <w:sz w:val="20"/>
          <w:szCs w:val="20"/>
        </w:rPr>
      </w:pPr>
    </w:p>
    <w:p w14:paraId="3C38697E"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5B33DE83" w14:textId="77777777" w:rsidR="00D36948" w:rsidRPr="00C70E41" w:rsidRDefault="00D36948" w:rsidP="00C70E41">
      <w:pPr>
        <w:pStyle w:val="BESEDILO"/>
        <w:keepNext/>
        <w:widowControl/>
        <w:contextualSpacing/>
        <w:rPr>
          <w:rFonts w:ascii="Tahoma" w:hAnsi="Tahoma"/>
        </w:rPr>
      </w:pPr>
    </w:p>
    <w:p w14:paraId="6FEC3C53"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Stranki </w:t>
      </w:r>
      <w:r w:rsidRPr="00C70E41">
        <w:rPr>
          <w:rFonts w:ascii="Tahoma" w:hAnsi="Tahoma" w:cs="Tahoma"/>
          <w:iCs/>
          <w:sz w:val="20"/>
          <w:szCs w:val="20"/>
        </w:rPr>
        <w:t>okvirnega sporazuma</w:t>
      </w:r>
      <w:r w:rsidRPr="00C70E41">
        <w:rPr>
          <w:rFonts w:ascii="Tahoma" w:hAnsi="Tahoma" w:cs="Tahoma"/>
          <w:sz w:val="20"/>
          <w:szCs w:val="20"/>
        </w:rPr>
        <w:t xml:space="preserve"> se zavezujeta, da velja prepoved odstopa oziroma cesije denarnih terjatev, ki izvirajo iz predmetnega </w:t>
      </w:r>
      <w:r w:rsidRPr="00C70E41">
        <w:rPr>
          <w:rFonts w:ascii="Tahoma" w:hAnsi="Tahoma" w:cs="Tahoma"/>
          <w:iCs/>
          <w:sz w:val="20"/>
          <w:szCs w:val="20"/>
        </w:rPr>
        <w:t>okvirnega sporazuma</w:t>
      </w:r>
      <w:r w:rsidRPr="00C70E41">
        <w:rPr>
          <w:rFonts w:ascii="Tahoma" w:hAnsi="Tahoma" w:cs="Tahoma"/>
          <w:sz w:val="20"/>
          <w:szCs w:val="20"/>
        </w:rPr>
        <w:t>, drugim pravnim ali fizičnim osebam, razen bankam. V primeru odstopa denarne terjatve drugim pravnim ali fizičnim osebam, razen bankam, odstop nima pravnega učinka.</w:t>
      </w:r>
    </w:p>
    <w:p w14:paraId="70234ADC" w14:textId="77777777" w:rsidR="00A71247" w:rsidRPr="00C70E41" w:rsidRDefault="00A71247" w:rsidP="00C70E41">
      <w:pPr>
        <w:keepNext/>
        <w:keepLines/>
        <w:contextualSpacing/>
        <w:jc w:val="both"/>
        <w:rPr>
          <w:rFonts w:ascii="Tahoma" w:hAnsi="Tahoma" w:cs="Tahoma"/>
          <w:sz w:val="20"/>
          <w:szCs w:val="20"/>
        </w:rPr>
      </w:pPr>
    </w:p>
    <w:p w14:paraId="14FBD375" w14:textId="77777777" w:rsidR="00D36948" w:rsidRPr="00C70E41" w:rsidRDefault="00D36948" w:rsidP="00C70E41">
      <w:pPr>
        <w:keepNext/>
        <w:keepLines/>
        <w:contextualSpacing/>
        <w:jc w:val="both"/>
        <w:rPr>
          <w:rFonts w:ascii="Tahoma" w:hAnsi="Tahoma" w:cs="Tahoma"/>
          <w:sz w:val="20"/>
          <w:szCs w:val="20"/>
        </w:rPr>
      </w:pPr>
    </w:p>
    <w:p w14:paraId="1BEBFAF6" w14:textId="77777777" w:rsidR="00D36948" w:rsidRPr="00C70E41" w:rsidRDefault="00D36948" w:rsidP="008A0DE1">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C70E41">
        <w:rPr>
          <w:rFonts w:ascii="Tahoma" w:hAnsi="Tahoma" w:cs="Tahoma"/>
          <w:b/>
          <w:sz w:val="20"/>
          <w:szCs w:val="20"/>
        </w:rPr>
        <w:t>PODIZVAJALCI</w:t>
      </w:r>
    </w:p>
    <w:p w14:paraId="47075F79" w14:textId="77777777" w:rsidR="00D36948" w:rsidRPr="00C70E41" w:rsidRDefault="00D36948" w:rsidP="00C70E4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contextualSpacing/>
        <w:jc w:val="both"/>
        <w:rPr>
          <w:rFonts w:ascii="Tahoma" w:hAnsi="Tahoma" w:cs="Tahoma"/>
          <w:sz w:val="20"/>
          <w:szCs w:val="20"/>
        </w:rPr>
      </w:pPr>
    </w:p>
    <w:p w14:paraId="00E66FF7"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23620364" w14:textId="77777777" w:rsidR="00D36948" w:rsidRPr="00C70E41" w:rsidRDefault="00D36948" w:rsidP="00C70E41">
      <w:pPr>
        <w:keepNext/>
        <w:keepLines/>
        <w:contextualSpacing/>
        <w:rPr>
          <w:rFonts w:ascii="Tahoma" w:hAnsi="Tahoma" w:cs="Tahoma"/>
          <w:sz w:val="20"/>
          <w:szCs w:val="20"/>
        </w:rPr>
      </w:pPr>
    </w:p>
    <w:p w14:paraId="0228D0B3"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Izvajalec v okviru tega </w:t>
      </w:r>
      <w:r w:rsidRPr="00C70E41">
        <w:rPr>
          <w:rFonts w:ascii="Tahoma" w:hAnsi="Tahoma" w:cs="Tahoma"/>
          <w:iCs/>
          <w:sz w:val="20"/>
          <w:szCs w:val="20"/>
        </w:rPr>
        <w:t>okvirnega sporazuma</w:t>
      </w:r>
      <w:r w:rsidRPr="00C70E41">
        <w:rPr>
          <w:rFonts w:ascii="Tahoma" w:hAnsi="Tahoma" w:cs="Tahoma"/>
          <w:sz w:val="20"/>
          <w:szCs w:val="20"/>
        </w:rPr>
        <w:t xml:space="preserve"> nastopa skupaj z naslednjim/i podizvajalcem/ci:</w:t>
      </w:r>
    </w:p>
    <w:p w14:paraId="72DB18EF" w14:textId="77777777" w:rsidR="00D36948" w:rsidRPr="00C70E41" w:rsidRDefault="00D36948" w:rsidP="00C70E41">
      <w:pPr>
        <w:keepNext/>
        <w:keepLines/>
        <w:contextualSpacing/>
        <w:jc w:val="both"/>
        <w:rPr>
          <w:rFonts w:ascii="Tahoma" w:hAnsi="Tahoma" w:cs="Tahoma"/>
          <w:sz w:val="20"/>
          <w:szCs w:val="20"/>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5510"/>
      </w:tblGrid>
      <w:tr w:rsidR="00D36948" w:rsidRPr="00C70E41" w14:paraId="05008AF2" w14:textId="77777777" w:rsidTr="00937FAA">
        <w:trPr>
          <w:trHeight w:val="269"/>
          <w:jc w:val="center"/>
        </w:trPr>
        <w:tc>
          <w:tcPr>
            <w:tcW w:w="3668" w:type="dxa"/>
            <w:tcBorders>
              <w:top w:val="single" w:sz="4" w:space="0" w:color="auto"/>
              <w:left w:val="single" w:sz="4" w:space="0" w:color="auto"/>
              <w:bottom w:val="single" w:sz="4" w:space="0" w:color="auto"/>
              <w:right w:val="single" w:sz="4" w:space="0" w:color="auto"/>
            </w:tcBorders>
            <w:vAlign w:val="center"/>
          </w:tcPr>
          <w:p w14:paraId="5A589055"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Naziv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12A5FDA6" w14:textId="77777777" w:rsidR="00D36948" w:rsidRPr="00C70E41" w:rsidRDefault="00D36948" w:rsidP="00C70E41">
            <w:pPr>
              <w:keepNext/>
              <w:keepLines/>
              <w:contextualSpacing/>
              <w:rPr>
                <w:rFonts w:ascii="Tahoma" w:hAnsi="Tahoma" w:cs="Tahoma"/>
                <w:sz w:val="20"/>
                <w:szCs w:val="20"/>
              </w:rPr>
            </w:pPr>
          </w:p>
        </w:tc>
      </w:tr>
      <w:tr w:rsidR="00D36948" w:rsidRPr="00C70E41" w14:paraId="78DB21D4" w14:textId="77777777" w:rsidTr="00937FAA">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tcPr>
          <w:p w14:paraId="00DF1DE4"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Polni naslov</w:t>
            </w:r>
          </w:p>
        </w:tc>
        <w:tc>
          <w:tcPr>
            <w:tcW w:w="5510" w:type="dxa"/>
            <w:tcBorders>
              <w:top w:val="single" w:sz="4" w:space="0" w:color="auto"/>
              <w:left w:val="single" w:sz="4" w:space="0" w:color="auto"/>
              <w:bottom w:val="single" w:sz="4" w:space="0" w:color="auto"/>
              <w:right w:val="single" w:sz="4" w:space="0" w:color="auto"/>
            </w:tcBorders>
            <w:vAlign w:val="center"/>
          </w:tcPr>
          <w:p w14:paraId="0A8A5B3E" w14:textId="77777777" w:rsidR="00D36948" w:rsidRPr="00C70E41" w:rsidRDefault="00D36948" w:rsidP="00C70E41">
            <w:pPr>
              <w:keepNext/>
              <w:keepLines/>
              <w:contextualSpacing/>
              <w:rPr>
                <w:rFonts w:ascii="Tahoma" w:hAnsi="Tahoma" w:cs="Tahoma"/>
                <w:sz w:val="20"/>
                <w:szCs w:val="20"/>
              </w:rPr>
            </w:pPr>
          </w:p>
        </w:tc>
      </w:tr>
      <w:tr w:rsidR="00D36948" w:rsidRPr="00C70E41" w14:paraId="3FB5831F" w14:textId="77777777" w:rsidTr="00937FAA">
        <w:trPr>
          <w:trHeight w:val="285"/>
          <w:jc w:val="center"/>
        </w:trPr>
        <w:tc>
          <w:tcPr>
            <w:tcW w:w="3668" w:type="dxa"/>
            <w:tcBorders>
              <w:top w:val="single" w:sz="4" w:space="0" w:color="auto"/>
              <w:left w:val="single" w:sz="4" w:space="0" w:color="auto"/>
              <w:bottom w:val="single" w:sz="4" w:space="0" w:color="auto"/>
              <w:right w:val="single" w:sz="4" w:space="0" w:color="auto"/>
            </w:tcBorders>
            <w:vAlign w:val="center"/>
          </w:tcPr>
          <w:p w14:paraId="09ADB239"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Matična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679AFBA9" w14:textId="77777777" w:rsidR="00D36948" w:rsidRPr="00C70E41" w:rsidRDefault="00D36948" w:rsidP="00C70E41">
            <w:pPr>
              <w:keepNext/>
              <w:keepLines/>
              <w:contextualSpacing/>
              <w:rPr>
                <w:rFonts w:ascii="Tahoma" w:hAnsi="Tahoma" w:cs="Tahoma"/>
                <w:sz w:val="20"/>
                <w:szCs w:val="20"/>
              </w:rPr>
            </w:pPr>
          </w:p>
        </w:tc>
      </w:tr>
      <w:tr w:rsidR="00D36948" w:rsidRPr="00C70E41" w14:paraId="49F18202" w14:textId="77777777" w:rsidTr="00937FAA">
        <w:trPr>
          <w:trHeight w:val="261"/>
          <w:jc w:val="center"/>
        </w:trPr>
        <w:tc>
          <w:tcPr>
            <w:tcW w:w="3668" w:type="dxa"/>
            <w:tcBorders>
              <w:top w:val="single" w:sz="4" w:space="0" w:color="auto"/>
              <w:left w:val="single" w:sz="4" w:space="0" w:color="auto"/>
              <w:bottom w:val="single" w:sz="4" w:space="0" w:color="auto"/>
              <w:right w:val="single" w:sz="4" w:space="0" w:color="auto"/>
            </w:tcBorders>
            <w:vAlign w:val="center"/>
          </w:tcPr>
          <w:p w14:paraId="3174185A"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Davčna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4DD6F13D" w14:textId="77777777" w:rsidR="00D36948" w:rsidRPr="00C70E41" w:rsidRDefault="00D36948" w:rsidP="00C70E41">
            <w:pPr>
              <w:keepNext/>
              <w:keepLines/>
              <w:contextualSpacing/>
              <w:rPr>
                <w:rFonts w:ascii="Tahoma" w:hAnsi="Tahoma" w:cs="Tahoma"/>
                <w:sz w:val="20"/>
                <w:szCs w:val="20"/>
              </w:rPr>
            </w:pPr>
          </w:p>
        </w:tc>
      </w:tr>
      <w:tr w:rsidR="00D36948" w:rsidRPr="00C70E41" w14:paraId="01B75A46" w14:textId="77777777" w:rsidTr="00937FAA">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tcPr>
          <w:p w14:paraId="51156031"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Transakcijski račun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3C180CFF" w14:textId="77777777" w:rsidR="00D36948" w:rsidRPr="00C70E41" w:rsidRDefault="00D36948" w:rsidP="00C70E41">
            <w:pPr>
              <w:keepNext/>
              <w:keepLines/>
              <w:contextualSpacing/>
              <w:rPr>
                <w:rFonts w:ascii="Tahoma" w:hAnsi="Tahoma" w:cs="Tahoma"/>
                <w:sz w:val="20"/>
                <w:szCs w:val="20"/>
              </w:rPr>
            </w:pPr>
          </w:p>
        </w:tc>
      </w:tr>
      <w:tr w:rsidR="00D36948" w:rsidRPr="00C70E41" w14:paraId="2A9F9FCA" w14:textId="77777777" w:rsidTr="00937FAA">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tcPr>
          <w:p w14:paraId="720ED56A"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Podizvajalec zahteva neposredno plačilo </w:t>
            </w:r>
          </w:p>
        </w:tc>
        <w:tc>
          <w:tcPr>
            <w:tcW w:w="5510" w:type="dxa"/>
            <w:tcBorders>
              <w:top w:val="single" w:sz="4" w:space="0" w:color="auto"/>
              <w:left w:val="single" w:sz="4" w:space="0" w:color="auto"/>
              <w:bottom w:val="single" w:sz="4" w:space="0" w:color="auto"/>
              <w:right w:val="single" w:sz="4" w:space="0" w:color="auto"/>
            </w:tcBorders>
            <w:vAlign w:val="center"/>
          </w:tcPr>
          <w:p w14:paraId="3E1E473C" w14:textId="77777777" w:rsidR="00D36948" w:rsidRPr="00C70E41" w:rsidRDefault="00D36948" w:rsidP="00C70E41">
            <w:pPr>
              <w:keepNext/>
              <w:keepLines/>
              <w:contextualSpacing/>
              <w:jc w:val="center"/>
              <w:rPr>
                <w:rFonts w:ascii="Tahoma" w:hAnsi="Tahoma" w:cs="Tahoma"/>
                <w:sz w:val="20"/>
                <w:szCs w:val="20"/>
              </w:rPr>
            </w:pPr>
            <w:r w:rsidRPr="00C70E41">
              <w:rPr>
                <w:rFonts w:ascii="Tahoma" w:hAnsi="Tahoma" w:cs="Tahoma"/>
                <w:sz w:val="20"/>
                <w:szCs w:val="20"/>
              </w:rPr>
              <w:t>DA / NE</w:t>
            </w:r>
          </w:p>
        </w:tc>
      </w:tr>
      <w:tr w:rsidR="00D36948" w:rsidRPr="00C70E41" w14:paraId="155FD915" w14:textId="77777777" w:rsidTr="00937FAA">
        <w:trPr>
          <w:trHeight w:val="301"/>
          <w:jc w:val="center"/>
        </w:trPr>
        <w:tc>
          <w:tcPr>
            <w:tcW w:w="3668" w:type="dxa"/>
            <w:vMerge w:val="restart"/>
            <w:tcBorders>
              <w:top w:val="single" w:sz="4" w:space="0" w:color="auto"/>
              <w:left w:val="single" w:sz="4" w:space="0" w:color="auto"/>
              <w:right w:val="single" w:sz="4" w:space="0" w:color="auto"/>
            </w:tcBorders>
            <w:vAlign w:val="center"/>
          </w:tcPr>
          <w:p w14:paraId="48C1DDCD"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Del javnega naročila, ki se oddaja v podizvajanje (vrsta/opis del)</w:t>
            </w:r>
          </w:p>
        </w:tc>
        <w:tc>
          <w:tcPr>
            <w:tcW w:w="5510" w:type="dxa"/>
            <w:tcBorders>
              <w:top w:val="single" w:sz="4" w:space="0" w:color="auto"/>
              <w:left w:val="single" w:sz="4" w:space="0" w:color="auto"/>
              <w:bottom w:val="single" w:sz="4" w:space="0" w:color="auto"/>
              <w:right w:val="single" w:sz="4" w:space="0" w:color="auto"/>
            </w:tcBorders>
            <w:vAlign w:val="center"/>
          </w:tcPr>
          <w:p w14:paraId="5066DE02" w14:textId="77777777" w:rsidR="00D36948" w:rsidRPr="00C70E41" w:rsidRDefault="00D36948" w:rsidP="00C70E41">
            <w:pPr>
              <w:keepNext/>
              <w:keepLines/>
              <w:contextualSpacing/>
              <w:rPr>
                <w:sz w:val="20"/>
                <w:szCs w:val="20"/>
              </w:rPr>
            </w:pPr>
          </w:p>
        </w:tc>
      </w:tr>
      <w:tr w:rsidR="00D36948" w:rsidRPr="00C70E41" w14:paraId="2728D44C" w14:textId="77777777" w:rsidTr="00937FAA">
        <w:trPr>
          <w:trHeight w:val="305"/>
          <w:jc w:val="center"/>
        </w:trPr>
        <w:tc>
          <w:tcPr>
            <w:tcW w:w="3668" w:type="dxa"/>
            <w:vMerge/>
            <w:tcBorders>
              <w:left w:val="single" w:sz="4" w:space="0" w:color="auto"/>
              <w:bottom w:val="single" w:sz="4" w:space="0" w:color="auto"/>
              <w:right w:val="single" w:sz="4" w:space="0" w:color="auto"/>
            </w:tcBorders>
            <w:vAlign w:val="center"/>
          </w:tcPr>
          <w:p w14:paraId="1917B2C1" w14:textId="77777777" w:rsidR="00D36948" w:rsidRPr="00C70E41" w:rsidRDefault="00D36948" w:rsidP="00C70E41">
            <w:pPr>
              <w:keepNext/>
              <w:keepLines/>
              <w:contextualSpacing/>
              <w:jc w:val="both"/>
              <w:rPr>
                <w:rFonts w:ascii="Tahoma" w:hAnsi="Tahoma" w:cs="Tahoma"/>
                <w:sz w:val="20"/>
                <w:szCs w:val="20"/>
              </w:rPr>
            </w:pPr>
          </w:p>
        </w:tc>
        <w:tc>
          <w:tcPr>
            <w:tcW w:w="5510" w:type="dxa"/>
            <w:tcBorders>
              <w:top w:val="single" w:sz="4" w:space="0" w:color="auto"/>
              <w:left w:val="single" w:sz="4" w:space="0" w:color="auto"/>
              <w:bottom w:val="single" w:sz="4" w:space="0" w:color="auto"/>
              <w:right w:val="single" w:sz="4" w:space="0" w:color="auto"/>
            </w:tcBorders>
            <w:vAlign w:val="center"/>
          </w:tcPr>
          <w:p w14:paraId="3D314B76" w14:textId="77777777" w:rsidR="00D36948" w:rsidRPr="00C70E41" w:rsidRDefault="00D36948" w:rsidP="00C70E41">
            <w:pPr>
              <w:keepNext/>
              <w:keepLines/>
              <w:contextualSpacing/>
              <w:rPr>
                <w:sz w:val="20"/>
                <w:szCs w:val="20"/>
              </w:rPr>
            </w:pPr>
          </w:p>
        </w:tc>
      </w:tr>
      <w:tr w:rsidR="00D36948" w:rsidRPr="00C70E41" w14:paraId="36422C33" w14:textId="77777777" w:rsidTr="00937FAA">
        <w:trPr>
          <w:trHeight w:val="235"/>
          <w:jc w:val="center"/>
        </w:trPr>
        <w:tc>
          <w:tcPr>
            <w:tcW w:w="3668" w:type="dxa"/>
            <w:tcBorders>
              <w:top w:val="single" w:sz="4" w:space="0" w:color="auto"/>
              <w:left w:val="single" w:sz="4" w:space="0" w:color="auto"/>
              <w:bottom w:val="single" w:sz="4" w:space="0" w:color="auto"/>
              <w:right w:val="single" w:sz="4" w:space="0" w:color="auto"/>
            </w:tcBorders>
            <w:vAlign w:val="center"/>
          </w:tcPr>
          <w:p w14:paraId="646526B2"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Količina/Delež (%) v podizvajanju</w:t>
            </w:r>
          </w:p>
        </w:tc>
        <w:tc>
          <w:tcPr>
            <w:tcW w:w="5510" w:type="dxa"/>
            <w:tcBorders>
              <w:top w:val="single" w:sz="4" w:space="0" w:color="auto"/>
              <w:left w:val="single" w:sz="4" w:space="0" w:color="auto"/>
              <w:bottom w:val="single" w:sz="4" w:space="0" w:color="auto"/>
              <w:right w:val="single" w:sz="4" w:space="0" w:color="auto"/>
            </w:tcBorders>
            <w:vAlign w:val="center"/>
          </w:tcPr>
          <w:p w14:paraId="178A789F" w14:textId="77777777" w:rsidR="00D36948" w:rsidRPr="00C70E41" w:rsidRDefault="00D36948" w:rsidP="00C70E41">
            <w:pPr>
              <w:keepNext/>
              <w:keepLines/>
              <w:contextualSpacing/>
              <w:rPr>
                <w:sz w:val="20"/>
                <w:szCs w:val="20"/>
              </w:rPr>
            </w:pPr>
          </w:p>
        </w:tc>
      </w:tr>
      <w:tr w:rsidR="00D36948" w:rsidRPr="00C70E41" w14:paraId="63B8B2DE" w14:textId="77777777" w:rsidTr="00937FAA">
        <w:trPr>
          <w:trHeight w:val="270"/>
          <w:jc w:val="center"/>
        </w:trPr>
        <w:tc>
          <w:tcPr>
            <w:tcW w:w="3668" w:type="dxa"/>
            <w:tcBorders>
              <w:top w:val="single" w:sz="4" w:space="0" w:color="auto"/>
              <w:left w:val="single" w:sz="4" w:space="0" w:color="auto"/>
              <w:bottom w:val="single" w:sz="4" w:space="0" w:color="auto"/>
              <w:right w:val="single" w:sz="4" w:space="0" w:color="auto"/>
            </w:tcBorders>
            <w:vAlign w:val="center"/>
          </w:tcPr>
          <w:p w14:paraId="23A68276"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Vrednost del </w:t>
            </w:r>
          </w:p>
        </w:tc>
        <w:tc>
          <w:tcPr>
            <w:tcW w:w="5510" w:type="dxa"/>
            <w:tcBorders>
              <w:top w:val="single" w:sz="4" w:space="0" w:color="auto"/>
              <w:left w:val="single" w:sz="4" w:space="0" w:color="auto"/>
              <w:bottom w:val="single" w:sz="4" w:space="0" w:color="auto"/>
              <w:right w:val="single" w:sz="4" w:space="0" w:color="auto"/>
            </w:tcBorders>
            <w:vAlign w:val="center"/>
          </w:tcPr>
          <w:p w14:paraId="45E7ABDA" w14:textId="77777777" w:rsidR="00D36948" w:rsidRPr="00C70E41" w:rsidRDefault="00D36948" w:rsidP="00C70E41">
            <w:pPr>
              <w:keepNext/>
              <w:keepLines/>
              <w:contextualSpacing/>
              <w:rPr>
                <w:sz w:val="20"/>
                <w:szCs w:val="20"/>
              </w:rPr>
            </w:pPr>
          </w:p>
        </w:tc>
      </w:tr>
      <w:tr w:rsidR="00D36948" w:rsidRPr="00C70E41" w14:paraId="35607FED" w14:textId="77777777" w:rsidTr="00937FAA">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tcPr>
          <w:p w14:paraId="3FB2E556"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Kraj izvedbe</w:t>
            </w:r>
          </w:p>
        </w:tc>
        <w:tc>
          <w:tcPr>
            <w:tcW w:w="5510" w:type="dxa"/>
            <w:tcBorders>
              <w:top w:val="single" w:sz="4" w:space="0" w:color="auto"/>
              <w:left w:val="single" w:sz="4" w:space="0" w:color="auto"/>
              <w:bottom w:val="single" w:sz="4" w:space="0" w:color="auto"/>
              <w:right w:val="single" w:sz="4" w:space="0" w:color="auto"/>
            </w:tcBorders>
            <w:vAlign w:val="center"/>
          </w:tcPr>
          <w:p w14:paraId="4D14E34B" w14:textId="77777777" w:rsidR="00D36948" w:rsidRPr="00C70E41" w:rsidRDefault="00D36948" w:rsidP="00C70E41">
            <w:pPr>
              <w:keepNext/>
              <w:keepLines/>
              <w:contextualSpacing/>
              <w:rPr>
                <w:sz w:val="20"/>
                <w:szCs w:val="20"/>
              </w:rPr>
            </w:pPr>
          </w:p>
        </w:tc>
      </w:tr>
      <w:tr w:rsidR="00D36948" w:rsidRPr="00C70E41" w14:paraId="04DBFBB6" w14:textId="77777777" w:rsidTr="00937FAA">
        <w:trPr>
          <w:trHeight w:val="277"/>
          <w:jc w:val="center"/>
        </w:trPr>
        <w:tc>
          <w:tcPr>
            <w:tcW w:w="3668" w:type="dxa"/>
            <w:tcBorders>
              <w:top w:val="single" w:sz="4" w:space="0" w:color="auto"/>
              <w:left w:val="single" w:sz="4" w:space="0" w:color="auto"/>
              <w:bottom w:val="single" w:sz="4" w:space="0" w:color="auto"/>
              <w:right w:val="single" w:sz="4" w:space="0" w:color="auto"/>
            </w:tcBorders>
            <w:vAlign w:val="center"/>
          </w:tcPr>
          <w:p w14:paraId="52186C1B"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Rok izvedbe</w:t>
            </w:r>
          </w:p>
        </w:tc>
        <w:tc>
          <w:tcPr>
            <w:tcW w:w="5510" w:type="dxa"/>
            <w:tcBorders>
              <w:top w:val="single" w:sz="4" w:space="0" w:color="auto"/>
              <w:left w:val="single" w:sz="4" w:space="0" w:color="auto"/>
              <w:bottom w:val="single" w:sz="4" w:space="0" w:color="auto"/>
              <w:right w:val="single" w:sz="4" w:space="0" w:color="auto"/>
            </w:tcBorders>
            <w:vAlign w:val="center"/>
          </w:tcPr>
          <w:p w14:paraId="0DF82CD1" w14:textId="77777777" w:rsidR="00D36948" w:rsidRPr="00C70E41" w:rsidRDefault="00D36948" w:rsidP="00C70E41">
            <w:pPr>
              <w:keepNext/>
              <w:keepLines/>
              <w:contextualSpacing/>
              <w:rPr>
                <w:sz w:val="20"/>
                <w:szCs w:val="20"/>
              </w:rPr>
            </w:pPr>
          </w:p>
        </w:tc>
      </w:tr>
    </w:tbl>
    <w:p w14:paraId="065427EC" w14:textId="77777777" w:rsidR="00D36948" w:rsidRPr="00C70E41" w:rsidRDefault="00D36948" w:rsidP="00C70E41">
      <w:pPr>
        <w:keepNext/>
        <w:keepLines/>
        <w:contextualSpacing/>
        <w:rPr>
          <w:rFonts w:ascii="Tahoma" w:hAnsi="Tahoma" w:cs="Tahoma"/>
          <w:sz w:val="20"/>
          <w:szCs w:val="20"/>
        </w:rPr>
      </w:pPr>
    </w:p>
    <w:p w14:paraId="658C420D"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Izvajalec v razmerju do naročnika v celoti odgovarja za dobro izvedbo obveznosti iz okvirnega sporazuma, ne glede na število podizvajalcev. </w:t>
      </w:r>
    </w:p>
    <w:p w14:paraId="50CEEB33" w14:textId="77777777" w:rsidR="00D36948" w:rsidRPr="00C70E41" w:rsidRDefault="00D36948" w:rsidP="00C70E41">
      <w:pPr>
        <w:keepNext/>
        <w:keepLines/>
        <w:contextualSpacing/>
        <w:jc w:val="both"/>
        <w:rPr>
          <w:rFonts w:ascii="Tahoma" w:hAnsi="Tahoma" w:cs="Tahoma"/>
          <w:sz w:val="20"/>
          <w:szCs w:val="20"/>
        </w:rPr>
      </w:pPr>
    </w:p>
    <w:p w14:paraId="2D21F4BF"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priloge razpisne dokumentacije, ki se nanašajo na podizvajalce, in pisno zahtevo novega podizvajalca za neposredno plačilo, če novi podizvajalec to zahteva. </w:t>
      </w:r>
    </w:p>
    <w:p w14:paraId="0AB70879" w14:textId="77777777" w:rsidR="00D36948" w:rsidRPr="00C70E41" w:rsidRDefault="00D36948" w:rsidP="00C70E41">
      <w:pPr>
        <w:keepNext/>
        <w:keepLines/>
        <w:contextualSpacing/>
        <w:jc w:val="both"/>
        <w:rPr>
          <w:rFonts w:ascii="Tahoma" w:hAnsi="Tahoma" w:cs="Tahoma"/>
          <w:sz w:val="20"/>
          <w:szCs w:val="20"/>
        </w:rPr>
      </w:pPr>
    </w:p>
    <w:p w14:paraId="2ACCCF91"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Naročnik lahko zavrne predlog za zamenjavo podizvajalca oziroma vključitev novega podizvajalca, če bi to lahko vplivalo na nemoteno izvajanje ali dokončanje del oziroma dobav in če novi podizvajalec ne izpolnjuje pogojev, ki jih je postavil naročnik v razpisni dokumentaciji. Naročnik bo o morebitni zavrnitvi novega podizvajalca obvestiti izvajalca najpozneje v desetih (10) dneh od prejema predloga. </w:t>
      </w:r>
    </w:p>
    <w:p w14:paraId="0E43BDB4" w14:textId="77777777" w:rsidR="00D36948" w:rsidRPr="00C70E41" w:rsidRDefault="00D36948" w:rsidP="00C70E41">
      <w:pPr>
        <w:keepNext/>
        <w:keepLines/>
        <w:contextualSpacing/>
        <w:jc w:val="both"/>
        <w:rPr>
          <w:rFonts w:ascii="Tahoma" w:hAnsi="Tahoma" w:cs="Tahoma"/>
          <w:sz w:val="20"/>
          <w:szCs w:val="20"/>
        </w:rPr>
      </w:pPr>
    </w:p>
    <w:p w14:paraId="57D15591" w14:textId="77777777" w:rsidR="00D36948" w:rsidRPr="00C70E41" w:rsidRDefault="00D36948" w:rsidP="00C70E41">
      <w:pPr>
        <w:keepNext/>
        <w:keepLines/>
        <w:contextualSpacing/>
        <w:jc w:val="both"/>
        <w:rPr>
          <w:rFonts w:ascii="Tahoma" w:hAnsi="Tahoma" w:cs="Tahoma"/>
          <w:i/>
          <w:sz w:val="20"/>
          <w:szCs w:val="20"/>
        </w:rPr>
      </w:pPr>
      <w:r w:rsidRPr="00C70E41">
        <w:rPr>
          <w:rFonts w:ascii="Tahoma" w:hAnsi="Tahoma" w:cs="Tahoma"/>
          <w:b/>
          <w:i/>
          <w:sz w:val="20"/>
          <w:szCs w:val="20"/>
        </w:rPr>
        <w:t>se upošteva v primeru, da izvajalec nastopa s podizvajalcem, ki zahteva neposredno plačilo:</w:t>
      </w:r>
    </w:p>
    <w:p w14:paraId="14CC77D7"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Izvajalec s podpisom tega okvirnega sporazuma pooblašča naročnika, da na podlagi potrjenega računa oziroma potrjenih računov, neposredno plačuje vsem v tem okvirnem sporazumu navedenim podizvajalcem, ki so zahtevali neposredno plačilo. Podizvajalec je ob oddaji ponudbe predložil soglasje za neposredna plačila, na podlagi katerega naročnik namesto izvajalca poravna podizvajalčevo terjatev do izvajalca.</w:t>
      </w:r>
    </w:p>
    <w:p w14:paraId="031E369F" w14:textId="77777777" w:rsidR="00D36948" w:rsidRPr="00C70E41" w:rsidRDefault="00D36948" w:rsidP="00C70E41">
      <w:pPr>
        <w:keepNext/>
        <w:keepLines/>
        <w:contextualSpacing/>
        <w:jc w:val="both"/>
        <w:rPr>
          <w:rFonts w:ascii="Tahoma" w:hAnsi="Tahoma" w:cs="Tahoma"/>
          <w:sz w:val="20"/>
          <w:szCs w:val="20"/>
        </w:rPr>
      </w:pPr>
    </w:p>
    <w:p w14:paraId="39221820"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Izvajalec mora za podizvajalca, ki zahteva neposredno plačilo, ob vsakem računu priložiti:</w:t>
      </w:r>
    </w:p>
    <w:p w14:paraId="6C045D77" w14:textId="77777777" w:rsidR="00D36948" w:rsidRPr="00C70E41" w:rsidRDefault="00D36948" w:rsidP="008A0DE1">
      <w:pPr>
        <w:keepNext/>
        <w:keepLines/>
        <w:numPr>
          <w:ilvl w:val="0"/>
          <w:numId w:val="29"/>
        </w:numPr>
        <w:spacing w:after="0" w:line="240" w:lineRule="auto"/>
        <w:contextualSpacing/>
        <w:jc w:val="both"/>
        <w:rPr>
          <w:rFonts w:ascii="Tahoma" w:hAnsi="Tahoma" w:cs="Tahoma"/>
          <w:sz w:val="20"/>
          <w:szCs w:val="20"/>
        </w:rPr>
      </w:pPr>
      <w:r w:rsidRPr="00C70E41">
        <w:rPr>
          <w:rFonts w:ascii="Tahoma" w:hAnsi="Tahoma" w:cs="Tahoma"/>
          <w:sz w:val="20"/>
          <w:szCs w:val="20"/>
        </w:rPr>
        <w:t>račun podizvajalca za opravljene obveznosti iz okvirnega sporazuma, potrjen s strani izvajalca, na podlagi katerega naročnik izvede nakazilo za opravljene obveznosti iz okvirnega sporazuma</w:t>
      </w:r>
      <w:r w:rsidRPr="00C70E41" w:rsidDel="00654A1C">
        <w:rPr>
          <w:rFonts w:ascii="Tahoma" w:hAnsi="Tahoma" w:cs="Tahoma"/>
          <w:sz w:val="20"/>
          <w:szCs w:val="20"/>
        </w:rPr>
        <w:t xml:space="preserve"> </w:t>
      </w:r>
      <w:r w:rsidRPr="00C70E41">
        <w:rPr>
          <w:rFonts w:ascii="Tahoma" w:hAnsi="Tahoma" w:cs="Tahoma"/>
          <w:sz w:val="20"/>
          <w:szCs w:val="20"/>
        </w:rPr>
        <w:t xml:space="preserve">neposredno na račun podizvajalca ali </w:t>
      </w:r>
    </w:p>
    <w:p w14:paraId="7E8286E7" w14:textId="77777777" w:rsidR="00D36948" w:rsidRPr="00C70E41" w:rsidRDefault="00D36948" w:rsidP="008A0DE1">
      <w:pPr>
        <w:keepNext/>
        <w:keepLines/>
        <w:numPr>
          <w:ilvl w:val="0"/>
          <w:numId w:val="29"/>
        </w:numPr>
        <w:spacing w:after="0" w:line="240" w:lineRule="auto"/>
        <w:contextualSpacing/>
        <w:jc w:val="both"/>
        <w:rPr>
          <w:rFonts w:ascii="Tahoma" w:hAnsi="Tahoma" w:cs="Tahoma"/>
          <w:sz w:val="20"/>
          <w:szCs w:val="20"/>
        </w:rPr>
      </w:pPr>
      <w:r w:rsidRPr="00C70E41">
        <w:rPr>
          <w:rFonts w:ascii="Tahoma" w:hAnsi="Tahoma" w:cs="Tahoma"/>
          <w:sz w:val="20"/>
          <w:szCs w:val="20"/>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707E42AD" w14:textId="77777777" w:rsidR="00D36948" w:rsidRPr="00C70E41" w:rsidRDefault="00D36948" w:rsidP="00C70E41">
      <w:pPr>
        <w:keepNext/>
        <w:keepLines/>
        <w:contextualSpacing/>
        <w:jc w:val="both"/>
        <w:rPr>
          <w:rFonts w:ascii="Tahoma" w:hAnsi="Tahoma" w:cs="Tahoma"/>
          <w:sz w:val="20"/>
          <w:szCs w:val="20"/>
        </w:rPr>
      </w:pPr>
    </w:p>
    <w:p w14:paraId="36D0E34E"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lastRenderedPageBreak/>
        <w:t xml:space="preserve">V primeru, če nobeden od dokumentov iz prejšnjega odstavka za prijavljenega podizvajalca ni predložen, naročnik do dostavitve vseh dokumentov zadrži plačilo celotnega računa in s tem ne pride v zamudo pri plačilu. </w:t>
      </w:r>
    </w:p>
    <w:p w14:paraId="06ACF5F1" w14:textId="77777777" w:rsidR="00D36948" w:rsidRPr="00C70E41" w:rsidRDefault="00D36948" w:rsidP="00C70E41">
      <w:pPr>
        <w:keepNext/>
        <w:keepLines/>
        <w:contextualSpacing/>
        <w:jc w:val="both"/>
        <w:rPr>
          <w:rFonts w:ascii="Tahoma" w:hAnsi="Tahoma" w:cs="Tahoma"/>
          <w:sz w:val="20"/>
          <w:szCs w:val="20"/>
        </w:rPr>
      </w:pPr>
    </w:p>
    <w:p w14:paraId="3463C06B"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Naročnik bo potrjene račune podizvajalcev poravnal neposredno podizvajalcem na način in v roku, kot je dogovorjeno za plačilo izvajalcu. </w:t>
      </w:r>
    </w:p>
    <w:p w14:paraId="71D9A69B" w14:textId="77777777" w:rsidR="00D36948" w:rsidRPr="00C70E41" w:rsidRDefault="00D36948" w:rsidP="00C70E41">
      <w:pPr>
        <w:keepNext/>
        <w:keepLines/>
        <w:contextualSpacing/>
        <w:jc w:val="both"/>
        <w:rPr>
          <w:rFonts w:ascii="Tahoma" w:hAnsi="Tahoma" w:cs="Tahoma"/>
          <w:sz w:val="20"/>
          <w:szCs w:val="20"/>
        </w:rPr>
      </w:pPr>
    </w:p>
    <w:p w14:paraId="45D96B10" w14:textId="77777777" w:rsidR="00D36948" w:rsidRPr="00C70E41" w:rsidRDefault="00D36948" w:rsidP="00535FE3">
      <w:pPr>
        <w:keepNext/>
        <w:keepLines/>
        <w:contextualSpacing/>
        <w:jc w:val="center"/>
        <w:rPr>
          <w:rFonts w:ascii="Tahoma" w:hAnsi="Tahoma" w:cs="Tahoma"/>
          <w:b/>
          <w:i/>
          <w:sz w:val="20"/>
          <w:szCs w:val="20"/>
        </w:rPr>
      </w:pPr>
      <w:r w:rsidRPr="00C70E41">
        <w:rPr>
          <w:rFonts w:ascii="Tahoma" w:hAnsi="Tahoma" w:cs="Tahoma"/>
          <w:b/>
          <w:i/>
          <w:sz w:val="20"/>
          <w:szCs w:val="20"/>
        </w:rPr>
        <w:t>se upošteva v primeru, da podizvajalec neposrednega plačila ne bo zahteval:</w:t>
      </w:r>
    </w:p>
    <w:p w14:paraId="40ED2E3D" w14:textId="77777777" w:rsidR="00D36948"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Izvajalec mora na zahtevo naročnika najpozneje v šestdesetih (60) dneh od plačila končnega računa poslati svojo pisno izjavo in pisno izjavo podizvajalca, da je podizvajalec prejel plačilo za izvedena dela oziroma dobave, ki so neposredno povezane s predmetom okvirnega sporazuma, kadar izvajalec nastopa s podizvajalcem, ki ni zahteval neposrednega plačila. </w:t>
      </w:r>
    </w:p>
    <w:p w14:paraId="6613A370" w14:textId="77777777" w:rsidR="00535FE3" w:rsidRPr="00C70E41" w:rsidRDefault="00535FE3" w:rsidP="00C70E41">
      <w:pPr>
        <w:keepNext/>
        <w:keepLines/>
        <w:contextualSpacing/>
        <w:jc w:val="both"/>
        <w:rPr>
          <w:rFonts w:ascii="Tahoma" w:hAnsi="Tahoma" w:cs="Tahoma"/>
          <w:b/>
          <w:bCs/>
          <w:sz w:val="20"/>
          <w:szCs w:val="20"/>
        </w:rPr>
      </w:pPr>
    </w:p>
    <w:p w14:paraId="1A71F241" w14:textId="77777777" w:rsidR="00D36948" w:rsidRPr="00C70E41" w:rsidRDefault="00D36948" w:rsidP="00535FE3">
      <w:pPr>
        <w:keepNext/>
        <w:keepLines/>
        <w:contextualSpacing/>
        <w:jc w:val="center"/>
        <w:rPr>
          <w:rFonts w:ascii="Tahoma" w:hAnsi="Tahoma" w:cs="Tahoma"/>
          <w:b/>
          <w:i/>
          <w:sz w:val="20"/>
          <w:szCs w:val="20"/>
        </w:rPr>
      </w:pPr>
      <w:r w:rsidRPr="00C70E41">
        <w:rPr>
          <w:rFonts w:ascii="Tahoma" w:hAnsi="Tahoma" w:cs="Tahoma"/>
          <w:b/>
          <w:i/>
          <w:sz w:val="20"/>
          <w:szCs w:val="20"/>
        </w:rPr>
        <w:t>se upošteva v primeru, da izvajalec ne nastopa s podizvajalcem:</w:t>
      </w:r>
    </w:p>
    <w:p w14:paraId="2067770A"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Izvajalec ob predložitvi ponudbe in ob sklenitvi tega okvirnega sporazuma nima prijavljenih podizvajalcev za izvedbo okvirnega sporazuma. </w:t>
      </w:r>
    </w:p>
    <w:p w14:paraId="3C4E82CA" w14:textId="77777777" w:rsidR="00D36948" w:rsidRPr="00C70E41" w:rsidRDefault="00D36948" w:rsidP="00C70E41">
      <w:pPr>
        <w:keepNext/>
        <w:keepLines/>
        <w:contextualSpacing/>
        <w:jc w:val="both"/>
        <w:rPr>
          <w:rFonts w:ascii="Tahoma" w:hAnsi="Tahoma" w:cs="Tahoma"/>
          <w:b/>
          <w:sz w:val="20"/>
          <w:szCs w:val="20"/>
        </w:rPr>
      </w:pPr>
    </w:p>
    <w:p w14:paraId="2AFC5627"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Izvajalec mora med izvajanjem okvirnega sporazuma naročnika obvestiti o morebitnih spremembah informacij iz drugega odstavka 94. člena ZJN-3 in poslati informacije o novih podizvajalcih, ki jih namerava naknadno vključiti v izvajanje takšnih del oziroma dobav, in sicer najkasneje v petih (5) dneh po spremembi. V primeru vključitve novih podizvajalcev mora izvajalec skupaj z obvestilom posredovati tudi podatke in dokumente, in sicer: kontaktne podatke in zakonite zastopnike novih podizvajalcev, izpolnjene priloge razpisne dokumentacije, ki se nanašajo na podizvajalce, v skladu z 79. členom ZJN-3 in pisno zahtevo novega podizvajalca za neposredno plačilo, če novi podizvajalec to zahteva. </w:t>
      </w:r>
    </w:p>
    <w:p w14:paraId="2D81D6AF" w14:textId="77777777" w:rsidR="00D36948" w:rsidRPr="00C70E41" w:rsidRDefault="00D36948" w:rsidP="00C70E41">
      <w:pPr>
        <w:keepNext/>
        <w:keepLines/>
        <w:contextualSpacing/>
        <w:jc w:val="both"/>
        <w:rPr>
          <w:rFonts w:ascii="Tahoma" w:hAnsi="Tahoma" w:cs="Tahoma"/>
          <w:sz w:val="20"/>
          <w:szCs w:val="20"/>
        </w:rPr>
      </w:pPr>
    </w:p>
    <w:p w14:paraId="6915BA1C"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del oziroma dobav in če novi podizvajalec ne izpolnjuje pogojev, ki jih je postavil naročnik v razpisni dokumentaciji. Naročnik bo o morebitni zavrnitvi novega podizvajalca obvestil izvajalca najpozneje v desetih (10) dneh od prejema predloga.</w:t>
      </w:r>
    </w:p>
    <w:p w14:paraId="0191A967" w14:textId="77777777" w:rsidR="00D36948" w:rsidRPr="00C70E41" w:rsidRDefault="00D36948" w:rsidP="00C70E41">
      <w:pPr>
        <w:keepNext/>
        <w:keepLines/>
        <w:contextualSpacing/>
        <w:jc w:val="both"/>
        <w:rPr>
          <w:rFonts w:ascii="Tahoma" w:hAnsi="Tahoma" w:cs="Tahoma"/>
          <w:sz w:val="20"/>
          <w:szCs w:val="20"/>
        </w:rPr>
      </w:pPr>
    </w:p>
    <w:p w14:paraId="4C1C971B"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Izvajalec v razmerju do naročnika v celoti odgovarja za dobro izvedbo obveznosti iz okvirnega sporazuma, ne glede na število podizvajalcev.</w:t>
      </w:r>
    </w:p>
    <w:p w14:paraId="774053F1" w14:textId="4C39A93E" w:rsidR="00573671" w:rsidRDefault="00573671" w:rsidP="00C70E41">
      <w:pPr>
        <w:keepNext/>
        <w:keepLines/>
        <w:contextualSpacing/>
        <w:jc w:val="both"/>
        <w:rPr>
          <w:rFonts w:ascii="Tahoma" w:hAnsi="Tahoma" w:cs="Tahoma"/>
          <w:sz w:val="20"/>
          <w:szCs w:val="20"/>
        </w:rPr>
      </w:pPr>
    </w:p>
    <w:p w14:paraId="1E18FFAB" w14:textId="77777777" w:rsidR="00573671" w:rsidRPr="00C70E41" w:rsidRDefault="00573671" w:rsidP="00C70E41">
      <w:pPr>
        <w:keepNext/>
        <w:keepLines/>
        <w:contextualSpacing/>
        <w:jc w:val="both"/>
        <w:rPr>
          <w:rFonts w:ascii="Tahoma" w:hAnsi="Tahoma" w:cs="Tahoma"/>
          <w:sz w:val="20"/>
          <w:szCs w:val="20"/>
        </w:rPr>
      </w:pPr>
    </w:p>
    <w:p w14:paraId="40150210" w14:textId="77777777" w:rsidR="00D36948" w:rsidRPr="00C70E41" w:rsidRDefault="00D36948" w:rsidP="008A0DE1">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C70E41">
        <w:rPr>
          <w:rFonts w:ascii="Tahoma" w:hAnsi="Tahoma" w:cs="Tahoma"/>
          <w:b/>
          <w:sz w:val="20"/>
          <w:szCs w:val="20"/>
        </w:rPr>
        <w:t>ROK DOBAVE IN ODZIVNI ČAS</w:t>
      </w:r>
    </w:p>
    <w:p w14:paraId="00FCE979" w14:textId="77777777" w:rsidR="00D36948" w:rsidRPr="00C70E41" w:rsidRDefault="00D36948" w:rsidP="00C70E41">
      <w:pPr>
        <w:keepNext/>
        <w:keepLines/>
        <w:tabs>
          <w:tab w:val="left" w:pos="851"/>
          <w:tab w:val="left" w:pos="1702"/>
        </w:tabs>
        <w:contextualSpacing/>
        <w:jc w:val="both"/>
        <w:rPr>
          <w:rFonts w:ascii="Tahoma" w:hAnsi="Tahoma" w:cs="Tahoma"/>
          <w:b/>
          <w:sz w:val="20"/>
          <w:szCs w:val="20"/>
        </w:rPr>
      </w:pPr>
    </w:p>
    <w:p w14:paraId="5BF4839D" w14:textId="30414860" w:rsidR="00D36948" w:rsidRPr="00605C88" w:rsidRDefault="00D36948" w:rsidP="00605C88">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40CAB03A" w14:textId="77777777" w:rsidR="00605C88" w:rsidRDefault="00605C88" w:rsidP="00C70E41">
      <w:pPr>
        <w:pStyle w:val="BESEDILO"/>
        <w:keepNext/>
        <w:widowControl/>
        <w:contextualSpacing/>
        <w:rPr>
          <w:rFonts w:ascii="Tahoma" w:hAnsi="Tahoma" w:cs="Tahoma"/>
        </w:rPr>
      </w:pPr>
    </w:p>
    <w:p w14:paraId="51B1BE84" w14:textId="70C46B10" w:rsidR="00D36948" w:rsidRDefault="00D36948" w:rsidP="00A61246">
      <w:pPr>
        <w:pStyle w:val="BESEDILO"/>
        <w:keepNext/>
        <w:widowControl/>
        <w:contextualSpacing/>
        <w:rPr>
          <w:rFonts w:ascii="Tahoma" w:hAnsi="Tahoma" w:cs="Tahoma"/>
          <w:bCs/>
        </w:rPr>
      </w:pPr>
      <w:r w:rsidRPr="00C70E41">
        <w:rPr>
          <w:rFonts w:ascii="Tahoma" w:hAnsi="Tahoma" w:cs="Tahoma"/>
        </w:rPr>
        <w:t>Dela (redna in izredna vzdrževalna dela) ter dobave nadomestnih delov se bodo v času veljavnosti okvirnega sporazuma izvajale sukcesivno, na osnovi posameznih pisnih (po elektronski pošti, faks</w:t>
      </w:r>
      <w:r w:rsidR="0034285A">
        <w:rPr>
          <w:rFonts w:ascii="Tahoma" w:hAnsi="Tahoma" w:cs="Tahoma"/>
        </w:rPr>
        <w:t>u</w:t>
      </w:r>
      <w:r w:rsidRPr="00C70E41">
        <w:rPr>
          <w:rFonts w:ascii="Tahoma" w:hAnsi="Tahoma" w:cs="Tahoma"/>
        </w:rPr>
        <w:t xml:space="preserve">) </w:t>
      </w:r>
      <w:r w:rsidR="0034285A">
        <w:rPr>
          <w:rFonts w:ascii="Tahoma" w:hAnsi="Tahoma" w:cs="Tahoma"/>
        </w:rPr>
        <w:t xml:space="preserve">posredovanih </w:t>
      </w:r>
      <w:r w:rsidRPr="00C70E41">
        <w:rPr>
          <w:rFonts w:ascii="Tahoma" w:hAnsi="Tahoma" w:cs="Tahoma"/>
        </w:rPr>
        <w:t xml:space="preserve">naročil naročnika. </w:t>
      </w:r>
      <w:r w:rsidRPr="00C70E41">
        <w:rPr>
          <w:rFonts w:ascii="Tahoma" w:hAnsi="Tahoma" w:cs="Tahoma"/>
          <w:lang w:val="sv-SE"/>
        </w:rPr>
        <w:t xml:space="preserve">Rok izvedbe za posamezna dela oziroma dobave blaga začne teči od trenutka, </w:t>
      </w:r>
      <w:r w:rsidR="005756CF">
        <w:rPr>
          <w:rFonts w:ascii="Tahoma" w:hAnsi="Tahoma" w:cs="Tahoma"/>
          <w:lang w:val="sv-SE"/>
        </w:rPr>
        <w:t xml:space="preserve">prejema </w:t>
      </w:r>
      <w:r w:rsidRPr="00C70E41">
        <w:rPr>
          <w:rFonts w:ascii="Tahoma" w:hAnsi="Tahoma" w:cs="Tahoma"/>
          <w:lang w:val="sv-SE"/>
        </w:rPr>
        <w:t xml:space="preserve"> pisn</w:t>
      </w:r>
      <w:r w:rsidR="00AB35C3">
        <w:rPr>
          <w:rFonts w:ascii="Tahoma" w:hAnsi="Tahoma" w:cs="Tahoma"/>
          <w:lang w:val="sv-SE"/>
        </w:rPr>
        <w:t>ega</w:t>
      </w:r>
      <w:r w:rsidRPr="00C70E41">
        <w:rPr>
          <w:rFonts w:ascii="Tahoma" w:hAnsi="Tahoma" w:cs="Tahoma"/>
          <w:lang w:val="sv-SE"/>
        </w:rPr>
        <w:t xml:space="preserve"> (po elektronski pošti) naročil</w:t>
      </w:r>
      <w:r w:rsidR="005756CF">
        <w:rPr>
          <w:rFonts w:ascii="Tahoma" w:hAnsi="Tahoma" w:cs="Tahoma"/>
          <w:lang w:val="sv-SE"/>
        </w:rPr>
        <w:t>a</w:t>
      </w:r>
      <w:r w:rsidRPr="00C70E41">
        <w:rPr>
          <w:rFonts w:ascii="Tahoma" w:hAnsi="Tahoma" w:cs="Tahoma"/>
          <w:lang w:val="sv-SE"/>
        </w:rPr>
        <w:t xml:space="preserve"> za dela oziroma dobavo blaga. </w:t>
      </w:r>
      <w:r w:rsidRPr="00C70E41">
        <w:rPr>
          <w:rFonts w:ascii="Tahoma" w:hAnsi="Tahoma" w:cs="Tahoma"/>
          <w:bCs/>
        </w:rPr>
        <w:t>Naročnik bo nadomestne del iz priloženega seznama nadomestnih delov naročal po potrebi.</w:t>
      </w:r>
    </w:p>
    <w:p w14:paraId="3A4C34FB" w14:textId="77777777" w:rsidR="00A61246" w:rsidRPr="00C70E41" w:rsidRDefault="00A61246" w:rsidP="00A61246">
      <w:pPr>
        <w:pStyle w:val="BESEDILO"/>
        <w:keepNext/>
        <w:widowControl/>
        <w:contextualSpacing/>
        <w:rPr>
          <w:rFonts w:ascii="Tahoma" w:hAnsi="Tahoma" w:cs="Tahoma"/>
        </w:rPr>
      </w:pPr>
    </w:p>
    <w:p w14:paraId="4B44E1EC" w14:textId="77777777" w:rsidR="004C3CAF" w:rsidRDefault="00D36948" w:rsidP="00C70E41">
      <w:pPr>
        <w:pStyle w:val="BESEDILO"/>
        <w:keepNext/>
        <w:widowControl/>
        <w:contextualSpacing/>
        <w:rPr>
          <w:rFonts w:ascii="Calibri" w:eastAsia="Calibri" w:hAnsi="Calibri"/>
          <w:kern w:val="0"/>
          <w:sz w:val="22"/>
          <w:szCs w:val="22"/>
          <w:lang w:eastAsia="en-US"/>
        </w:rPr>
      </w:pPr>
      <w:r w:rsidRPr="00C70E41">
        <w:rPr>
          <w:rFonts w:ascii="Tahoma" w:hAnsi="Tahoma" w:cs="Tahoma"/>
        </w:rPr>
        <w:t>Dela (redna in izredna vzdrževalna dela) in dobave blaga se bodo izvajala na lokaciji RCERO Ljubljana – ČN Barje, Odlagališče Barje, MBO RCERO</w:t>
      </w:r>
      <w:r w:rsidR="00B40452">
        <w:rPr>
          <w:rFonts w:ascii="Tahoma" w:hAnsi="Tahoma" w:cs="Tahoma"/>
        </w:rPr>
        <w:t>;</w:t>
      </w:r>
      <w:r w:rsidRPr="00C70E41">
        <w:rPr>
          <w:rFonts w:ascii="Tahoma" w:hAnsi="Tahoma" w:cs="Tahoma"/>
        </w:rPr>
        <w:t xml:space="preserve"> vse na naslovu Cesta dveh cesarjev 101, 1000 Ljubljana. </w:t>
      </w:r>
    </w:p>
    <w:p w14:paraId="01B10F9B" w14:textId="77777777" w:rsidR="004C3CAF" w:rsidRDefault="004C3CAF" w:rsidP="00C70E41">
      <w:pPr>
        <w:pStyle w:val="BESEDILO"/>
        <w:keepNext/>
        <w:widowControl/>
        <w:contextualSpacing/>
        <w:rPr>
          <w:rFonts w:ascii="Calibri" w:eastAsia="Calibri" w:hAnsi="Calibri"/>
          <w:kern w:val="0"/>
          <w:sz w:val="22"/>
          <w:szCs w:val="22"/>
          <w:lang w:eastAsia="en-US"/>
        </w:rPr>
      </w:pPr>
    </w:p>
    <w:p w14:paraId="039466B6" w14:textId="740F154D" w:rsidR="00D36948" w:rsidRPr="00C70E41" w:rsidRDefault="00D36948" w:rsidP="00C70E41">
      <w:pPr>
        <w:pStyle w:val="BESEDILO"/>
        <w:keepNext/>
        <w:widowControl/>
        <w:contextualSpacing/>
        <w:rPr>
          <w:rFonts w:ascii="Tahoma" w:hAnsi="Tahoma" w:cs="Tahoma"/>
        </w:rPr>
      </w:pPr>
      <w:r w:rsidRPr="00C70E41">
        <w:rPr>
          <w:rFonts w:ascii="Tahoma" w:hAnsi="Tahoma" w:cs="Tahoma"/>
        </w:rPr>
        <w:lastRenderedPageBreak/>
        <w:t xml:space="preserve">Rok dobave blaga je največ </w:t>
      </w:r>
      <w:r w:rsidR="00F77C32">
        <w:rPr>
          <w:rFonts w:ascii="Tahoma" w:hAnsi="Tahoma" w:cs="Tahoma"/>
        </w:rPr>
        <w:t>dvanajst</w:t>
      </w:r>
      <w:r w:rsidRPr="00C70E41">
        <w:rPr>
          <w:rFonts w:ascii="Tahoma" w:hAnsi="Tahoma" w:cs="Tahoma"/>
        </w:rPr>
        <w:t xml:space="preserve"> (</w:t>
      </w:r>
      <w:r w:rsidR="00F77C32">
        <w:rPr>
          <w:rFonts w:ascii="Tahoma" w:hAnsi="Tahoma" w:cs="Tahoma"/>
        </w:rPr>
        <w:t>12</w:t>
      </w:r>
      <w:r w:rsidRPr="00C70E41">
        <w:rPr>
          <w:rFonts w:ascii="Tahoma" w:hAnsi="Tahoma" w:cs="Tahoma"/>
        </w:rPr>
        <w:t>) tedn</w:t>
      </w:r>
      <w:r w:rsidR="00F77C32">
        <w:rPr>
          <w:rFonts w:ascii="Tahoma" w:hAnsi="Tahoma" w:cs="Tahoma"/>
        </w:rPr>
        <w:t>ov</w:t>
      </w:r>
      <w:r w:rsidRPr="00C70E41">
        <w:rPr>
          <w:rFonts w:ascii="Tahoma" w:hAnsi="Tahoma" w:cs="Tahoma"/>
        </w:rPr>
        <w:t xml:space="preserve"> od prejema posameznega pisnega naročila s strani naročnika.</w:t>
      </w:r>
    </w:p>
    <w:p w14:paraId="6F350DBC" w14:textId="77777777" w:rsidR="00D36948" w:rsidRPr="00C70E41" w:rsidRDefault="00D36948" w:rsidP="00C70E41">
      <w:pPr>
        <w:keepNext/>
        <w:keepLines/>
        <w:tabs>
          <w:tab w:val="left" w:pos="851"/>
          <w:tab w:val="left" w:pos="1702"/>
        </w:tabs>
        <w:contextualSpacing/>
        <w:jc w:val="both"/>
        <w:rPr>
          <w:rFonts w:ascii="Tahoma" w:hAnsi="Tahoma" w:cs="Tahoma"/>
          <w:sz w:val="20"/>
          <w:szCs w:val="20"/>
        </w:rPr>
      </w:pPr>
    </w:p>
    <w:p w14:paraId="615CD949" w14:textId="5020526F" w:rsidR="00D36948" w:rsidRPr="00C70E41" w:rsidRDefault="00D36948" w:rsidP="00C70E41">
      <w:pPr>
        <w:keepNext/>
        <w:keepLines/>
        <w:contextualSpacing/>
        <w:jc w:val="both"/>
        <w:rPr>
          <w:rFonts w:ascii="Tahoma" w:hAnsi="Tahoma" w:cs="Tahoma"/>
          <w:bCs/>
          <w:color w:val="000000" w:themeColor="text1"/>
          <w:sz w:val="20"/>
          <w:szCs w:val="20"/>
        </w:rPr>
      </w:pPr>
      <w:r w:rsidRPr="00C70E41">
        <w:rPr>
          <w:rFonts w:ascii="Tahoma" w:hAnsi="Tahoma" w:cs="Tahoma"/>
          <w:bCs/>
          <w:color w:val="000000" w:themeColor="text1"/>
          <w:sz w:val="20"/>
          <w:szCs w:val="20"/>
        </w:rPr>
        <w:t xml:space="preserve">Redna vzdrževalna dela se pričnejo opravljati najkasneje v roku sedmih (7) delovnih dni po </w:t>
      </w:r>
      <w:r w:rsidR="0034285A">
        <w:rPr>
          <w:rFonts w:ascii="Tahoma" w:hAnsi="Tahoma" w:cs="Tahoma"/>
          <w:bCs/>
          <w:color w:val="000000" w:themeColor="text1"/>
          <w:sz w:val="20"/>
          <w:szCs w:val="20"/>
        </w:rPr>
        <w:t xml:space="preserve">prejemu </w:t>
      </w:r>
      <w:r w:rsidRPr="00C70E41">
        <w:rPr>
          <w:rFonts w:ascii="Tahoma" w:hAnsi="Tahoma" w:cs="Tahoma"/>
          <w:bCs/>
          <w:color w:val="000000" w:themeColor="text1"/>
          <w:sz w:val="20"/>
          <w:szCs w:val="20"/>
        </w:rPr>
        <w:t>posamezne</w:t>
      </w:r>
      <w:r w:rsidR="0034285A">
        <w:rPr>
          <w:rFonts w:ascii="Tahoma" w:hAnsi="Tahoma" w:cs="Tahoma"/>
          <w:bCs/>
          <w:color w:val="000000" w:themeColor="text1"/>
          <w:sz w:val="20"/>
          <w:szCs w:val="20"/>
        </w:rPr>
        <w:t>ga</w:t>
      </w:r>
      <w:r w:rsidRPr="00C70E41">
        <w:rPr>
          <w:rFonts w:ascii="Tahoma" w:hAnsi="Tahoma" w:cs="Tahoma"/>
          <w:bCs/>
          <w:color w:val="000000" w:themeColor="text1"/>
          <w:sz w:val="20"/>
          <w:szCs w:val="20"/>
        </w:rPr>
        <w:t xml:space="preserve"> pisne</w:t>
      </w:r>
      <w:r w:rsidR="0034285A">
        <w:rPr>
          <w:rFonts w:ascii="Tahoma" w:hAnsi="Tahoma" w:cs="Tahoma"/>
          <w:bCs/>
          <w:color w:val="000000" w:themeColor="text1"/>
          <w:sz w:val="20"/>
          <w:szCs w:val="20"/>
        </w:rPr>
        <w:t>ga</w:t>
      </w:r>
      <w:r w:rsidRPr="00C70E41">
        <w:rPr>
          <w:rFonts w:ascii="Tahoma" w:hAnsi="Tahoma" w:cs="Tahoma"/>
          <w:bCs/>
          <w:color w:val="000000" w:themeColor="text1"/>
          <w:sz w:val="20"/>
          <w:szCs w:val="20"/>
        </w:rPr>
        <w:t xml:space="preserve"> naročil</w:t>
      </w:r>
      <w:r w:rsidR="0034285A">
        <w:rPr>
          <w:rFonts w:ascii="Tahoma" w:hAnsi="Tahoma" w:cs="Tahoma"/>
          <w:bCs/>
          <w:color w:val="000000" w:themeColor="text1"/>
          <w:sz w:val="20"/>
          <w:szCs w:val="20"/>
        </w:rPr>
        <w:t>a</w:t>
      </w:r>
      <w:r w:rsidRPr="00C70E41">
        <w:rPr>
          <w:rFonts w:ascii="Tahoma" w:hAnsi="Tahoma" w:cs="Tahoma"/>
          <w:bCs/>
          <w:color w:val="000000" w:themeColor="text1"/>
          <w:sz w:val="20"/>
          <w:szCs w:val="20"/>
        </w:rPr>
        <w:t xml:space="preserve"> naročnika</w:t>
      </w:r>
      <w:r w:rsidR="0034285A">
        <w:rPr>
          <w:rFonts w:ascii="Tahoma" w:hAnsi="Tahoma" w:cs="Tahoma"/>
          <w:bCs/>
          <w:color w:val="000000" w:themeColor="text1"/>
          <w:sz w:val="20"/>
          <w:szCs w:val="20"/>
        </w:rPr>
        <w:t xml:space="preserve"> posredovanega po elektronski pošti ali telefaksu</w:t>
      </w:r>
      <w:r w:rsidRPr="00C70E41">
        <w:rPr>
          <w:rFonts w:ascii="Tahoma" w:hAnsi="Tahoma" w:cs="Tahoma"/>
          <w:bCs/>
          <w:color w:val="000000" w:themeColor="text1"/>
          <w:sz w:val="20"/>
          <w:szCs w:val="20"/>
        </w:rPr>
        <w:t>.</w:t>
      </w:r>
    </w:p>
    <w:p w14:paraId="4208A641" w14:textId="77777777" w:rsidR="00D36948" w:rsidRPr="00C70E41" w:rsidRDefault="00D36948" w:rsidP="00C70E41">
      <w:pPr>
        <w:keepNext/>
        <w:keepLines/>
        <w:contextualSpacing/>
        <w:jc w:val="both"/>
        <w:rPr>
          <w:rFonts w:ascii="Tahoma" w:hAnsi="Tahoma" w:cs="Tahoma"/>
          <w:bCs/>
          <w:color w:val="000000" w:themeColor="text1"/>
          <w:sz w:val="20"/>
          <w:szCs w:val="20"/>
        </w:rPr>
      </w:pPr>
    </w:p>
    <w:p w14:paraId="60DED232" w14:textId="17808E05" w:rsidR="00D36948" w:rsidRPr="00C70E41" w:rsidRDefault="00D36948" w:rsidP="00C70E41">
      <w:pPr>
        <w:keepNext/>
        <w:keepLines/>
        <w:contextualSpacing/>
        <w:jc w:val="both"/>
        <w:rPr>
          <w:rFonts w:ascii="Tahoma" w:hAnsi="Tahoma" w:cs="Tahoma"/>
          <w:bCs/>
          <w:iCs/>
          <w:color w:val="000000" w:themeColor="text1"/>
          <w:sz w:val="20"/>
          <w:szCs w:val="20"/>
        </w:rPr>
      </w:pPr>
      <w:r w:rsidRPr="00C70E41">
        <w:rPr>
          <w:rFonts w:ascii="Tahoma" w:hAnsi="Tahoma" w:cs="Tahoma"/>
          <w:bCs/>
          <w:iCs/>
          <w:color w:val="000000" w:themeColor="text1"/>
          <w:sz w:val="20"/>
          <w:szCs w:val="20"/>
        </w:rPr>
        <w:t xml:space="preserve">Redna vzdrževalna dela se izvajajo od 7.00 do 15.00 ure v delovnih dnevih </w:t>
      </w:r>
      <w:r w:rsidR="005756CF">
        <w:rPr>
          <w:rFonts w:ascii="Tahoma" w:hAnsi="Tahoma" w:cs="Tahoma"/>
          <w:bCs/>
          <w:iCs/>
          <w:color w:val="000000" w:themeColor="text1"/>
          <w:sz w:val="20"/>
          <w:szCs w:val="20"/>
        </w:rPr>
        <w:t xml:space="preserve">od </w:t>
      </w:r>
      <w:r w:rsidRPr="00C70E41">
        <w:rPr>
          <w:rFonts w:ascii="Tahoma" w:hAnsi="Tahoma" w:cs="Tahoma"/>
          <w:bCs/>
          <w:iCs/>
          <w:color w:val="000000" w:themeColor="text1"/>
          <w:sz w:val="20"/>
          <w:szCs w:val="20"/>
        </w:rPr>
        <w:t>ponedeljk</w:t>
      </w:r>
      <w:r w:rsidR="005756CF">
        <w:rPr>
          <w:rFonts w:ascii="Tahoma" w:hAnsi="Tahoma" w:cs="Tahoma"/>
          <w:bCs/>
          <w:iCs/>
          <w:color w:val="000000" w:themeColor="text1"/>
          <w:sz w:val="20"/>
          <w:szCs w:val="20"/>
        </w:rPr>
        <w:t>a</w:t>
      </w:r>
      <w:r w:rsidRPr="00C70E41">
        <w:rPr>
          <w:rFonts w:ascii="Tahoma" w:hAnsi="Tahoma" w:cs="Tahoma"/>
          <w:bCs/>
          <w:iCs/>
          <w:color w:val="000000" w:themeColor="text1"/>
          <w:sz w:val="20"/>
          <w:szCs w:val="20"/>
        </w:rPr>
        <w:t xml:space="preserve"> </w:t>
      </w:r>
      <w:r w:rsidR="005756CF">
        <w:rPr>
          <w:rFonts w:ascii="Tahoma" w:hAnsi="Tahoma" w:cs="Tahoma"/>
          <w:bCs/>
          <w:iCs/>
          <w:color w:val="000000" w:themeColor="text1"/>
          <w:sz w:val="20"/>
          <w:szCs w:val="20"/>
        </w:rPr>
        <w:t>do</w:t>
      </w:r>
      <w:r w:rsidRPr="00C70E41">
        <w:rPr>
          <w:rFonts w:ascii="Tahoma" w:hAnsi="Tahoma" w:cs="Tahoma"/>
          <w:bCs/>
          <w:iCs/>
          <w:color w:val="000000" w:themeColor="text1"/>
          <w:sz w:val="20"/>
          <w:szCs w:val="20"/>
        </w:rPr>
        <w:t xml:space="preserve"> petk</w:t>
      </w:r>
      <w:r w:rsidR="005756CF">
        <w:rPr>
          <w:rFonts w:ascii="Tahoma" w:hAnsi="Tahoma" w:cs="Tahoma"/>
          <w:bCs/>
          <w:iCs/>
          <w:color w:val="000000" w:themeColor="text1"/>
          <w:sz w:val="20"/>
          <w:szCs w:val="20"/>
        </w:rPr>
        <w:t>a</w:t>
      </w:r>
      <w:r w:rsidRPr="00C70E41">
        <w:rPr>
          <w:rFonts w:ascii="Tahoma" w:hAnsi="Tahoma" w:cs="Tahoma"/>
          <w:bCs/>
          <w:iCs/>
          <w:color w:val="000000" w:themeColor="text1"/>
          <w:sz w:val="20"/>
          <w:szCs w:val="20"/>
        </w:rPr>
        <w:t>, ki veljajo v Republiki Slovenij</w:t>
      </w:r>
      <w:r w:rsidR="00CF715A">
        <w:rPr>
          <w:rFonts w:ascii="Tahoma" w:hAnsi="Tahoma" w:cs="Tahoma"/>
          <w:bCs/>
          <w:iCs/>
          <w:color w:val="000000" w:themeColor="text1"/>
          <w:sz w:val="20"/>
          <w:szCs w:val="20"/>
        </w:rPr>
        <w:t>i</w:t>
      </w:r>
      <w:r w:rsidRPr="00C70E41">
        <w:rPr>
          <w:rFonts w:ascii="Tahoma" w:hAnsi="Tahoma" w:cs="Tahoma"/>
          <w:bCs/>
          <w:iCs/>
          <w:color w:val="000000" w:themeColor="text1"/>
          <w:sz w:val="20"/>
          <w:szCs w:val="20"/>
        </w:rPr>
        <w:t>, na lokaciji</w:t>
      </w:r>
      <w:r w:rsidR="00953A5F">
        <w:rPr>
          <w:rFonts w:ascii="Tahoma" w:hAnsi="Tahoma" w:cs="Tahoma"/>
          <w:bCs/>
          <w:iCs/>
          <w:color w:val="000000" w:themeColor="text1"/>
          <w:sz w:val="20"/>
          <w:szCs w:val="20"/>
        </w:rPr>
        <w:t xml:space="preserve"> Cesta dveh cesarjev 101, Ljubljana.</w:t>
      </w:r>
      <w:r w:rsidRPr="00C70E41">
        <w:rPr>
          <w:rFonts w:ascii="Tahoma" w:hAnsi="Tahoma" w:cs="Tahoma"/>
          <w:bCs/>
          <w:iCs/>
          <w:color w:val="000000" w:themeColor="text1"/>
          <w:sz w:val="20"/>
          <w:szCs w:val="20"/>
        </w:rPr>
        <w:t xml:space="preserve"> </w:t>
      </w:r>
    </w:p>
    <w:p w14:paraId="5F32A60C" w14:textId="77777777" w:rsidR="00D36948" w:rsidRPr="00C70E41" w:rsidRDefault="00D36948" w:rsidP="00C70E41">
      <w:pPr>
        <w:keepNext/>
        <w:keepLines/>
        <w:contextualSpacing/>
        <w:jc w:val="both"/>
        <w:rPr>
          <w:rFonts w:ascii="Tahoma" w:hAnsi="Tahoma" w:cs="Tahoma"/>
          <w:bCs/>
          <w:iCs/>
          <w:color w:val="000000" w:themeColor="text1"/>
          <w:sz w:val="20"/>
          <w:szCs w:val="20"/>
        </w:rPr>
      </w:pPr>
    </w:p>
    <w:p w14:paraId="35190B0D" w14:textId="1E9E52FC" w:rsidR="00D36948" w:rsidRPr="00C70E41" w:rsidRDefault="00D36948" w:rsidP="00C70E41">
      <w:pPr>
        <w:keepNext/>
        <w:keepLines/>
        <w:contextualSpacing/>
        <w:jc w:val="both"/>
        <w:rPr>
          <w:rFonts w:ascii="Tahoma" w:hAnsi="Tahoma" w:cs="Tahoma"/>
          <w:color w:val="000000" w:themeColor="text1"/>
          <w:sz w:val="20"/>
          <w:szCs w:val="20"/>
        </w:rPr>
      </w:pPr>
      <w:r w:rsidRPr="00C70E41">
        <w:rPr>
          <w:rFonts w:ascii="Tahoma" w:hAnsi="Tahoma" w:cs="Tahoma"/>
          <w:color w:val="000000" w:themeColor="text1"/>
          <w:sz w:val="20"/>
          <w:szCs w:val="20"/>
        </w:rPr>
        <w:t>Izredna vzdrževalna dela – nepredvidene prisilne zaustavitve in okvare, ki jih naročnik ne more odpraviti sam – se pričnejo opravljati najkasneje v roku štiriindvajsetih (24)</w:t>
      </w:r>
      <w:r w:rsidRPr="00C70E41">
        <w:rPr>
          <w:rFonts w:ascii="Tahoma" w:hAnsi="Tahoma" w:cs="Tahoma"/>
          <w:b/>
          <w:color w:val="000000" w:themeColor="text1"/>
          <w:sz w:val="20"/>
          <w:szCs w:val="20"/>
        </w:rPr>
        <w:t xml:space="preserve"> </w:t>
      </w:r>
      <w:r w:rsidRPr="00C70E41">
        <w:rPr>
          <w:rFonts w:ascii="Tahoma" w:hAnsi="Tahoma" w:cs="Tahoma"/>
          <w:color w:val="000000" w:themeColor="text1"/>
          <w:sz w:val="20"/>
          <w:szCs w:val="20"/>
        </w:rPr>
        <w:t xml:space="preserve">ur po </w:t>
      </w:r>
      <w:r w:rsidR="0034285A">
        <w:rPr>
          <w:rFonts w:ascii="Tahoma" w:hAnsi="Tahoma" w:cs="Tahoma"/>
          <w:color w:val="000000" w:themeColor="text1"/>
          <w:sz w:val="20"/>
          <w:szCs w:val="20"/>
        </w:rPr>
        <w:t xml:space="preserve">prejetem </w:t>
      </w:r>
      <w:r w:rsidRPr="00C70E41">
        <w:rPr>
          <w:rFonts w:ascii="Tahoma" w:hAnsi="Tahoma" w:cs="Tahoma"/>
          <w:color w:val="000000" w:themeColor="text1"/>
          <w:sz w:val="20"/>
          <w:szCs w:val="20"/>
        </w:rPr>
        <w:t>pisnem  naročilu naročnika</w:t>
      </w:r>
      <w:r w:rsidR="0034285A">
        <w:rPr>
          <w:rFonts w:ascii="Tahoma" w:hAnsi="Tahoma" w:cs="Tahoma"/>
          <w:color w:val="000000" w:themeColor="text1"/>
          <w:sz w:val="20"/>
          <w:szCs w:val="20"/>
        </w:rPr>
        <w:t xml:space="preserve"> posredovanem po elektronski pošti ali telefaksu</w:t>
      </w:r>
      <w:r w:rsidRPr="00C70E41">
        <w:rPr>
          <w:rFonts w:ascii="Tahoma" w:hAnsi="Tahoma" w:cs="Tahoma"/>
          <w:color w:val="000000" w:themeColor="text1"/>
          <w:sz w:val="20"/>
          <w:szCs w:val="20"/>
        </w:rPr>
        <w:t xml:space="preserve"> </w:t>
      </w:r>
      <w:r w:rsidRPr="00C70E41">
        <w:rPr>
          <w:rFonts w:ascii="Tahoma" w:hAnsi="Tahoma" w:cs="Tahoma"/>
          <w:bCs/>
          <w:color w:val="000000" w:themeColor="text1"/>
          <w:sz w:val="20"/>
          <w:szCs w:val="20"/>
        </w:rPr>
        <w:t>(dokončanje</w:t>
      </w:r>
      <w:r w:rsidR="0034285A">
        <w:rPr>
          <w:rFonts w:ascii="Tahoma" w:hAnsi="Tahoma" w:cs="Tahoma"/>
          <w:bCs/>
          <w:color w:val="000000" w:themeColor="text1"/>
          <w:sz w:val="20"/>
          <w:szCs w:val="20"/>
        </w:rPr>
        <w:t xml:space="preserve"> del</w:t>
      </w:r>
      <w:r w:rsidRPr="00C70E41">
        <w:rPr>
          <w:rFonts w:ascii="Tahoma" w:hAnsi="Tahoma" w:cs="Tahoma"/>
          <w:bCs/>
          <w:color w:val="000000" w:themeColor="text1"/>
          <w:sz w:val="20"/>
          <w:szCs w:val="20"/>
        </w:rPr>
        <w:t xml:space="preserve"> je odvisno od dobave </w:t>
      </w:r>
      <w:r w:rsidRPr="00C70E41">
        <w:rPr>
          <w:rFonts w:ascii="Tahoma" w:hAnsi="Tahoma" w:cs="Tahoma"/>
          <w:bCs/>
          <w:sz w:val="20"/>
          <w:szCs w:val="20"/>
        </w:rPr>
        <w:t xml:space="preserve">nadomestnih </w:t>
      </w:r>
      <w:r w:rsidRPr="00C70E41">
        <w:rPr>
          <w:rFonts w:ascii="Tahoma" w:hAnsi="Tahoma" w:cs="Tahoma"/>
          <w:bCs/>
          <w:color w:val="000000" w:themeColor="text1"/>
          <w:sz w:val="20"/>
          <w:szCs w:val="20"/>
        </w:rPr>
        <w:t>delov, vendar ne</w:t>
      </w:r>
      <w:r w:rsidR="0034285A">
        <w:rPr>
          <w:rFonts w:ascii="Tahoma" w:hAnsi="Tahoma" w:cs="Tahoma"/>
          <w:bCs/>
          <w:color w:val="000000" w:themeColor="text1"/>
          <w:sz w:val="20"/>
          <w:szCs w:val="20"/>
        </w:rPr>
        <w:t xml:space="preserve"> sme biti</w:t>
      </w:r>
      <w:r w:rsidRPr="00C70E41">
        <w:rPr>
          <w:rFonts w:ascii="Tahoma" w:hAnsi="Tahoma" w:cs="Tahoma"/>
          <w:bCs/>
          <w:color w:val="000000" w:themeColor="text1"/>
          <w:sz w:val="20"/>
          <w:szCs w:val="20"/>
        </w:rPr>
        <w:t xml:space="preserve"> daljše kot </w:t>
      </w:r>
      <w:r w:rsidR="00F77C32">
        <w:rPr>
          <w:rFonts w:ascii="Tahoma" w:hAnsi="Tahoma" w:cs="Tahoma"/>
          <w:bCs/>
          <w:color w:val="000000" w:themeColor="text1"/>
          <w:sz w:val="20"/>
          <w:szCs w:val="20"/>
        </w:rPr>
        <w:t>4</w:t>
      </w:r>
      <w:r w:rsidRPr="00C70E41">
        <w:rPr>
          <w:rFonts w:ascii="Tahoma" w:hAnsi="Tahoma" w:cs="Tahoma"/>
          <w:bCs/>
          <w:color w:val="000000" w:themeColor="text1"/>
          <w:sz w:val="20"/>
          <w:szCs w:val="20"/>
        </w:rPr>
        <w:t xml:space="preserve"> (</w:t>
      </w:r>
      <w:r w:rsidR="00F77C32">
        <w:rPr>
          <w:rFonts w:ascii="Tahoma" w:hAnsi="Tahoma" w:cs="Tahoma"/>
          <w:bCs/>
          <w:color w:val="000000" w:themeColor="text1"/>
          <w:sz w:val="20"/>
          <w:szCs w:val="20"/>
        </w:rPr>
        <w:t>štiri</w:t>
      </w:r>
      <w:r w:rsidRPr="00C70E41">
        <w:rPr>
          <w:rFonts w:ascii="Tahoma" w:hAnsi="Tahoma" w:cs="Tahoma"/>
          <w:bCs/>
          <w:color w:val="000000" w:themeColor="text1"/>
          <w:sz w:val="20"/>
          <w:szCs w:val="20"/>
        </w:rPr>
        <w:t>) mesece</w:t>
      </w:r>
      <w:r w:rsidR="0034285A">
        <w:rPr>
          <w:rFonts w:ascii="Tahoma" w:hAnsi="Tahoma" w:cs="Tahoma"/>
          <w:bCs/>
          <w:color w:val="000000" w:themeColor="text1"/>
          <w:sz w:val="20"/>
          <w:szCs w:val="20"/>
        </w:rPr>
        <w:t xml:space="preserve"> </w:t>
      </w:r>
      <w:r w:rsidR="00DC0BBE">
        <w:rPr>
          <w:rFonts w:ascii="Tahoma" w:hAnsi="Tahoma" w:cs="Tahoma"/>
          <w:bCs/>
          <w:color w:val="000000" w:themeColor="text1"/>
          <w:sz w:val="20"/>
          <w:szCs w:val="20"/>
        </w:rPr>
        <w:t>šteto od pri</w:t>
      </w:r>
      <w:r w:rsidR="0034285A">
        <w:rPr>
          <w:rFonts w:ascii="Tahoma" w:hAnsi="Tahoma" w:cs="Tahoma"/>
          <w:bCs/>
          <w:color w:val="000000" w:themeColor="text1"/>
          <w:sz w:val="20"/>
          <w:szCs w:val="20"/>
        </w:rPr>
        <w:t>četka</w:t>
      </w:r>
      <w:r w:rsidR="00AB35C3">
        <w:rPr>
          <w:rFonts w:ascii="Tahoma" w:hAnsi="Tahoma" w:cs="Tahoma"/>
          <w:bCs/>
          <w:color w:val="000000" w:themeColor="text1"/>
          <w:sz w:val="20"/>
          <w:szCs w:val="20"/>
        </w:rPr>
        <w:t xml:space="preserve"> izvajanja</w:t>
      </w:r>
      <w:r w:rsidR="0034285A">
        <w:rPr>
          <w:rFonts w:ascii="Tahoma" w:hAnsi="Tahoma" w:cs="Tahoma"/>
          <w:bCs/>
          <w:color w:val="000000" w:themeColor="text1"/>
          <w:sz w:val="20"/>
          <w:szCs w:val="20"/>
        </w:rPr>
        <w:t xml:space="preserve"> del</w:t>
      </w:r>
      <w:r w:rsidRPr="00C70E41">
        <w:rPr>
          <w:rFonts w:ascii="Tahoma" w:hAnsi="Tahoma" w:cs="Tahoma"/>
          <w:bCs/>
          <w:color w:val="000000" w:themeColor="text1"/>
          <w:sz w:val="20"/>
          <w:szCs w:val="20"/>
        </w:rPr>
        <w:t>)</w:t>
      </w:r>
      <w:r w:rsidRPr="00C70E41">
        <w:rPr>
          <w:rFonts w:ascii="Tahoma" w:hAnsi="Tahoma" w:cs="Tahoma"/>
          <w:color w:val="000000" w:themeColor="text1"/>
          <w:sz w:val="20"/>
          <w:szCs w:val="20"/>
        </w:rPr>
        <w:t>.</w:t>
      </w:r>
    </w:p>
    <w:p w14:paraId="1CC9D2C2" w14:textId="77777777" w:rsidR="00D36948" w:rsidRPr="00C70E41" w:rsidRDefault="00D36948" w:rsidP="00C70E41">
      <w:pPr>
        <w:keepNext/>
        <w:keepLines/>
        <w:contextualSpacing/>
        <w:jc w:val="both"/>
        <w:rPr>
          <w:rFonts w:ascii="Tahoma" w:hAnsi="Tahoma" w:cs="Tahoma"/>
          <w:color w:val="000000" w:themeColor="text1"/>
          <w:sz w:val="20"/>
          <w:szCs w:val="20"/>
        </w:rPr>
      </w:pPr>
    </w:p>
    <w:p w14:paraId="05A71893" w14:textId="03AC53E1" w:rsidR="00D36948" w:rsidRPr="00C70E41" w:rsidRDefault="00D36948" w:rsidP="00C70E41">
      <w:pPr>
        <w:keepNext/>
        <w:keepLines/>
        <w:contextualSpacing/>
        <w:jc w:val="both"/>
        <w:rPr>
          <w:rFonts w:ascii="Tahoma" w:hAnsi="Tahoma" w:cs="Tahoma"/>
          <w:bCs/>
          <w:color w:val="000000" w:themeColor="text1"/>
          <w:sz w:val="20"/>
          <w:szCs w:val="20"/>
        </w:rPr>
      </w:pPr>
      <w:r w:rsidRPr="00C70E41">
        <w:rPr>
          <w:rFonts w:ascii="Tahoma" w:hAnsi="Tahoma" w:cs="Tahoma"/>
          <w:bCs/>
          <w:color w:val="000000" w:themeColor="text1"/>
          <w:sz w:val="20"/>
          <w:szCs w:val="20"/>
        </w:rPr>
        <w:t xml:space="preserve">Odzivni čas se šteje od dneva in ure </w:t>
      </w:r>
      <w:r w:rsidR="0034285A">
        <w:rPr>
          <w:rFonts w:ascii="Tahoma" w:hAnsi="Tahoma" w:cs="Tahoma"/>
          <w:bCs/>
          <w:color w:val="000000" w:themeColor="text1"/>
          <w:sz w:val="20"/>
          <w:szCs w:val="20"/>
        </w:rPr>
        <w:t xml:space="preserve">prejema </w:t>
      </w:r>
      <w:r w:rsidRPr="00C70E41">
        <w:rPr>
          <w:rFonts w:ascii="Tahoma" w:hAnsi="Tahoma" w:cs="Tahoma"/>
          <w:color w:val="000000" w:themeColor="text1"/>
          <w:sz w:val="20"/>
          <w:szCs w:val="20"/>
        </w:rPr>
        <w:t xml:space="preserve">pisnega  </w:t>
      </w:r>
      <w:r w:rsidRPr="00C70E41">
        <w:rPr>
          <w:rFonts w:ascii="Tahoma" w:hAnsi="Tahoma" w:cs="Tahoma"/>
          <w:bCs/>
          <w:color w:val="000000" w:themeColor="text1"/>
          <w:sz w:val="20"/>
          <w:szCs w:val="20"/>
        </w:rPr>
        <w:t>naročila</w:t>
      </w:r>
      <w:r w:rsidR="0034285A">
        <w:rPr>
          <w:rFonts w:ascii="Tahoma" w:hAnsi="Tahoma" w:cs="Tahoma"/>
          <w:bCs/>
          <w:color w:val="000000" w:themeColor="text1"/>
          <w:sz w:val="20"/>
          <w:szCs w:val="20"/>
        </w:rPr>
        <w:t xml:space="preserve"> posredovanega po pošti ali telefaksu</w:t>
      </w:r>
      <w:r w:rsidR="00AB35C3">
        <w:rPr>
          <w:rFonts w:ascii="Tahoma" w:hAnsi="Tahoma" w:cs="Tahoma"/>
          <w:bCs/>
          <w:color w:val="000000" w:themeColor="text1"/>
          <w:sz w:val="20"/>
          <w:szCs w:val="20"/>
        </w:rPr>
        <w:t>,</w:t>
      </w:r>
      <w:r w:rsidRPr="00C70E41">
        <w:rPr>
          <w:rFonts w:ascii="Tahoma" w:hAnsi="Tahoma" w:cs="Tahoma"/>
          <w:bCs/>
          <w:color w:val="000000" w:themeColor="text1"/>
          <w:sz w:val="20"/>
          <w:szCs w:val="20"/>
        </w:rPr>
        <w:t xml:space="preserve"> do pričetka izvajanja del.</w:t>
      </w:r>
    </w:p>
    <w:p w14:paraId="76666670" w14:textId="77777777" w:rsidR="00D36948" w:rsidRPr="00C70E41" w:rsidRDefault="00D36948" w:rsidP="00C70E41">
      <w:pPr>
        <w:keepNext/>
        <w:keepLines/>
        <w:contextualSpacing/>
        <w:jc w:val="both"/>
        <w:rPr>
          <w:rFonts w:ascii="Tahoma" w:hAnsi="Tahoma" w:cs="Tahoma"/>
          <w:sz w:val="20"/>
          <w:szCs w:val="20"/>
        </w:rPr>
      </w:pPr>
    </w:p>
    <w:p w14:paraId="5174C8E1" w14:textId="2F887647" w:rsidR="00D36948" w:rsidRPr="00C70E41" w:rsidRDefault="00D36948" w:rsidP="00C70E41">
      <w:pPr>
        <w:keepNext/>
        <w:keepLines/>
        <w:tabs>
          <w:tab w:val="left" w:pos="851"/>
          <w:tab w:val="left" w:pos="1702"/>
        </w:tabs>
        <w:contextualSpacing/>
        <w:jc w:val="both"/>
        <w:rPr>
          <w:rFonts w:ascii="Tahoma" w:hAnsi="Tahoma" w:cs="Tahoma"/>
          <w:sz w:val="20"/>
          <w:szCs w:val="20"/>
        </w:rPr>
      </w:pPr>
      <w:r w:rsidRPr="00C70E41">
        <w:rPr>
          <w:rFonts w:ascii="Tahoma" w:hAnsi="Tahoma" w:cs="Tahoma"/>
          <w:sz w:val="20"/>
          <w:szCs w:val="20"/>
        </w:rPr>
        <w:t xml:space="preserve">Izvajalec se mora na </w:t>
      </w:r>
      <w:r w:rsidR="0034285A">
        <w:rPr>
          <w:rFonts w:ascii="Tahoma" w:hAnsi="Tahoma" w:cs="Tahoma"/>
          <w:sz w:val="20"/>
          <w:szCs w:val="20"/>
        </w:rPr>
        <w:t xml:space="preserve">prejeti </w:t>
      </w:r>
      <w:r w:rsidRPr="00C70E41">
        <w:rPr>
          <w:rFonts w:ascii="Tahoma" w:hAnsi="Tahoma" w:cs="Tahoma"/>
          <w:sz w:val="20"/>
          <w:szCs w:val="20"/>
        </w:rPr>
        <w:t>pisni (</w:t>
      </w:r>
      <w:r w:rsidR="0034285A">
        <w:rPr>
          <w:rFonts w:ascii="Tahoma" w:hAnsi="Tahoma" w:cs="Tahoma"/>
          <w:sz w:val="20"/>
          <w:szCs w:val="20"/>
        </w:rPr>
        <w:t xml:space="preserve">posredovan po </w:t>
      </w:r>
      <w:r w:rsidR="0035434A">
        <w:rPr>
          <w:rFonts w:ascii="Tahoma" w:hAnsi="Tahoma" w:cs="Tahoma"/>
          <w:sz w:val="20"/>
          <w:szCs w:val="20"/>
        </w:rPr>
        <w:t>elektronski</w:t>
      </w:r>
      <w:r w:rsidR="0034285A">
        <w:rPr>
          <w:rFonts w:ascii="Tahoma" w:hAnsi="Tahoma" w:cs="Tahoma"/>
          <w:sz w:val="20"/>
          <w:szCs w:val="20"/>
        </w:rPr>
        <w:t xml:space="preserve"> pošti</w:t>
      </w:r>
      <w:r w:rsidR="0035434A">
        <w:rPr>
          <w:rFonts w:ascii="Tahoma" w:hAnsi="Tahoma" w:cs="Tahoma"/>
          <w:sz w:val="20"/>
          <w:szCs w:val="20"/>
        </w:rPr>
        <w:t>, telefaksu ali po pošti)</w:t>
      </w:r>
      <w:r w:rsidR="0034285A">
        <w:rPr>
          <w:rFonts w:ascii="Tahoma" w:hAnsi="Tahoma" w:cs="Tahoma"/>
          <w:sz w:val="20"/>
          <w:szCs w:val="20"/>
        </w:rPr>
        <w:t xml:space="preserve"> </w:t>
      </w:r>
      <w:r w:rsidRPr="00C70E41">
        <w:rPr>
          <w:rFonts w:ascii="Tahoma" w:hAnsi="Tahoma" w:cs="Tahoma"/>
          <w:sz w:val="20"/>
          <w:szCs w:val="20"/>
        </w:rPr>
        <w:t xml:space="preserve">odzvati in pristopiti k izvajanju del s primernim številom delavcev ter potrebno opremo in materialom, v zgoraj navedenih rokih. </w:t>
      </w:r>
    </w:p>
    <w:p w14:paraId="084B32B0" w14:textId="77777777" w:rsidR="00D36948" w:rsidRPr="00C70E41" w:rsidRDefault="00D36948" w:rsidP="00C70E41">
      <w:pPr>
        <w:keepNext/>
        <w:keepLines/>
        <w:contextualSpacing/>
        <w:jc w:val="both"/>
        <w:rPr>
          <w:rFonts w:ascii="Tahoma" w:hAnsi="Tahoma" w:cs="Tahoma"/>
          <w:sz w:val="20"/>
          <w:szCs w:val="20"/>
        </w:rPr>
      </w:pPr>
    </w:p>
    <w:p w14:paraId="47E44056" w14:textId="77777777" w:rsidR="00D36948" w:rsidRPr="00C70E41" w:rsidRDefault="00D36948" w:rsidP="00C70E41">
      <w:pPr>
        <w:keepNext/>
        <w:keepLines/>
        <w:tabs>
          <w:tab w:val="left" w:pos="851"/>
          <w:tab w:val="left" w:pos="1702"/>
        </w:tabs>
        <w:contextualSpacing/>
        <w:jc w:val="both"/>
        <w:rPr>
          <w:rFonts w:ascii="Tahoma" w:hAnsi="Tahoma" w:cs="Tahoma"/>
          <w:sz w:val="20"/>
          <w:szCs w:val="20"/>
        </w:rPr>
      </w:pPr>
      <w:r w:rsidRPr="00C70E41">
        <w:rPr>
          <w:rFonts w:ascii="Tahoma" w:hAnsi="Tahoma" w:cs="Tahoma"/>
          <w:sz w:val="20"/>
          <w:szCs w:val="20"/>
        </w:rPr>
        <w:t>Če se pri pregledu izvedenih del ne ugotovijo pomanjkljivosti, se s podpisom servisnega poročila ugotovi uspešna primopredaja del, drugače pa se ugotovljene pomanjkljivosti vpišejo v servisno poročilo in sporazumno določi rok za njihovo odpravo na stroške izvajalca del. Servisno poročilo podpišeta predstavnika strank okvirnega sporazuma po odpravi vseh ugotovljenih pomanjkljivosti.</w:t>
      </w:r>
    </w:p>
    <w:p w14:paraId="1A84F823" w14:textId="77777777" w:rsidR="00D36948" w:rsidRPr="00C70E41" w:rsidRDefault="00D36948" w:rsidP="00C70E41">
      <w:pPr>
        <w:keepNext/>
        <w:keepLines/>
        <w:contextualSpacing/>
        <w:jc w:val="both"/>
        <w:rPr>
          <w:rFonts w:ascii="Tahoma" w:hAnsi="Tahoma" w:cs="Tahoma"/>
          <w:sz w:val="20"/>
          <w:szCs w:val="20"/>
        </w:rPr>
      </w:pPr>
    </w:p>
    <w:p w14:paraId="7A3028D5" w14:textId="0E1392D6"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Rok izvedbe del oziroma odzivni čas se lahko podaljša le v primeru izrednih dogodkov, ki vplivajo na izvedbo del in ki jih ni bilo mogoče predvideti ob določitvi obsega del oziroma jih ni povzročil izvajalec. Podaljšanje roka je možno le s predhodnim pisnim soglasjem naročnika. Nov rok izvedbe del stranki okvirnega sporazuma dogovorita sporazumno</w:t>
      </w:r>
      <w:r w:rsidR="00044ABA">
        <w:rPr>
          <w:rFonts w:ascii="Tahoma" w:hAnsi="Tahoma" w:cs="Tahoma"/>
          <w:sz w:val="20"/>
          <w:szCs w:val="20"/>
        </w:rPr>
        <w:t xml:space="preserve"> in potrdita v </w:t>
      </w:r>
      <w:r w:rsidRPr="00C70E41">
        <w:rPr>
          <w:rFonts w:ascii="Tahoma" w:hAnsi="Tahoma" w:cs="Tahoma"/>
          <w:sz w:val="20"/>
          <w:szCs w:val="20"/>
        </w:rPr>
        <w:t xml:space="preserve"> zapisnik</w:t>
      </w:r>
      <w:r w:rsidR="00044ABA">
        <w:rPr>
          <w:rFonts w:ascii="Tahoma" w:hAnsi="Tahoma" w:cs="Tahoma"/>
          <w:sz w:val="20"/>
          <w:szCs w:val="20"/>
        </w:rPr>
        <w:t>u</w:t>
      </w:r>
      <w:r w:rsidRPr="00C70E41">
        <w:rPr>
          <w:rFonts w:ascii="Tahoma" w:hAnsi="Tahoma" w:cs="Tahoma"/>
          <w:sz w:val="20"/>
          <w:szCs w:val="20"/>
        </w:rPr>
        <w:t xml:space="preserve">. </w:t>
      </w:r>
    </w:p>
    <w:p w14:paraId="249B7695" w14:textId="77777777" w:rsidR="00D36948" w:rsidRPr="00C70E41" w:rsidRDefault="00D36948" w:rsidP="00C70E41">
      <w:pPr>
        <w:keepNext/>
        <w:keepLines/>
        <w:contextualSpacing/>
        <w:jc w:val="both"/>
        <w:rPr>
          <w:rFonts w:ascii="Tahoma" w:hAnsi="Tahoma" w:cs="Tahoma"/>
          <w:sz w:val="20"/>
          <w:szCs w:val="20"/>
        </w:rPr>
      </w:pPr>
    </w:p>
    <w:p w14:paraId="7B20E7B3" w14:textId="3FD76DC6" w:rsidR="00D36948" w:rsidRDefault="00D36948" w:rsidP="00C70E41">
      <w:pPr>
        <w:keepNext/>
        <w:keepLines/>
        <w:contextualSpacing/>
        <w:jc w:val="both"/>
        <w:rPr>
          <w:rFonts w:ascii="Tahoma" w:hAnsi="Tahoma" w:cs="Tahoma"/>
          <w:sz w:val="20"/>
          <w:szCs w:val="20"/>
        </w:rPr>
      </w:pPr>
      <w:r w:rsidRPr="00C70E41">
        <w:rPr>
          <w:rFonts w:ascii="Tahoma" w:hAnsi="Tahoma" w:cs="Tahoma"/>
          <w:sz w:val="20"/>
          <w:szCs w:val="20"/>
        </w:rPr>
        <w:t>V primeru prekoračitve roka izvedbe del oziroma dobav je vse stroške, ki bi nastali zaradi zamude, dolžna nositi tista stranka okvirnega sporazuma, ki je povzročila zamudo.</w:t>
      </w:r>
    </w:p>
    <w:p w14:paraId="0C291A20" w14:textId="38CACC27" w:rsidR="006F03B8" w:rsidRDefault="006F03B8" w:rsidP="00C70E41">
      <w:pPr>
        <w:keepNext/>
        <w:keepLines/>
        <w:contextualSpacing/>
        <w:jc w:val="both"/>
        <w:rPr>
          <w:rFonts w:ascii="Tahoma" w:hAnsi="Tahoma" w:cs="Tahoma"/>
          <w:sz w:val="20"/>
          <w:szCs w:val="20"/>
        </w:rPr>
      </w:pPr>
    </w:p>
    <w:p w14:paraId="5B56753C" w14:textId="77777777" w:rsidR="006F03B8" w:rsidRPr="004C3CAF" w:rsidRDefault="006F03B8" w:rsidP="004C3CAF">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4C3CAF">
        <w:rPr>
          <w:rFonts w:ascii="Tahoma" w:hAnsi="Tahoma" w:cs="Tahoma"/>
          <w:b/>
          <w:sz w:val="20"/>
          <w:szCs w:val="20"/>
        </w:rPr>
        <w:t>KAKOVOST, GARANCIJA IN REKLAMACIJE</w:t>
      </w:r>
    </w:p>
    <w:p w14:paraId="1EDC6F1E" w14:textId="77777777" w:rsidR="006F03B8" w:rsidRDefault="006F03B8" w:rsidP="006F03B8">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szCs w:val="20"/>
        </w:rPr>
      </w:pPr>
    </w:p>
    <w:p w14:paraId="099F9018" w14:textId="77777777" w:rsidR="006F03B8" w:rsidRPr="00C97B60" w:rsidRDefault="006F03B8" w:rsidP="004C3CAF">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97B60">
        <w:rPr>
          <w:rFonts w:ascii="Tahoma" w:hAnsi="Tahoma" w:cs="Tahoma"/>
          <w:sz w:val="20"/>
          <w:szCs w:val="20"/>
        </w:rPr>
        <w:t>člen</w:t>
      </w:r>
    </w:p>
    <w:p w14:paraId="4967930E" w14:textId="77777777" w:rsidR="006F03B8" w:rsidRDefault="006F03B8" w:rsidP="006F03B8">
      <w:pPr>
        <w:keepNext/>
        <w:keepLines/>
        <w:tabs>
          <w:tab w:val="left" w:pos="1134"/>
          <w:tab w:val="left" w:pos="4253"/>
          <w:tab w:val="left" w:pos="5103"/>
          <w:tab w:val="left" w:pos="6946"/>
          <w:tab w:val="left" w:pos="7797"/>
        </w:tabs>
        <w:spacing w:after="0" w:line="240" w:lineRule="auto"/>
        <w:jc w:val="both"/>
        <w:rPr>
          <w:rFonts w:ascii="Tahoma" w:eastAsia="Times New Roman" w:hAnsi="Tahoma" w:cs="Tahoma"/>
          <w:szCs w:val="20"/>
        </w:rPr>
      </w:pPr>
    </w:p>
    <w:p w14:paraId="25814B9E" w14:textId="25D6375C" w:rsidR="006F03B8" w:rsidRPr="00752E4F" w:rsidRDefault="006F03B8" w:rsidP="006F03B8">
      <w:pPr>
        <w:keepNext/>
        <w:keepLines/>
        <w:spacing w:after="0" w:line="240" w:lineRule="auto"/>
        <w:jc w:val="both"/>
        <w:rPr>
          <w:rFonts w:ascii="Tahoma" w:eastAsia="Times New Roman" w:hAnsi="Tahoma" w:cs="Tahoma"/>
          <w:kern w:val="16"/>
          <w:lang w:eastAsia="sl-SI"/>
        </w:rPr>
      </w:pPr>
      <w:r>
        <w:rPr>
          <w:rFonts w:ascii="Tahoma" w:eastAsia="Times New Roman" w:hAnsi="Tahoma" w:cs="Tahoma"/>
          <w:kern w:val="16"/>
          <w:lang w:eastAsia="sl-SI"/>
        </w:rPr>
        <w:t>Izvajalec</w:t>
      </w:r>
      <w:r w:rsidRPr="00752E4F">
        <w:rPr>
          <w:rFonts w:ascii="Tahoma" w:eastAsia="Times New Roman" w:hAnsi="Tahoma" w:cs="Tahoma"/>
          <w:kern w:val="16"/>
          <w:lang w:eastAsia="sl-SI"/>
        </w:rPr>
        <w:t xml:space="preserve"> se zavezuje, da </w:t>
      </w:r>
      <w:r>
        <w:rPr>
          <w:rFonts w:ascii="Tahoma" w:eastAsia="Times New Roman" w:hAnsi="Tahoma" w:cs="Tahoma"/>
          <w:kern w:val="16"/>
          <w:lang w:eastAsia="sl-SI"/>
        </w:rPr>
        <w:t xml:space="preserve">je kakovost dobavljenega </w:t>
      </w:r>
      <w:r w:rsidRPr="00752E4F">
        <w:rPr>
          <w:rFonts w:ascii="Tahoma" w:eastAsia="Times New Roman" w:hAnsi="Tahoma" w:cs="Tahoma"/>
          <w:kern w:val="16"/>
          <w:lang w:eastAsia="sl-SI"/>
        </w:rPr>
        <w:t>blag</w:t>
      </w:r>
      <w:r>
        <w:rPr>
          <w:rFonts w:ascii="Tahoma" w:eastAsia="Times New Roman" w:hAnsi="Tahoma" w:cs="Tahoma"/>
          <w:kern w:val="16"/>
          <w:lang w:eastAsia="sl-SI"/>
        </w:rPr>
        <w:t>a</w:t>
      </w:r>
      <w:r w:rsidRPr="00752E4F">
        <w:rPr>
          <w:rFonts w:ascii="Tahoma" w:eastAsia="Times New Roman" w:hAnsi="Tahoma" w:cs="Tahoma"/>
          <w:kern w:val="16"/>
          <w:lang w:eastAsia="sl-SI"/>
        </w:rPr>
        <w:t xml:space="preserve"> v skladu z veljavno zakonodajo, predpisi, standardi, </w:t>
      </w:r>
      <w:r w:rsidRPr="006506BC">
        <w:rPr>
          <w:rFonts w:ascii="Tahoma" w:eastAsia="Times New Roman" w:hAnsi="Tahoma" w:cs="Tahoma"/>
        </w:rPr>
        <w:t>tehnično specifikacijo naročnika</w:t>
      </w:r>
      <w:r w:rsidR="0018618C">
        <w:rPr>
          <w:rFonts w:ascii="Tahoma" w:eastAsia="Times New Roman" w:hAnsi="Tahoma" w:cs="Tahoma"/>
          <w:kern w:val="16"/>
          <w:lang w:eastAsia="sl-SI"/>
        </w:rPr>
        <w:t xml:space="preserve"> </w:t>
      </w:r>
      <w:r w:rsidRPr="00752E4F">
        <w:rPr>
          <w:rFonts w:ascii="Tahoma" w:eastAsia="Times New Roman" w:hAnsi="Tahoma" w:cs="Tahoma"/>
          <w:kern w:val="16"/>
          <w:lang w:eastAsia="sl-SI"/>
        </w:rPr>
        <w:t>in da bo upošteval vse pogoje, ki jih bo opredelil naročnik v naročilu oziroma tehnični specifikaciji</w:t>
      </w:r>
      <w:r>
        <w:rPr>
          <w:rFonts w:ascii="Tahoma" w:eastAsia="Times New Roman" w:hAnsi="Tahoma" w:cs="Tahoma"/>
          <w:kern w:val="16"/>
          <w:lang w:eastAsia="sl-SI"/>
        </w:rPr>
        <w:t xml:space="preserve"> oziroma</w:t>
      </w:r>
      <w:r w:rsidRPr="00752E4F">
        <w:rPr>
          <w:rFonts w:ascii="Tahoma" w:eastAsia="Times New Roman" w:hAnsi="Tahoma" w:cs="Tahoma"/>
          <w:kern w:val="16"/>
          <w:lang w:eastAsia="sl-SI"/>
        </w:rPr>
        <w:t xml:space="preserve"> ko ga bo k temu pozval naročnik.</w:t>
      </w:r>
    </w:p>
    <w:p w14:paraId="645C4EA6" w14:textId="3DFC5EAC" w:rsidR="006F03B8" w:rsidRPr="006506BC" w:rsidRDefault="006F03B8" w:rsidP="006F03B8">
      <w:pPr>
        <w:keepNext/>
        <w:keepLines/>
        <w:tabs>
          <w:tab w:val="left" w:pos="1418"/>
          <w:tab w:val="left" w:pos="1702"/>
        </w:tabs>
        <w:spacing w:after="0" w:line="240" w:lineRule="auto"/>
        <w:jc w:val="both"/>
        <w:rPr>
          <w:rFonts w:ascii="Tahoma" w:eastAsia="Times New Roman" w:hAnsi="Tahoma" w:cs="Tahoma"/>
        </w:rPr>
      </w:pPr>
    </w:p>
    <w:p w14:paraId="44422473" w14:textId="6BABD81C" w:rsidR="006F03B8" w:rsidRPr="006506BC" w:rsidRDefault="006F03B8" w:rsidP="006F03B8">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V primeru</w:t>
      </w:r>
      <w:r>
        <w:rPr>
          <w:rFonts w:ascii="Tahoma" w:eastAsia="Times New Roman" w:hAnsi="Tahoma" w:cs="Tahoma"/>
        </w:rPr>
        <w:t xml:space="preserve"> neprimernosti in/ali </w:t>
      </w:r>
      <w:r w:rsidRPr="006506BC">
        <w:rPr>
          <w:rFonts w:ascii="Tahoma" w:eastAsia="Times New Roman" w:hAnsi="Tahoma" w:cs="Tahoma"/>
        </w:rPr>
        <w:t xml:space="preserve">neskladnosti dobavljenega blaga s tehnično specifikacijo naročnika in/ali veljavno zakonodajo, ki se nanaša na predmet okvirnega sporazuma, lahko naročnik odstopi od okvirnega sporazuma in unovči finančno zavarovanje za zavarovanje dobre izvedbe obveznosti </w:t>
      </w:r>
      <w:r>
        <w:rPr>
          <w:rFonts w:ascii="Tahoma" w:eastAsia="Times New Roman" w:hAnsi="Tahoma" w:cs="Tahoma"/>
        </w:rPr>
        <w:t>iz</w:t>
      </w:r>
      <w:r w:rsidRPr="006506BC">
        <w:rPr>
          <w:rFonts w:ascii="Tahoma" w:eastAsia="Times New Roman" w:hAnsi="Tahoma" w:cs="Tahoma"/>
        </w:rPr>
        <w:t xml:space="preserve"> okvirne</w:t>
      </w:r>
      <w:r>
        <w:rPr>
          <w:rFonts w:ascii="Tahoma" w:eastAsia="Times New Roman" w:hAnsi="Tahoma" w:cs="Tahoma"/>
        </w:rPr>
        <w:t>ga</w:t>
      </w:r>
      <w:r w:rsidRPr="006506BC">
        <w:rPr>
          <w:rFonts w:ascii="Tahoma" w:eastAsia="Times New Roman" w:hAnsi="Tahoma" w:cs="Tahoma"/>
        </w:rPr>
        <w:t xml:space="preserve"> sporazum</w:t>
      </w:r>
      <w:r>
        <w:rPr>
          <w:rFonts w:ascii="Tahoma" w:eastAsia="Times New Roman" w:hAnsi="Tahoma" w:cs="Tahoma"/>
        </w:rPr>
        <w:t>a</w:t>
      </w:r>
      <w:r w:rsidRPr="006506BC">
        <w:rPr>
          <w:rFonts w:ascii="Tahoma" w:eastAsia="Times New Roman" w:hAnsi="Tahoma" w:cs="Tahoma"/>
        </w:rPr>
        <w:t xml:space="preserve">, brez kakršnekoli obveznosti do </w:t>
      </w:r>
      <w:r>
        <w:rPr>
          <w:rFonts w:ascii="Tahoma" w:eastAsia="Times New Roman" w:hAnsi="Tahoma" w:cs="Tahoma"/>
        </w:rPr>
        <w:t>izvajalc</w:t>
      </w:r>
      <w:r w:rsidRPr="006506BC">
        <w:rPr>
          <w:rFonts w:ascii="Tahoma" w:eastAsia="Times New Roman" w:hAnsi="Tahoma" w:cs="Tahoma"/>
        </w:rPr>
        <w:t xml:space="preserve">a, </w:t>
      </w:r>
      <w:r>
        <w:rPr>
          <w:rFonts w:ascii="Tahoma" w:eastAsia="Times New Roman" w:hAnsi="Tahoma" w:cs="Tahoma"/>
        </w:rPr>
        <w:t>izvajalec</w:t>
      </w:r>
      <w:r w:rsidRPr="006506BC">
        <w:rPr>
          <w:rFonts w:ascii="Tahoma" w:eastAsia="Times New Roman" w:hAnsi="Tahoma" w:cs="Tahoma"/>
        </w:rPr>
        <w:t xml:space="preserve"> pa krije tudi razliko v ceni do naslednje najugodnejše ponudbe, za kar mu iz</w:t>
      </w:r>
      <w:r>
        <w:rPr>
          <w:rFonts w:ascii="Tahoma" w:eastAsia="Times New Roman" w:hAnsi="Tahoma" w:cs="Tahoma"/>
        </w:rPr>
        <w:t>stavi</w:t>
      </w:r>
      <w:r w:rsidRPr="006506BC">
        <w:rPr>
          <w:rFonts w:ascii="Tahoma" w:eastAsia="Times New Roman" w:hAnsi="Tahoma" w:cs="Tahoma"/>
        </w:rPr>
        <w:t xml:space="preserve"> naročnik račun.</w:t>
      </w:r>
    </w:p>
    <w:p w14:paraId="34C3A34C" w14:textId="77777777" w:rsidR="006F03B8" w:rsidRPr="006506BC" w:rsidRDefault="006F03B8" w:rsidP="00C97B60">
      <w:pPr>
        <w:keepNext/>
        <w:keepLines/>
        <w:numPr>
          <w:ilvl w:val="1"/>
          <w:numId w:val="36"/>
        </w:numPr>
        <w:tabs>
          <w:tab w:val="clear" w:pos="1440"/>
        </w:tabs>
        <w:spacing w:after="0" w:line="240" w:lineRule="auto"/>
        <w:ind w:left="426" w:hanging="426"/>
        <w:contextualSpacing/>
        <w:jc w:val="center"/>
        <w:rPr>
          <w:rFonts w:ascii="Tahoma" w:eastAsia="Times New Roman" w:hAnsi="Tahoma" w:cs="Tahoma"/>
          <w:color w:val="000000"/>
          <w:lang w:eastAsia="sl-SI"/>
        </w:rPr>
      </w:pPr>
      <w:r w:rsidRPr="006506BC">
        <w:rPr>
          <w:rFonts w:ascii="Tahoma" w:eastAsia="Times New Roman" w:hAnsi="Tahoma" w:cs="Tahoma"/>
          <w:color w:val="000000"/>
          <w:lang w:eastAsia="sl-SI"/>
        </w:rPr>
        <w:lastRenderedPageBreak/>
        <w:t xml:space="preserve"> člen</w:t>
      </w:r>
    </w:p>
    <w:p w14:paraId="505C5B46" w14:textId="77777777" w:rsidR="006F03B8" w:rsidRPr="006506BC" w:rsidRDefault="006F03B8" w:rsidP="006F03B8">
      <w:pPr>
        <w:keepNext/>
        <w:keepLines/>
        <w:tabs>
          <w:tab w:val="left" w:pos="1418"/>
          <w:tab w:val="left" w:pos="1702"/>
        </w:tabs>
        <w:spacing w:after="0" w:line="240" w:lineRule="auto"/>
        <w:jc w:val="both"/>
        <w:rPr>
          <w:rFonts w:ascii="Tahoma" w:eastAsia="Times New Roman" w:hAnsi="Tahoma" w:cs="Tahoma"/>
        </w:rPr>
      </w:pPr>
    </w:p>
    <w:p w14:paraId="574D5B5C" w14:textId="167E9720" w:rsidR="006F03B8" w:rsidRPr="00C70E41" w:rsidRDefault="006F03B8" w:rsidP="006F03B8">
      <w:pPr>
        <w:keepNext/>
        <w:keepLines/>
        <w:tabs>
          <w:tab w:val="left" w:pos="1702"/>
        </w:tabs>
        <w:contextualSpacing/>
        <w:jc w:val="both"/>
        <w:rPr>
          <w:rFonts w:ascii="Tahoma" w:hAnsi="Tahoma" w:cs="Tahoma"/>
          <w:bCs/>
          <w:sz w:val="20"/>
          <w:szCs w:val="20"/>
        </w:rPr>
      </w:pPr>
      <w:r w:rsidRPr="00C70E41">
        <w:rPr>
          <w:rFonts w:ascii="Tahoma" w:hAnsi="Tahoma" w:cs="Tahoma"/>
          <w:bCs/>
          <w:sz w:val="20"/>
          <w:szCs w:val="20"/>
        </w:rPr>
        <w:t xml:space="preserve">Garancijska doba na </w:t>
      </w:r>
      <w:r>
        <w:rPr>
          <w:rFonts w:ascii="Tahoma" w:hAnsi="Tahoma" w:cs="Tahoma"/>
          <w:bCs/>
          <w:sz w:val="20"/>
          <w:szCs w:val="20"/>
        </w:rPr>
        <w:t>dobavljeno oz. vgrajeno blago znaša</w:t>
      </w:r>
      <w:r w:rsidRPr="00C70E41">
        <w:rPr>
          <w:rFonts w:ascii="Tahoma" w:hAnsi="Tahoma" w:cs="Tahoma"/>
          <w:bCs/>
          <w:sz w:val="20"/>
          <w:szCs w:val="20"/>
        </w:rPr>
        <w:t xml:space="preserve"> najmanj dvanajst (12) mesecev</w:t>
      </w:r>
      <w:r>
        <w:rPr>
          <w:rFonts w:ascii="Tahoma" w:hAnsi="Tahoma" w:cs="Tahoma"/>
          <w:bCs/>
          <w:sz w:val="20"/>
          <w:szCs w:val="20"/>
        </w:rPr>
        <w:t xml:space="preserve"> in prične teči od dneva prevzema blaga oz</w:t>
      </w:r>
      <w:r w:rsidR="0018618C">
        <w:rPr>
          <w:rFonts w:ascii="Tahoma" w:hAnsi="Tahoma" w:cs="Tahoma"/>
          <w:bCs/>
          <w:sz w:val="20"/>
          <w:szCs w:val="20"/>
        </w:rPr>
        <w:t>.</w:t>
      </w:r>
      <w:r>
        <w:rPr>
          <w:rFonts w:ascii="Tahoma" w:hAnsi="Tahoma" w:cs="Tahoma"/>
          <w:bCs/>
          <w:sz w:val="20"/>
          <w:szCs w:val="20"/>
        </w:rPr>
        <w:t xml:space="preserve"> podpisane dobavnice</w:t>
      </w:r>
      <w:r w:rsidRPr="00C70E41">
        <w:rPr>
          <w:rFonts w:ascii="Tahoma" w:hAnsi="Tahoma" w:cs="Tahoma"/>
          <w:bCs/>
          <w:sz w:val="20"/>
          <w:szCs w:val="20"/>
        </w:rPr>
        <w:t>.</w:t>
      </w:r>
    </w:p>
    <w:p w14:paraId="4DB6AEBD" w14:textId="77777777" w:rsidR="006F03B8" w:rsidRPr="00C70E41" w:rsidRDefault="006F03B8" w:rsidP="006F03B8">
      <w:pPr>
        <w:keepNext/>
        <w:keepLines/>
        <w:tabs>
          <w:tab w:val="left" w:pos="1702"/>
        </w:tabs>
        <w:contextualSpacing/>
        <w:jc w:val="both"/>
        <w:rPr>
          <w:rFonts w:ascii="Tahoma" w:hAnsi="Tahoma" w:cs="Tahoma"/>
          <w:bCs/>
          <w:sz w:val="20"/>
          <w:szCs w:val="20"/>
        </w:rPr>
      </w:pPr>
    </w:p>
    <w:p w14:paraId="220CBED5" w14:textId="2512CD1C" w:rsidR="006F03B8" w:rsidRDefault="006F03B8" w:rsidP="006F03B8">
      <w:pPr>
        <w:keepNext/>
        <w:keepLines/>
        <w:tabs>
          <w:tab w:val="left" w:pos="1702"/>
        </w:tabs>
        <w:contextualSpacing/>
        <w:jc w:val="both"/>
        <w:rPr>
          <w:rFonts w:ascii="Tahoma" w:hAnsi="Tahoma" w:cs="Tahoma"/>
          <w:bCs/>
          <w:sz w:val="20"/>
          <w:szCs w:val="20"/>
        </w:rPr>
      </w:pPr>
      <w:r w:rsidRPr="00C70E41">
        <w:rPr>
          <w:rFonts w:ascii="Tahoma" w:hAnsi="Tahoma" w:cs="Tahoma"/>
          <w:bCs/>
          <w:sz w:val="20"/>
          <w:szCs w:val="20"/>
        </w:rPr>
        <w:t xml:space="preserve">Garancijska doba na izvedena dela </w:t>
      </w:r>
      <w:r>
        <w:rPr>
          <w:rFonts w:ascii="Tahoma" w:hAnsi="Tahoma" w:cs="Tahoma"/>
          <w:bCs/>
          <w:sz w:val="20"/>
          <w:szCs w:val="20"/>
        </w:rPr>
        <w:t>znaša</w:t>
      </w:r>
      <w:r w:rsidRPr="00C70E41">
        <w:rPr>
          <w:rFonts w:ascii="Tahoma" w:hAnsi="Tahoma" w:cs="Tahoma"/>
          <w:bCs/>
          <w:sz w:val="20"/>
          <w:szCs w:val="20"/>
        </w:rPr>
        <w:t xml:space="preserve"> najmanj dvanajst (12) mesecev</w:t>
      </w:r>
      <w:r>
        <w:rPr>
          <w:rFonts w:ascii="Tahoma" w:hAnsi="Tahoma" w:cs="Tahoma"/>
          <w:bCs/>
          <w:sz w:val="20"/>
          <w:szCs w:val="20"/>
        </w:rPr>
        <w:t xml:space="preserve"> in prične teči od datuma opravljene storitve oz. podpisa servisnega poročila</w:t>
      </w:r>
      <w:r w:rsidRPr="00C70E41">
        <w:rPr>
          <w:rFonts w:ascii="Tahoma" w:hAnsi="Tahoma" w:cs="Tahoma"/>
          <w:bCs/>
          <w:sz w:val="20"/>
          <w:szCs w:val="20"/>
        </w:rPr>
        <w:t>.</w:t>
      </w:r>
    </w:p>
    <w:p w14:paraId="14C6E6E8" w14:textId="45278AA7" w:rsidR="006F03B8" w:rsidRPr="00605C88" w:rsidRDefault="006F03B8" w:rsidP="006F03B8">
      <w:pPr>
        <w:keepNext/>
        <w:keepLines/>
        <w:spacing w:after="0" w:line="240" w:lineRule="auto"/>
        <w:jc w:val="both"/>
        <w:rPr>
          <w:rFonts w:ascii="Tahoma" w:eastAsia="Times New Roman" w:hAnsi="Tahoma" w:cs="Tahoma"/>
          <w:sz w:val="20"/>
          <w:lang w:eastAsia="sl-SI"/>
        </w:rPr>
      </w:pPr>
    </w:p>
    <w:p w14:paraId="2D9515B8" w14:textId="77777777" w:rsidR="006F03B8" w:rsidRPr="00605C88" w:rsidRDefault="006F03B8" w:rsidP="006F03B8">
      <w:pPr>
        <w:keepNext/>
        <w:keepLines/>
        <w:spacing w:after="0" w:line="240" w:lineRule="auto"/>
        <w:jc w:val="both"/>
        <w:rPr>
          <w:rFonts w:ascii="Tahoma" w:eastAsia="Times New Roman" w:hAnsi="Tahoma" w:cs="Tahoma"/>
          <w:sz w:val="20"/>
          <w:lang w:eastAsia="sl-SI"/>
        </w:rPr>
      </w:pPr>
      <w:r w:rsidRPr="00605C88">
        <w:rPr>
          <w:rFonts w:ascii="Tahoma" w:eastAsia="Times New Roman" w:hAnsi="Tahoma" w:cs="Tahoma"/>
          <w:sz w:val="20"/>
          <w:lang w:eastAsia="sl-SI"/>
        </w:rPr>
        <w:t>Če se v garancijski dobi pojavijo pomanjkljivosti zaradi kakovosti blaga, jih mora izvajalec odpraviti na svoje stroške najkasneje v roku štirinajst (14) delovnih dni od dneva, ko ga naročnik pisno obvesti o nastali napaki. Izvajalec bo moral brezplačno zamenjati vso blago, za katero bo ugotovljeno, da je pomanjkljivo zaradi napake proizvajalca.</w:t>
      </w:r>
    </w:p>
    <w:p w14:paraId="4B6F109B" w14:textId="77777777" w:rsidR="006F03B8" w:rsidRPr="006506BC" w:rsidRDefault="006F03B8" w:rsidP="006F03B8">
      <w:pPr>
        <w:keepNext/>
        <w:keepLines/>
        <w:tabs>
          <w:tab w:val="left" w:pos="1418"/>
          <w:tab w:val="left" w:pos="1702"/>
        </w:tabs>
        <w:spacing w:after="0" w:line="240" w:lineRule="auto"/>
        <w:jc w:val="both"/>
        <w:rPr>
          <w:rFonts w:ascii="Tahoma" w:eastAsia="Times New Roman" w:hAnsi="Tahoma" w:cs="Tahoma"/>
        </w:rPr>
      </w:pPr>
    </w:p>
    <w:p w14:paraId="7EDCDF33" w14:textId="77777777" w:rsidR="006F03B8" w:rsidRPr="006506BC" w:rsidRDefault="006F03B8" w:rsidP="004C3CAF">
      <w:pPr>
        <w:keepNext/>
        <w:keepLines/>
        <w:numPr>
          <w:ilvl w:val="1"/>
          <w:numId w:val="36"/>
        </w:numPr>
        <w:tabs>
          <w:tab w:val="clear" w:pos="1440"/>
        </w:tabs>
        <w:spacing w:after="0" w:line="240" w:lineRule="auto"/>
        <w:ind w:left="426" w:hanging="426"/>
        <w:contextualSpacing/>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7A6BA002" w14:textId="77777777" w:rsidR="006F03B8" w:rsidRPr="006506BC" w:rsidRDefault="006F03B8" w:rsidP="006F03B8">
      <w:pPr>
        <w:keepNext/>
        <w:keepLines/>
        <w:tabs>
          <w:tab w:val="left" w:pos="1418"/>
          <w:tab w:val="left" w:pos="1702"/>
        </w:tabs>
        <w:spacing w:after="0" w:line="240" w:lineRule="auto"/>
        <w:jc w:val="both"/>
        <w:rPr>
          <w:rFonts w:ascii="Tahoma" w:eastAsia="Times New Roman" w:hAnsi="Tahoma" w:cs="Tahoma"/>
          <w:b/>
        </w:rPr>
      </w:pPr>
    </w:p>
    <w:p w14:paraId="0DE66FEE" w14:textId="77777777" w:rsidR="006F03B8" w:rsidRPr="006506BC" w:rsidRDefault="006F03B8" w:rsidP="006F03B8">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količinskih primanjkljajev bo naročnik </w:t>
      </w:r>
      <w:r>
        <w:rPr>
          <w:rFonts w:ascii="Tahoma" w:eastAsia="Times New Roman" w:hAnsi="Tahoma" w:cs="Tahoma"/>
        </w:rPr>
        <w:t>izvajalc</w:t>
      </w:r>
      <w:r w:rsidRPr="006506BC">
        <w:rPr>
          <w:rFonts w:ascii="Tahoma" w:eastAsia="Times New Roman" w:hAnsi="Tahoma" w:cs="Tahoma"/>
        </w:rPr>
        <w:t>u sporočil takoj (s pripisom na dobavnici o vrsti in količini blaga, ki ni bilo dobavljeno)</w:t>
      </w:r>
      <w:r>
        <w:rPr>
          <w:rFonts w:ascii="Tahoma" w:eastAsia="Times New Roman" w:hAnsi="Tahoma" w:cs="Tahoma"/>
        </w:rPr>
        <w:t>.</w:t>
      </w:r>
    </w:p>
    <w:p w14:paraId="5C60B309" w14:textId="77777777" w:rsidR="006F03B8" w:rsidRPr="006506BC" w:rsidRDefault="006F03B8" w:rsidP="006F03B8">
      <w:pPr>
        <w:keepNext/>
        <w:keepLines/>
        <w:tabs>
          <w:tab w:val="left" w:pos="1418"/>
          <w:tab w:val="left" w:pos="1702"/>
        </w:tabs>
        <w:spacing w:after="0" w:line="240" w:lineRule="auto"/>
        <w:jc w:val="both"/>
        <w:rPr>
          <w:rFonts w:ascii="Tahoma" w:eastAsia="Times New Roman" w:hAnsi="Tahoma" w:cs="Tahoma"/>
        </w:rPr>
      </w:pPr>
    </w:p>
    <w:p w14:paraId="03243E41" w14:textId="79367FE9" w:rsidR="006F03B8" w:rsidRDefault="006F03B8" w:rsidP="006F03B8">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neustreznosti dobavljenega blaga bo naročnik </w:t>
      </w:r>
      <w:r>
        <w:rPr>
          <w:rFonts w:ascii="Tahoma" w:eastAsia="Times New Roman" w:hAnsi="Tahoma" w:cs="Tahoma"/>
        </w:rPr>
        <w:t>izvajalc</w:t>
      </w:r>
      <w:r w:rsidRPr="006506BC">
        <w:rPr>
          <w:rFonts w:ascii="Tahoma" w:eastAsia="Times New Roman" w:hAnsi="Tahoma" w:cs="Tahoma"/>
        </w:rPr>
        <w:t xml:space="preserve">u sporočil </w:t>
      </w:r>
      <w:r>
        <w:rPr>
          <w:rFonts w:ascii="Tahoma" w:eastAsia="Times New Roman" w:hAnsi="Tahoma" w:cs="Tahoma"/>
        </w:rPr>
        <w:t xml:space="preserve">pisno, </w:t>
      </w:r>
      <w:r w:rsidRPr="006506BC">
        <w:rPr>
          <w:rFonts w:ascii="Tahoma" w:eastAsia="Times New Roman" w:hAnsi="Tahoma" w:cs="Tahoma"/>
        </w:rPr>
        <w:t>kadarkoli v času veljavnosti okvirnega sporazuma.</w:t>
      </w:r>
    </w:p>
    <w:p w14:paraId="2074F5F8" w14:textId="77777777" w:rsidR="006F03B8" w:rsidRDefault="006F03B8" w:rsidP="006F03B8">
      <w:pPr>
        <w:keepNext/>
        <w:keepLines/>
        <w:tabs>
          <w:tab w:val="left" w:pos="1418"/>
          <w:tab w:val="left" w:pos="1702"/>
        </w:tabs>
        <w:spacing w:after="0" w:line="240" w:lineRule="auto"/>
        <w:jc w:val="both"/>
        <w:rPr>
          <w:rFonts w:ascii="Tahoma" w:eastAsia="Times New Roman" w:hAnsi="Tahoma" w:cs="Tahoma"/>
        </w:rPr>
      </w:pPr>
    </w:p>
    <w:p w14:paraId="4E41F2F4" w14:textId="13518AFF" w:rsidR="006F03B8" w:rsidRPr="006506BC" w:rsidRDefault="006F03B8" w:rsidP="006F03B8">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Rok za rešitev reklamacije zaradi neustreznosti dobavljenega blaga</w:t>
      </w:r>
      <w:r>
        <w:rPr>
          <w:rFonts w:ascii="Tahoma" w:eastAsia="Times New Roman" w:hAnsi="Tahoma" w:cs="Tahoma"/>
        </w:rPr>
        <w:t xml:space="preserve"> ali zaradi količinskih primanjkljajev </w:t>
      </w:r>
      <w:r w:rsidRPr="006506BC">
        <w:rPr>
          <w:rFonts w:ascii="Tahoma" w:eastAsia="Times New Roman" w:hAnsi="Tahoma" w:cs="Tahoma"/>
        </w:rPr>
        <w:t xml:space="preserve">je največ </w:t>
      </w:r>
      <w:r>
        <w:rPr>
          <w:rFonts w:ascii="Tahoma" w:eastAsia="Times New Roman" w:hAnsi="Tahoma" w:cs="Tahoma"/>
        </w:rPr>
        <w:t>pet</w:t>
      </w:r>
      <w:r w:rsidRPr="006506BC">
        <w:rPr>
          <w:rFonts w:ascii="Tahoma" w:eastAsia="Times New Roman" w:hAnsi="Tahoma" w:cs="Tahoma"/>
        </w:rPr>
        <w:t xml:space="preserve"> (</w:t>
      </w:r>
      <w:r>
        <w:rPr>
          <w:rFonts w:ascii="Tahoma" w:eastAsia="Times New Roman" w:hAnsi="Tahoma" w:cs="Tahoma"/>
        </w:rPr>
        <w:t>5</w:t>
      </w:r>
      <w:r w:rsidRPr="006506BC">
        <w:rPr>
          <w:rFonts w:ascii="Tahoma" w:eastAsia="Times New Roman" w:hAnsi="Tahoma" w:cs="Tahoma"/>
        </w:rPr>
        <w:t>) delovn</w:t>
      </w:r>
      <w:r>
        <w:rPr>
          <w:rFonts w:ascii="Tahoma" w:eastAsia="Times New Roman" w:hAnsi="Tahoma" w:cs="Tahoma"/>
        </w:rPr>
        <w:t>ih dni</w:t>
      </w:r>
      <w:r w:rsidRPr="006506BC">
        <w:rPr>
          <w:rFonts w:ascii="Tahoma" w:eastAsia="Times New Roman" w:hAnsi="Tahoma" w:cs="Tahoma"/>
        </w:rPr>
        <w:t xml:space="preserve"> od prejema pisnega obvestila o reklamaciji. O ugotovljenih napakah blaga se sestavi zapisnik, ki ga podpišeta obe stranki okvirnega sporazuma oziroma njuna predstavnika. </w:t>
      </w:r>
    </w:p>
    <w:p w14:paraId="567C4412" w14:textId="77777777" w:rsidR="006F03B8" w:rsidRDefault="006F03B8" w:rsidP="006F03B8">
      <w:pPr>
        <w:keepNext/>
        <w:keepLines/>
        <w:tabs>
          <w:tab w:val="left" w:pos="1418"/>
          <w:tab w:val="left" w:pos="1702"/>
        </w:tabs>
        <w:spacing w:after="0" w:line="240" w:lineRule="auto"/>
        <w:jc w:val="both"/>
        <w:rPr>
          <w:rFonts w:ascii="Tahoma" w:eastAsia="Times New Roman" w:hAnsi="Tahoma" w:cs="Tahoma"/>
        </w:rPr>
      </w:pPr>
    </w:p>
    <w:p w14:paraId="64FB4D73" w14:textId="4E1E2C1D" w:rsidR="006F03B8" w:rsidRPr="006506BC" w:rsidRDefault="006F03B8" w:rsidP="006F03B8">
      <w:pPr>
        <w:keepNext/>
        <w:keepLines/>
        <w:tabs>
          <w:tab w:val="left" w:pos="1418"/>
          <w:tab w:val="left" w:pos="1702"/>
        </w:tabs>
        <w:spacing w:after="0" w:line="240" w:lineRule="auto"/>
        <w:jc w:val="both"/>
        <w:rPr>
          <w:rFonts w:ascii="Tahoma" w:eastAsia="Times New Roman" w:hAnsi="Tahoma" w:cs="Tahoma"/>
        </w:rPr>
      </w:pPr>
      <w:r>
        <w:rPr>
          <w:rFonts w:ascii="Tahoma" w:eastAsia="Times New Roman" w:hAnsi="Tahoma" w:cs="Tahoma"/>
        </w:rPr>
        <w:t>Izvajalec</w:t>
      </w:r>
      <w:r w:rsidRPr="006506BC">
        <w:rPr>
          <w:rFonts w:ascii="Tahoma" w:eastAsia="Times New Roman" w:hAnsi="Tahoma" w:cs="Tahoma"/>
        </w:rPr>
        <w:t xml:space="preserve"> se obvezuje v navedenem roku iz prejšnjega člena naročnika obvestiti (pisno</w:t>
      </w:r>
      <w:r>
        <w:rPr>
          <w:rFonts w:ascii="Tahoma" w:eastAsia="Times New Roman" w:hAnsi="Tahoma" w:cs="Tahoma"/>
        </w:rPr>
        <w:t xml:space="preserve"> ali</w:t>
      </w:r>
      <w:r w:rsidR="0018618C">
        <w:rPr>
          <w:rFonts w:ascii="Tahoma" w:eastAsia="Times New Roman" w:hAnsi="Tahoma" w:cs="Tahoma"/>
        </w:rPr>
        <w:t xml:space="preserve"> preko elektronske </w:t>
      </w:r>
      <w:r w:rsidRPr="006506BC">
        <w:rPr>
          <w:rFonts w:ascii="Tahoma" w:eastAsia="Times New Roman" w:hAnsi="Tahoma" w:cs="Tahoma"/>
        </w:rPr>
        <w:t>pošte) o rešitvi reklamacije in dobaviti reklamirano blago v dogovorjenem dobavnem roku.</w:t>
      </w:r>
    </w:p>
    <w:p w14:paraId="17D71CDB" w14:textId="77777777" w:rsidR="006F03B8" w:rsidRPr="006506BC" w:rsidRDefault="006F03B8" w:rsidP="006F03B8">
      <w:pPr>
        <w:keepNext/>
        <w:keepLines/>
        <w:tabs>
          <w:tab w:val="left" w:pos="1418"/>
          <w:tab w:val="left" w:pos="1702"/>
        </w:tabs>
        <w:spacing w:after="0" w:line="240" w:lineRule="auto"/>
        <w:jc w:val="both"/>
        <w:rPr>
          <w:rFonts w:ascii="Tahoma" w:eastAsia="Times New Roman" w:hAnsi="Tahoma" w:cs="Tahoma"/>
        </w:rPr>
      </w:pPr>
    </w:p>
    <w:p w14:paraId="771D985D" w14:textId="3898368E" w:rsidR="006F03B8" w:rsidRPr="00A61246" w:rsidRDefault="006F03B8" w:rsidP="00A61246">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Za pozitivno rešene reklamacije, za napačno poslano ter za vrnjeno blago, izda </w:t>
      </w:r>
      <w:r>
        <w:rPr>
          <w:rFonts w:ascii="Tahoma" w:eastAsia="Times New Roman" w:hAnsi="Tahoma" w:cs="Tahoma"/>
        </w:rPr>
        <w:t>izvajalec</w:t>
      </w:r>
      <w:r w:rsidRPr="006506BC">
        <w:rPr>
          <w:rFonts w:ascii="Tahoma" w:eastAsia="Times New Roman" w:hAnsi="Tahoma" w:cs="Tahoma"/>
        </w:rPr>
        <w:t xml:space="preserve"> naročniku dobropis, za katerega se zmanjša obveznost naročnika.</w:t>
      </w:r>
    </w:p>
    <w:p w14:paraId="5052550C" w14:textId="77777777" w:rsidR="00D36948" w:rsidRPr="00C70E41" w:rsidRDefault="00D36948" w:rsidP="00C70E41">
      <w:pPr>
        <w:keepNext/>
        <w:keepLines/>
        <w:tabs>
          <w:tab w:val="left" w:pos="851"/>
          <w:tab w:val="left" w:pos="1702"/>
        </w:tabs>
        <w:contextualSpacing/>
        <w:jc w:val="both"/>
        <w:rPr>
          <w:rFonts w:ascii="Tahoma" w:hAnsi="Tahoma" w:cs="Tahoma"/>
          <w:sz w:val="20"/>
          <w:szCs w:val="20"/>
        </w:rPr>
      </w:pPr>
    </w:p>
    <w:p w14:paraId="0195815C" w14:textId="77777777" w:rsidR="00D36948" w:rsidRPr="00C70E41" w:rsidRDefault="00D36948" w:rsidP="008A0DE1">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C70E41">
        <w:rPr>
          <w:rFonts w:ascii="Tahoma" w:hAnsi="Tahoma" w:cs="Tahoma"/>
          <w:b/>
          <w:sz w:val="20"/>
          <w:szCs w:val="20"/>
        </w:rPr>
        <w:t>OBVEZNOSTI IZVAJALCA</w:t>
      </w:r>
    </w:p>
    <w:p w14:paraId="5F904B49" w14:textId="77777777" w:rsidR="00D36948" w:rsidRPr="00C70E41" w:rsidRDefault="00D36948" w:rsidP="00C70E41">
      <w:pPr>
        <w:keepNext/>
        <w:keepLines/>
        <w:tabs>
          <w:tab w:val="left" w:pos="1080"/>
        </w:tabs>
        <w:contextualSpacing/>
        <w:rPr>
          <w:rFonts w:ascii="Tahoma" w:hAnsi="Tahoma" w:cs="Tahoma"/>
          <w:b/>
          <w:sz w:val="20"/>
          <w:szCs w:val="20"/>
        </w:rPr>
      </w:pPr>
    </w:p>
    <w:p w14:paraId="3DA51772" w14:textId="77777777" w:rsidR="00D36948" w:rsidRPr="004C3CAF" w:rsidRDefault="00D36948" w:rsidP="008A0DE1">
      <w:pPr>
        <w:keepNext/>
        <w:keepLines/>
        <w:numPr>
          <w:ilvl w:val="1"/>
          <w:numId w:val="36"/>
        </w:numPr>
        <w:tabs>
          <w:tab w:val="clear" w:pos="1440"/>
        </w:tabs>
        <w:spacing w:after="0" w:line="240" w:lineRule="auto"/>
        <w:ind w:left="426" w:hanging="426"/>
        <w:contextualSpacing/>
        <w:jc w:val="center"/>
        <w:rPr>
          <w:rFonts w:ascii="Tahoma" w:eastAsia="Times New Roman" w:hAnsi="Tahoma" w:cs="Tahoma"/>
          <w:color w:val="000000"/>
          <w:lang w:eastAsia="sl-SI"/>
        </w:rPr>
      </w:pPr>
      <w:r w:rsidRPr="004C3CAF">
        <w:rPr>
          <w:rFonts w:ascii="Tahoma" w:eastAsia="Times New Roman" w:hAnsi="Tahoma" w:cs="Tahoma"/>
          <w:color w:val="000000"/>
          <w:lang w:eastAsia="sl-SI"/>
        </w:rPr>
        <w:t>člen</w:t>
      </w:r>
    </w:p>
    <w:p w14:paraId="01815340" w14:textId="77777777" w:rsidR="00D36948" w:rsidRPr="00C70E41" w:rsidRDefault="00D36948" w:rsidP="00C70E41">
      <w:pPr>
        <w:keepNext/>
        <w:keepLines/>
        <w:tabs>
          <w:tab w:val="left" w:pos="1080"/>
        </w:tabs>
        <w:contextualSpacing/>
        <w:rPr>
          <w:rFonts w:ascii="Tahoma" w:hAnsi="Tahoma" w:cs="Tahoma"/>
          <w:b/>
          <w:sz w:val="20"/>
          <w:szCs w:val="20"/>
        </w:rPr>
      </w:pPr>
    </w:p>
    <w:p w14:paraId="596361C4"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Izvajalec se obvezuje:</w:t>
      </w:r>
    </w:p>
    <w:p w14:paraId="54AA79CA" w14:textId="77777777" w:rsidR="00D36948" w:rsidRPr="00C70E41" w:rsidRDefault="00D36948" w:rsidP="008A0DE1">
      <w:pPr>
        <w:keepNext/>
        <w:keepLines/>
        <w:numPr>
          <w:ilvl w:val="0"/>
          <w:numId w:val="38"/>
        </w:numPr>
        <w:spacing w:after="0" w:line="240" w:lineRule="auto"/>
        <w:contextualSpacing/>
        <w:jc w:val="both"/>
        <w:rPr>
          <w:rFonts w:ascii="Tahoma" w:hAnsi="Tahoma" w:cs="Tahoma"/>
          <w:sz w:val="20"/>
          <w:szCs w:val="20"/>
        </w:rPr>
      </w:pPr>
      <w:r w:rsidRPr="00C70E41">
        <w:rPr>
          <w:rFonts w:ascii="Tahoma" w:hAnsi="Tahoma" w:cs="Tahoma"/>
          <w:sz w:val="20"/>
          <w:szCs w:val="20"/>
        </w:rPr>
        <w:t>prevzeta dela izvršiti strokovno pravilno, vestno in kvalitetno, v skladu z vsemi veljavnimi tehničnimi predpisi, standardi in normativi, razpisnimi pogoji ter ob tesnem sodelovanju z naročnikom (skrbnost dobrega strokovnjaka),</w:t>
      </w:r>
    </w:p>
    <w:p w14:paraId="2B0F1AAB" w14:textId="77777777" w:rsidR="00D36948" w:rsidRPr="00C70E41" w:rsidRDefault="00D36948" w:rsidP="008A0DE1">
      <w:pPr>
        <w:pStyle w:val="Odstavekseznama"/>
        <w:keepNext/>
        <w:keepLines/>
        <w:numPr>
          <w:ilvl w:val="0"/>
          <w:numId w:val="38"/>
        </w:numPr>
        <w:contextualSpacing/>
        <w:jc w:val="both"/>
        <w:rPr>
          <w:rFonts w:ascii="Tahoma" w:hAnsi="Tahoma" w:cs="Tahoma"/>
        </w:rPr>
      </w:pPr>
      <w:r w:rsidRPr="00C70E41">
        <w:rPr>
          <w:rFonts w:ascii="Tahoma" w:hAnsi="Tahoma" w:cs="Tahoma"/>
        </w:rPr>
        <w:t>upoštevati obstoječe stanje na lokaciji ČN Barje, Odlagališča Barje in MBO, tako da bo izvedba predmeta okvirnega sporazuma omogočala neprekinjen delovni proces na lokaciji RCERO Ljubljana,</w:t>
      </w:r>
    </w:p>
    <w:p w14:paraId="7D7ED541" w14:textId="77777777" w:rsidR="00D36948" w:rsidRPr="00C70E41" w:rsidRDefault="00D36948" w:rsidP="008A0DE1">
      <w:pPr>
        <w:pStyle w:val="Odstavekseznama"/>
        <w:keepNext/>
        <w:keepLines/>
        <w:numPr>
          <w:ilvl w:val="0"/>
          <w:numId w:val="38"/>
        </w:numPr>
        <w:contextualSpacing/>
        <w:jc w:val="both"/>
        <w:rPr>
          <w:rFonts w:ascii="Tahoma" w:hAnsi="Tahoma" w:cs="Tahoma"/>
        </w:rPr>
      </w:pPr>
      <w:r w:rsidRPr="00C70E41">
        <w:rPr>
          <w:rFonts w:ascii="Tahoma" w:hAnsi="Tahoma" w:cs="Tahoma"/>
        </w:rPr>
        <w:t>izvajati na delovišču vse varnostne ukrepe po veljavni zakonodaji tako za delavce, strojno mehanizacijo in transport,</w:t>
      </w:r>
    </w:p>
    <w:p w14:paraId="05C8153B" w14:textId="77777777" w:rsidR="00D36948" w:rsidRPr="00C70E41" w:rsidRDefault="00D36948" w:rsidP="008A0DE1">
      <w:pPr>
        <w:keepNext/>
        <w:keepLines/>
        <w:numPr>
          <w:ilvl w:val="0"/>
          <w:numId w:val="38"/>
        </w:numPr>
        <w:spacing w:after="0" w:line="240" w:lineRule="auto"/>
        <w:contextualSpacing/>
        <w:jc w:val="both"/>
        <w:rPr>
          <w:rFonts w:ascii="Tahoma" w:hAnsi="Tahoma" w:cs="Tahoma"/>
          <w:sz w:val="20"/>
          <w:szCs w:val="20"/>
        </w:rPr>
      </w:pPr>
      <w:r w:rsidRPr="00C70E41">
        <w:rPr>
          <w:rFonts w:ascii="Tahoma" w:hAnsi="Tahoma" w:cs="Tahoma"/>
          <w:sz w:val="20"/>
          <w:szCs w:val="20"/>
        </w:rPr>
        <w:t>izvajati dela in se po ČN Barje, Odlagališča Barje in MBO gibati v skladu z navodili predstavnika naročnika in pisnim sporazumom iz zadnje alineje tega člena tega okvirnega sporazuma,</w:t>
      </w:r>
    </w:p>
    <w:p w14:paraId="67E31A39" w14:textId="77777777" w:rsidR="00D36948" w:rsidRPr="00C70E41" w:rsidRDefault="00D36948" w:rsidP="008A0DE1">
      <w:pPr>
        <w:keepNext/>
        <w:keepLines/>
        <w:numPr>
          <w:ilvl w:val="0"/>
          <w:numId w:val="38"/>
        </w:numPr>
        <w:spacing w:after="0" w:line="240" w:lineRule="auto"/>
        <w:contextualSpacing/>
        <w:jc w:val="both"/>
        <w:rPr>
          <w:rFonts w:ascii="Tahoma" w:hAnsi="Tahoma" w:cs="Tahoma"/>
          <w:sz w:val="20"/>
          <w:szCs w:val="20"/>
        </w:rPr>
      </w:pPr>
      <w:r w:rsidRPr="00C70E41">
        <w:rPr>
          <w:rFonts w:ascii="Tahoma" w:hAnsi="Tahoma" w:cs="Tahoma"/>
          <w:sz w:val="20"/>
          <w:szCs w:val="20"/>
        </w:rPr>
        <w:t xml:space="preserve">da bo varoval poslovno tajnost naročnika in njegovih partnerjev kot tudi zaupnost vseh tehničnih podatkov, tehnoloških postopkov in drugih strokovnih informacij, </w:t>
      </w:r>
    </w:p>
    <w:p w14:paraId="0E71F9D7" w14:textId="77777777" w:rsidR="00D36948" w:rsidRPr="00C70E41" w:rsidRDefault="00D36948" w:rsidP="008A0DE1">
      <w:pPr>
        <w:keepNext/>
        <w:keepLines/>
        <w:numPr>
          <w:ilvl w:val="0"/>
          <w:numId w:val="38"/>
        </w:numPr>
        <w:spacing w:after="0" w:line="240" w:lineRule="auto"/>
        <w:contextualSpacing/>
        <w:jc w:val="both"/>
        <w:rPr>
          <w:rFonts w:ascii="Tahoma" w:hAnsi="Tahoma" w:cs="Tahoma"/>
          <w:sz w:val="20"/>
          <w:szCs w:val="20"/>
        </w:rPr>
      </w:pPr>
      <w:r w:rsidRPr="00C70E41">
        <w:rPr>
          <w:rFonts w:ascii="Tahoma" w:hAnsi="Tahoma" w:cs="Tahoma"/>
          <w:sz w:val="20"/>
          <w:szCs w:val="20"/>
        </w:rPr>
        <w:lastRenderedPageBreak/>
        <w:t>da bo za izvedbo del po tem okvirnem sporazumu zagotovil ustrezen strokovni kader, ki je usposobljen za izvedbo del po tem okvirnem sporazumu,</w:t>
      </w:r>
    </w:p>
    <w:p w14:paraId="458A6D9E" w14:textId="77777777" w:rsidR="00D36948" w:rsidRPr="00C70E41" w:rsidRDefault="00D36948" w:rsidP="008A0DE1">
      <w:pPr>
        <w:keepNext/>
        <w:keepLines/>
        <w:numPr>
          <w:ilvl w:val="0"/>
          <w:numId w:val="38"/>
        </w:numPr>
        <w:spacing w:after="0" w:line="240" w:lineRule="auto"/>
        <w:contextualSpacing/>
        <w:jc w:val="both"/>
        <w:rPr>
          <w:rFonts w:ascii="Tahoma" w:hAnsi="Tahoma" w:cs="Tahoma"/>
          <w:sz w:val="20"/>
          <w:szCs w:val="20"/>
        </w:rPr>
      </w:pPr>
      <w:r w:rsidRPr="00C70E41">
        <w:rPr>
          <w:rFonts w:ascii="Tahoma" w:hAnsi="Tahoma" w:cs="Tahoma"/>
          <w:sz w:val="20"/>
          <w:szCs w:val="20"/>
        </w:rPr>
        <w:t>takoj obvestiti naročnika o nastalih okoliščinah, ki bi lahko vplivale na izpolnitev izvajalčevih obveznosti po okvirnem sporazumu,</w:t>
      </w:r>
    </w:p>
    <w:p w14:paraId="6A9C2F4C" w14:textId="77777777" w:rsidR="00D36948" w:rsidRPr="00C70E41" w:rsidRDefault="00D36948" w:rsidP="008A0DE1">
      <w:pPr>
        <w:keepNext/>
        <w:keepLines/>
        <w:numPr>
          <w:ilvl w:val="0"/>
          <w:numId w:val="38"/>
        </w:numPr>
        <w:spacing w:after="0" w:line="240" w:lineRule="auto"/>
        <w:contextualSpacing/>
        <w:jc w:val="both"/>
        <w:rPr>
          <w:rFonts w:ascii="Tahoma" w:hAnsi="Tahoma" w:cs="Tahoma"/>
          <w:sz w:val="20"/>
          <w:szCs w:val="20"/>
        </w:rPr>
      </w:pPr>
      <w:r w:rsidRPr="00C70E41">
        <w:rPr>
          <w:rFonts w:ascii="Tahoma" w:hAnsi="Tahoma" w:cs="Tahoma"/>
          <w:sz w:val="20"/>
          <w:szCs w:val="20"/>
        </w:rPr>
        <w:t>sproti odpravljati vse pomanjkljivosti, na katere bo opozoril naročnik,</w:t>
      </w:r>
    </w:p>
    <w:p w14:paraId="04CF5BD7" w14:textId="77777777" w:rsidR="00D36948" w:rsidRPr="00C70E41" w:rsidRDefault="00D36948" w:rsidP="008A0DE1">
      <w:pPr>
        <w:keepNext/>
        <w:keepLines/>
        <w:numPr>
          <w:ilvl w:val="0"/>
          <w:numId w:val="38"/>
        </w:numPr>
        <w:spacing w:after="0" w:line="240" w:lineRule="auto"/>
        <w:contextualSpacing/>
        <w:jc w:val="both"/>
        <w:rPr>
          <w:rFonts w:ascii="Tahoma" w:hAnsi="Tahoma" w:cs="Tahoma"/>
          <w:sz w:val="20"/>
          <w:szCs w:val="20"/>
        </w:rPr>
      </w:pPr>
      <w:r w:rsidRPr="00C70E41">
        <w:rPr>
          <w:rFonts w:ascii="Tahoma" w:hAnsi="Tahoma" w:cs="Tahoma"/>
          <w:sz w:val="20"/>
          <w:szCs w:val="20"/>
        </w:rPr>
        <w:t>poravnati vso nastalo škodo, ki bi jo povzročil izvajalec sam ali s svojo opremo,</w:t>
      </w:r>
    </w:p>
    <w:p w14:paraId="220309CB" w14:textId="77777777" w:rsidR="00D36948" w:rsidRPr="00C70E41" w:rsidRDefault="00D36948" w:rsidP="008A0DE1">
      <w:pPr>
        <w:keepNext/>
        <w:keepLines/>
        <w:numPr>
          <w:ilvl w:val="0"/>
          <w:numId w:val="38"/>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contextualSpacing/>
        <w:jc w:val="both"/>
        <w:rPr>
          <w:rFonts w:ascii="Tahoma" w:hAnsi="Tahoma" w:cs="Tahoma"/>
          <w:sz w:val="20"/>
          <w:szCs w:val="20"/>
        </w:rPr>
      </w:pPr>
      <w:r w:rsidRPr="00C70E41">
        <w:rPr>
          <w:rFonts w:ascii="Tahoma" w:hAnsi="Tahoma" w:cs="Tahoma"/>
          <w:sz w:val="20"/>
          <w:szCs w:val="20"/>
        </w:rPr>
        <w:t>z naročnikom skleniti Pisni sporazum, ki ureja skupne varstvene ukrepe za zagotavljanje varstva in zdravja pri delu, ki jih je potrebno upoštevati na lokaciji ČN Barje, Odlagališča Barje in MBO, ki je Priloga tega okvirnega sporazuma.</w:t>
      </w:r>
    </w:p>
    <w:p w14:paraId="699B7D8C" w14:textId="77777777" w:rsidR="00D36948" w:rsidRPr="00C70E41" w:rsidRDefault="00D36948" w:rsidP="00C70E41">
      <w:pPr>
        <w:keepNext/>
        <w:keepLines/>
        <w:contextualSpacing/>
        <w:jc w:val="both"/>
        <w:rPr>
          <w:rFonts w:ascii="Tahoma" w:hAnsi="Tahoma" w:cs="Tahoma"/>
          <w:sz w:val="20"/>
          <w:szCs w:val="20"/>
        </w:rPr>
      </w:pPr>
    </w:p>
    <w:p w14:paraId="6E3F9D3F" w14:textId="77777777" w:rsidR="00D36948" w:rsidRPr="00C70E41" w:rsidRDefault="00D36948" w:rsidP="00C70E41">
      <w:pPr>
        <w:keepNext/>
        <w:keepLines/>
        <w:contextualSpacing/>
        <w:jc w:val="both"/>
        <w:rPr>
          <w:rFonts w:ascii="Tahoma" w:hAnsi="Tahoma" w:cs="Tahoma"/>
          <w:sz w:val="20"/>
          <w:szCs w:val="20"/>
        </w:rPr>
      </w:pPr>
    </w:p>
    <w:p w14:paraId="19806B1B" w14:textId="77777777" w:rsidR="00D36948" w:rsidRPr="00C70E41" w:rsidRDefault="00D36948" w:rsidP="008A0DE1">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C70E41">
        <w:rPr>
          <w:rFonts w:ascii="Tahoma" w:hAnsi="Tahoma" w:cs="Tahoma"/>
          <w:b/>
          <w:sz w:val="20"/>
          <w:szCs w:val="20"/>
        </w:rPr>
        <w:t>OBVEZNOSTI NAROČNIKA</w:t>
      </w:r>
    </w:p>
    <w:p w14:paraId="6E99AFF7" w14:textId="77777777" w:rsidR="00D36948" w:rsidRPr="00C70E41" w:rsidRDefault="00D36948" w:rsidP="00C70E41">
      <w:pPr>
        <w:keepNext/>
        <w:keepLines/>
        <w:contextualSpacing/>
        <w:jc w:val="both"/>
        <w:rPr>
          <w:rFonts w:ascii="Tahoma" w:hAnsi="Tahoma" w:cs="Tahoma"/>
          <w:sz w:val="20"/>
          <w:szCs w:val="20"/>
        </w:rPr>
      </w:pPr>
    </w:p>
    <w:p w14:paraId="190089AC"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44AE5789" w14:textId="77777777" w:rsidR="00D36948" w:rsidRPr="00C70E41" w:rsidRDefault="00D36948" w:rsidP="00C70E41">
      <w:pPr>
        <w:keepNext/>
        <w:keepLines/>
        <w:tabs>
          <w:tab w:val="left" w:pos="1418"/>
          <w:tab w:val="left" w:pos="1702"/>
        </w:tabs>
        <w:contextualSpacing/>
        <w:jc w:val="both"/>
        <w:rPr>
          <w:rFonts w:ascii="Tahoma" w:hAnsi="Tahoma" w:cs="Tahoma"/>
          <w:sz w:val="20"/>
          <w:szCs w:val="20"/>
        </w:rPr>
      </w:pPr>
    </w:p>
    <w:p w14:paraId="6F610A9E" w14:textId="77777777" w:rsidR="00D36948" w:rsidRPr="00C70E41" w:rsidRDefault="00D36948" w:rsidP="00C70E41">
      <w:pPr>
        <w:keepNext/>
        <w:keepLines/>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contextualSpacing/>
        <w:jc w:val="both"/>
        <w:rPr>
          <w:rFonts w:ascii="Tahoma" w:hAnsi="Tahoma"/>
          <w:sz w:val="20"/>
          <w:szCs w:val="20"/>
        </w:rPr>
      </w:pPr>
      <w:r w:rsidRPr="00C70E41">
        <w:rPr>
          <w:rFonts w:ascii="Tahoma" w:hAnsi="Tahoma"/>
          <w:sz w:val="20"/>
          <w:szCs w:val="20"/>
        </w:rPr>
        <w:t>Naročnik se obvezuje:</w:t>
      </w:r>
    </w:p>
    <w:p w14:paraId="78E14628" w14:textId="77777777" w:rsidR="00D36948" w:rsidRPr="00C70E41" w:rsidRDefault="00D36948" w:rsidP="008A0DE1">
      <w:pPr>
        <w:keepNext/>
        <w:keepLines/>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contextualSpacing/>
        <w:jc w:val="both"/>
        <w:rPr>
          <w:rFonts w:ascii="Tahoma" w:hAnsi="Tahoma" w:cs="Tahoma"/>
          <w:sz w:val="20"/>
          <w:szCs w:val="20"/>
        </w:rPr>
      </w:pPr>
      <w:r w:rsidRPr="00C70E41">
        <w:rPr>
          <w:rFonts w:ascii="Tahoma" w:hAnsi="Tahoma" w:cs="Tahoma"/>
          <w:sz w:val="20"/>
          <w:szCs w:val="20"/>
        </w:rPr>
        <w:t>izvajalcu dati vse potrebne podatke in informacije, za katere ga bo izvajalec prosil in za katere meni, da so potrebni in pomembni za izvedbo obveznosti po okvirnem sporazumu,</w:t>
      </w:r>
    </w:p>
    <w:p w14:paraId="754D68FC" w14:textId="77777777" w:rsidR="00D36948" w:rsidRPr="00C70E41" w:rsidRDefault="00D36948" w:rsidP="008A0DE1">
      <w:pPr>
        <w:pStyle w:val="Odstavekseznama"/>
        <w:keepNext/>
        <w:keepLines/>
        <w:numPr>
          <w:ilvl w:val="0"/>
          <w:numId w:val="15"/>
        </w:numPr>
        <w:contextualSpacing/>
        <w:jc w:val="both"/>
        <w:rPr>
          <w:rFonts w:ascii="Tahoma" w:hAnsi="Tahoma" w:cs="Tahoma"/>
        </w:rPr>
      </w:pPr>
      <w:r w:rsidRPr="00C70E41">
        <w:rPr>
          <w:rFonts w:ascii="Tahoma" w:hAnsi="Tahoma" w:cs="Tahoma"/>
        </w:rPr>
        <w:t>pred pričetkom del uvesti izvajalca v delo in ga obvestiti o objektih na območju terena/lokacije izvedbe predmetnih del (jaški za izcedne vode, črpalke, merilniki pretoka in nivoja, ipd.),</w:t>
      </w:r>
    </w:p>
    <w:p w14:paraId="35C18083" w14:textId="77777777" w:rsidR="00D36948" w:rsidRPr="00C70E41" w:rsidRDefault="00D36948" w:rsidP="008A0DE1">
      <w:pPr>
        <w:keepNext/>
        <w:keepLines/>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contextualSpacing/>
        <w:jc w:val="both"/>
        <w:rPr>
          <w:rFonts w:ascii="Tahoma" w:hAnsi="Tahoma" w:cs="Tahoma"/>
          <w:sz w:val="20"/>
          <w:szCs w:val="20"/>
        </w:rPr>
      </w:pPr>
      <w:r w:rsidRPr="00C70E41">
        <w:rPr>
          <w:rFonts w:ascii="Tahoma" w:hAnsi="Tahoma"/>
          <w:sz w:val="20"/>
          <w:szCs w:val="20"/>
        </w:rPr>
        <w:t xml:space="preserve">sodelovati z izvajalcem z namenom, da se prevzete obveznosti izvršijo pravočasno in v obojestransko zadovoljstvo, </w:t>
      </w:r>
    </w:p>
    <w:p w14:paraId="5B6BE9E5" w14:textId="77777777" w:rsidR="00D36948" w:rsidRPr="00C70E41" w:rsidRDefault="00D36948" w:rsidP="008A0DE1">
      <w:pPr>
        <w:keepNext/>
        <w:keepLines/>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contextualSpacing/>
        <w:jc w:val="both"/>
        <w:rPr>
          <w:rFonts w:ascii="Tahoma" w:hAnsi="Tahoma" w:cs="Tahoma"/>
          <w:sz w:val="20"/>
          <w:szCs w:val="20"/>
        </w:rPr>
      </w:pPr>
      <w:r w:rsidRPr="00C70E41">
        <w:rPr>
          <w:rFonts w:ascii="Tahoma" w:hAnsi="Tahoma" w:cs="Tahoma"/>
          <w:sz w:val="20"/>
          <w:szCs w:val="20"/>
        </w:rPr>
        <w:t>z izvajalcem skleniti Pisni sporazum, ki ureja skupne varstvene ukrepe za zagotavljanje varstva in zdravja pri delu, ki jih je potrebno upoštevati na lokaciji ČN Barje, Odlagališča Barje in MBO, ki je Priloga tega okvirnega sporazuma,</w:t>
      </w:r>
    </w:p>
    <w:p w14:paraId="55F8DAE5" w14:textId="77777777" w:rsidR="00D36948" w:rsidRPr="00C70E41" w:rsidRDefault="00D36948" w:rsidP="008A0DE1">
      <w:pPr>
        <w:keepNext/>
        <w:keepLines/>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contextualSpacing/>
        <w:jc w:val="both"/>
        <w:rPr>
          <w:rFonts w:ascii="Tahoma" w:hAnsi="Tahoma" w:cs="Tahoma"/>
          <w:sz w:val="20"/>
          <w:szCs w:val="20"/>
        </w:rPr>
      </w:pPr>
      <w:r w:rsidRPr="00C70E41">
        <w:rPr>
          <w:rFonts w:ascii="Tahoma" w:hAnsi="Tahoma"/>
          <w:sz w:val="20"/>
          <w:szCs w:val="20"/>
        </w:rPr>
        <w:t>tekoče obveščati izvajalca o vseh spremembah in novo nastalih situacijah, ki bi lahko vplivale na izvršitev prevzetih obveznosti,</w:t>
      </w:r>
    </w:p>
    <w:p w14:paraId="46F261D3" w14:textId="77777777" w:rsidR="00D36948" w:rsidRPr="00C70E41" w:rsidRDefault="00D36948" w:rsidP="008A0DE1">
      <w:pPr>
        <w:keepNext/>
        <w:keepLines/>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contextualSpacing/>
        <w:jc w:val="both"/>
        <w:rPr>
          <w:rFonts w:ascii="Tahoma" w:hAnsi="Tahoma" w:cs="Tahoma"/>
          <w:sz w:val="20"/>
          <w:szCs w:val="20"/>
        </w:rPr>
      </w:pPr>
      <w:r w:rsidRPr="00C70E41">
        <w:rPr>
          <w:rFonts w:ascii="Tahoma" w:hAnsi="Tahoma"/>
          <w:sz w:val="20"/>
          <w:szCs w:val="20"/>
        </w:rPr>
        <w:t>jamčiti za točnost vseh podatkov in informacij, ki jih bo posredoval izvajalcu v ustni ali pisni obliki,</w:t>
      </w:r>
    </w:p>
    <w:p w14:paraId="5B9FC54D" w14:textId="77777777" w:rsidR="00D36948" w:rsidRPr="00C70E41" w:rsidRDefault="00D36948" w:rsidP="008A0DE1">
      <w:pPr>
        <w:keepNext/>
        <w:keepLines/>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contextualSpacing/>
        <w:jc w:val="both"/>
        <w:rPr>
          <w:rFonts w:ascii="Tahoma" w:hAnsi="Tahoma"/>
          <w:sz w:val="20"/>
          <w:szCs w:val="20"/>
        </w:rPr>
      </w:pPr>
      <w:r w:rsidRPr="00C70E41">
        <w:rPr>
          <w:rFonts w:ascii="Tahoma" w:hAnsi="Tahoma"/>
          <w:sz w:val="20"/>
          <w:szCs w:val="20"/>
        </w:rPr>
        <w:t>poravnati vse obveznosti do izvajalca.</w:t>
      </w:r>
    </w:p>
    <w:p w14:paraId="1B60F929" w14:textId="77777777" w:rsidR="00D36948" w:rsidRPr="00C70E41" w:rsidRDefault="00D36948" w:rsidP="00C70E41">
      <w:pPr>
        <w:keepNext/>
        <w:keepLines/>
        <w:tabs>
          <w:tab w:val="left" w:pos="1418"/>
          <w:tab w:val="left" w:pos="1702"/>
        </w:tabs>
        <w:contextualSpacing/>
        <w:jc w:val="both"/>
        <w:rPr>
          <w:rFonts w:ascii="Tahoma" w:hAnsi="Tahoma" w:cs="Tahoma"/>
          <w:sz w:val="20"/>
          <w:szCs w:val="20"/>
        </w:rPr>
      </w:pPr>
    </w:p>
    <w:p w14:paraId="126AE2DB" w14:textId="40C558B1" w:rsidR="006F03B8" w:rsidRDefault="00D36948" w:rsidP="00C70E41">
      <w:pPr>
        <w:keepNext/>
        <w:keepLines/>
        <w:tabs>
          <w:tab w:val="left" w:pos="1440"/>
          <w:tab w:val="left" w:pos="1702"/>
        </w:tabs>
        <w:contextualSpacing/>
        <w:jc w:val="both"/>
        <w:rPr>
          <w:rFonts w:ascii="Tahoma" w:hAnsi="Tahoma" w:cs="Tahoma"/>
          <w:sz w:val="20"/>
          <w:szCs w:val="20"/>
        </w:rPr>
      </w:pPr>
      <w:r w:rsidRPr="00C70E41">
        <w:rPr>
          <w:rFonts w:ascii="Tahoma" w:hAnsi="Tahoma" w:cs="Tahoma"/>
          <w:sz w:val="20"/>
          <w:szCs w:val="20"/>
        </w:rPr>
        <w:t>Če naročnik ugotovi, da izvedena dela oziroma dobave ne ustrezajo dogovorjeni kakovosti</w:t>
      </w:r>
      <w:r w:rsidR="004C3CAF">
        <w:rPr>
          <w:rFonts w:ascii="Tahoma" w:hAnsi="Tahoma" w:cs="Tahoma"/>
          <w:sz w:val="20"/>
          <w:szCs w:val="20"/>
        </w:rPr>
        <w:t xml:space="preserve"> iz 14. člena</w:t>
      </w:r>
      <w:r w:rsidRPr="00C70E41">
        <w:rPr>
          <w:rFonts w:ascii="Tahoma" w:hAnsi="Tahoma" w:cs="Tahoma"/>
          <w:sz w:val="20"/>
          <w:szCs w:val="20"/>
        </w:rPr>
        <w:t>, mora to ugotovitev in zahtevo po odpravi nepravilnosti oziroma spremembi pisno (po elektronski pošti, pošti) posredovati izvajalcu. Izvajalec se obvezuje, da bo v primeru naročnikove upravičene zahteve po spremembi, pomanjkljivosti nemudoma odpravil na svoje stroške.</w:t>
      </w:r>
    </w:p>
    <w:p w14:paraId="650EAF7F" w14:textId="77777777" w:rsidR="00573671" w:rsidRPr="00C70E41" w:rsidRDefault="00573671" w:rsidP="00C70E41">
      <w:pPr>
        <w:keepNext/>
        <w:keepLines/>
        <w:tabs>
          <w:tab w:val="left" w:pos="1440"/>
          <w:tab w:val="left" w:pos="1702"/>
        </w:tabs>
        <w:contextualSpacing/>
        <w:jc w:val="both"/>
        <w:rPr>
          <w:rFonts w:ascii="Tahoma" w:hAnsi="Tahoma" w:cs="Tahoma"/>
          <w:sz w:val="20"/>
          <w:szCs w:val="20"/>
        </w:rPr>
      </w:pPr>
    </w:p>
    <w:p w14:paraId="7F6F87C7" w14:textId="77777777" w:rsidR="00D36948" w:rsidRPr="00C70E41" w:rsidRDefault="00D36948" w:rsidP="008A0DE1">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C70E41">
        <w:rPr>
          <w:rFonts w:ascii="Tahoma" w:hAnsi="Tahoma" w:cs="Tahoma"/>
          <w:b/>
          <w:sz w:val="20"/>
          <w:szCs w:val="20"/>
        </w:rPr>
        <w:t>VIŠJA SILA</w:t>
      </w:r>
    </w:p>
    <w:p w14:paraId="74B8EC07" w14:textId="77777777" w:rsidR="00D36948" w:rsidRPr="00C70E41" w:rsidRDefault="00D36948" w:rsidP="00C70E41">
      <w:pPr>
        <w:keepNext/>
        <w:keepLines/>
        <w:ind w:left="426"/>
        <w:contextualSpacing/>
        <w:jc w:val="center"/>
        <w:rPr>
          <w:sz w:val="20"/>
          <w:szCs w:val="20"/>
        </w:rPr>
      </w:pPr>
    </w:p>
    <w:p w14:paraId="7543C9CB"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44A15753" w14:textId="77777777" w:rsidR="00D36948" w:rsidRPr="00C70E41" w:rsidRDefault="00D36948" w:rsidP="00C70E41">
      <w:pPr>
        <w:keepNext/>
        <w:keepLines/>
        <w:tabs>
          <w:tab w:val="left" w:pos="1418"/>
          <w:tab w:val="left" w:pos="1702"/>
        </w:tabs>
        <w:contextualSpacing/>
        <w:jc w:val="both"/>
        <w:rPr>
          <w:rFonts w:ascii="Tahoma" w:hAnsi="Tahoma" w:cs="Tahoma"/>
          <w:sz w:val="20"/>
          <w:szCs w:val="20"/>
        </w:rPr>
      </w:pPr>
    </w:p>
    <w:p w14:paraId="7C9FD840" w14:textId="77777777" w:rsidR="00D36948" w:rsidRPr="00C70E41" w:rsidRDefault="00D36948" w:rsidP="00C70E41">
      <w:pPr>
        <w:keepNext/>
        <w:keepLines/>
        <w:contextualSpacing/>
        <w:jc w:val="both"/>
        <w:rPr>
          <w:rFonts w:ascii="Tahoma" w:hAnsi="Tahoma" w:cs="Tahoma"/>
          <w:sz w:val="20"/>
          <w:szCs w:val="20"/>
          <w:lang w:val="x-none"/>
        </w:rPr>
      </w:pPr>
      <w:r w:rsidRPr="00C70E41">
        <w:rPr>
          <w:rFonts w:ascii="Tahoma" w:hAnsi="Tahoma" w:cs="Tahoma"/>
          <w:sz w:val="20"/>
          <w:szCs w:val="20"/>
        </w:rPr>
        <w:t>Izvajalec</w:t>
      </w:r>
      <w:r w:rsidRPr="00C70E41">
        <w:rPr>
          <w:rFonts w:ascii="Tahoma" w:hAnsi="Tahoma" w:cs="Tahoma"/>
          <w:sz w:val="20"/>
          <w:szCs w:val="20"/>
          <w:lang w:val="x-none"/>
        </w:rPr>
        <w:t xml:space="preserve"> ni odgovoren za delno ali celotno neizpolnjevanje obveznosti, če je to posledica višje sile.</w:t>
      </w:r>
    </w:p>
    <w:p w14:paraId="1B380BEF" w14:textId="77777777" w:rsidR="00D36948" w:rsidRPr="00C70E41" w:rsidRDefault="00D36948" w:rsidP="00C70E41">
      <w:pPr>
        <w:keepNext/>
        <w:keepLines/>
        <w:contextualSpacing/>
        <w:jc w:val="both"/>
        <w:rPr>
          <w:rFonts w:ascii="Tahoma" w:hAnsi="Tahoma" w:cs="Tahoma"/>
          <w:sz w:val="20"/>
          <w:szCs w:val="20"/>
        </w:rPr>
      </w:pPr>
    </w:p>
    <w:p w14:paraId="502E8CE4" w14:textId="77777777" w:rsidR="00D36948" w:rsidRPr="00C70E41" w:rsidRDefault="003E4D1D" w:rsidP="00C70E41">
      <w:pPr>
        <w:keepNext/>
        <w:keepLines/>
        <w:contextualSpacing/>
        <w:jc w:val="both"/>
        <w:rPr>
          <w:rFonts w:ascii="Tahoma" w:hAnsi="Tahoma" w:cs="Tahoma"/>
          <w:sz w:val="20"/>
          <w:szCs w:val="20"/>
        </w:rPr>
      </w:pPr>
      <w:r w:rsidRPr="003E4D1D">
        <w:rPr>
          <w:rFonts w:ascii="Tahoma" w:hAnsi="Tahoma" w:cs="Tahoma"/>
          <w:sz w:val="20"/>
          <w:szCs w:val="20"/>
        </w:rPr>
        <w:t>Višja sila pomeni zunanji vzrok, neodvisen od volje in vpliva katere koli stranke, ki je nepričakovan in nenaden in se mu ob splošni skrbnosti ni bilo moč izogniti in ga odvrniti, takšne okoliščine pa so se pojavile po sklenitvi okvirnega sporazuma, neodvisno od volje strank okvirnega sporazuma</w:t>
      </w:r>
      <w:r w:rsidR="004429F6">
        <w:rPr>
          <w:rFonts w:ascii="Tahoma" w:hAnsi="Tahoma" w:cs="Tahoma"/>
          <w:sz w:val="20"/>
          <w:szCs w:val="20"/>
        </w:rPr>
        <w:t xml:space="preserve">. </w:t>
      </w:r>
      <w:r w:rsidR="00D36948" w:rsidRPr="00C70E41">
        <w:rPr>
          <w:rFonts w:ascii="Tahoma" w:hAnsi="Tahoma" w:cs="Tahoma"/>
          <w:sz w:val="20"/>
          <w:szCs w:val="20"/>
        </w:rPr>
        <w:t>Če so dela oziroma dobave delno ali v celoti motena oziroma preprečena</w:t>
      </w:r>
      <w:r w:rsidR="009D5E69">
        <w:rPr>
          <w:rFonts w:ascii="Tahoma" w:hAnsi="Tahoma" w:cs="Tahoma"/>
          <w:sz w:val="20"/>
          <w:szCs w:val="20"/>
        </w:rPr>
        <w:t xml:space="preserve"> zaradi višje sile</w:t>
      </w:r>
      <w:r w:rsidR="00D36948" w:rsidRPr="00C70E41">
        <w:rPr>
          <w:rFonts w:ascii="Tahoma" w:hAnsi="Tahoma" w:cs="Tahoma"/>
          <w:sz w:val="20"/>
          <w:szCs w:val="20"/>
        </w:rPr>
        <w:t>, je izvajalec o tem dolžan nemudoma obvestiti naročnika. Prav tako ga je dolžan sproti obveščati o prenehanju takih okoliščin. Na zahtevo naročnika je izvajalec dolžan dokazati obstoj višje sile. Roki izvedbe se podaljšajo za čas trajanja višje sile.</w:t>
      </w:r>
    </w:p>
    <w:p w14:paraId="24DFE218" w14:textId="77777777" w:rsidR="00D36948" w:rsidRPr="00C70E41" w:rsidRDefault="00D36948" w:rsidP="00C70E41">
      <w:pPr>
        <w:keepNext/>
        <w:keepLines/>
        <w:contextualSpacing/>
        <w:jc w:val="both"/>
        <w:rPr>
          <w:rFonts w:ascii="Tahoma" w:hAnsi="Tahoma" w:cs="Tahoma"/>
          <w:sz w:val="20"/>
          <w:szCs w:val="20"/>
        </w:rPr>
      </w:pPr>
    </w:p>
    <w:p w14:paraId="3BF16F56" w14:textId="2418D6FA"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Le v primerih, navedenih v tem členu, naročnik ne bo izvajal sankcij proti izvajalcu po </w:t>
      </w:r>
      <w:r w:rsidR="00605C88">
        <w:rPr>
          <w:rFonts w:ascii="Tahoma" w:hAnsi="Tahoma" w:cs="Tahoma"/>
          <w:color w:val="000000" w:themeColor="text1"/>
          <w:sz w:val="20"/>
          <w:szCs w:val="20"/>
        </w:rPr>
        <w:t>21.</w:t>
      </w:r>
      <w:r w:rsidRPr="00C70E41">
        <w:rPr>
          <w:rFonts w:ascii="Tahoma" w:hAnsi="Tahoma" w:cs="Tahoma"/>
          <w:sz w:val="20"/>
          <w:szCs w:val="20"/>
        </w:rPr>
        <w:t xml:space="preserve"> členu tega okvirnega sporazuma.</w:t>
      </w:r>
    </w:p>
    <w:p w14:paraId="65AD2ACA" w14:textId="77777777" w:rsidR="00D36948" w:rsidRPr="00C70E41" w:rsidRDefault="00D36948" w:rsidP="008A0DE1">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C70E41">
        <w:rPr>
          <w:rFonts w:ascii="Tahoma" w:hAnsi="Tahoma" w:cs="Tahoma"/>
          <w:b/>
          <w:sz w:val="20"/>
          <w:szCs w:val="20"/>
        </w:rPr>
        <w:lastRenderedPageBreak/>
        <w:t>FINANČNA ZAVAROVANJA</w:t>
      </w:r>
    </w:p>
    <w:p w14:paraId="3F4F8351" w14:textId="77777777" w:rsidR="00D36948" w:rsidRPr="00C70E41" w:rsidRDefault="00D36948" w:rsidP="00C70E41">
      <w:pPr>
        <w:keepNext/>
        <w:keepLines/>
        <w:tabs>
          <w:tab w:val="left" w:pos="567"/>
          <w:tab w:val="left" w:pos="1702"/>
        </w:tabs>
        <w:contextualSpacing/>
        <w:jc w:val="both"/>
        <w:rPr>
          <w:rFonts w:ascii="Tahoma" w:hAnsi="Tahoma" w:cs="Tahoma"/>
          <w:b/>
          <w:sz w:val="20"/>
          <w:szCs w:val="20"/>
        </w:rPr>
      </w:pPr>
    </w:p>
    <w:p w14:paraId="686D7E89"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4B9C2BE1" w14:textId="77777777" w:rsidR="00D36948" w:rsidRPr="00C70E41" w:rsidRDefault="00D36948" w:rsidP="00C70E41">
      <w:pPr>
        <w:keepNext/>
        <w:keepLines/>
        <w:ind w:left="426"/>
        <w:contextualSpacing/>
        <w:rPr>
          <w:rFonts w:ascii="Tahoma" w:hAnsi="Tahoma" w:cs="Tahoma"/>
          <w:b/>
          <w:sz w:val="20"/>
          <w:szCs w:val="20"/>
        </w:rPr>
      </w:pPr>
    </w:p>
    <w:p w14:paraId="414C35F9"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Izvajalec se obvezuje, da bo ob sklenitvi tega okvirnega sporazuma oziroma </w:t>
      </w:r>
      <w:r w:rsidR="00BC3209">
        <w:rPr>
          <w:rFonts w:ascii="Tahoma" w:hAnsi="Tahoma" w:cs="Tahoma"/>
          <w:sz w:val="20"/>
          <w:szCs w:val="20"/>
        </w:rPr>
        <w:t xml:space="preserve">najkasneje </w:t>
      </w:r>
      <w:r w:rsidRPr="00C70E41">
        <w:rPr>
          <w:rFonts w:ascii="Tahoma" w:hAnsi="Tahoma" w:cs="Tahoma"/>
          <w:sz w:val="20"/>
          <w:szCs w:val="20"/>
        </w:rPr>
        <w:t xml:space="preserve">v roku petih (5) dni od sklenitve tega okvirnega sporazuma predložil naročniku podpisano in žigosano bianko menico z izpolnjeno, podpisano in žigosano menično izjavo za zavarovanje dobre izvedbe obveznosti iz okvirnega sporazuma (v nadaljevanju tudi: finančno zavarovanje) v višini 20.000,00 EUR (z besedo: dvajsettisoč evrov in 00/100) z dobo veljavnosti okvirnega sporazuma in še trideset (30) koledarskih dni po izteku veljavnosti okvirnega sporazuma. </w:t>
      </w:r>
    </w:p>
    <w:p w14:paraId="23BF6621" w14:textId="77777777" w:rsidR="00D36948" w:rsidRPr="00C70E41" w:rsidRDefault="00D36948" w:rsidP="00C70E41">
      <w:pPr>
        <w:keepNext/>
        <w:keepLines/>
        <w:contextualSpacing/>
        <w:jc w:val="both"/>
        <w:rPr>
          <w:rFonts w:ascii="Tahoma" w:hAnsi="Tahoma" w:cs="Tahoma"/>
          <w:sz w:val="20"/>
          <w:szCs w:val="20"/>
        </w:rPr>
      </w:pPr>
    </w:p>
    <w:p w14:paraId="00BDBD35"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V kolikor izvajalec ne izpolnjuje svojih obveznosti iz okvirnega sporazuma, lahko naročnik unovči finančno zavarovanje in od okvirnega sporazuma odstopi brez kakršnekoli obveznosti do izvajalca. Naročnik bo pred unovčenjem finančnega zavarovanja izvajalca pisno pozval k izpolnitvi obveznosti iz okvirnega sporazuma in mu določil rok za izpolnitev.</w:t>
      </w:r>
    </w:p>
    <w:p w14:paraId="0A105D18" w14:textId="77777777" w:rsidR="00D36948" w:rsidRPr="00C70E41" w:rsidRDefault="00D36948" w:rsidP="00C70E41">
      <w:pPr>
        <w:keepNext/>
        <w:keepLines/>
        <w:contextualSpacing/>
        <w:jc w:val="both"/>
        <w:rPr>
          <w:rFonts w:ascii="Tahoma" w:hAnsi="Tahoma" w:cs="Tahoma"/>
          <w:sz w:val="20"/>
          <w:szCs w:val="20"/>
        </w:rPr>
      </w:pPr>
    </w:p>
    <w:p w14:paraId="30D01619"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V kolikor izvajalec ob sklenitvi okvirnega sporazuma oziroma </w:t>
      </w:r>
      <w:r w:rsidR="00BC3209">
        <w:rPr>
          <w:rFonts w:ascii="Tahoma" w:hAnsi="Tahoma" w:cs="Tahoma"/>
          <w:sz w:val="20"/>
          <w:szCs w:val="20"/>
        </w:rPr>
        <w:t xml:space="preserve">najkasneje </w:t>
      </w:r>
      <w:r w:rsidRPr="00C70E41">
        <w:rPr>
          <w:rFonts w:ascii="Tahoma" w:hAnsi="Tahoma" w:cs="Tahoma"/>
          <w:sz w:val="20"/>
          <w:szCs w:val="20"/>
        </w:rPr>
        <w:t xml:space="preserve">v roku petih (5) dni od sklenitve okvirnega sporazuma ne bo predložil finančnega zavarovanja v višini </w:t>
      </w:r>
      <w:r w:rsidRPr="00C70E41">
        <w:rPr>
          <w:rFonts w:ascii="Tahoma" w:hAnsi="Tahoma" w:cs="Tahoma"/>
          <w:color w:val="000000"/>
          <w:sz w:val="20"/>
          <w:szCs w:val="20"/>
        </w:rPr>
        <w:t xml:space="preserve">in z veljavnostjo </w:t>
      </w:r>
      <w:r w:rsidRPr="00C70E41">
        <w:rPr>
          <w:rFonts w:ascii="Tahoma" w:hAnsi="Tahoma" w:cs="Tahoma"/>
          <w:sz w:val="20"/>
          <w:szCs w:val="20"/>
        </w:rPr>
        <w:t xml:space="preserve">iz prvega odstavka tega člena, se šteje da odstopa od sklenitve okvirnega sporazuma in velja, da okvirni sporazum ni bil nikoli sklenjen, naročnik pa bo predlagal Državni revizijski komisiji, da uvede postopek o prekršku iz 4. točke prvega odstavka 112. člena ZJN-3. </w:t>
      </w:r>
    </w:p>
    <w:p w14:paraId="39EC7AC9" w14:textId="77777777" w:rsidR="00D36948" w:rsidRPr="00C70E41" w:rsidRDefault="00D36948" w:rsidP="00C70E41">
      <w:pPr>
        <w:keepNext/>
        <w:keepLines/>
        <w:contextualSpacing/>
        <w:jc w:val="both"/>
        <w:rPr>
          <w:rFonts w:ascii="Tahoma" w:hAnsi="Tahoma" w:cs="Tahoma"/>
          <w:sz w:val="20"/>
          <w:szCs w:val="20"/>
        </w:rPr>
      </w:pPr>
    </w:p>
    <w:p w14:paraId="402F4DF8"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Unovčitev finančnega zavarovanja ne odvezuje izvajalca od njegove obveznosti, povrniti naročniku škodo v višini zneska razlike med višino dejanske škode, ki jo je naročnik zaradi neizpolnjevanja obveznosti iz okvirnega sporazuma izvajalca utrpel in zneskom iz unovčenega finančnega zavarovanja.</w:t>
      </w:r>
    </w:p>
    <w:p w14:paraId="71CEF643" w14:textId="77777777" w:rsidR="001A0F90" w:rsidRPr="00C70E41" w:rsidRDefault="001A0F90" w:rsidP="00C70E41">
      <w:pPr>
        <w:keepNext/>
        <w:keepLines/>
        <w:contextualSpacing/>
        <w:jc w:val="both"/>
        <w:rPr>
          <w:rFonts w:ascii="Tahoma" w:hAnsi="Tahoma" w:cs="Tahoma"/>
          <w:sz w:val="20"/>
          <w:szCs w:val="20"/>
        </w:rPr>
      </w:pPr>
    </w:p>
    <w:p w14:paraId="2BCA5A02" w14:textId="77777777" w:rsidR="00D36948" w:rsidRPr="00C70E41" w:rsidRDefault="00D36948" w:rsidP="008A0DE1">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C70E41">
        <w:rPr>
          <w:rFonts w:ascii="Tahoma" w:hAnsi="Tahoma" w:cs="Tahoma"/>
          <w:b/>
          <w:sz w:val="20"/>
          <w:szCs w:val="20"/>
        </w:rPr>
        <w:t>KAZEN PO OKVIRNEM SPORAZUMU</w:t>
      </w:r>
    </w:p>
    <w:p w14:paraId="0CEBC756" w14:textId="77777777" w:rsidR="00D36948" w:rsidRPr="00C70E41" w:rsidRDefault="00D36948" w:rsidP="00C70E41">
      <w:pPr>
        <w:keepNext/>
        <w:keepLines/>
        <w:tabs>
          <w:tab w:val="left" w:pos="567"/>
          <w:tab w:val="left" w:pos="1702"/>
        </w:tabs>
        <w:contextualSpacing/>
        <w:jc w:val="both"/>
        <w:rPr>
          <w:rFonts w:ascii="Tahoma" w:hAnsi="Tahoma" w:cs="Tahoma"/>
          <w:b/>
          <w:sz w:val="20"/>
          <w:szCs w:val="20"/>
        </w:rPr>
      </w:pPr>
    </w:p>
    <w:p w14:paraId="4C4AE218"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6FD080DE" w14:textId="77777777" w:rsidR="00D36948" w:rsidRPr="00C70E41" w:rsidRDefault="00D36948" w:rsidP="00C70E41">
      <w:pPr>
        <w:keepNext/>
        <w:keepLines/>
        <w:tabs>
          <w:tab w:val="left" w:pos="567"/>
          <w:tab w:val="left" w:pos="1702"/>
        </w:tabs>
        <w:contextualSpacing/>
        <w:jc w:val="both"/>
        <w:rPr>
          <w:rFonts w:ascii="Tahoma" w:hAnsi="Tahoma" w:cs="Tahoma"/>
          <w:b/>
          <w:sz w:val="20"/>
          <w:szCs w:val="20"/>
        </w:rPr>
      </w:pPr>
    </w:p>
    <w:p w14:paraId="2CECAFCC" w14:textId="0A00C33F" w:rsidR="00D36948" w:rsidRPr="00605C88" w:rsidRDefault="00D36948" w:rsidP="00C70E41">
      <w:pPr>
        <w:keepNext/>
        <w:keepLines/>
        <w:contextualSpacing/>
        <w:jc w:val="both"/>
        <w:rPr>
          <w:rFonts w:ascii="Tahoma" w:hAnsi="Tahoma" w:cs="Tahoma"/>
          <w:sz w:val="20"/>
          <w:szCs w:val="20"/>
        </w:rPr>
      </w:pPr>
      <w:r w:rsidRPr="00C70E41">
        <w:rPr>
          <w:rFonts w:ascii="Tahoma" w:hAnsi="Tahoma" w:cs="Tahoma"/>
          <w:sz w:val="20"/>
          <w:szCs w:val="20"/>
          <w:lang w:eastAsia="ar-SA"/>
        </w:rPr>
        <w:t xml:space="preserve">V primeru zamude </w:t>
      </w:r>
      <w:r w:rsidRPr="00605C88">
        <w:rPr>
          <w:rFonts w:ascii="Tahoma" w:hAnsi="Tahoma" w:cs="Tahoma"/>
          <w:sz w:val="20"/>
          <w:szCs w:val="20"/>
          <w:lang w:eastAsia="ar-SA"/>
        </w:rPr>
        <w:t xml:space="preserve">z izvajanjem obveznosti iz </w:t>
      </w:r>
      <w:r w:rsidRPr="00605C88">
        <w:rPr>
          <w:rFonts w:ascii="Tahoma" w:hAnsi="Tahoma" w:cs="Tahoma"/>
          <w:sz w:val="20"/>
          <w:szCs w:val="20"/>
        </w:rPr>
        <w:t>okvirnega sporazuma,</w:t>
      </w:r>
      <w:r w:rsidRPr="00605C88">
        <w:rPr>
          <w:rFonts w:ascii="Tahoma" w:hAnsi="Tahoma" w:cs="Tahoma"/>
          <w:sz w:val="20"/>
          <w:szCs w:val="20"/>
          <w:lang w:eastAsia="ar-SA"/>
        </w:rPr>
        <w:t xml:space="preserve"> pri čemer zamuda ni posl</w:t>
      </w:r>
      <w:r w:rsidR="00573671" w:rsidRPr="00605C88">
        <w:rPr>
          <w:rFonts w:ascii="Tahoma" w:hAnsi="Tahoma" w:cs="Tahoma"/>
          <w:sz w:val="20"/>
          <w:szCs w:val="20"/>
          <w:lang w:eastAsia="ar-SA"/>
        </w:rPr>
        <w:t xml:space="preserve">edica okoliščin višje sile iz </w:t>
      </w:r>
      <w:r w:rsidR="00605C88" w:rsidRPr="00605C88">
        <w:rPr>
          <w:rFonts w:ascii="Tahoma" w:hAnsi="Tahoma" w:cs="Tahoma"/>
          <w:sz w:val="20"/>
          <w:szCs w:val="20"/>
          <w:lang w:eastAsia="ar-SA"/>
        </w:rPr>
        <w:t>19</w:t>
      </w:r>
      <w:r w:rsidRPr="00605C88">
        <w:rPr>
          <w:rFonts w:ascii="Tahoma" w:hAnsi="Tahoma" w:cs="Tahoma"/>
          <w:sz w:val="20"/>
          <w:szCs w:val="20"/>
          <w:lang w:eastAsia="ar-SA"/>
        </w:rPr>
        <w:t xml:space="preserve">. člena tega </w:t>
      </w:r>
      <w:r w:rsidRPr="00605C88">
        <w:rPr>
          <w:rFonts w:ascii="Tahoma" w:hAnsi="Tahoma" w:cs="Tahoma"/>
          <w:sz w:val="20"/>
          <w:szCs w:val="20"/>
        </w:rPr>
        <w:t>okvirnega sporazuma</w:t>
      </w:r>
      <w:r w:rsidRPr="00605C88">
        <w:rPr>
          <w:rFonts w:ascii="Tahoma" w:hAnsi="Tahoma" w:cs="Tahoma"/>
          <w:sz w:val="20"/>
          <w:szCs w:val="20"/>
          <w:lang w:eastAsia="ar-SA"/>
        </w:rPr>
        <w:t xml:space="preserve">, je </w:t>
      </w:r>
      <w:r w:rsidRPr="00605C88">
        <w:rPr>
          <w:rFonts w:ascii="Tahoma" w:hAnsi="Tahoma" w:cs="Tahoma"/>
          <w:sz w:val="20"/>
          <w:szCs w:val="20"/>
        </w:rPr>
        <w:t>izvajalec dolžan naročniku plačati kazen kot sledi:</w:t>
      </w:r>
    </w:p>
    <w:p w14:paraId="0F20F55C" w14:textId="77777777" w:rsidR="00D36948" w:rsidRPr="00C70E41" w:rsidRDefault="00D36948" w:rsidP="008A0DE1">
      <w:pPr>
        <w:keepNext/>
        <w:keepLines/>
        <w:numPr>
          <w:ilvl w:val="0"/>
          <w:numId w:val="44"/>
        </w:numPr>
        <w:autoSpaceDE w:val="0"/>
        <w:autoSpaceDN w:val="0"/>
        <w:adjustRightInd w:val="0"/>
        <w:spacing w:after="0" w:line="240" w:lineRule="auto"/>
        <w:contextualSpacing/>
        <w:jc w:val="both"/>
        <w:rPr>
          <w:rFonts w:ascii="Tahoma" w:hAnsi="Tahoma" w:cs="Tahoma"/>
          <w:sz w:val="20"/>
          <w:szCs w:val="20"/>
        </w:rPr>
      </w:pPr>
      <w:r w:rsidRPr="00605C88">
        <w:rPr>
          <w:rFonts w:ascii="Tahoma" w:hAnsi="Tahoma" w:cs="Tahoma"/>
          <w:sz w:val="20"/>
          <w:szCs w:val="20"/>
        </w:rPr>
        <w:t xml:space="preserve">v primeru zamude rokov iz tretjega (dobava blaga) in/ali četrtega (redna vzdrževalno-servisna dela) odstavka </w:t>
      </w:r>
      <w:r w:rsidR="00573671" w:rsidRPr="00605C88">
        <w:rPr>
          <w:rFonts w:ascii="Tahoma" w:hAnsi="Tahoma" w:cs="Tahoma"/>
          <w:color w:val="000000"/>
          <w:sz w:val="20"/>
          <w:szCs w:val="20"/>
        </w:rPr>
        <w:t>13</w:t>
      </w:r>
      <w:r w:rsidRPr="00605C88">
        <w:rPr>
          <w:rFonts w:ascii="Tahoma" w:hAnsi="Tahoma" w:cs="Tahoma"/>
          <w:sz w:val="20"/>
          <w:szCs w:val="20"/>
        </w:rPr>
        <w:t>. člena tega okvirnega sporazuma je izvajalec dolžan naročniku plačati kazen v višini pet promilov (5 ‰) od ocenjene vrednosti tega okvirnega sporazuma brez DDV za vsak koledarski dan zamude</w:t>
      </w:r>
      <w:r w:rsidRPr="00C70E41">
        <w:rPr>
          <w:rFonts w:ascii="Tahoma" w:hAnsi="Tahoma" w:cs="Tahoma"/>
          <w:sz w:val="20"/>
          <w:szCs w:val="20"/>
        </w:rPr>
        <w:t>, vendar ne več kot deset odstotkov (10 %) ocenjene vrednosti tega okvirnega sporazuma brez DDV,</w:t>
      </w:r>
    </w:p>
    <w:p w14:paraId="7E719280" w14:textId="77777777" w:rsidR="00D36948" w:rsidRPr="00C70E41" w:rsidRDefault="00D36948" w:rsidP="00C70E41">
      <w:pPr>
        <w:keepNext/>
        <w:keepLines/>
        <w:autoSpaceDE w:val="0"/>
        <w:autoSpaceDN w:val="0"/>
        <w:adjustRightInd w:val="0"/>
        <w:ind w:left="720"/>
        <w:contextualSpacing/>
        <w:jc w:val="both"/>
        <w:rPr>
          <w:rFonts w:ascii="Tahoma" w:hAnsi="Tahoma" w:cs="Tahoma"/>
          <w:sz w:val="20"/>
          <w:szCs w:val="20"/>
        </w:rPr>
      </w:pPr>
    </w:p>
    <w:p w14:paraId="660E2EA9" w14:textId="77777777" w:rsidR="00D36948" w:rsidRPr="00C70E41" w:rsidRDefault="00D36948" w:rsidP="008A0DE1">
      <w:pPr>
        <w:keepNext/>
        <w:keepLines/>
        <w:numPr>
          <w:ilvl w:val="0"/>
          <w:numId w:val="44"/>
        </w:numPr>
        <w:autoSpaceDE w:val="0"/>
        <w:autoSpaceDN w:val="0"/>
        <w:adjustRightInd w:val="0"/>
        <w:spacing w:after="0" w:line="240" w:lineRule="auto"/>
        <w:contextualSpacing/>
        <w:jc w:val="both"/>
        <w:rPr>
          <w:rFonts w:ascii="Tahoma" w:hAnsi="Tahoma" w:cs="Tahoma"/>
          <w:sz w:val="20"/>
          <w:szCs w:val="20"/>
        </w:rPr>
      </w:pPr>
      <w:r w:rsidRPr="00C70E41">
        <w:rPr>
          <w:rFonts w:ascii="Tahoma" w:hAnsi="Tahoma" w:cs="Tahoma"/>
          <w:sz w:val="20"/>
          <w:szCs w:val="20"/>
        </w:rPr>
        <w:t xml:space="preserve">v primeru zamude rokov iz šestega (izredna vzdrževalno-servisna dela) odstavka </w:t>
      </w:r>
      <w:r w:rsidRPr="00C70E41">
        <w:rPr>
          <w:rFonts w:ascii="Tahoma" w:hAnsi="Tahoma" w:cs="Tahoma"/>
          <w:color w:val="000000"/>
          <w:sz w:val="20"/>
          <w:szCs w:val="20"/>
        </w:rPr>
        <w:t>1</w:t>
      </w:r>
      <w:r w:rsidR="00573671">
        <w:rPr>
          <w:rFonts w:ascii="Tahoma" w:hAnsi="Tahoma" w:cs="Tahoma"/>
          <w:color w:val="000000"/>
          <w:sz w:val="20"/>
          <w:szCs w:val="20"/>
        </w:rPr>
        <w:t>3</w:t>
      </w:r>
      <w:r w:rsidRPr="00C70E41">
        <w:rPr>
          <w:rFonts w:ascii="Tahoma" w:hAnsi="Tahoma" w:cs="Tahoma"/>
          <w:sz w:val="20"/>
          <w:szCs w:val="20"/>
        </w:rPr>
        <w:t>. člena tega okvirnega sporazuma je izvajalec dolžan naročniku plačati kazen za vsako začeto uro zamude v višini pet promilov (5 ‰) od ocenjene vrednosti tega okvirnega sporazuma brez DDV, vendar ne več kot deset odstotkov (10 %) ocenjene vrednosti tega okvirnega sporazuma brez DDV.</w:t>
      </w:r>
    </w:p>
    <w:p w14:paraId="4920F478" w14:textId="77777777" w:rsidR="00D36948" w:rsidRPr="00C70E41" w:rsidRDefault="00D36948" w:rsidP="00C70E41">
      <w:pPr>
        <w:keepNext/>
        <w:keepLines/>
        <w:contextualSpacing/>
        <w:jc w:val="both"/>
        <w:rPr>
          <w:rFonts w:ascii="Tahoma" w:hAnsi="Tahoma" w:cs="Tahoma"/>
          <w:sz w:val="20"/>
          <w:szCs w:val="20"/>
        </w:rPr>
      </w:pPr>
    </w:p>
    <w:p w14:paraId="104F68BA" w14:textId="77777777" w:rsidR="00D36948" w:rsidRPr="00C70E41" w:rsidRDefault="00D36948" w:rsidP="00C70E41">
      <w:pPr>
        <w:keepNext/>
        <w:keepLines/>
        <w:tabs>
          <w:tab w:val="left" w:pos="142"/>
        </w:tabs>
        <w:ind w:right="98"/>
        <w:contextualSpacing/>
        <w:jc w:val="both"/>
        <w:rPr>
          <w:rFonts w:ascii="Tahoma" w:hAnsi="Tahoma" w:cs="Tahoma"/>
          <w:sz w:val="20"/>
          <w:szCs w:val="20"/>
        </w:rPr>
      </w:pPr>
      <w:r w:rsidRPr="00C70E41">
        <w:rPr>
          <w:rFonts w:ascii="Tahoma" w:hAnsi="Tahoma" w:cs="Tahoma"/>
          <w:sz w:val="20"/>
          <w:szCs w:val="20"/>
        </w:rPr>
        <w:t>V kolikor skupni znesek vseh kazni preseže višino 10 % (desetih odstotkov)  ocenjene vrednosti tega okvirnega sporazuma brez DDV, lahko naročnik unovči finančno zavarovanje dobre izvedbe obveznosti iz okvirnega sporazuma in odstopi od okvirnega sporazuma brez kakršnekoli obveznosti do izvajalca.</w:t>
      </w:r>
    </w:p>
    <w:p w14:paraId="517165D6" w14:textId="054F221C" w:rsidR="00D36948" w:rsidRDefault="00D36948" w:rsidP="00C70E41">
      <w:pPr>
        <w:keepNext/>
        <w:keepLines/>
        <w:tabs>
          <w:tab w:val="left" w:pos="142"/>
        </w:tabs>
        <w:ind w:right="98"/>
        <w:contextualSpacing/>
        <w:jc w:val="both"/>
        <w:rPr>
          <w:rFonts w:ascii="Tahoma" w:hAnsi="Tahoma" w:cs="Tahoma"/>
          <w:sz w:val="20"/>
          <w:szCs w:val="20"/>
        </w:rPr>
      </w:pPr>
    </w:p>
    <w:p w14:paraId="47DC3F46" w14:textId="77777777" w:rsidR="00233932" w:rsidRPr="00C70E41" w:rsidRDefault="00233932" w:rsidP="00C70E41">
      <w:pPr>
        <w:keepNext/>
        <w:keepLines/>
        <w:tabs>
          <w:tab w:val="left" w:pos="142"/>
        </w:tabs>
        <w:ind w:right="98"/>
        <w:contextualSpacing/>
        <w:jc w:val="both"/>
        <w:rPr>
          <w:rFonts w:ascii="Tahoma" w:hAnsi="Tahoma" w:cs="Tahoma"/>
          <w:sz w:val="20"/>
          <w:szCs w:val="20"/>
        </w:rPr>
      </w:pPr>
    </w:p>
    <w:p w14:paraId="065C9A6A"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lastRenderedPageBreak/>
        <w:t>člen</w:t>
      </w:r>
    </w:p>
    <w:p w14:paraId="299C758E" w14:textId="77777777" w:rsidR="00D36948" w:rsidRPr="00C70E41" w:rsidRDefault="00D36948" w:rsidP="00C70E41">
      <w:pPr>
        <w:pStyle w:val="Telobesedila2"/>
        <w:keepNext/>
        <w:keepLines/>
        <w:tabs>
          <w:tab w:val="left" w:pos="567"/>
        </w:tabs>
        <w:contextualSpacing/>
        <w:rPr>
          <w:rFonts w:ascii="Tahoma" w:hAnsi="Tahoma" w:cs="Tahoma"/>
          <w:b w:val="0"/>
        </w:rPr>
      </w:pPr>
    </w:p>
    <w:p w14:paraId="72568008"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r w:rsidRPr="00C70E41">
        <w:rPr>
          <w:rFonts w:ascii="Tahoma" w:hAnsi="Tahoma" w:cs="Tahoma"/>
          <w:sz w:val="20"/>
          <w:szCs w:val="20"/>
        </w:rPr>
        <w:t xml:space="preserve">Za uveljavljanje dogovorjene kazni iz okvirnega sporazuma bo naročnik izvajalcu izstavil račun s plačilnim rokom osem (8) koledarskih dni od dneva izstavitve računa, čeprav ob kršitvi roka izvedbe izvajalca na to ni posebej opozoril. V primeru zamude pri plačilu računa, je izvajalec dolžan naročniku plačati zakonske zamudne obresti. </w:t>
      </w:r>
    </w:p>
    <w:p w14:paraId="7B7A9CA0"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p>
    <w:p w14:paraId="29D7B1B8"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r w:rsidRPr="00C70E41">
        <w:rPr>
          <w:rFonts w:ascii="Tahoma" w:hAnsi="Tahoma" w:cs="Tahoma"/>
          <w:sz w:val="20"/>
          <w:szCs w:val="20"/>
        </w:rPr>
        <w:t>Naročnik in izvajalec soglašata, da pravica zaračunati kazen po okvirnem sporazumu ni pogojena z nastankom škode pri naročniku. Za povračilo tako nastale škode bo naročnik unovčil finančno zavarovanje oziroma bo škodo uveljavljal po splošnih načelih odškodninske odgovornosti, neodvisno od uveljavljanja kazni po okvirnem sporazumu.</w:t>
      </w:r>
    </w:p>
    <w:p w14:paraId="52C9A29B" w14:textId="77777777" w:rsidR="00D36948" w:rsidRPr="00C70E41" w:rsidRDefault="00D36948" w:rsidP="00C70E41">
      <w:pPr>
        <w:keepNext/>
        <w:keepLines/>
        <w:tabs>
          <w:tab w:val="left" w:pos="567"/>
          <w:tab w:val="left" w:pos="1702"/>
        </w:tabs>
        <w:contextualSpacing/>
        <w:jc w:val="both"/>
        <w:rPr>
          <w:rFonts w:ascii="Tahoma" w:hAnsi="Tahoma" w:cs="Tahoma"/>
          <w:b/>
          <w:sz w:val="20"/>
          <w:szCs w:val="20"/>
        </w:rPr>
      </w:pPr>
    </w:p>
    <w:p w14:paraId="1C6FE815" w14:textId="77777777" w:rsidR="00D36948" w:rsidRPr="00C70E41" w:rsidRDefault="00D36948" w:rsidP="008A0DE1">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C70E41">
        <w:rPr>
          <w:rFonts w:ascii="Tahoma" w:hAnsi="Tahoma" w:cs="Tahoma"/>
          <w:b/>
          <w:sz w:val="20"/>
          <w:szCs w:val="20"/>
        </w:rPr>
        <w:t>PREDSTAVNIKI STRANK OKVIRNEGA SPORAZUMA</w:t>
      </w:r>
    </w:p>
    <w:p w14:paraId="0C2723F5" w14:textId="77777777" w:rsidR="00D36948" w:rsidRPr="00C70E41" w:rsidRDefault="00D36948" w:rsidP="00C70E41">
      <w:pPr>
        <w:keepNext/>
        <w:keepLines/>
        <w:tabs>
          <w:tab w:val="left" w:pos="567"/>
          <w:tab w:val="left" w:pos="1702"/>
        </w:tabs>
        <w:contextualSpacing/>
        <w:jc w:val="both"/>
        <w:rPr>
          <w:rFonts w:ascii="Tahoma" w:hAnsi="Tahoma" w:cs="Tahoma"/>
          <w:b/>
          <w:sz w:val="20"/>
          <w:szCs w:val="20"/>
        </w:rPr>
      </w:pPr>
    </w:p>
    <w:p w14:paraId="549B1591" w14:textId="77777777" w:rsidR="00D36948" w:rsidRPr="00C70E41" w:rsidRDefault="00D36948" w:rsidP="008A0DE1">
      <w:pPr>
        <w:keepNext/>
        <w:keepLines/>
        <w:numPr>
          <w:ilvl w:val="1"/>
          <w:numId w:val="35"/>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5C9731EB" w14:textId="77777777" w:rsidR="00D36948" w:rsidRPr="00C70E41" w:rsidRDefault="00D36948" w:rsidP="00C70E41">
      <w:pPr>
        <w:keepNext/>
        <w:keepLines/>
        <w:tabs>
          <w:tab w:val="left" w:pos="567"/>
          <w:tab w:val="left" w:pos="1702"/>
        </w:tabs>
        <w:contextualSpacing/>
        <w:jc w:val="both"/>
        <w:rPr>
          <w:rFonts w:ascii="Tahoma" w:hAnsi="Tahoma" w:cs="Tahoma"/>
          <w:b/>
          <w:sz w:val="20"/>
          <w:szCs w:val="20"/>
        </w:rPr>
      </w:pPr>
    </w:p>
    <w:p w14:paraId="2F62E0D5" w14:textId="791DE225"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Predstavnik in skrbnik okvirnega sporazuma s strani naročnika, ki bo urejal vsa vprašanja, ki bodo nastala v zvezi z izvajanjem tega okvirnega sporazuma, je </w:t>
      </w:r>
      <w:r w:rsidR="00233932">
        <w:rPr>
          <w:rFonts w:ascii="Tahoma" w:hAnsi="Tahoma" w:cs="Tahoma"/>
          <w:sz w:val="20"/>
          <w:szCs w:val="20"/>
        </w:rPr>
        <w:t>_______________</w:t>
      </w:r>
      <w:r w:rsidRPr="00C70E41">
        <w:rPr>
          <w:rFonts w:ascii="Tahoma" w:hAnsi="Tahoma" w:cs="Tahoma"/>
          <w:sz w:val="20"/>
          <w:szCs w:val="20"/>
        </w:rPr>
        <w:t xml:space="preserve">, tel.: </w:t>
      </w:r>
      <w:r w:rsidR="00233932">
        <w:rPr>
          <w:rFonts w:ascii="Tahoma" w:hAnsi="Tahoma" w:cs="Tahoma"/>
          <w:sz w:val="20"/>
          <w:szCs w:val="20"/>
        </w:rPr>
        <w:t>_______________</w:t>
      </w:r>
      <w:r w:rsidRPr="00C70E41">
        <w:rPr>
          <w:rFonts w:ascii="Tahoma" w:hAnsi="Tahoma" w:cs="Tahoma"/>
          <w:sz w:val="20"/>
          <w:szCs w:val="20"/>
        </w:rPr>
        <w:t xml:space="preserve">, faks: </w:t>
      </w:r>
      <w:r w:rsidR="00233932">
        <w:rPr>
          <w:rFonts w:ascii="Tahoma" w:hAnsi="Tahoma" w:cs="Tahoma"/>
          <w:sz w:val="20"/>
          <w:szCs w:val="20"/>
        </w:rPr>
        <w:t>_________________</w:t>
      </w:r>
      <w:r w:rsidRPr="00C70E41">
        <w:rPr>
          <w:rFonts w:ascii="Tahoma" w:hAnsi="Tahoma" w:cs="Tahoma"/>
          <w:sz w:val="20"/>
          <w:szCs w:val="20"/>
        </w:rPr>
        <w:t xml:space="preserve"> , e-pošta:</w:t>
      </w:r>
      <w:r w:rsidR="00233932">
        <w:rPr>
          <w:rFonts w:ascii="Tahoma" w:hAnsi="Tahoma" w:cs="Tahoma"/>
          <w:sz w:val="20"/>
          <w:szCs w:val="20"/>
        </w:rPr>
        <w:t xml:space="preserve"> ____________________.</w:t>
      </w:r>
    </w:p>
    <w:p w14:paraId="7F582AC2" w14:textId="77777777" w:rsidR="00D36948" w:rsidRPr="00C70E41" w:rsidRDefault="00D36948" w:rsidP="00C70E41">
      <w:pPr>
        <w:keepNext/>
        <w:keepLines/>
        <w:tabs>
          <w:tab w:val="left" w:pos="567"/>
          <w:tab w:val="left" w:pos="1702"/>
        </w:tabs>
        <w:contextualSpacing/>
        <w:jc w:val="both"/>
        <w:rPr>
          <w:rFonts w:ascii="Tahoma" w:hAnsi="Tahoma" w:cs="Tahoma"/>
          <w:sz w:val="20"/>
          <w:szCs w:val="20"/>
        </w:rPr>
      </w:pPr>
    </w:p>
    <w:p w14:paraId="746D5D71" w14:textId="77777777" w:rsidR="00D36948" w:rsidRPr="00C70E41" w:rsidRDefault="00D36948" w:rsidP="00C70E41">
      <w:pPr>
        <w:keepNext/>
        <w:keepLines/>
        <w:tabs>
          <w:tab w:val="left" w:pos="567"/>
          <w:tab w:val="left" w:pos="1702"/>
        </w:tabs>
        <w:contextualSpacing/>
        <w:jc w:val="both"/>
        <w:rPr>
          <w:rFonts w:ascii="Tahoma" w:hAnsi="Tahoma" w:cs="Tahoma"/>
          <w:sz w:val="20"/>
          <w:szCs w:val="20"/>
        </w:rPr>
      </w:pPr>
      <w:r w:rsidRPr="00C70E41">
        <w:rPr>
          <w:rFonts w:ascii="Tahoma" w:hAnsi="Tahoma" w:cs="Tahoma"/>
          <w:sz w:val="20"/>
          <w:szCs w:val="20"/>
        </w:rPr>
        <w:t xml:space="preserve">Kontaktna oseba naročnika za Odlagališče Barje je: </w:t>
      </w:r>
    </w:p>
    <w:p w14:paraId="22A6B9C1" w14:textId="77777777" w:rsidR="00D36948" w:rsidRPr="00C70E41" w:rsidRDefault="00D36948" w:rsidP="00C70E41">
      <w:pPr>
        <w:keepNext/>
        <w:keepLines/>
        <w:tabs>
          <w:tab w:val="left" w:pos="567"/>
          <w:tab w:val="left" w:pos="1702"/>
        </w:tabs>
        <w:contextualSpacing/>
        <w:jc w:val="both"/>
        <w:rPr>
          <w:rFonts w:ascii="Tahoma" w:hAnsi="Tahoma" w:cs="Tahoma"/>
          <w:sz w:val="20"/>
          <w:szCs w:val="20"/>
        </w:rPr>
      </w:pPr>
      <w:r w:rsidRPr="00C70E41">
        <w:rPr>
          <w:rFonts w:ascii="Tahoma" w:hAnsi="Tahoma" w:cs="Tahoma"/>
          <w:sz w:val="20"/>
          <w:szCs w:val="20"/>
        </w:rPr>
        <w:t>_________________, telefon: _____________,____________, e-mail: ____________________.</w:t>
      </w:r>
    </w:p>
    <w:p w14:paraId="7130E4C5" w14:textId="77777777" w:rsidR="00D36948" w:rsidRPr="00C70E41" w:rsidRDefault="00D36948" w:rsidP="00C70E41">
      <w:pPr>
        <w:keepNext/>
        <w:keepLines/>
        <w:tabs>
          <w:tab w:val="left" w:pos="567"/>
          <w:tab w:val="left" w:pos="1702"/>
        </w:tabs>
        <w:contextualSpacing/>
        <w:jc w:val="both"/>
        <w:rPr>
          <w:rFonts w:ascii="Tahoma" w:hAnsi="Tahoma" w:cs="Tahoma"/>
          <w:sz w:val="20"/>
          <w:szCs w:val="20"/>
        </w:rPr>
      </w:pPr>
    </w:p>
    <w:p w14:paraId="7BC55A97" w14:textId="77777777" w:rsidR="00D36948" w:rsidRPr="00C70E41" w:rsidRDefault="00D36948" w:rsidP="00C70E41">
      <w:pPr>
        <w:keepNext/>
        <w:keepLines/>
        <w:tabs>
          <w:tab w:val="left" w:pos="567"/>
          <w:tab w:val="left" w:pos="1702"/>
        </w:tabs>
        <w:contextualSpacing/>
        <w:jc w:val="both"/>
        <w:rPr>
          <w:rFonts w:ascii="Tahoma" w:hAnsi="Tahoma" w:cs="Tahoma"/>
          <w:sz w:val="20"/>
          <w:szCs w:val="20"/>
        </w:rPr>
      </w:pPr>
      <w:r w:rsidRPr="00C70E41">
        <w:rPr>
          <w:rFonts w:ascii="Tahoma" w:hAnsi="Tahoma" w:cs="Tahoma"/>
          <w:sz w:val="20"/>
          <w:szCs w:val="20"/>
        </w:rPr>
        <w:t xml:space="preserve">Kontaktna oseba naročnika za ČN Barje je: </w:t>
      </w:r>
    </w:p>
    <w:p w14:paraId="5D314AF7" w14:textId="77777777" w:rsidR="00D36948" w:rsidRPr="00C70E41" w:rsidRDefault="00D36948" w:rsidP="00C70E41">
      <w:pPr>
        <w:keepNext/>
        <w:keepLines/>
        <w:tabs>
          <w:tab w:val="left" w:pos="567"/>
          <w:tab w:val="left" w:pos="1702"/>
        </w:tabs>
        <w:contextualSpacing/>
        <w:jc w:val="both"/>
        <w:rPr>
          <w:rFonts w:ascii="Tahoma" w:hAnsi="Tahoma" w:cs="Tahoma"/>
          <w:sz w:val="20"/>
          <w:szCs w:val="20"/>
        </w:rPr>
      </w:pPr>
      <w:r w:rsidRPr="00C70E41">
        <w:rPr>
          <w:rFonts w:ascii="Tahoma" w:hAnsi="Tahoma" w:cs="Tahoma"/>
          <w:sz w:val="20"/>
          <w:szCs w:val="20"/>
        </w:rPr>
        <w:t>_________________, telefon: _____________,____________, e-mail: ____________________.</w:t>
      </w:r>
    </w:p>
    <w:p w14:paraId="4715C62A" w14:textId="77777777" w:rsidR="00D36948" w:rsidRPr="00C70E41" w:rsidRDefault="00D36948" w:rsidP="00C70E41">
      <w:pPr>
        <w:keepNext/>
        <w:keepLines/>
        <w:tabs>
          <w:tab w:val="left" w:pos="567"/>
          <w:tab w:val="left" w:pos="1702"/>
        </w:tabs>
        <w:contextualSpacing/>
        <w:jc w:val="both"/>
        <w:rPr>
          <w:rFonts w:ascii="Tahoma" w:hAnsi="Tahoma" w:cs="Tahoma"/>
          <w:sz w:val="20"/>
          <w:szCs w:val="20"/>
        </w:rPr>
      </w:pPr>
    </w:p>
    <w:p w14:paraId="29600A55" w14:textId="77777777" w:rsidR="00D36948" w:rsidRPr="00C70E41" w:rsidRDefault="00D36948" w:rsidP="00C70E41">
      <w:pPr>
        <w:keepNext/>
        <w:keepLines/>
        <w:tabs>
          <w:tab w:val="left" w:pos="567"/>
          <w:tab w:val="left" w:pos="1702"/>
        </w:tabs>
        <w:contextualSpacing/>
        <w:jc w:val="both"/>
        <w:rPr>
          <w:rFonts w:ascii="Tahoma" w:hAnsi="Tahoma" w:cs="Tahoma"/>
          <w:sz w:val="20"/>
          <w:szCs w:val="20"/>
        </w:rPr>
      </w:pPr>
      <w:r w:rsidRPr="00C70E41">
        <w:rPr>
          <w:rFonts w:ascii="Tahoma" w:hAnsi="Tahoma" w:cs="Tahoma"/>
          <w:sz w:val="20"/>
          <w:szCs w:val="20"/>
        </w:rPr>
        <w:t xml:space="preserve">Kontaktna oseba naročnika za MBO je: </w:t>
      </w:r>
    </w:p>
    <w:p w14:paraId="647926E2" w14:textId="77777777" w:rsidR="00D36948" w:rsidRPr="00C70E41" w:rsidRDefault="00D36948" w:rsidP="00C70E41">
      <w:pPr>
        <w:keepNext/>
        <w:keepLines/>
        <w:tabs>
          <w:tab w:val="left" w:pos="567"/>
          <w:tab w:val="left" w:pos="1702"/>
        </w:tabs>
        <w:contextualSpacing/>
        <w:jc w:val="both"/>
        <w:rPr>
          <w:rFonts w:ascii="Tahoma" w:hAnsi="Tahoma" w:cs="Tahoma"/>
          <w:sz w:val="20"/>
          <w:szCs w:val="20"/>
        </w:rPr>
      </w:pPr>
      <w:r w:rsidRPr="00C70E41">
        <w:rPr>
          <w:rFonts w:ascii="Tahoma" w:hAnsi="Tahoma" w:cs="Tahoma"/>
          <w:sz w:val="20"/>
          <w:szCs w:val="20"/>
        </w:rPr>
        <w:t>_________________, telefon: _____________,____________, e-mail: ____________________.</w:t>
      </w:r>
    </w:p>
    <w:p w14:paraId="16D59B4C" w14:textId="77777777" w:rsidR="00D36948" w:rsidRPr="00C70E41" w:rsidRDefault="00D36948" w:rsidP="00C70E41">
      <w:pPr>
        <w:keepNext/>
        <w:keepLines/>
        <w:tabs>
          <w:tab w:val="left" w:pos="567"/>
          <w:tab w:val="left" w:pos="1702"/>
        </w:tabs>
        <w:contextualSpacing/>
        <w:jc w:val="both"/>
        <w:rPr>
          <w:rFonts w:ascii="Tahoma" w:hAnsi="Tahoma" w:cs="Tahoma"/>
          <w:sz w:val="20"/>
          <w:szCs w:val="20"/>
        </w:rPr>
      </w:pPr>
    </w:p>
    <w:p w14:paraId="1BB37B5E" w14:textId="31B0BC64" w:rsidR="00D36948" w:rsidRPr="00C70E41" w:rsidRDefault="00D36948" w:rsidP="00C70E41">
      <w:pPr>
        <w:keepNext/>
        <w:keepLines/>
        <w:tabs>
          <w:tab w:val="left" w:pos="567"/>
          <w:tab w:val="left" w:pos="1702"/>
        </w:tabs>
        <w:contextualSpacing/>
        <w:jc w:val="both"/>
        <w:rPr>
          <w:rFonts w:ascii="Tahoma" w:hAnsi="Tahoma" w:cs="Tahoma"/>
          <w:sz w:val="20"/>
          <w:szCs w:val="20"/>
        </w:rPr>
      </w:pPr>
      <w:r w:rsidRPr="00C70E41">
        <w:rPr>
          <w:rFonts w:ascii="Tahoma" w:hAnsi="Tahoma" w:cs="Tahoma"/>
          <w:sz w:val="20"/>
          <w:szCs w:val="20"/>
        </w:rPr>
        <w:t xml:space="preserve">Predstavnik in skrbnik okvirnega sporazuma s strani izvajalca, ki bo urejal vsa vprašanja, ki bodo nastala v zvezi z izvajanjem tega okvirnega sporazuma, je </w:t>
      </w:r>
      <w:r w:rsidR="00233932">
        <w:rPr>
          <w:rFonts w:ascii="Tahoma" w:hAnsi="Tahoma" w:cs="Tahoma"/>
          <w:sz w:val="20"/>
          <w:szCs w:val="20"/>
        </w:rPr>
        <w:t>_______________</w:t>
      </w:r>
      <w:r w:rsidRPr="00C70E41">
        <w:rPr>
          <w:rFonts w:ascii="Tahoma" w:hAnsi="Tahoma" w:cs="Tahoma"/>
          <w:sz w:val="20"/>
          <w:szCs w:val="20"/>
        </w:rPr>
        <w:t xml:space="preserve">, telefon: </w:t>
      </w:r>
      <w:r w:rsidR="00233932">
        <w:rPr>
          <w:rFonts w:ascii="Tahoma" w:hAnsi="Tahoma" w:cs="Tahoma"/>
          <w:sz w:val="20"/>
          <w:szCs w:val="20"/>
        </w:rPr>
        <w:t>______________</w:t>
      </w:r>
      <w:r w:rsidRPr="00C70E41">
        <w:rPr>
          <w:rFonts w:ascii="Tahoma" w:hAnsi="Tahoma" w:cs="Tahoma"/>
          <w:sz w:val="20"/>
          <w:szCs w:val="20"/>
        </w:rPr>
        <w:t xml:space="preserve">, faks: </w:t>
      </w:r>
      <w:r w:rsidR="00233932">
        <w:rPr>
          <w:rFonts w:ascii="Tahoma" w:hAnsi="Tahoma" w:cs="Tahoma"/>
          <w:sz w:val="20"/>
          <w:szCs w:val="20"/>
        </w:rPr>
        <w:t>______________</w:t>
      </w:r>
      <w:r w:rsidRPr="00C70E41">
        <w:rPr>
          <w:rFonts w:ascii="Tahoma" w:hAnsi="Tahoma" w:cs="Tahoma"/>
          <w:sz w:val="20"/>
          <w:szCs w:val="20"/>
        </w:rPr>
        <w:t xml:space="preserve"> , e-pošta: </w:t>
      </w:r>
      <w:r w:rsidR="00233932">
        <w:rPr>
          <w:rFonts w:ascii="Tahoma" w:hAnsi="Tahoma" w:cs="Tahoma"/>
          <w:sz w:val="20"/>
          <w:szCs w:val="20"/>
        </w:rPr>
        <w:t>_________________.</w:t>
      </w:r>
    </w:p>
    <w:p w14:paraId="4F9086EF" w14:textId="77777777" w:rsidR="00D36948" w:rsidRPr="00C70E41" w:rsidRDefault="00D36948" w:rsidP="00C70E41">
      <w:pPr>
        <w:keepNext/>
        <w:keepLines/>
        <w:tabs>
          <w:tab w:val="left" w:pos="567"/>
          <w:tab w:val="left" w:pos="1702"/>
        </w:tabs>
        <w:contextualSpacing/>
        <w:jc w:val="both"/>
        <w:rPr>
          <w:rFonts w:ascii="Tahoma" w:hAnsi="Tahoma" w:cs="Tahoma"/>
          <w:b/>
          <w:sz w:val="20"/>
          <w:szCs w:val="20"/>
        </w:rPr>
      </w:pPr>
    </w:p>
    <w:p w14:paraId="76956B18"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Predstavnika strank okvirnega sporazuma (skrbnika okvirnega sporazuma) imata pravico in dolžnost urejati medsebojna razmerja ter sprejemati ukrepe in odločitve v skladu z vsebinskimi določili tega okvirnega sporazuma.</w:t>
      </w:r>
    </w:p>
    <w:p w14:paraId="5D3A639D"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r w:rsidRPr="00C70E41">
        <w:rPr>
          <w:rFonts w:ascii="Tahoma" w:hAnsi="Tahoma" w:cs="Tahoma"/>
          <w:sz w:val="20"/>
          <w:szCs w:val="20"/>
        </w:rPr>
        <w:t xml:space="preserve"> </w:t>
      </w:r>
    </w:p>
    <w:p w14:paraId="240C6D75" w14:textId="7850D2C2"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Spremembo predstavnikov/skrbnikov morata stranki okvirnega sporazuma sporočiti druga drugi v pisni obliki najkasneje v petih (5) dneh po nastopu spremembe. Ne glede na prvi odstavek </w:t>
      </w:r>
      <w:r w:rsidR="008207CE">
        <w:rPr>
          <w:rFonts w:ascii="Tahoma" w:hAnsi="Tahoma" w:cs="Tahoma"/>
          <w:sz w:val="20"/>
          <w:szCs w:val="20"/>
        </w:rPr>
        <w:t>30</w:t>
      </w:r>
      <w:r w:rsidRPr="00C70E41">
        <w:rPr>
          <w:rFonts w:ascii="Tahoma" w:hAnsi="Tahoma" w:cs="Tahoma"/>
          <w:sz w:val="20"/>
          <w:szCs w:val="20"/>
        </w:rPr>
        <w:t>. člena tega okvirnega sporazuma</w:t>
      </w:r>
      <w:r w:rsidR="00A1763D">
        <w:rPr>
          <w:rFonts w:ascii="Tahoma" w:hAnsi="Tahoma" w:cs="Tahoma"/>
          <w:sz w:val="20"/>
          <w:szCs w:val="20"/>
        </w:rPr>
        <w:t>,</w:t>
      </w:r>
      <w:r w:rsidRPr="00C70E41">
        <w:rPr>
          <w:rFonts w:ascii="Tahoma" w:hAnsi="Tahoma" w:cs="Tahoma"/>
          <w:sz w:val="20"/>
          <w:szCs w:val="20"/>
        </w:rPr>
        <w:t xml:space="preserve"> sprememba predstavnikov/skrbnikov okvirnega sporazuma velja, če stranki okvirnega sporazuma o spremembi predstavnikov/skrbnikov okvirnega sporazuma obvestita druga drugo na elektronske naslove, navedene v tem členu okvirnega sporazuma.</w:t>
      </w:r>
    </w:p>
    <w:p w14:paraId="0BCFD8CE" w14:textId="77777777" w:rsidR="00D36948" w:rsidRPr="00C70E41" w:rsidRDefault="00D36948" w:rsidP="00C70E41">
      <w:pPr>
        <w:keepNext/>
        <w:keepLines/>
        <w:tabs>
          <w:tab w:val="left" w:pos="567"/>
          <w:tab w:val="left" w:pos="1418"/>
          <w:tab w:val="left" w:pos="1702"/>
        </w:tabs>
        <w:contextualSpacing/>
        <w:jc w:val="both"/>
        <w:rPr>
          <w:rFonts w:ascii="Tahoma" w:hAnsi="Tahoma" w:cs="Tahoma"/>
          <w:bCs/>
          <w:sz w:val="20"/>
          <w:szCs w:val="20"/>
        </w:rPr>
      </w:pPr>
    </w:p>
    <w:p w14:paraId="3FBD0C43" w14:textId="77777777" w:rsidR="00D36948" w:rsidRPr="00C70E41" w:rsidRDefault="00D36948" w:rsidP="008A0DE1">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C70E41">
        <w:rPr>
          <w:rFonts w:ascii="Tahoma" w:hAnsi="Tahoma" w:cs="Tahoma"/>
          <w:b/>
          <w:sz w:val="20"/>
          <w:szCs w:val="20"/>
        </w:rPr>
        <w:t>SESTAVNI DELI OKVIRNEGA SPORAZUMA</w:t>
      </w:r>
    </w:p>
    <w:p w14:paraId="528C2D5F" w14:textId="77777777" w:rsidR="00D36948" w:rsidRPr="00C70E41" w:rsidRDefault="00D36948" w:rsidP="00C70E41">
      <w:pPr>
        <w:keepNext/>
        <w:keepLines/>
        <w:tabs>
          <w:tab w:val="left" w:pos="1702"/>
        </w:tabs>
        <w:contextualSpacing/>
        <w:jc w:val="both"/>
        <w:rPr>
          <w:rFonts w:ascii="Tahoma" w:hAnsi="Tahoma" w:cs="Tahoma"/>
          <w:b/>
          <w:sz w:val="20"/>
          <w:szCs w:val="20"/>
        </w:rPr>
      </w:pPr>
    </w:p>
    <w:p w14:paraId="66B576D7"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5A9D146F" w14:textId="77777777" w:rsidR="00D36948" w:rsidRPr="00C70E41" w:rsidRDefault="00D36948" w:rsidP="00C70E41">
      <w:pPr>
        <w:keepNext/>
        <w:keepLines/>
        <w:tabs>
          <w:tab w:val="left" w:pos="1702"/>
        </w:tabs>
        <w:contextualSpacing/>
        <w:jc w:val="both"/>
        <w:rPr>
          <w:rFonts w:ascii="Tahoma" w:hAnsi="Tahoma" w:cs="Tahoma"/>
          <w:sz w:val="20"/>
          <w:szCs w:val="20"/>
        </w:rPr>
      </w:pPr>
    </w:p>
    <w:p w14:paraId="5725C99A" w14:textId="77777777" w:rsidR="00D36948" w:rsidRPr="00C70E41" w:rsidRDefault="00D36948" w:rsidP="00C70E41">
      <w:pPr>
        <w:keepNext/>
        <w:keepLines/>
        <w:tabs>
          <w:tab w:val="left" w:pos="1702"/>
        </w:tabs>
        <w:contextualSpacing/>
        <w:jc w:val="both"/>
        <w:rPr>
          <w:rFonts w:ascii="Tahoma" w:hAnsi="Tahoma" w:cs="Tahoma"/>
          <w:sz w:val="20"/>
          <w:szCs w:val="20"/>
        </w:rPr>
      </w:pPr>
      <w:r w:rsidRPr="00C70E41">
        <w:rPr>
          <w:rFonts w:ascii="Tahoma" w:hAnsi="Tahoma" w:cs="Tahoma"/>
          <w:sz w:val="20"/>
          <w:szCs w:val="20"/>
        </w:rPr>
        <w:t>Stranki okvirnega sporazuma ugotavljata, da so sestavni deli tega okvirnega sporazuma:</w:t>
      </w:r>
    </w:p>
    <w:p w14:paraId="5FB40CA2" w14:textId="77777777" w:rsidR="00D36948" w:rsidRPr="00C70E41" w:rsidRDefault="00D36948" w:rsidP="008A0DE1">
      <w:pPr>
        <w:keepNext/>
        <w:keepLines/>
        <w:numPr>
          <w:ilvl w:val="0"/>
          <w:numId w:val="16"/>
        </w:numPr>
        <w:spacing w:after="0" w:line="240" w:lineRule="auto"/>
        <w:contextualSpacing/>
        <w:jc w:val="both"/>
        <w:rPr>
          <w:rFonts w:ascii="Tahoma" w:hAnsi="Tahoma" w:cs="Tahoma"/>
          <w:sz w:val="20"/>
          <w:szCs w:val="20"/>
        </w:rPr>
      </w:pPr>
      <w:r w:rsidRPr="00C70E41">
        <w:rPr>
          <w:rFonts w:ascii="Tahoma" w:hAnsi="Tahoma" w:cs="Tahoma"/>
          <w:sz w:val="20"/>
          <w:szCs w:val="20"/>
        </w:rPr>
        <w:lastRenderedPageBreak/>
        <w:t>razpisna dokumentacija št. VKS-</w:t>
      </w:r>
      <w:r w:rsidR="003C7D38">
        <w:rPr>
          <w:rFonts w:ascii="Tahoma" w:hAnsi="Tahoma" w:cs="Tahoma"/>
          <w:sz w:val="20"/>
          <w:szCs w:val="20"/>
        </w:rPr>
        <w:t>224/22</w:t>
      </w:r>
      <w:r w:rsidRPr="00C70E41">
        <w:rPr>
          <w:rFonts w:ascii="Tahoma" w:hAnsi="Tahoma" w:cs="Tahoma"/>
          <w:sz w:val="20"/>
          <w:szCs w:val="20"/>
        </w:rPr>
        <w:t>,</w:t>
      </w:r>
    </w:p>
    <w:p w14:paraId="19558E14" w14:textId="77777777" w:rsidR="00D36948" w:rsidRPr="00C70E41" w:rsidRDefault="00D36948" w:rsidP="008A0DE1">
      <w:pPr>
        <w:keepNext/>
        <w:keepLines/>
        <w:numPr>
          <w:ilvl w:val="0"/>
          <w:numId w:val="16"/>
        </w:numPr>
        <w:spacing w:after="0" w:line="240" w:lineRule="auto"/>
        <w:contextualSpacing/>
        <w:jc w:val="both"/>
        <w:rPr>
          <w:rFonts w:ascii="Tahoma" w:hAnsi="Tahoma" w:cs="Tahoma"/>
          <w:sz w:val="20"/>
          <w:szCs w:val="20"/>
        </w:rPr>
      </w:pPr>
      <w:r w:rsidRPr="00C70E41">
        <w:rPr>
          <w:rFonts w:ascii="Tahoma" w:hAnsi="Tahoma" w:cs="Tahoma"/>
          <w:sz w:val="20"/>
          <w:szCs w:val="20"/>
        </w:rPr>
        <w:t xml:space="preserve">ponudba izvajalca št. __________________ z dne_____________ (Priloga št. </w:t>
      </w:r>
      <w:r w:rsidR="00CA2787">
        <w:rPr>
          <w:rFonts w:ascii="Tahoma" w:hAnsi="Tahoma" w:cs="Tahoma"/>
          <w:sz w:val="20"/>
          <w:szCs w:val="20"/>
        </w:rPr>
        <w:t>2</w:t>
      </w:r>
      <w:r w:rsidR="00EB78CE">
        <w:rPr>
          <w:rFonts w:ascii="Tahoma" w:hAnsi="Tahoma" w:cs="Tahoma"/>
          <w:sz w:val="20"/>
          <w:szCs w:val="20"/>
        </w:rPr>
        <w:t>)</w:t>
      </w:r>
      <w:r w:rsidRPr="00C70E41">
        <w:rPr>
          <w:rFonts w:ascii="Tahoma" w:hAnsi="Tahoma" w:cs="Tahoma"/>
          <w:sz w:val="20"/>
          <w:szCs w:val="20"/>
        </w:rPr>
        <w:t>,</w:t>
      </w:r>
    </w:p>
    <w:p w14:paraId="023845F9" w14:textId="77777777" w:rsidR="00D36948" w:rsidRPr="00C70E41" w:rsidRDefault="00D36948" w:rsidP="008A0DE1">
      <w:pPr>
        <w:keepNext/>
        <w:keepLines/>
        <w:numPr>
          <w:ilvl w:val="0"/>
          <w:numId w:val="16"/>
        </w:numPr>
        <w:spacing w:after="0" w:line="240" w:lineRule="auto"/>
        <w:contextualSpacing/>
        <w:jc w:val="both"/>
        <w:rPr>
          <w:rFonts w:ascii="Tahoma" w:hAnsi="Tahoma" w:cs="Tahoma"/>
          <w:sz w:val="20"/>
          <w:szCs w:val="20"/>
        </w:rPr>
      </w:pPr>
      <w:r w:rsidRPr="00C70E41">
        <w:rPr>
          <w:rFonts w:ascii="Tahoma" w:hAnsi="Tahoma" w:cs="Tahoma"/>
          <w:sz w:val="20"/>
          <w:szCs w:val="20"/>
        </w:rPr>
        <w:t>ponudbeni predračun izvajalca št. ___________________ z dne _____________</w:t>
      </w:r>
      <w:r w:rsidRPr="00C70E41" w:rsidDel="007A5914">
        <w:rPr>
          <w:rFonts w:ascii="Tahoma" w:hAnsi="Tahoma" w:cs="Tahoma"/>
          <w:color w:val="FF0000"/>
          <w:sz w:val="20"/>
          <w:szCs w:val="20"/>
        </w:rPr>
        <w:t xml:space="preserve"> </w:t>
      </w:r>
      <w:r w:rsidRPr="00C70E41">
        <w:rPr>
          <w:rFonts w:ascii="Tahoma" w:hAnsi="Tahoma" w:cs="Tahoma"/>
          <w:bCs/>
          <w:color w:val="000000"/>
          <w:sz w:val="20"/>
          <w:szCs w:val="20"/>
        </w:rPr>
        <w:t>(Priloga št. 2</w:t>
      </w:r>
      <w:r w:rsidR="00CA2787">
        <w:rPr>
          <w:rFonts w:ascii="Tahoma" w:hAnsi="Tahoma" w:cs="Tahoma"/>
          <w:bCs/>
          <w:color w:val="000000"/>
          <w:sz w:val="20"/>
          <w:szCs w:val="20"/>
        </w:rPr>
        <w:t>/1</w:t>
      </w:r>
      <w:r w:rsidRPr="00C70E41">
        <w:rPr>
          <w:rFonts w:ascii="Tahoma" w:hAnsi="Tahoma" w:cs="Tahoma"/>
          <w:bCs/>
          <w:color w:val="000000"/>
          <w:sz w:val="20"/>
          <w:szCs w:val="20"/>
        </w:rPr>
        <w:t>),</w:t>
      </w:r>
    </w:p>
    <w:p w14:paraId="43E1177B" w14:textId="77777777" w:rsidR="00D36948" w:rsidRPr="00C70E41" w:rsidRDefault="00D36948" w:rsidP="008A0DE1">
      <w:pPr>
        <w:keepNext/>
        <w:keepLines/>
        <w:numPr>
          <w:ilvl w:val="0"/>
          <w:numId w:val="16"/>
        </w:numPr>
        <w:spacing w:after="0" w:line="240" w:lineRule="auto"/>
        <w:contextualSpacing/>
        <w:jc w:val="both"/>
        <w:rPr>
          <w:rFonts w:ascii="Tahoma" w:hAnsi="Tahoma" w:cs="Tahoma"/>
          <w:sz w:val="20"/>
          <w:szCs w:val="20"/>
        </w:rPr>
      </w:pPr>
      <w:r w:rsidRPr="00C70E41">
        <w:rPr>
          <w:rFonts w:ascii="Tahoma" w:hAnsi="Tahoma" w:cs="Tahoma"/>
          <w:bCs/>
          <w:color w:val="000000"/>
          <w:sz w:val="20"/>
          <w:szCs w:val="20"/>
        </w:rPr>
        <w:t xml:space="preserve">seznam nadomestnih delov za </w:t>
      </w:r>
      <w:r w:rsidRPr="00C70E41">
        <w:rPr>
          <w:rFonts w:ascii="Tahoma" w:hAnsi="Tahoma" w:cs="Tahoma"/>
          <w:sz w:val="20"/>
          <w:szCs w:val="20"/>
        </w:rPr>
        <w:t xml:space="preserve">črpalke, mešala in potopne črpalke št. _____________ z dne _________________ (Priloga št. </w:t>
      </w:r>
      <w:r w:rsidR="00CA2787">
        <w:rPr>
          <w:rFonts w:ascii="Tahoma" w:hAnsi="Tahoma" w:cs="Tahoma"/>
          <w:sz w:val="20"/>
          <w:szCs w:val="20"/>
        </w:rPr>
        <w:t>2/2</w:t>
      </w:r>
      <w:r w:rsidRPr="00C70E41">
        <w:rPr>
          <w:rFonts w:ascii="Tahoma" w:hAnsi="Tahoma" w:cs="Tahoma"/>
          <w:sz w:val="20"/>
          <w:szCs w:val="20"/>
        </w:rPr>
        <w:t>),</w:t>
      </w:r>
    </w:p>
    <w:p w14:paraId="2D4EA21A" w14:textId="77777777" w:rsidR="00D36948" w:rsidRPr="00C70E41" w:rsidRDefault="00D36948" w:rsidP="008A0DE1">
      <w:pPr>
        <w:keepNext/>
        <w:keepLines/>
        <w:numPr>
          <w:ilvl w:val="0"/>
          <w:numId w:val="16"/>
        </w:numPr>
        <w:spacing w:after="0" w:line="240" w:lineRule="auto"/>
        <w:contextualSpacing/>
        <w:jc w:val="both"/>
        <w:rPr>
          <w:rFonts w:ascii="Tahoma" w:hAnsi="Tahoma" w:cs="Tahoma"/>
          <w:sz w:val="20"/>
          <w:szCs w:val="20"/>
        </w:rPr>
      </w:pPr>
      <w:r w:rsidRPr="00C70E41">
        <w:rPr>
          <w:rFonts w:ascii="Tahoma" w:hAnsi="Tahoma" w:cs="Tahoma"/>
          <w:sz w:val="20"/>
          <w:szCs w:val="20"/>
        </w:rPr>
        <w:t>Pisni sporazum, ki ureja skupne varstvene ukrepe za zagotavljanje varstva in zdravja pri delu, ki jih je potrebno upoštevati na lokacijah ČN Barje, Odlagališča Barje in MBO RCERO</w:t>
      </w:r>
      <w:r w:rsidR="00EB78CE">
        <w:rPr>
          <w:rFonts w:ascii="Tahoma" w:hAnsi="Tahoma" w:cs="Tahoma"/>
          <w:sz w:val="20"/>
          <w:szCs w:val="20"/>
        </w:rPr>
        <w:t>,</w:t>
      </w:r>
      <w:r w:rsidRPr="00C70E41">
        <w:rPr>
          <w:rFonts w:ascii="Tahoma" w:hAnsi="Tahoma" w:cs="Tahoma"/>
          <w:sz w:val="20"/>
          <w:szCs w:val="20"/>
        </w:rPr>
        <w:t xml:space="preserve"> </w:t>
      </w:r>
    </w:p>
    <w:p w14:paraId="3CAD96D0" w14:textId="77777777" w:rsidR="00D36948" w:rsidRPr="00C70E41" w:rsidRDefault="00D36948" w:rsidP="008A0DE1">
      <w:pPr>
        <w:keepNext/>
        <w:keepLines/>
        <w:numPr>
          <w:ilvl w:val="0"/>
          <w:numId w:val="16"/>
        </w:numPr>
        <w:spacing w:after="0" w:line="240" w:lineRule="auto"/>
        <w:contextualSpacing/>
        <w:jc w:val="both"/>
        <w:rPr>
          <w:rFonts w:ascii="Tahoma" w:hAnsi="Tahoma" w:cs="Tahoma"/>
          <w:sz w:val="20"/>
          <w:szCs w:val="20"/>
        </w:rPr>
      </w:pPr>
      <w:r w:rsidRPr="00C70E41">
        <w:rPr>
          <w:rFonts w:ascii="Tahoma" w:hAnsi="Tahoma" w:cs="Tahoma"/>
          <w:sz w:val="20"/>
          <w:szCs w:val="20"/>
        </w:rPr>
        <w:t>ostala relevantna dokumentacija.</w:t>
      </w:r>
    </w:p>
    <w:p w14:paraId="6A7F7B75" w14:textId="77777777" w:rsidR="00D36948" w:rsidRPr="00C70E41" w:rsidRDefault="00D36948" w:rsidP="00C70E41">
      <w:pPr>
        <w:keepNext/>
        <w:keepLines/>
        <w:ind w:left="720"/>
        <w:contextualSpacing/>
        <w:jc w:val="both"/>
        <w:rPr>
          <w:rFonts w:ascii="Tahoma" w:hAnsi="Tahoma" w:cs="Tahoma"/>
          <w:sz w:val="20"/>
          <w:szCs w:val="20"/>
        </w:rPr>
      </w:pPr>
      <w:r w:rsidRPr="00C70E41">
        <w:rPr>
          <w:rFonts w:ascii="Tahoma" w:hAnsi="Tahoma" w:cs="Tahoma"/>
          <w:sz w:val="20"/>
          <w:szCs w:val="20"/>
        </w:rPr>
        <w:t xml:space="preserve"> </w:t>
      </w:r>
    </w:p>
    <w:p w14:paraId="37B025CD"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7BA6EB55" w14:textId="77777777" w:rsidR="00D36948" w:rsidRPr="00C70E41" w:rsidRDefault="00D36948" w:rsidP="00C70E41">
      <w:pPr>
        <w:keepNext/>
        <w:keepLines/>
        <w:contextualSpacing/>
        <w:jc w:val="both"/>
        <w:rPr>
          <w:rFonts w:ascii="Tahoma" w:hAnsi="Tahoma" w:cs="Tahoma"/>
          <w:sz w:val="20"/>
          <w:szCs w:val="20"/>
        </w:rPr>
      </w:pPr>
    </w:p>
    <w:p w14:paraId="4D9F0F1E" w14:textId="77777777" w:rsidR="00D36948" w:rsidRPr="00C70E41" w:rsidRDefault="00D36948" w:rsidP="008A0DE1">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C70E41">
        <w:rPr>
          <w:rFonts w:ascii="Tahoma" w:hAnsi="Tahoma" w:cs="Tahoma"/>
          <w:b/>
          <w:sz w:val="20"/>
          <w:szCs w:val="20"/>
        </w:rPr>
        <w:t>ODSTOP OD OKVIRNEGA SPORAZUMA IN ODPOVED OKVIRNEGA SPORAZUMA</w:t>
      </w:r>
    </w:p>
    <w:p w14:paraId="6A13D9D2"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p>
    <w:p w14:paraId="16984B06"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 xml:space="preserve"> člen</w:t>
      </w:r>
    </w:p>
    <w:p w14:paraId="6B82D0B6" w14:textId="77777777" w:rsidR="00D36948" w:rsidRPr="00C70E41" w:rsidRDefault="00D36948" w:rsidP="00C70E41">
      <w:pPr>
        <w:keepNext/>
        <w:keepLines/>
        <w:contextualSpacing/>
        <w:jc w:val="both"/>
        <w:rPr>
          <w:rFonts w:ascii="Tahoma" w:hAnsi="Tahoma" w:cs="Tahoma"/>
          <w:sz w:val="20"/>
          <w:szCs w:val="20"/>
        </w:rPr>
      </w:pPr>
    </w:p>
    <w:p w14:paraId="148DC46A"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V primeru, da izvajalec ne izpolnjuje svojih obveznosti iz okvirnega sporazuma, ga bo naročnik pisno opozoril in pozval k izpolnitvi svojih obveznosti ter mu določil primeren rok za izpolnitev, ki ne bo daljši od tridesetih (30) dni. Če izvajalec ne upošteva pisnega opozorila naročnika, ima naročnik pravico odstopiti od tega okvirnega sporazuma brez odpovednega roka in brez obveznosti do izvajalca ter unovčiti finančno zavarovanje dobre izvedbe obveznosti iz okvirnega sporazuma. </w:t>
      </w:r>
    </w:p>
    <w:p w14:paraId="1DB4D85F" w14:textId="77777777" w:rsidR="00D36948" w:rsidRPr="00C70E41" w:rsidRDefault="00D36948" w:rsidP="00C70E41">
      <w:pPr>
        <w:keepNext/>
        <w:keepLines/>
        <w:contextualSpacing/>
        <w:jc w:val="both"/>
        <w:rPr>
          <w:rFonts w:ascii="Tahoma" w:hAnsi="Tahoma" w:cs="Tahoma"/>
          <w:sz w:val="20"/>
          <w:szCs w:val="20"/>
        </w:rPr>
      </w:pPr>
    </w:p>
    <w:p w14:paraId="3DDD8163"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 xml:space="preserve">Naročnik lahko odstopi od okvirnega sporazuma in unovči finančno zavarovanje dobre izvedbe obveznosti iz okvirnega sporazuma brez vnaprejšnjega opozorila in brez obveznosti do izvajalca v primeru, kadar izvajalec svoje obveznosti iz okvirnega sporazuma izvaja v nasprotju z izrecnimi zahtevami/navodili naročnika ali v nasprotju s pravili stroke, </w:t>
      </w:r>
      <w:r w:rsidRPr="00C70E41">
        <w:rPr>
          <w:rFonts w:ascii="Tahoma" w:hAnsi="Tahoma" w:cs="Tahoma"/>
          <w:iCs/>
          <w:sz w:val="20"/>
          <w:szCs w:val="20"/>
        </w:rPr>
        <w:t>tehničnimi predpisi, standardi in veljavno zakonodajo</w:t>
      </w:r>
      <w:r w:rsidRPr="00C70E41">
        <w:rPr>
          <w:rFonts w:ascii="Tahoma" w:hAnsi="Tahoma" w:cs="Tahoma"/>
          <w:sz w:val="20"/>
          <w:szCs w:val="20"/>
        </w:rPr>
        <w:t xml:space="preserve"> ali v primeru kadar je očitno, da izvajalec ne bo izpolnil svojih obveznosti iz okvirnega sporazuma. </w:t>
      </w:r>
    </w:p>
    <w:p w14:paraId="75B99ABD" w14:textId="77777777" w:rsidR="00D36948" w:rsidRPr="00C70E41" w:rsidRDefault="00D36948" w:rsidP="00C70E41">
      <w:pPr>
        <w:keepNext/>
        <w:keepLines/>
        <w:contextualSpacing/>
        <w:jc w:val="both"/>
        <w:rPr>
          <w:rFonts w:ascii="Tahoma" w:hAnsi="Tahoma" w:cs="Tahoma"/>
          <w:sz w:val="20"/>
          <w:szCs w:val="20"/>
        </w:rPr>
      </w:pPr>
    </w:p>
    <w:p w14:paraId="6C723473" w14:textId="77777777" w:rsidR="00D36948" w:rsidRDefault="00D36948" w:rsidP="00C70E41">
      <w:pPr>
        <w:keepNext/>
        <w:keepLines/>
        <w:contextualSpacing/>
        <w:jc w:val="both"/>
        <w:rPr>
          <w:rFonts w:ascii="Tahoma" w:hAnsi="Tahoma" w:cs="Tahoma"/>
          <w:sz w:val="20"/>
          <w:szCs w:val="20"/>
        </w:rPr>
      </w:pPr>
      <w:r w:rsidRPr="00C70E41">
        <w:rPr>
          <w:rFonts w:ascii="Tahoma" w:hAnsi="Tahoma" w:cs="Tahoma"/>
          <w:sz w:val="20"/>
          <w:szCs w:val="20"/>
        </w:rPr>
        <w:t>O odstopu od okvirnega sporazuma bo naročnik izvajalca pisno obvestil priporočeno po pošti. V primeru odstopa od okvirnega sporazuma sta stranki okvirnega sporazuma dolžni do tedaj prevzete obveznosti izpolniti tako, kot je bilo to dogovorjeno pred odstopom.</w:t>
      </w:r>
    </w:p>
    <w:p w14:paraId="74532047" w14:textId="77777777" w:rsidR="009A00D5" w:rsidRPr="00C70E41" w:rsidRDefault="009A00D5" w:rsidP="00C70E41">
      <w:pPr>
        <w:keepNext/>
        <w:keepLines/>
        <w:contextualSpacing/>
        <w:jc w:val="both"/>
        <w:rPr>
          <w:rFonts w:ascii="Tahoma" w:hAnsi="Tahoma" w:cs="Tahoma"/>
          <w:sz w:val="20"/>
          <w:szCs w:val="20"/>
        </w:rPr>
      </w:pPr>
    </w:p>
    <w:p w14:paraId="340A316A"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06167F76" w14:textId="77777777" w:rsidR="00D36948" w:rsidRPr="00C70E41" w:rsidRDefault="00D36948" w:rsidP="00C70E41">
      <w:pPr>
        <w:keepNext/>
        <w:keepLines/>
        <w:contextualSpacing/>
        <w:jc w:val="both"/>
        <w:rPr>
          <w:rFonts w:ascii="Tahoma" w:hAnsi="Tahoma" w:cs="Tahoma"/>
          <w:sz w:val="20"/>
          <w:szCs w:val="20"/>
        </w:rPr>
      </w:pPr>
    </w:p>
    <w:p w14:paraId="28247E14" w14:textId="4415D878" w:rsidR="00D36948" w:rsidRDefault="00D36948" w:rsidP="00C70E41">
      <w:pPr>
        <w:keepNext/>
        <w:keepLines/>
        <w:tabs>
          <w:tab w:val="left" w:pos="709"/>
          <w:tab w:val="left" w:pos="1702"/>
        </w:tabs>
        <w:contextualSpacing/>
        <w:jc w:val="both"/>
        <w:rPr>
          <w:rFonts w:ascii="Tahoma" w:hAnsi="Tahoma" w:cs="Tahoma"/>
          <w:sz w:val="20"/>
          <w:szCs w:val="20"/>
        </w:rPr>
      </w:pPr>
      <w:r w:rsidRPr="00C70E41">
        <w:rPr>
          <w:rFonts w:ascii="Tahoma" w:hAnsi="Tahoma" w:cs="Tahoma"/>
          <w:sz w:val="20"/>
          <w:szCs w:val="20"/>
        </w:rPr>
        <w:t>Med veljavnostjo okvirnega sporazuma lahko naročnik, ne glede na določbe zakona, ki ureja obligacijska razmerja, odstopi od okvirnega sporazuma tudi v primerih iz 96. člena ZJN-3.</w:t>
      </w:r>
    </w:p>
    <w:p w14:paraId="151E3C5A" w14:textId="17511E37" w:rsidR="00233932" w:rsidRDefault="00233932" w:rsidP="00C70E41">
      <w:pPr>
        <w:keepNext/>
        <w:keepLines/>
        <w:tabs>
          <w:tab w:val="left" w:pos="709"/>
          <w:tab w:val="left" w:pos="1702"/>
        </w:tabs>
        <w:contextualSpacing/>
        <w:jc w:val="both"/>
        <w:rPr>
          <w:rFonts w:ascii="Tahoma" w:hAnsi="Tahoma" w:cs="Tahoma"/>
          <w:sz w:val="20"/>
          <w:szCs w:val="20"/>
        </w:rPr>
      </w:pPr>
    </w:p>
    <w:p w14:paraId="1E00E732" w14:textId="5B4BCB4A" w:rsidR="00233932" w:rsidRDefault="00233932" w:rsidP="00C70E41">
      <w:pPr>
        <w:keepNext/>
        <w:keepLines/>
        <w:tabs>
          <w:tab w:val="left" w:pos="709"/>
          <w:tab w:val="left" w:pos="1702"/>
        </w:tabs>
        <w:contextualSpacing/>
        <w:jc w:val="both"/>
        <w:rPr>
          <w:rFonts w:ascii="Tahoma" w:hAnsi="Tahoma" w:cs="Tahoma"/>
          <w:sz w:val="20"/>
          <w:szCs w:val="20"/>
        </w:rPr>
      </w:pPr>
    </w:p>
    <w:p w14:paraId="05C2ACE1" w14:textId="46E7A3E9" w:rsidR="00233932" w:rsidRDefault="00233932" w:rsidP="00C70E41">
      <w:pPr>
        <w:keepNext/>
        <w:keepLines/>
        <w:tabs>
          <w:tab w:val="left" w:pos="709"/>
          <w:tab w:val="left" w:pos="1702"/>
        </w:tabs>
        <w:contextualSpacing/>
        <w:jc w:val="both"/>
        <w:rPr>
          <w:rFonts w:ascii="Tahoma" w:hAnsi="Tahoma" w:cs="Tahoma"/>
          <w:sz w:val="20"/>
          <w:szCs w:val="20"/>
        </w:rPr>
      </w:pPr>
    </w:p>
    <w:p w14:paraId="3F87F231" w14:textId="451B501D" w:rsidR="00233932" w:rsidRDefault="00233932" w:rsidP="00C70E41">
      <w:pPr>
        <w:keepNext/>
        <w:keepLines/>
        <w:tabs>
          <w:tab w:val="left" w:pos="709"/>
          <w:tab w:val="left" w:pos="1702"/>
        </w:tabs>
        <w:contextualSpacing/>
        <w:jc w:val="both"/>
        <w:rPr>
          <w:rFonts w:ascii="Tahoma" w:hAnsi="Tahoma" w:cs="Tahoma"/>
          <w:sz w:val="20"/>
          <w:szCs w:val="20"/>
        </w:rPr>
      </w:pPr>
    </w:p>
    <w:p w14:paraId="43DD3E7A" w14:textId="03631F5C" w:rsidR="00233932" w:rsidRDefault="00233932" w:rsidP="00C70E41">
      <w:pPr>
        <w:keepNext/>
        <w:keepLines/>
        <w:tabs>
          <w:tab w:val="left" w:pos="709"/>
          <w:tab w:val="left" w:pos="1702"/>
        </w:tabs>
        <w:contextualSpacing/>
        <w:jc w:val="both"/>
        <w:rPr>
          <w:rFonts w:ascii="Tahoma" w:hAnsi="Tahoma" w:cs="Tahoma"/>
          <w:sz w:val="20"/>
          <w:szCs w:val="20"/>
        </w:rPr>
      </w:pPr>
    </w:p>
    <w:p w14:paraId="0CB6B530" w14:textId="4D416DC4" w:rsidR="00233932" w:rsidRDefault="00233932" w:rsidP="00C70E41">
      <w:pPr>
        <w:keepNext/>
        <w:keepLines/>
        <w:tabs>
          <w:tab w:val="left" w:pos="709"/>
          <w:tab w:val="left" w:pos="1702"/>
        </w:tabs>
        <w:contextualSpacing/>
        <w:jc w:val="both"/>
        <w:rPr>
          <w:rFonts w:ascii="Tahoma" w:hAnsi="Tahoma" w:cs="Tahoma"/>
          <w:sz w:val="20"/>
          <w:szCs w:val="20"/>
        </w:rPr>
      </w:pPr>
    </w:p>
    <w:p w14:paraId="621CE320" w14:textId="77777777" w:rsidR="00233932" w:rsidRPr="00C70E41" w:rsidRDefault="00233932" w:rsidP="00C70E41">
      <w:pPr>
        <w:keepNext/>
        <w:keepLines/>
        <w:tabs>
          <w:tab w:val="left" w:pos="709"/>
          <w:tab w:val="left" w:pos="1702"/>
        </w:tabs>
        <w:contextualSpacing/>
        <w:jc w:val="both"/>
        <w:rPr>
          <w:rFonts w:ascii="Tahoma" w:hAnsi="Tahoma" w:cs="Tahoma"/>
          <w:sz w:val="20"/>
          <w:szCs w:val="20"/>
        </w:rPr>
      </w:pPr>
    </w:p>
    <w:p w14:paraId="1B057F30" w14:textId="77777777" w:rsidR="00D36948" w:rsidRPr="00C70E41" w:rsidRDefault="00D36948" w:rsidP="00C70E41">
      <w:pPr>
        <w:keepNext/>
        <w:keepLines/>
        <w:tabs>
          <w:tab w:val="left" w:pos="709"/>
          <w:tab w:val="left" w:pos="1702"/>
        </w:tabs>
        <w:contextualSpacing/>
        <w:jc w:val="both"/>
        <w:rPr>
          <w:rFonts w:ascii="Tahoma" w:hAnsi="Tahoma" w:cs="Tahoma"/>
          <w:sz w:val="20"/>
          <w:szCs w:val="20"/>
        </w:rPr>
      </w:pPr>
    </w:p>
    <w:p w14:paraId="3CED1793"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lastRenderedPageBreak/>
        <w:t>člen</w:t>
      </w:r>
    </w:p>
    <w:p w14:paraId="6EAE32A6" w14:textId="77777777" w:rsidR="00D36948" w:rsidRPr="00C70E41" w:rsidRDefault="00FA695F" w:rsidP="00FA695F">
      <w:pPr>
        <w:keepNext/>
        <w:keepLines/>
        <w:tabs>
          <w:tab w:val="left" w:pos="6318"/>
        </w:tabs>
        <w:contextualSpacing/>
        <w:rPr>
          <w:rFonts w:ascii="Tahoma" w:hAnsi="Tahoma" w:cs="Tahoma"/>
          <w:sz w:val="20"/>
          <w:szCs w:val="20"/>
        </w:rPr>
      </w:pPr>
      <w:r>
        <w:rPr>
          <w:rFonts w:ascii="Tahoma" w:hAnsi="Tahoma" w:cs="Tahoma"/>
          <w:sz w:val="20"/>
          <w:szCs w:val="20"/>
        </w:rPr>
        <w:tab/>
      </w:r>
    </w:p>
    <w:p w14:paraId="2BD9F8C0" w14:textId="77777777" w:rsidR="00D36948" w:rsidRPr="00C70E41" w:rsidRDefault="00D36948" w:rsidP="00C70E41">
      <w:pPr>
        <w:keepNext/>
        <w:keepLines/>
        <w:tabs>
          <w:tab w:val="left" w:pos="709"/>
          <w:tab w:val="left" w:pos="1702"/>
        </w:tabs>
        <w:contextualSpacing/>
        <w:jc w:val="both"/>
        <w:rPr>
          <w:rFonts w:ascii="Tahoma" w:hAnsi="Tahoma" w:cs="Tahoma"/>
          <w:sz w:val="20"/>
          <w:szCs w:val="20"/>
        </w:rPr>
      </w:pPr>
      <w:r w:rsidRPr="00C70E41">
        <w:rPr>
          <w:rFonts w:ascii="Tahoma" w:hAnsi="Tahoma" w:cs="Tahoma"/>
          <w:sz w:val="20"/>
          <w:szCs w:val="20"/>
        </w:rPr>
        <w:t xml:space="preserve">Stranki okvirnega sporazuma lahko s 60 (šestdeset) dnevnim odpovednim rokom odpovesta okvirni sporazum v primerih, ko se okoliščine po sklenitvi okvirnega sporazuma spremenijo tako, da sklenjen okvirni sporazum ne izraža več prave volje strank okvirnega sporazuma in pod pogojem, da imata poravnane svoje zapadle obveznosti druga do druge. Odpovedni rok prične teči naslednji dan po prejemu pisne odpovedi, ki mora biti drugi stranki okvirnega sporazuma poslana s priporočeno poštno pošiljko. </w:t>
      </w:r>
    </w:p>
    <w:p w14:paraId="6428ADB2" w14:textId="77777777" w:rsidR="00D36948" w:rsidRPr="00C70E41" w:rsidRDefault="00D36948" w:rsidP="00C70E41">
      <w:pPr>
        <w:keepNext/>
        <w:keepLines/>
        <w:tabs>
          <w:tab w:val="left" w:pos="709"/>
          <w:tab w:val="left" w:pos="1702"/>
        </w:tabs>
        <w:contextualSpacing/>
        <w:jc w:val="both"/>
        <w:rPr>
          <w:rFonts w:ascii="Tahoma" w:hAnsi="Tahoma" w:cs="Tahoma"/>
          <w:sz w:val="20"/>
          <w:szCs w:val="20"/>
        </w:rPr>
      </w:pPr>
    </w:p>
    <w:p w14:paraId="19B193DE" w14:textId="3789FFD6" w:rsidR="00D36948" w:rsidRPr="00C70E41" w:rsidRDefault="00D36948" w:rsidP="00C70E41">
      <w:pPr>
        <w:keepNext/>
        <w:keepLines/>
        <w:tabs>
          <w:tab w:val="left" w:pos="709"/>
          <w:tab w:val="left" w:pos="1702"/>
        </w:tabs>
        <w:contextualSpacing/>
        <w:jc w:val="both"/>
        <w:rPr>
          <w:rFonts w:ascii="Tahoma" w:hAnsi="Tahoma" w:cs="Tahoma"/>
          <w:sz w:val="20"/>
          <w:szCs w:val="20"/>
        </w:rPr>
      </w:pPr>
      <w:r w:rsidRPr="00C70E41">
        <w:rPr>
          <w:rFonts w:ascii="Tahoma" w:hAnsi="Tahoma" w:cs="Tahoma"/>
          <w:sz w:val="20"/>
          <w:szCs w:val="20"/>
        </w:rPr>
        <w:t xml:space="preserve">Stranki okvirnega sporazuma se lahko, s sklenitvijo aneksa k okvirnemu sporazumu, sporazumno dogovorita za daljši ali krajši odpovedni rok. </w:t>
      </w:r>
    </w:p>
    <w:p w14:paraId="4C826EC9" w14:textId="730F2714" w:rsidR="002C6296" w:rsidRDefault="002C6296" w:rsidP="00C70E41">
      <w:pPr>
        <w:keepNext/>
        <w:keepLines/>
        <w:tabs>
          <w:tab w:val="left" w:pos="709"/>
          <w:tab w:val="left" w:pos="1702"/>
        </w:tabs>
        <w:contextualSpacing/>
        <w:jc w:val="both"/>
        <w:rPr>
          <w:rFonts w:ascii="Tahoma" w:hAnsi="Tahoma" w:cs="Tahoma"/>
          <w:sz w:val="20"/>
          <w:szCs w:val="20"/>
        </w:rPr>
      </w:pPr>
    </w:p>
    <w:p w14:paraId="275B0FA6" w14:textId="77777777" w:rsidR="0093370D" w:rsidRPr="00C70E41" w:rsidRDefault="0093370D" w:rsidP="00C70E41">
      <w:pPr>
        <w:keepNext/>
        <w:keepLines/>
        <w:tabs>
          <w:tab w:val="left" w:pos="709"/>
          <w:tab w:val="left" w:pos="1702"/>
        </w:tabs>
        <w:contextualSpacing/>
        <w:jc w:val="both"/>
        <w:rPr>
          <w:rFonts w:ascii="Tahoma" w:hAnsi="Tahoma" w:cs="Tahoma"/>
          <w:sz w:val="20"/>
          <w:szCs w:val="20"/>
        </w:rPr>
      </w:pPr>
    </w:p>
    <w:p w14:paraId="42E0E545" w14:textId="77777777" w:rsidR="002C6296" w:rsidRPr="00C70E41" w:rsidRDefault="002C6296" w:rsidP="008A0DE1">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C70E41">
        <w:rPr>
          <w:rFonts w:ascii="Tahoma" w:hAnsi="Tahoma" w:cs="Tahoma"/>
          <w:b/>
          <w:sz w:val="20"/>
          <w:szCs w:val="20"/>
        </w:rPr>
        <w:t>RAZVEZNI POGOJ</w:t>
      </w:r>
    </w:p>
    <w:p w14:paraId="48C85026" w14:textId="77777777" w:rsidR="00C80408" w:rsidRPr="00C70E41" w:rsidRDefault="00C8040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47B7919A" w14:textId="77777777" w:rsidR="002C6296" w:rsidRPr="00C70E41" w:rsidRDefault="002C6296" w:rsidP="00C70E41">
      <w:pPr>
        <w:keepNext/>
        <w:keepLines/>
        <w:suppressAutoHyphens/>
        <w:ind w:left="1077"/>
        <w:contextualSpacing/>
        <w:jc w:val="both"/>
        <w:rPr>
          <w:rFonts w:ascii="Tahoma" w:eastAsia="Times New Roman" w:hAnsi="Tahoma" w:cs="Tahoma"/>
          <w:b/>
          <w:color w:val="000000"/>
          <w:sz w:val="20"/>
          <w:szCs w:val="20"/>
        </w:rPr>
      </w:pPr>
    </w:p>
    <w:p w14:paraId="6859ABF1" w14:textId="77777777" w:rsidR="00363EDC" w:rsidRPr="00F77C32" w:rsidRDefault="00363EDC" w:rsidP="00363EDC">
      <w:pPr>
        <w:keepNext/>
        <w:keepLines/>
        <w:jc w:val="both"/>
        <w:rPr>
          <w:rFonts w:ascii="Tahoma" w:hAnsi="Tahoma" w:cs="Tahoma"/>
          <w:sz w:val="20"/>
        </w:rPr>
      </w:pPr>
      <w:r w:rsidRPr="00F77C32">
        <w:rPr>
          <w:rFonts w:ascii="Tahoma" w:hAnsi="Tahoma" w:cs="Tahoma"/>
          <w:sz w:val="20"/>
        </w:rPr>
        <w:t>Ta okvirni sporazum je sklenjen pod razveznim pogojem, ki se uresniči v primeru izpolnitve ene od naslednjih okoliščin:</w:t>
      </w:r>
    </w:p>
    <w:p w14:paraId="53262513" w14:textId="77777777" w:rsidR="00363EDC" w:rsidRPr="00F77C32" w:rsidRDefault="00363EDC" w:rsidP="008A0DE1">
      <w:pPr>
        <w:pStyle w:val="Odstavekseznama"/>
        <w:keepNext/>
        <w:keepLines/>
        <w:numPr>
          <w:ilvl w:val="0"/>
          <w:numId w:val="29"/>
        </w:numPr>
        <w:ind w:left="720"/>
        <w:jc w:val="both"/>
        <w:rPr>
          <w:rFonts w:ascii="Tahoma" w:hAnsi="Tahoma" w:cs="Tahoma"/>
        </w:rPr>
      </w:pPr>
      <w:r w:rsidRPr="00F77C32">
        <w:rPr>
          <w:rFonts w:ascii="Tahoma" w:hAnsi="Tahoma" w:cs="Tahoma"/>
        </w:rPr>
        <w:t xml:space="preserve">če bo naročnik seznanjen, da je sodišče s pravnomočno odločitvijo ugotovilo kršitev obveznosti delovne, okoljske ali socialne zakonodaje s strani izvajalca ali podizvajalca ali </w:t>
      </w:r>
    </w:p>
    <w:p w14:paraId="796932A6" w14:textId="77777777" w:rsidR="00363EDC" w:rsidRDefault="00363EDC" w:rsidP="008A0DE1">
      <w:pPr>
        <w:pStyle w:val="Odstavekseznama"/>
        <w:keepNext/>
        <w:keepLines/>
        <w:numPr>
          <w:ilvl w:val="0"/>
          <w:numId w:val="29"/>
        </w:numPr>
        <w:ind w:left="720"/>
        <w:jc w:val="both"/>
        <w:rPr>
          <w:rFonts w:ascii="Tahoma" w:hAnsi="Tahoma" w:cs="Tahoma"/>
        </w:rPr>
      </w:pPr>
      <w:r w:rsidRPr="00F77C32">
        <w:rPr>
          <w:rFonts w:ascii="Tahoma" w:hAnsi="Tahoma" w:cs="Tahoma"/>
        </w:rPr>
        <w:t>če bo naročnik seznanjen, da je pristojni državni organ pri izvajalcu ali podizvajalcu v času izvajanja okvirnega sporazuma ugotovil najmanj dve kršitvi v zvezi s plačilom za delo, delovnim časom, počitki, opravljanjem dela na podlagi pogodb civilnega prava kljub obstoju elementov delovnega razmerja ali v zvezi z zaposlovanjem na črno,</w:t>
      </w:r>
    </w:p>
    <w:p w14:paraId="53C907F5" w14:textId="77777777" w:rsidR="00F77C32" w:rsidRPr="00F77C32" w:rsidRDefault="00F77C32" w:rsidP="00F77C32">
      <w:pPr>
        <w:pStyle w:val="Odstavekseznama"/>
        <w:keepNext/>
        <w:keepLines/>
        <w:ind w:left="720"/>
        <w:jc w:val="both"/>
        <w:rPr>
          <w:rFonts w:ascii="Tahoma" w:hAnsi="Tahoma" w:cs="Tahoma"/>
        </w:rPr>
      </w:pPr>
    </w:p>
    <w:p w14:paraId="6243335E" w14:textId="77777777" w:rsidR="00363EDC" w:rsidRPr="00F77C32" w:rsidRDefault="00363EDC" w:rsidP="00363EDC">
      <w:pPr>
        <w:keepNext/>
        <w:keepLines/>
        <w:jc w:val="both"/>
        <w:rPr>
          <w:rFonts w:ascii="Tahoma" w:hAnsi="Tahoma" w:cs="Tahoma"/>
          <w:sz w:val="20"/>
        </w:rPr>
      </w:pPr>
      <w:r w:rsidRPr="00F77C32">
        <w:rPr>
          <w:rFonts w:ascii="Tahoma" w:hAnsi="Tahoma" w:cs="Tahoma"/>
          <w:sz w:val="20"/>
        </w:rPr>
        <w:t xml:space="preserve">in za kateri mu je bila s pravnomočno odločitvijo ali več pravnomočnimi odločitvami izrečena globa za prekršek, in pod pogojem, da je od seznanitve s kršitvijo in do izteka veljavnosti okvirnega sporazuma še najmanj 6 (šest) mesecev oziroma če izvajalec nastopa s podizvajalcem pa tudi, če zaradi ugotovljene kršitve pri podizvajalcu izvajalec ne nadomesti ali zamenja tega podizvajalca, na način določen v </w:t>
      </w:r>
      <w:r w:rsidRPr="00F77C32">
        <w:rPr>
          <w:rFonts w:ascii="Tahoma" w:hAnsi="Tahoma" w:cs="Tahoma"/>
          <w:iCs/>
          <w:sz w:val="20"/>
        </w:rPr>
        <w:t>skladu s 94. členom ZJN-3</w:t>
      </w:r>
      <w:r w:rsidRPr="00F77C32">
        <w:rPr>
          <w:rFonts w:ascii="Tahoma" w:hAnsi="Tahoma" w:cs="Tahoma"/>
          <w:sz w:val="20"/>
        </w:rPr>
        <w:t xml:space="preserve"> in določili tega okvirnega sporazuma, v roku 30 (trideset) dni od seznanitve s kršitvijo. </w:t>
      </w:r>
    </w:p>
    <w:p w14:paraId="47169688" w14:textId="77777777" w:rsidR="00363EDC" w:rsidRPr="00F77C32" w:rsidRDefault="00363EDC" w:rsidP="00363EDC">
      <w:pPr>
        <w:keepNext/>
        <w:keepLines/>
        <w:jc w:val="both"/>
        <w:rPr>
          <w:rFonts w:ascii="Tahoma" w:hAnsi="Tahoma" w:cs="Tahoma"/>
          <w:sz w:val="20"/>
        </w:rPr>
      </w:pPr>
      <w:r w:rsidRPr="00F77C32">
        <w:rPr>
          <w:rFonts w:ascii="Tahoma" w:hAnsi="Tahoma" w:cs="Tahoma"/>
          <w:sz w:val="20"/>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izvajalca.</w:t>
      </w:r>
    </w:p>
    <w:p w14:paraId="4DDFE67D" w14:textId="2D5FE89D" w:rsidR="00535FE3" w:rsidRDefault="00363EDC" w:rsidP="00C70E41">
      <w:pPr>
        <w:keepNext/>
        <w:keepLines/>
        <w:jc w:val="both"/>
        <w:rPr>
          <w:rFonts w:ascii="Tahoma" w:hAnsi="Tahoma" w:cs="Tahoma"/>
          <w:sz w:val="20"/>
        </w:rPr>
      </w:pPr>
      <w:r w:rsidRPr="00F77C32">
        <w:rPr>
          <w:rFonts w:ascii="Tahoma" w:hAnsi="Tahoma" w:cs="Tahoma"/>
          <w:sz w:val="20"/>
        </w:rPr>
        <w:t>Če naročnik v roku 30 (trideset) dni od seznanitve s kršitvijo ne začne novega postopka javnega naročila, se šteje, da je okvirni sporazum razvezan 30. (trideseti) dan od seznanitve s kršitvijo.</w:t>
      </w:r>
    </w:p>
    <w:p w14:paraId="536B879B" w14:textId="77777777" w:rsidR="003653B3" w:rsidRPr="008207CE" w:rsidRDefault="003653B3" w:rsidP="00C70E41">
      <w:pPr>
        <w:keepNext/>
        <w:keepLines/>
        <w:jc w:val="both"/>
        <w:rPr>
          <w:rFonts w:ascii="Tahoma" w:hAnsi="Tahoma" w:cs="Tahoma"/>
          <w:sz w:val="20"/>
        </w:rPr>
      </w:pPr>
    </w:p>
    <w:p w14:paraId="219A1BE9" w14:textId="77777777" w:rsidR="00D36948" w:rsidRPr="00C70E41" w:rsidRDefault="00D36948" w:rsidP="008A0DE1">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C70E41">
        <w:rPr>
          <w:rFonts w:ascii="Tahoma" w:hAnsi="Tahoma" w:cs="Tahoma"/>
          <w:b/>
          <w:sz w:val="20"/>
          <w:szCs w:val="20"/>
        </w:rPr>
        <w:t>REŠEVANJE SPOROV</w:t>
      </w:r>
    </w:p>
    <w:p w14:paraId="302D6C99" w14:textId="77777777" w:rsidR="00D36948" w:rsidRPr="00C70E41" w:rsidRDefault="00D36948" w:rsidP="00C70E41">
      <w:pPr>
        <w:keepNext/>
        <w:keepLines/>
        <w:tabs>
          <w:tab w:val="left" w:pos="709"/>
          <w:tab w:val="left" w:pos="1702"/>
        </w:tabs>
        <w:ind w:left="1701" w:hanging="1701"/>
        <w:contextualSpacing/>
        <w:rPr>
          <w:rFonts w:ascii="Tahoma" w:hAnsi="Tahoma" w:cs="Tahoma"/>
          <w:b/>
          <w:sz w:val="20"/>
          <w:szCs w:val="20"/>
        </w:rPr>
      </w:pPr>
    </w:p>
    <w:p w14:paraId="59ABF0D6"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 xml:space="preserve"> člen</w:t>
      </w:r>
    </w:p>
    <w:p w14:paraId="344337FB" w14:textId="77777777" w:rsidR="00D36948" w:rsidRPr="00C70E41" w:rsidRDefault="00D36948" w:rsidP="00C70E41">
      <w:pPr>
        <w:keepNext/>
        <w:keepLines/>
        <w:tabs>
          <w:tab w:val="left" w:pos="709"/>
          <w:tab w:val="left" w:pos="1702"/>
        </w:tabs>
        <w:ind w:left="1701" w:hanging="1701"/>
        <w:contextualSpacing/>
        <w:rPr>
          <w:rFonts w:ascii="Tahoma" w:hAnsi="Tahoma" w:cs="Tahoma"/>
          <w:sz w:val="20"/>
          <w:szCs w:val="20"/>
        </w:rPr>
      </w:pPr>
    </w:p>
    <w:p w14:paraId="11C763CA"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r w:rsidRPr="00C70E41">
        <w:rPr>
          <w:rFonts w:ascii="Tahoma" w:hAnsi="Tahoma" w:cs="Tahoma"/>
          <w:sz w:val="20"/>
          <w:szCs w:val="20"/>
        </w:rPr>
        <w:t>Morebitne spore, ki bi nastali v zvezi z izvajanjem tega okvirnega sporazuma, bosta stranki okvirnega sporazuma skušali rešiti sporazumno.</w:t>
      </w:r>
    </w:p>
    <w:p w14:paraId="294BFA6D" w14:textId="77777777" w:rsidR="00D36948" w:rsidRPr="00C70E41" w:rsidRDefault="00D36948" w:rsidP="00C70E41">
      <w:pPr>
        <w:keepNext/>
        <w:keepLines/>
        <w:tabs>
          <w:tab w:val="left" w:pos="2542"/>
        </w:tabs>
        <w:contextualSpacing/>
        <w:jc w:val="both"/>
        <w:rPr>
          <w:rFonts w:ascii="Tahoma" w:hAnsi="Tahoma" w:cs="Tahoma"/>
          <w:sz w:val="20"/>
          <w:szCs w:val="20"/>
        </w:rPr>
      </w:pPr>
      <w:r w:rsidRPr="00C70E41">
        <w:rPr>
          <w:rFonts w:ascii="Tahoma" w:hAnsi="Tahoma" w:cs="Tahoma"/>
          <w:sz w:val="20"/>
          <w:szCs w:val="20"/>
        </w:rPr>
        <w:tab/>
      </w:r>
    </w:p>
    <w:p w14:paraId="62D2EA5B" w14:textId="13935B55" w:rsidR="00D36948" w:rsidRDefault="00D36948" w:rsidP="00C70E41">
      <w:pPr>
        <w:keepNext/>
        <w:keepLines/>
        <w:tabs>
          <w:tab w:val="left" w:pos="567"/>
          <w:tab w:val="left" w:pos="1418"/>
          <w:tab w:val="left" w:pos="1702"/>
        </w:tabs>
        <w:contextualSpacing/>
        <w:jc w:val="both"/>
        <w:rPr>
          <w:rFonts w:ascii="Tahoma" w:hAnsi="Tahoma" w:cs="Tahoma"/>
          <w:sz w:val="20"/>
          <w:szCs w:val="20"/>
        </w:rPr>
      </w:pPr>
      <w:r w:rsidRPr="00C70E41">
        <w:rPr>
          <w:rFonts w:ascii="Tahoma" w:hAnsi="Tahoma" w:cs="Tahoma"/>
          <w:sz w:val="20"/>
          <w:szCs w:val="20"/>
        </w:rPr>
        <w:t>Če spora ne bo možno rešiti sporazumno, lahko vsaka stranka okvirnega sporazuma sproži postopek za rešitev spora pri stvarno pristojnem sodišču v Ljubljani.</w:t>
      </w:r>
    </w:p>
    <w:p w14:paraId="20A96D7D" w14:textId="35FE40DD" w:rsidR="00D36948" w:rsidRPr="00D70BC4" w:rsidRDefault="00D36948" w:rsidP="00C70E41">
      <w:pPr>
        <w:keepNext/>
        <w:keepLines/>
        <w:numPr>
          <w:ilvl w:val="0"/>
          <w:numId w:val="37"/>
        </w:numPr>
        <w:tabs>
          <w:tab w:val="clear" w:pos="1440"/>
          <w:tab w:val="left" w:pos="851"/>
          <w:tab w:val="left" w:pos="1702"/>
        </w:tabs>
        <w:spacing w:after="0" w:line="240" w:lineRule="auto"/>
        <w:ind w:hanging="1440"/>
        <w:contextualSpacing/>
        <w:jc w:val="both"/>
        <w:rPr>
          <w:rFonts w:ascii="Tahoma" w:hAnsi="Tahoma" w:cs="Tahoma"/>
          <w:b/>
          <w:sz w:val="20"/>
          <w:szCs w:val="20"/>
        </w:rPr>
      </w:pPr>
      <w:r w:rsidRPr="00C70E41">
        <w:rPr>
          <w:rFonts w:ascii="Tahoma" w:hAnsi="Tahoma" w:cs="Tahoma"/>
          <w:b/>
          <w:sz w:val="20"/>
          <w:szCs w:val="20"/>
        </w:rPr>
        <w:lastRenderedPageBreak/>
        <w:t>OSTALE DOLOČBE</w:t>
      </w:r>
    </w:p>
    <w:p w14:paraId="1EDA0A83" w14:textId="77777777" w:rsidR="00D36948" w:rsidRPr="00F530FE" w:rsidRDefault="00D36948" w:rsidP="008A0DE1">
      <w:pPr>
        <w:pStyle w:val="Odstavekseznama"/>
        <w:keepNext/>
        <w:keepLines/>
        <w:numPr>
          <w:ilvl w:val="1"/>
          <w:numId w:val="36"/>
        </w:numPr>
        <w:tabs>
          <w:tab w:val="clear" w:pos="1440"/>
        </w:tabs>
        <w:ind w:left="567" w:hanging="567"/>
        <w:contextualSpacing/>
        <w:jc w:val="center"/>
        <w:rPr>
          <w:rFonts w:ascii="Tahoma" w:hAnsi="Tahoma" w:cs="Tahoma"/>
        </w:rPr>
      </w:pPr>
      <w:r w:rsidRPr="00F530FE">
        <w:rPr>
          <w:rFonts w:ascii="Tahoma" w:hAnsi="Tahoma" w:cs="Tahoma"/>
        </w:rPr>
        <w:t>člen</w:t>
      </w:r>
    </w:p>
    <w:p w14:paraId="2DD1FC9D" w14:textId="77777777" w:rsidR="00D36948" w:rsidRPr="00C70E41" w:rsidRDefault="00D36948" w:rsidP="00C70E41">
      <w:pPr>
        <w:keepNext/>
        <w:keepLines/>
        <w:tabs>
          <w:tab w:val="left" w:pos="851"/>
          <w:tab w:val="left" w:pos="1702"/>
        </w:tabs>
        <w:contextualSpacing/>
        <w:jc w:val="both"/>
        <w:rPr>
          <w:rFonts w:ascii="Tahoma" w:hAnsi="Tahoma" w:cs="Tahoma"/>
          <w:b/>
          <w:sz w:val="20"/>
          <w:szCs w:val="20"/>
        </w:rPr>
      </w:pPr>
    </w:p>
    <w:p w14:paraId="6BD4CF46"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r w:rsidRPr="00C70E41">
        <w:rPr>
          <w:rFonts w:ascii="Tahoma" w:hAnsi="Tahoma" w:cs="Tahoma"/>
          <w:sz w:val="20"/>
          <w:szCs w:val="20"/>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5E20B221"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p>
    <w:p w14:paraId="275E8603"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r w:rsidRPr="00C70E41">
        <w:rPr>
          <w:rFonts w:ascii="Tahoma" w:hAnsi="Tahoma" w:cs="Tahoma"/>
          <w:sz w:val="20"/>
          <w:szCs w:val="20"/>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3D32D49D" w14:textId="77777777" w:rsidR="00FB52C1" w:rsidRPr="00C70E41" w:rsidRDefault="00FB52C1" w:rsidP="00C70E41">
      <w:pPr>
        <w:keepNext/>
        <w:keepLines/>
        <w:tabs>
          <w:tab w:val="left" w:pos="567"/>
          <w:tab w:val="left" w:pos="1418"/>
          <w:tab w:val="left" w:pos="1702"/>
        </w:tabs>
        <w:contextualSpacing/>
        <w:jc w:val="both"/>
        <w:rPr>
          <w:rFonts w:ascii="Tahoma" w:hAnsi="Tahoma" w:cs="Tahoma"/>
          <w:sz w:val="20"/>
          <w:szCs w:val="20"/>
        </w:rPr>
      </w:pPr>
    </w:p>
    <w:p w14:paraId="62136459"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1CFD97F4" w14:textId="77777777" w:rsidR="00D36948" w:rsidRPr="00C70E41" w:rsidRDefault="00D36948" w:rsidP="00C70E41">
      <w:pPr>
        <w:keepNext/>
        <w:keepLines/>
        <w:contextualSpacing/>
        <w:jc w:val="both"/>
        <w:rPr>
          <w:rFonts w:ascii="Tahoma" w:hAnsi="Tahoma" w:cs="Tahoma"/>
          <w:sz w:val="20"/>
          <w:szCs w:val="20"/>
        </w:rPr>
      </w:pPr>
    </w:p>
    <w:p w14:paraId="47BB3B84" w14:textId="77777777" w:rsidR="00D36948" w:rsidRPr="00C70E41" w:rsidRDefault="00D36948" w:rsidP="00C70E41">
      <w:pPr>
        <w:keepNext/>
        <w:keepLines/>
        <w:contextualSpacing/>
        <w:jc w:val="both"/>
        <w:rPr>
          <w:rFonts w:ascii="Tahoma" w:hAnsi="Tahoma" w:cs="Tahoma"/>
          <w:sz w:val="20"/>
          <w:szCs w:val="20"/>
        </w:rPr>
      </w:pPr>
      <w:r w:rsidRPr="00C70E41">
        <w:rPr>
          <w:rFonts w:ascii="Tahoma" w:hAnsi="Tahoma" w:cs="Tahoma"/>
          <w:sz w:val="20"/>
          <w:szCs w:val="20"/>
        </w:rPr>
        <w:t>Morebitne spremembe ali dopolnitve tega okvirnega sporazuma veljajo samo v pisni obliki in v primeru, da jih podpišeta obe stranki okvirnega sporazuma.</w:t>
      </w:r>
    </w:p>
    <w:p w14:paraId="74E7028E" w14:textId="77777777" w:rsidR="00D36948" w:rsidRPr="00C70E41" w:rsidRDefault="00D36948" w:rsidP="00C70E41">
      <w:pPr>
        <w:keepNext/>
        <w:keepLines/>
        <w:contextualSpacing/>
        <w:rPr>
          <w:rFonts w:ascii="Tahoma" w:hAnsi="Tahoma" w:cs="Tahoma"/>
          <w:sz w:val="20"/>
          <w:szCs w:val="20"/>
        </w:rPr>
      </w:pPr>
    </w:p>
    <w:p w14:paraId="5D59E5FD"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r w:rsidRPr="00C70E41">
        <w:rPr>
          <w:rFonts w:ascii="Tahoma" w:hAnsi="Tahoma" w:cs="Tahoma"/>
          <w:sz w:val="20"/>
          <w:szCs w:val="20"/>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5CD90408"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p>
    <w:p w14:paraId="0C7CA10B"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lang w:val="es-AR"/>
        </w:rPr>
      </w:pPr>
      <w:r w:rsidRPr="00C70E41">
        <w:rPr>
          <w:rFonts w:ascii="Tahoma" w:hAnsi="Tahoma" w:cs="Tahoma"/>
          <w:sz w:val="20"/>
          <w:szCs w:val="20"/>
        </w:rPr>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del.</w:t>
      </w:r>
      <w:r w:rsidRPr="00C70E41">
        <w:rPr>
          <w:rFonts w:ascii="Tahoma" w:hAnsi="Tahoma" w:cs="Tahoma"/>
          <w:sz w:val="20"/>
          <w:szCs w:val="20"/>
          <w:lang w:val="es-AR"/>
        </w:rPr>
        <w:t xml:space="preserve"> Izvajalec se strinja, da lahko naročnik prekine medsebojno razmerje v primeru nespoštovanja določil </w:t>
      </w:r>
      <w:r w:rsidRPr="00C70E41">
        <w:rPr>
          <w:rFonts w:ascii="Tahoma" w:hAnsi="Tahoma" w:cs="Tahoma"/>
          <w:sz w:val="20"/>
          <w:szCs w:val="20"/>
        </w:rPr>
        <w:t>okvirnega sporazuma</w:t>
      </w:r>
      <w:r w:rsidRPr="00C70E41">
        <w:rPr>
          <w:rFonts w:ascii="Tahoma" w:hAnsi="Tahoma" w:cs="Tahoma"/>
          <w:sz w:val="20"/>
          <w:szCs w:val="20"/>
          <w:lang w:val="es-AR"/>
        </w:rPr>
        <w:t xml:space="preserve"> in določil javnega naročanja, brez odškodninske odgovornosti do izvajalca.</w:t>
      </w:r>
    </w:p>
    <w:p w14:paraId="243AD952"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lang w:val="es-AR"/>
        </w:rPr>
      </w:pPr>
      <w:r w:rsidRPr="00C70E41">
        <w:rPr>
          <w:rFonts w:ascii="Tahoma" w:hAnsi="Tahoma" w:cs="Tahoma"/>
          <w:sz w:val="20"/>
          <w:szCs w:val="20"/>
        </w:rPr>
        <w:t xml:space="preserve"> </w:t>
      </w:r>
    </w:p>
    <w:p w14:paraId="00AFECB8"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r w:rsidRPr="00C70E41">
        <w:rPr>
          <w:rFonts w:ascii="Tahoma" w:hAnsi="Tahoma" w:cs="Tahoma"/>
          <w:sz w:val="20"/>
          <w:szCs w:val="20"/>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ki po veljavnih predpisih štejejo za javne.</w:t>
      </w:r>
    </w:p>
    <w:p w14:paraId="35A74F52" w14:textId="77777777" w:rsidR="008207CE" w:rsidRPr="00C70E41" w:rsidRDefault="008207CE" w:rsidP="00C70E41">
      <w:pPr>
        <w:keepNext/>
        <w:keepLines/>
        <w:tabs>
          <w:tab w:val="left" w:pos="567"/>
          <w:tab w:val="left" w:pos="1418"/>
          <w:tab w:val="left" w:pos="1702"/>
        </w:tabs>
        <w:contextualSpacing/>
        <w:jc w:val="both"/>
        <w:rPr>
          <w:rFonts w:ascii="Tahoma" w:hAnsi="Tahoma" w:cs="Tahoma"/>
          <w:sz w:val="20"/>
          <w:szCs w:val="20"/>
        </w:rPr>
      </w:pPr>
    </w:p>
    <w:p w14:paraId="71F0DBAB"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40281A0B"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p>
    <w:p w14:paraId="5D7BF9A0" w14:textId="4259A59D" w:rsidR="00D36948" w:rsidRDefault="00D36948" w:rsidP="00C70E41">
      <w:pPr>
        <w:keepNext/>
        <w:keepLines/>
        <w:tabs>
          <w:tab w:val="left" w:pos="567"/>
          <w:tab w:val="left" w:pos="1418"/>
          <w:tab w:val="left" w:pos="1702"/>
        </w:tabs>
        <w:contextualSpacing/>
        <w:jc w:val="both"/>
        <w:rPr>
          <w:rFonts w:ascii="Tahoma" w:hAnsi="Tahoma" w:cs="Tahoma"/>
          <w:sz w:val="20"/>
          <w:szCs w:val="20"/>
        </w:rPr>
      </w:pPr>
      <w:r w:rsidRPr="00C70E41">
        <w:rPr>
          <w:rFonts w:ascii="Tahoma" w:hAnsi="Tahoma" w:cs="Tahoma"/>
          <w:sz w:val="20"/>
          <w:szCs w:val="20"/>
        </w:rPr>
        <w:t>Stranki okvirnega sporazuma se obvezujeta, da bosta uredili vse, kar je potrebno za izvršitev tega okvirnega sporazuma in da bosta ravnali kot dobra gospodarstvenika. Za urejanje razmerij, ki niso urejena s tem okvirnim sporazumom se uporabljajo določila Obligacijskega zakonika.</w:t>
      </w:r>
    </w:p>
    <w:p w14:paraId="0433557A" w14:textId="780CE389" w:rsidR="00A61246" w:rsidRDefault="00A61246" w:rsidP="00C70E41">
      <w:pPr>
        <w:keepNext/>
        <w:keepLines/>
        <w:tabs>
          <w:tab w:val="left" w:pos="567"/>
          <w:tab w:val="left" w:pos="1418"/>
          <w:tab w:val="left" w:pos="1702"/>
        </w:tabs>
        <w:contextualSpacing/>
        <w:jc w:val="both"/>
        <w:rPr>
          <w:rFonts w:ascii="Tahoma" w:hAnsi="Tahoma" w:cs="Tahoma"/>
          <w:sz w:val="20"/>
          <w:szCs w:val="20"/>
        </w:rPr>
      </w:pPr>
    </w:p>
    <w:p w14:paraId="2181F4C9" w14:textId="4D1EF810" w:rsidR="00A61246" w:rsidRDefault="00A61246" w:rsidP="00C70E41">
      <w:pPr>
        <w:keepNext/>
        <w:keepLines/>
        <w:tabs>
          <w:tab w:val="left" w:pos="567"/>
          <w:tab w:val="left" w:pos="1418"/>
          <w:tab w:val="left" w:pos="1702"/>
        </w:tabs>
        <w:contextualSpacing/>
        <w:jc w:val="both"/>
        <w:rPr>
          <w:rFonts w:ascii="Tahoma" w:hAnsi="Tahoma" w:cs="Tahoma"/>
          <w:sz w:val="20"/>
          <w:szCs w:val="20"/>
        </w:rPr>
      </w:pPr>
    </w:p>
    <w:p w14:paraId="381F6C8F" w14:textId="01245CA8" w:rsidR="00A61246" w:rsidRDefault="00A61246" w:rsidP="00C70E41">
      <w:pPr>
        <w:keepNext/>
        <w:keepLines/>
        <w:tabs>
          <w:tab w:val="left" w:pos="567"/>
          <w:tab w:val="left" w:pos="1418"/>
          <w:tab w:val="left" w:pos="1702"/>
        </w:tabs>
        <w:contextualSpacing/>
        <w:jc w:val="both"/>
        <w:rPr>
          <w:rFonts w:ascii="Tahoma" w:hAnsi="Tahoma" w:cs="Tahoma"/>
          <w:sz w:val="20"/>
          <w:szCs w:val="20"/>
        </w:rPr>
      </w:pPr>
    </w:p>
    <w:p w14:paraId="067EB2A1" w14:textId="0595ACB1" w:rsidR="00A61246" w:rsidRPr="00C70E41" w:rsidRDefault="00A61246" w:rsidP="00C70E41">
      <w:pPr>
        <w:keepNext/>
        <w:keepLines/>
        <w:tabs>
          <w:tab w:val="left" w:pos="567"/>
          <w:tab w:val="left" w:pos="1418"/>
          <w:tab w:val="left" w:pos="1702"/>
        </w:tabs>
        <w:contextualSpacing/>
        <w:jc w:val="both"/>
        <w:rPr>
          <w:rFonts w:ascii="Tahoma" w:hAnsi="Tahoma" w:cs="Tahoma"/>
          <w:sz w:val="20"/>
          <w:szCs w:val="20"/>
        </w:rPr>
      </w:pPr>
    </w:p>
    <w:p w14:paraId="26F57087"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lastRenderedPageBreak/>
        <w:t>člen</w:t>
      </w:r>
    </w:p>
    <w:p w14:paraId="30EAB9F2"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p>
    <w:p w14:paraId="37EC36A8" w14:textId="69ED572A"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r w:rsidRPr="00C70E41">
        <w:rPr>
          <w:rFonts w:ascii="Tahoma" w:hAnsi="Tahoma" w:cs="Tahoma"/>
          <w:sz w:val="20"/>
          <w:szCs w:val="20"/>
        </w:rPr>
        <w:t>Okvirni sporazum je sklenjen in začne veljati z dnem, ko ga podpišeta obe stranki okvirnega sporazuma, pod pogojem, da izvajalec naročniku predloži finančno zavarovanje dobre izvedbe obveznosti iz okvirnega sporazuma v roku, višini in z v</w:t>
      </w:r>
      <w:r w:rsidR="00221500">
        <w:rPr>
          <w:rFonts w:ascii="Tahoma" w:hAnsi="Tahoma" w:cs="Tahoma"/>
          <w:sz w:val="20"/>
          <w:szCs w:val="20"/>
        </w:rPr>
        <w:t xml:space="preserve">eljavnostjo iz prvega odstavka </w:t>
      </w:r>
      <w:r w:rsidR="008207CE">
        <w:rPr>
          <w:rFonts w:ascii="Tahoma" w:hAnsi="Tahoma" w:cs="Tahoma"/>
          <w:sz w:val="20"/>
          <w:szCs w:val="20"/>
        </w:rPr>
        <w:t>20</w:t>
      </w:r>
      <w:r w:rsidRPr="00C70E41">
        <w:rPr>
          <w:rFonts w:ascii="Tahoma" w:hAnsi="Tahoma" w:cs="Tahoma"/>
          <w:sz w:val="20"/>
          <w:szCs w:val="20"/>
        </w:rPr>
        <w:t>. člena tega okvirnega sporazuma</w:t>
      </w:r>
      <w:r w:rsidR="00BC3209">
        <w:rPr>
          <w:rFonts w:ascii="Tahoma" w:hAnsi="Tahoma" w:cs="Tahoma"/>
          <w:sz w:val="20"/>
          <w:szCs w:val="20"/>
        </w:rPr>
        <w:t xml:space="preserve"> </w:t>
      </w:r>
      <w:r w:rsidR="00BC3209" w:rsidRPr="00BC3209">
        <w:rPr>
          <w:rFonts w:ascii="Tahoma" w:hAnsi="Tahoma" w:cs="Tahoma"/>
          <w:sz w:val="20"/>
          <w:szCs w:val="20"/>
        </w:rPr>
        <w:t>ter velja 24 (štiriindvajset) mesecev, šteto od dneva sklenitve tega okvirnega sporazuma oziroma do izčrpanja ocenjene vrednosti okvirnega sporaz</w:t>
      </w:r>
      <w:r w:rsidR="008207CE">
        <w:rPr>
          <w:rFonts w:ascii="Tahoma" w:hAnsi="Tahoma" w:cs="Tahoma"/>
          <w:sz w:val="20"/>
          <w:szCs w:val="20"/>
        </w:rPr>
        <w:t>uma, navedene v prvem odstavku 5</w:t>
      </w:r>
      <w:r w:rsidR="00BC3209" w:rsidRPr="00BC3209">
        <w:rPr>
          <w:rFonts w:ascii="Tahoma" w:hAnsi="Tahoma" w:cs="Tahoma"/>
          <w:sz w:val="20"/>
          <w:szCs w:val="20"/>
        </w:rPr>
        <w:t>. člena tega okvirnega sporazuma, kar nastopi prej</w:t>
      </w:r>
      <w:r w:rsidRPr="00C70E41">
        <w:rPr>
          <w:rFonts w:ascii="Tahoma" w:hAnsi="Tahoma" w:cs="Tahoma"/>
          <w:sz w:val="20"/>
          <w:szCs w:val="20"/>
        </w:rPr>
        <w:t>. V kolikor izvajalec ne predloži finančnega zavarovanja v roku, višini in z v</w:t>
      </w:r>
      <w:r w:rsidR="008207CE">
        <w:rPr>
          <w:rFonts w:ascii="Tahoma" w:hAnsi="Tahoma" w:cs="Tahoma"/>
          <w:sz w:val="20"/>
          <w:szCs w:val="20"/>
        </w:rPr>
        <w:t xml:space="preserve">eljavnostjo iz prvega odstavka </w:t>
      </w:r>
      <w:r w:rsidR="008207CE">
        <w:rPr>
          <w:rFonts w:ascii="Tahoma" w:hAnsi="Tahoma" w:cs="Tahoma"/>
          <w:color w:val="000000"/>
          <w:sz w:val="20"/>
          <w:szCs w:val="20"/>
        </w:rPr>
        <w:t>20</w:t>
      </w:r>
      <w:r w:rsidRPr="00C70E41">
        <w:rPr>
          <w:rFonts w:ascii="Tahoma" w:hAnsi="Tahoma" w:cs="Tahoma"/>
          <w:sz w:val="20"/>
          <w:szCs w:val="20"/>
        </w:rPr>
        <w:t xml:space="preserve">. člena, se šteje, da ta okvirni sporazum ni bil nikoli sklenjen, naročnik pa bo ravnal v skladu s tretjim odstavkom </w:t>
      </w:r>
      <w:r w:rsidR="008207CE">
        <w:rPr>
          <w:rFonts w:ascii="Tahoma" w:hAnsi="Tahoma" w:cs="Tahoma"/>
          <w:sz w:val="20"/>
          <w:szCs w:val="20"/>
        </w:rPr>
        <w:t>20</w:t>
      </w:r>
      <w:r w:rsidRPr="00C70E41">
        <w:rPr>
          <w:rFonts w:ascii="Tahoma" w:hAnsi="Tahoma" w:cs="Tahoma"/>
          <w:sz w:val="20"/>
          <w:szCs w:val="20"/>
        </w:rPr>
        <w:t>. člena tega okvirnega sporazuma.</w:t>
      </w:r>
    </w:p>
    <w:p w14:paraId="7BF99847"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p>
    <w:p w14:paraId="3153E669"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r w:rsidRPr="00C70E41">
        <w:rPr>
          <w:rFonts w:ascii="Tahoma" w:hAnsi="Tahoma" w:cs="Tahoma"/>
          <w:sz w:val="20"/>
          <w:szCs w:val="20"/>
        </w:rPr>
        <w:t>Glede garancijskih določil velja ta okvirni sporazum do izteka vseh garancijskih rokov.</w:t>
      </w:r>
    </w:p>
    <w:p w14:paraId="7ABB257B" w14:textId="77777777" w:rsidR="00D36948" w:rsidRPr="00C70E41" w:rsidRDefault="00D36948" w:rsidP="00C70E41">
      <w:pPr>
        <w:keepNext/>
        <w:keepLines/>
        <w:contextualSpacing/>
        <w:jc w:val="both"/>
        <w:rPr>
          <w:rFonts w:ascii="Tahoma" w:hAnsi="Tahoma" w:cs="Tahoma"/>
          <w:sz w:val="20"/>
          <w:szCs w:val="20"/>
        </w:rPr>
      </w:pPr>
    </w:p>
    <w:p w14:paraId="7899C9A1"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r w:rsidRPr="00C70E41">
        <w:rPr>
          <w:rFonts w:ascii="Tahoma" w:hAnsi="Tahoma" w:cs="Tahoma"/>
          <w:sz w:val="20"/>
          <w:szCs w:val="20"/>
        </w:rPr>
        <w:t>Ta okvirni sporazum v celoti zavezuje tudi morebitne vsakokratne pravne naslednike vsake od strank okvirnega sporazuma, kar velja zlasti tudi v primeru organizacijsko – statusnih ter lastninskih sprememb.</w:t>
      </w:r>
    </w:p>
    <w:p w14:paraId="3ED91FB2" w14:textId="77777777" w:rsidR="00D36948" w:rsidRPr="00C70E41" w:rsidRDefault="00D36948" w:rsidP="00C70E41">
      <w:pPr>
        <w:keepNext/>
        <w:keepLines/>
        <w:tabs>
          <w:tab w:val="left" w:pos="567"/>
          <w:tab w:val="left" w:pos="1418"/>
          <w:tab w:val="left" w:pos="1702"/>
        </w:tabs>
        <w:contextualSpacing/>
        <w:jc w:val="both"/>
        <w:rPr>
          <w:rFonts w:ascii="Tahoma" w:hAnsi="Tahoma" w:cs="Tahoma"/>
          <w:sz w:val="20"/>
          <w:szCs w:val="20"/>
        </w:rPr>
      </w:pPr>
    </w:p>
    <w:p w14:paraId="2AA1D365" w14:textId="77777777" w:rsidR="00D36948" w:rsidRPr="00C70E41" w:rsidRDefault="00D36948" w:rsidP="008A0DE1">
      <w:pPr>
        <w:keepNext/>
        <w:keepLines/>
        <w:numPr>
          <w:ilvl w:val="1"/>
          <w:numId w:val="36"/>
        </w:numPr>
        <w:tabs>
          <w:tab w:val="clear" w:pos="1440"/>
        </w:tabs>
        <w:spacing w:after="0" w:line="240" w:lineRule="auto"/>
        <w:ind w:left="426" w:hanging="426"/>
        <w:contextualSpacing/>
        <w:jc w:val="center"/>
        <w:rPr>
          <w:rFonts w:ascii="Tahoma" w:hAnsi="Tahoma" w:cs="Tahoma"/>
          <w:sz w:val="20"/>
          <w:szCs w:val="20"/>
        </w:rPr>
      </w:pPr>
      <w:r w:rsidRPr="00C70E41">
        <w:rPr>
          <w:rFonts w:ascii="Tahoma" w:hAnsi="Tahoma" w:cs="Tahoma"/>
          <w:sz w:val="20"/>
          <w:szCs w:val="20"/>
        </w:rPr>
        <w:t>člen</w:t>
      </w:r>
    </w:p>
    <w:p w14:paraId="1D379A77" w14:textId="77777777" w:rsidR="00D36948" w:rsidRPr="00C70E41" w:rsidRDefault="00D36948" w:rsidP="00C70E41">
      <w:pPr>
        <w:keepNext/>
        <w:keepLines/>
        <w:tabs>
          <w:tab w:val="left" w:pos="4820"/>
        </w:tabs>
        <w:contextualSpacing/>
        <w:jc w:val="both"/>
        <w:rPr>
          <w:rFonts w:ascii="Tahoma" w:hAnsi="Tahoma" w:cs="Tahoma"/>
          <w:b/>
          <w:sz w:val="20"/>
          <w:szCs w:val="20"/>
        </w:rPr>
      </w:pPr>
    </w:p>
    <w:p w14:paraId="792D99B9" w14:textId="77777777" w:rsidR="00D36948" w:rsidRPr="00C70E41" w:rsidRDefault="00D36948" w:rsidP="00C70E41">
      <w:pPr>
        <w:keepNext/>
        <w:keepLines/>
        <w:tabs>
          <w:tab w:val="left" w:pos="1134"/>
          <w:tab w:val="left" w:pos="4820"/>
        </w:tabs>
        <w:contextualSpacing/>
        <w:jc w:val="both"/>
        <w:rPr>
          <w:rFonts w:ascii="Tahoma" w:hAnsi="Tahoma" w:cs="Tahoma"/>
          <w:sz w:val="20"/>
          <w:szCs w:val="20"/>
        </w:rPr>
      </w:pPr>
      <w:r w:rsidRPr="00C70E41">
        <w:rPr>
          <w:rFonts w:ascii="Tahoma" w:hAnsi="Tahoma" w:cs="Tahoma"/>
          <w:sz w:val="20"/>
          <w:szCs w:val="20"/>
        </w:rPr>
        <w:t xml:space="preserve">Okvirni sporazum je sestavljen in podpisan v </w:t>
      </w:r>
      <w:r w:rsidR="00951495">
        <w:rPr>
          <w:rFonts w:ascii="Tahoma" w:hAnsi="Tahoma" w:cs="Tahoma"/>
          <w:sz w:val="20"/>
          <w:szCs w:val="20"/>
        </w:rPr>
        <w:t>treh (3</w:t>
      </w:r>
      <w:r w:rsidRPr="00C70E41">
        <w:rPr>
          <w:rFonts w:ascii="Tahoma" w:hAnsi="Tahoma" w:cs="Tahoma"/>
          <w:sz w:val="20"/>
          <w:szCs w:val="20"/>
        </w:rPr>
        <w:t xml:space="preserve">) enakih izvodih, od katerih prejme naročnik </w:t>
      </w:r>
      <w:r w:rsidR="00951495">
        <w:rPr>
          <w:rFonts w:ascii="Tahoma" w:hAnsi="Tahoma" w:cs="Tahoma"/>
          <w:sz w:val="20"/>
          <w:szCs w:val="20"/>
        </w:rPr>
        <w:t>dva (2) izvoda</w:t>
      </w:r>
      <w:r w:rsidRPr="00C70E41">
        <w:rPr>
          <w:rFonts w:ascii="Tahoma" w:hAnsi="Tahoma" w:cs="Tahoma"/>
          <w:sz w:val="20"/>
          <w:szCs w:val="20"/>
        </w:rPr>
        <w:t xml:space="preserve"> in izvajalec </w:t>
      </w:r>
      <w:r w:rsidR="00951495">
        <w:rPr>
          <w:rFonts w:ascii="Tahoma" w:hAnsi="Tahoma" w:cs="Tahoma"/>
          <w:sz w:val="20"/>
          <w:szCs w:val="20"/>
        </w:rPr>
        <w:t>en (1</w:t>
      </w:r>
      <w:r w:rsidRPr="00C70E41">
        <w:rPr>
          <w:rFonts w:ascii="Tahoma" w:hAnsi="Tahoma" w:cs="Tahoma"/>
          <w:sz w:val="20"/>
          <w:szCs w:val="20"/>
        </w:rPr>
        <w:t>) izvoda.</w:t>
      </w:r>
    </w:p>
    <w:p w14:paraId="656F4DE2" w14:textId="77777777" w:rsidR="00D36948" w:rsidRPr="00C70E41" w:rsidRDefault="00D36948" w:rsidP="00C70E41">
      <w:pPr>
        <w:keepNext/>
        <w:keepLines/>
        <w:tabs>
          <w:tab w:val="left" w:pos="1134"/>
          <w:tab w:val="left" w:pos="4820"/>
        </w:tabs>
        <w:contextualSpacing/>
        <w:rPr>
          <w:rFonts w:ascii="Tahoma" w:hAnsi="Tahoma" w:cs="Tahoma"/>
          <w:sz w:val="20"/>
          <w:szCs w:val="20"/>
        </w:rPr>
      </w:pPr>
    </w:p>
    <w:p w14:paraId="7A0BC4B8" w14:textId="77777777" w:rsidR="00221500" w:rsidRDefault="00221500" w:rsidP="00C70E41">
      <w:pPr>
        <w:keepNext/>
        <w:keepLines/>
        <w:tabs>
          <w:tab w:val="left" w:pos="1134"/>
          <w:tab w:val="left" w:pos="4820"/>
        </w:tabs>
        <w:contextualSpacing/>
        <w:rPr>
          <w:rFonts w:ascii="Tahoma" w:hAnsi="Tahoma" w:cs="Tahoma"/>
          <w:sz w:val="20"/>
          <w:szCs w:val="20"/>
        </w:rPr>
      </w:pPr>
    </w:p>
    <w:p w14:paraId="3086BD15" w14:textId="77777777" w:rsidR="00D36948" w:rsidRPr="00C70E41" w:rsidRDefault="00D36948" w:rsidP="00C70E41">
      <w:pPr>
        <w:keepNext/>
        <w:keepLines/>
        <w:tabs>
          <w:tab w:val="left" w:pos="1134"/>
          <w:tab w:val="left" w:pos="4820"/>
        </w:tabs>
        <w:contextualSpacing/>
        <w:rPr>
          <w:rFonts w:ascii="Tahoma" w:hAnsi="Tahoma" w:cs="Tahoma"/>
          <w:sz w:val="20"/>
          <w:szCs w:val="20"/>
        </w:rPr>
      </w:pPr>
      <w:r w:rsidRPr="00C70E41">
        <w:rPr>
          <w:rFonts w:ascii="Tahoma" w:hAnsi="Tahoma" w:cs="Tahoma"/>
          <w:sz w:val="20"/>
          <w:szCs w:val="20"/>
        </w:rPr>
        <w:t>Ljubljana, dne ___________</w:t>
      </w:r>
      <w:r w:rsidRPr="00C70E41">
        <w:rPr>
          <w:rFonts w:ascii="Tahoma" w:hAnsi="Tahoma" w:cs="Tahoma"/>
          <w:sz w:val="20"/>
          <w:szCs w:val="20"/>
        </w:rPr>
        <w:tab/>
      </w:r>
      <w:r w:rsidRPr="00C70E41">
        <w:rPr>
          <w:rFonts w:ascii="Tahoma" w:hAnsi="Tahoma" w:cs="Tahoma"/>
          <w:sz w:val="20"/>
          <w:szCs w:val="20"/>
        </w:rPr>
        <w:tab/>
      </w:r>
      <w:r w:rsidRPr="00C70E41">
        <w:rPr>
          <w:rFonts w:ascii="Tahoma" w:hAnsi="Tahoma" w:cs="Tahoma"/>
          <w:sz w:val="20"/>
          <w:szCs w:val="20"/>
        </w:rPr>
        <w:tab/>
      </w:r>
      <w:r w:rsidR="00C70E41" w:rsidRPr="00C70E41">
        <w:rPr>
          <w:rFonts w:ascii="Tahoma" w:hAnsi="Tahoma" w:cs="Tahoma"/>
          <w:sz w:val="20"/>
          <w:szCs w:val="20"/>
        </w:rPr>
        <w:t>______</w:t>
      </w:r>
      <w:r w:rsidRPr="00C70E41">
        <w:rPr>
          <w:rFonts w:ascii="Tahoma" w:hAnsi="Tahoma" w:cs="Tahoma"/>
          <w:sz w:val="20"/>
          <w:szCs w:val="20"/>
        </w:rPr>
        <w:t>_____, dne __________</w:t>
      </w:r>
    </w:p>
    <w:p w14:paraId="3C109A62" w14:textId="77777777" w:rsidR="00D36948" w:rsidRPr="00C70E41" w:rsidRDefault="00D36948" w:rsidP="00C70E41">
      <w:pPr>
        <w:keepNext/>
        <w:keepLines/>
        <w:tabs>
          <w:tab w:val="left" w:pos="4820"/>
        </w:tabs>
        <w:contextualSpacing/>
        <w:rPr>
          <w:rFonts w:ascii="Tahoma" w:hAnsi="Tahoma" w:cs="Tahoma"/>
          <w:sz w:val="20"/>
          <w:szCs w:val="20"/>
        </w:rPr>
      </w:pPr>
    </w:p>
    <w:p w14:paraId="1149218A" w14:textId="69CCDA63" w:rsidR="00233932" w:rsidRDefault="00233932" w:rsidP="00C70E41">
      <w:pPr>
        <w:keepNext/>
        <w:keepLines/>
        <w:tabs>
          <w:tab w:val="left" w:pos="4820"/>
        </w:tabs>
        <w:contextualSpacing/>
        <w:rPr>
          <w:rFonts w:ascii="Tahoma" w:hAnsi="Tahoma" w:cs="Tahoma"/>
          <w:sz w:val="20"/>
          <w:szCs w:val="20"/>
        </w:rPr>
      </w:pPr>
    </w:p>
    <w:p w14:paraId="72E3077D" w14:textId="77777777" w:rsidR="003653B3" w:rsidRDefault="003653B3" w:rsidP="00C70E41">
      <w:pPr>
        <w:keepNext/>
        <w:keepLines/>
        <w:tabs>
          <w:tab w:val="left" w:pos="4820"/>
        </w:tabs>
        <w:contextualSpacing/>
        <w:rPr>
          <w:rFonts w:ascii="Tahoma" w:hAnsi="Tahoma" w:cs="Tahoma"/>
          <w:sz w:val="20"/>
          <w:szCs w:val="20"/>
        </w:rPr>
      </w:pPr>
    </w:p>
    <w:p w14:paraId="591BA7A6" w14:textId="77777777" w:rsidR="00A04EBA" w:rsidRDefault="00A04EBA" w:rsidP="00C70E41">
      <w:pPr>
        <w:keepNext/>
        <w:keepLines/>
        <w:tabs>
          <w:tab w:val="left" w:pos="4820"/>
        </w:tabs>
        <w:contextualSpacing/>
        <w:rPr>
          <w:rFonts w:ascii="Tahoma" w:hAnsi="Tahoma" w:cs="Tahoma"/>
          <w:sz w:val="20"/>
          <w:szCs w:val="20"/>
        </w:rPr>
      </w:pPr>
    </w:p>
    <w:p w14:paraId="14FB5FD4" w14:textId="77777777" w:rsidR="00D36948" w:rsidRPr="00C70E41" w:rsidRDefault="00D36948" w:rsidP="00C70E41">
      <w:pPr>
        <w:keepNext/>
        <w:keepLines/>
        <w:tabs>
          <w:tab w:val="left" w:pos="4820"/>
        </w:tabs>
        <w:contextualSpacing/>
        <w:rPr>
          <w:rFonts w:ascii="Tahoma" w:hAnsi="Tahoma" w:cs="Tahoma"/>
          <w:sz w:val="20"/>
          <w:szCs w:val="20"/>
        </w:rPr>
      </w:pPr>
      <w:r w:rsidRPr="00C70E41">
        <w:rPr>
          <w:rFonts w:ascii="Tahoma" w:hAnsi="Tahoma" w:cs="Tahoma"/>
          <w:sz w:val="20"/>
          <w:szCs w:val="20"/>
        </w:rPr>
        <w:t>NAROČNIK:</w:t>
      </w:r>
      <w:r w:rsidRPr="00C70E41">
        <w:rPr>
          <w:rFonts w:ascii="Tahoma" w:hAnsi="Tahoma" w:cs="Tahoma"/>
          <w:sz w:val="20"/>
          <w:szCs w:val="20"/>
        </w:rPr>
        <w:tab/>
      </w:r>
      <w:r w:rsidRPr="00C70E41">
        <w:rPr>
          <w:rFonts w:ascii="Tahoma" w:hAnsi="Tahoma" w:cs="Tahoma"/>
          <w:sz w:val="20"/>
          <w:szCs w:val="20"/>
        </w:rPr>
        <w:tab/>
      </w:r>
      <w:r w:rsidRPr="00C70E41">
        <w:rPr>
          <w:rFonts w:ascii="Tahoma" w:hAnsi="Tahoma" w:cs="Tahoma"/>
          <w:sz w:val="20"/>
          <w:szCs w:val="20"/>
        </w:rPr>
        <w:tab/>
        <w:t>IZVAJALEC:</w:t>
      </w:r>
    </w:p>
    <w:p w14:paraId="0A97F74D" w14:textId="2190A175" w:rsidR="002C6296" w:rsidRDefault="002C6296" w:rsidP="00C70E41">
      <w:pPr>
        <w:keepNext/>
        <w:keepLines/>
        <w:tabs>
          <w:tab w:val="left" w:pos="4820"/>
        </w:tabs>
        <w:contextualSpacing/>
        <w:rPr>
          <w:rFonts w:ascii="Tahoma" w:eastAsia="Times New Roman" w:hAnsi="Tahoma" w:cs="Tahoma"/>
          <w:sz w:val="20"/>
          <w:szCs w:val="20"/>
        </w:rPr>
      </w:pPr>
    </w:p>
    <w:p w14:paraId="448ECBB6" w14:textId="77777777" w:rsidR="00233932" w:rsidRPr="00C70E41" w:rsidRDefault="00233932" w:rsidP="00C70E41">
      <w:pPr>
        <w:keepNext/>
        <w:keepLines/>
        <w:tabs>
          <w:tab w:val="left" w:pos="4820"/>
        </w:tabs>
        <w:contextualSpacing/>
        <w:rPr>
          <w:rFonts w:ascii="Tahoma" w:eastAsia="Times New Roman" w:hAnsi="Tahoma" w:cs="Tahoma"/>
          <w:sz w:val="20"/>
          <w:szCs w:val="20"/>
        </w:rPr>
      </w:pPr>
    </w:p>
    <w:p w14:paraId="02F6E9B1" w14:textId="77777777" w:rsidR="002C6296" w:rsidRPr="00C70E41" w:rsidRDefault="002C6296" w:rsidP="00C70E41">
      <w:pPr>
        <w:keepNext/>
        <w:keepLines/>
        <w:contextualSpacing/>
        <w:rPr>
          <w:rFonts w:ascii="Tahoma" w:eastAsia="Times New Roman" w:hAnsi="Tahoma" w:cs="Tahoma"/>
          <w:bCs/>
          <w:sz w:val="20"/>
          <w:szCs w:val="20"/>
        </w:rPr>
      </w:pPr>
    </w:p>
    <w:p w14:paraId="5C20030E" w14:textId="77777777" w:rsidR="0093370D" w:rsidRDefault="002C6296" w:rsidP="00C70E41">
      <w:pPr>
        <w:keepNext/>
        <w:keepLines/>
        <w:contextualSpacing/>
        <w:rPr>
          <w:rFonts w:ascii="Tahoma" w:eastAsia="Times New Roman" w:hAnsi="Tahoma" w:cs="Tahoma"/>
          <w:bCs/>
          <w:sz w:val="20"/>
          <w:szCs w:val="20"/>
        </w:rPr>
      </w:pPr>
      <w:r w:rsidRPr="00C70E41">
        <w:rPr>
          <w:rFonts w:ascii="Tahoma" w:eastAsia="Times New Roman" w:hAnsi="Tahoma" w:cs="Tahoma"/>
          <w:bCs/>
          <w:sz w:val="20"/>
          <w:szCs w:val="20"/>
        </w:rPr>
        <w:t>JAVNO PODJETJE VODOVOD </w:t>
      </w:r>
    </w:p>
    <w:p w14:paraId="556FDEED" w14:textId="3765EC1E" w:rsidR="002C6296" w:rsidRPr="00C70E41" w:rsidRDefault="002C6296" w:rsidP="00C70E41">
      <w:pPr>
        <w:keepNext/>
        <w:keepLines/>
        <w:contextualSpacing/>
        <w:rPr>
          <w:rFonts w:ascii="Tahoma" w:eastAsia="Times New Roman" w:hAnsi="Tahoma" w:cs="Tahoma"/>
          <w:bCs/>
          <w:sz w:val="20"/>
          <w:szCs w:val="20"/>
        </w:rPr>
      </w:pPr>
      <w:r w:rsidRPr="00C70E41">
        <w:rPr>
          <w:rFonts w:ascii="Tahoma" w:eastAsia="Times New Roman" w:hAnsi="Tahoma" w:cs="Tahoma"/>
          <w:bCs/>
          <w:sz w:val="20"/>
          <w:szCs w:val="20"/>
        </w:rPr>
        <w:t>KANALIZACIJA SNAGA d.o.o.</w:t>
      </w:r>
      <w:r w:rsidRPr="00C70E41">
        <w:rPr>
          <w:rFonts w:ascii="Tahoma" w:eastAsia="Times New Roman" w:hAnsi="Tahoma" w:cs="Tahoma"/>
          <w:sz w:val="20"/>
          <w:szCs w:val="20"/>
        </w:rPr>
        <w:tab/>
      </w:r>
      <w:r w:rsidRPr="00C70E41">
        <w:rPr>
          <w:rFonts w:ascii="Tahoma" w:eastAsia="Times New Roman" w:hAnsi="Tahoma" w:cs="Tahoma"/>
          <w:sz w:val="20"/>
          <w:szCs w:val="20"/>
        </w:rPr>
        <w:tab/>
      </w:r>
      <w:r w:rsidRPr="00C70E41">
        <w:rPr>
          <w:rFonts w:ascii="Tahoma" w:eastAsia="Times New Roman" w:hAnsi="Tahoma" w:cs="Tahoma"/>
          <w:sz w:val="20"/>
          <w:szCs w:val="20"/>
        </w:rPr>
        <w:tab/>
      </w:r>
    </w:p>
    <w:p w14:paraId="78294CE7" w14:textId="29F3B9B7" w:rsidR="00C70E41" w:rsidRPr="003653B3" w:rsidRDefault="002C6296" w:rsidP="00C70E41">
      <w:pPr>
        <w:keepNext/>
        <w:keepLines/>
        <w:contextualSpacing/>
        <w:rPr>
          <w:rFonts w:ascii="Tahoma" w:eastAsia="Times New Roman" w:hAnsi="Tahoma" w:cs="Tahoma"/>
          <w:sz w:val="20"/>
          <w:szCs w:val="20"/>
        </w:rPr>
      </w:pPr>
      <w:r w:rsidRPr="00C70E41">
        <w:rPr>
          <w:rFonts w:ascii="Tahoma" w:eastAsia="Times New Roman" w:hAnsi="Tahoma" w:cs="Tahoma"/>
          <w:sz w:val="20"/>
          <w:szCs w:val="20"/>
        </w:rPr>
        <w:t>Direktor</w:t>
      </w:r>
      <w:r w:rsidR="003653B3">
        <w:rPr>
          <w:rFonts w:ascii="Tahoma" w:eastAsia="Times New Roman" w:hAnsi="Tahoma" w:cs="Tahoma"/>
          <w:sz w:val="20"/>
          <w:szCs w:val="20"/>
        </w:rPr>
        <w:t xml:space="preserve"> </w:t>
      </w:r>
      <w:r w:rsidR="00A04EBA" w:rsidRPr="00363EDC">
        <w:rPr>
          <w:rFonts w:ascii="Tahoma" w:eastAsia="Times New Roman" w:hAnsi="Tahoma" w:cs="Tahoma"/>
          <w:bCs/>
          <w:sz w:val="20"/>
        </w:rPr>
        <w:t>David POLUTNIK</w:t>
      </w:r>
    </w:p>
    <w:p w14:paraId="63782630" w14:textId="77777777" w:rsidR="00C70E41" w:rsidRDefault="00C70E41" w:rsidP="00C70E41">
      <w:pPr>
        <w:keepNext/>
        <w:keepLines/>
        <w:contextualSpacing/>
        <w:rPr>
          <w:rFonts w:ascii="Tahoma" w:eastAsia="Times New Roman" w:hAnsi="Tahoma" w:cs="Tahoma"/>
          <w:bCs/>
        </w:rPr>
      </w:pPr>
    </w:p>
    <w:p w14:paraId="135DEB6A" w14:textId="1EAB7AA9" w:rsidR="00C70E41" w:rsidRDefault="00C70E41" w:rsidP="00C70E41">
      <w:pPr>
        <w:keepNext/>
        <w:keepLines/>
        <w:contextualSpacing/>
        <w:rPr>
          <w:rFonts w:ascii="Tahoma" w:eastAsia="Times New Roman" w:hAnsi="Tahoma" w:cs="Tahoma"/>
          <w:bCs/>
        </w:rPr>
      </w:pPr>
    </w:p>
    <w:p w14:paraId="338D65FC" w14:textId="2BA6117D" w:rsidR="00FB4286" w:rsidRDefault="00FB4286" w:rsidP="00C70E41">
      <w:pPr>
        <w:keepNext/>
        <w:keepLines/>
        <w:contextualSpacing/>
        <w:rPr>
          <w:rFonts w:ascii="Tahoma" w:eastAsia="Times New Roman" w:hAnsi="Tahoma" w:cs="Tahoma"/>
          <w:bCs/>
        </w:rPr>
      </w:pPr>
    </w:p>
    <w:p w14:paraId="1CF9AF25" w14:textId="6A8EAE1A" w:rsidR="00FB4286" w:rsidRDefault="00FB4286" w:rsidP="00C70E41">
      <w:pPr>
        <w:keepNext/>
        <w:keepLines/>
        <w:contextualSpacing/>
        <w:rPr>
          <w:rFonts w:ascii="Tahoma" w:eastAsia="Times New Roman" w:hAnsi="Tahoma" w:cs="Tahoma"/>
          <w:bCs/>
        </w:rPr>
      </w:pPr>
    </w:p>
    <w:p w14:paraId="7EBA011F" w14:textId="4E7D3D4B" w:rsidR="00FB4286" w:rsidRDefault="00FB4286" w:rsidP="00C70E41">
      <w:pPr>
        <w:keepNext/>
        <w:keepLines/>
        <w:contextualSpacing/>
        <w:rPr>
          <w:rFonts w:ascii="Tahoma" w:eastAsia="Times New Roman" w:hAnsi="Tahoma" w:cs="Tahoma"/>
          <w:bCs/>
        </w:rPr>
      </w:pPr>
    </w:p>
    <w:p w14:paraId="35A54C4D" w14:textId="2832A686" w:rsidR="00D70BC4" w:rsidRDefault="00D70BC4" w:rsidP="00C70E41">
      <w:pPr>
        <w:keepNext/>
        <w:keepLines/>
        <w:contextualSpacing/>
        <w:rPr>
          <w:rFonts w:ascii="Tahoma" w:eastAsia="Times New Roman" w:hAnsi="Tahoma" w:cs="Tahoma"/>
          <w:bCs/>
        </w:rPr>
      </w:pPr>
    </w:p>
    <w:p w14:paraId="3A2B230B" w14:textId="14283926" w:rsidR="00D70BC4" w:rsidRDefault="00D70BC4" w:rsidP="00C70E41">
      <w:pPr>
        <w:keepNext/>
        <w:keepLines/>
        <w:contextualSpacing/>
        <w:rPr>
          <w:rFonts w:ascii="Tahoma" w:eastAsia="Times New Roman" w:hAnsi="Tahoma" w:cs="Tahoma"/>
          <w:bCs/>
        </w:rPr>
      </w:pPr>
    </w:p>
    <w:p w14:paraId="66251C60" w14:textId="59AFA922" w:rsidR="00D70BC4" w:rsidRDefault="00D70BC4" w:rsidP="00C70E41">
      <w:pPr>
        <w:keepNext/>
        <w:keepLines/>
        <w:contextualSpacing/>
        <w:rPr>
          <w:rFonts w:ascii="Tahoma" w:eastAsia="Times New Roman" w:hAnsi="Tahoma" w:cs="Tahoma"/>
          <w:bCs/>
        </w:rPr>
      </w:pPr>
    </w:p>
    <w:p w14:paraId="42F853AB" w14:textId="35C1DBCB" w:rsidR="00D70BC4" w:rsidRDefault="00D70BC4" w:rsidP="00C70E41">
      <w:pPr>
        <w:keepNext/>
        <w:keepLines/>
        <w:contextualSpacing/>
        <w:rPr>
          <w:rFonts w:ascii="Tahoma" w:eastAsia="Times New Roman" w:hAnsi="Tahoma" w:cs="Tahoma"/>
          <w:bCs/>
        </w:rPr>
      </w:pPr>
    </w:p>
    <w:p w14:paraId="6919DE2C" w14:textId="77777777" w:rsidR="00D70BC4" w:rsidRDefault="00D70BC4" w:rsidP="00C70E41">
      <w:pPr>
        <w:keepNext/>
        <w:keepLines/>
        <w:contextualSpacing/>
        <w:rPr>
          <w:rFonts w:ascii="Tahoma" w:eastAsia="Times New Roman" w:hAnsi="Tahoma" w:cs="Tahoma"/>
          <w:bCs/>
        </w:rPr>
      </w:pPr>
    </w:p>
    <w:p w14:paraId="3097BEDD" w14:textId="5C42358B" w:rsidR="008207CE" w:rsidRDefault="008207CE" w:rsidP="00C70E41">
      <w:pPr>
        <w:keepNext/>
        <w:keepLines/>
        <w:contextualSpacing/>
        <w:rPr>
          <w:rFonts w:ascii="Tahoma" w:eastAsia="Times New Roman" w:hAnsi="Tahoma" w:cs="Tahoma"/>
          <w:bCs/>
        </w:rPr>
      </w:pPr>
    </w:p>
    <w:p w14:paraId="730CFF38" w14:textId="1D70E158" w:rsidR="008207CE" w:rsidRDefault="008207CE" w:rsidP="00C70E41">
      <w:pPr>
        <w:keepNext/>
        <w:keepLines/>
        <w:contextualSpacing/>
        <w:rPr>
          <w:rFonts w:ascii="Tahoma" w:eastAsia="Times New Roman" w:hAnsi="Tahoma" w:cs="Tahoma"/>
          <w:bCs/>
        </w:rPr>
      </w:pPr>
    </w:p>
    <w:p w14:paraId="6CC44B59" w14:textId="77777777" w:rsidR="00FB4286" w:rsidRDefault="00FB4286" w:rsidP="00C70E41">
      <w:pPr>
        <w:keepNext/>
        <w:keepLines/>
        <w:contextualSpacing/>
        <w:rPr>
          <w:rFonts w:ascii="Tahoma" w:eastAsia="Times New Roman" w:hAnsi="Tahoma" w:cs="Tahoma"/>
          <w:bC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CA2787" w:rsidRPr="00CA2787" w14:paraId="0432DDAE" w14:textId="77777777" w:rsidTr="00E145F6">
        <w:tc>
          <w:tcPr>
            <w:tcW w:w="599" w:type="dxa"/>
            <w:tcBorders>
              <w:top w:val="single" w:sz="4" w:space="0" w:color="auto"/>
              <w:bottom w:val="single" w:sz="4" w:space="0" w:color="auto"/>
              <w:right w:val="nil"/>
            </w:tcBorders>
          </w:tcPr>
          <w:p w14:paraId="41E68C0B" w14:textId="77777777" w:rsidR="00CA2787" w:rsidRPr="00CA2787" w:rsidRDefault="00CA2787" w:rsidP="00CA2787">
            <w:pPr>
              <w:keepLines/>
              <w:widowControl w:val="0"/>
              <w:spacing w:after="0" w:line="240" w:lineRule="auto"/>
              <w:jc w:val="right"/>
              <w:rPr>
                <w:rFonts w:ascii="Tahoma" w:eastAsia="Times New Roman" w:hAnsi="Tahoma" w:cs="Tahoma"/>
                <w:sz w:val="20"/>
                <w:szCs w:val="20"/>
                <w:lang w:eastAsia="sl-SI"/>
              </w:rPr>
            </w:pPr>
            <w:r w:rsidRPr="00CA2787">
              <w:rPr>
                <w:rFonts w:ascii="Tahoma" w:eastAsia="Times New Roman" w:hAnsi="Tahoma" w:cs="Tahoma"/>
                <w:b/>
                <w:sz w:val="20"/>
                <w:szCs w:val="20"/>
                <w:lang w:eastAsia="sl-SI"/>
              </w:rPr>
              <w:lastRenderedPageBreak/>
              <w:br w:type="page"/>
            </w:r>
            <w:r w:rsidRPr="00CA2787">
              <w:rPr>
                <w:rFonts w:ascii="Tahoma" w:eastAsia="Times New Roman" w:hAnsi="Tahoma" w:cs="Tahoma"/>
                <w:sz w:val="20"/>
                <w:szCs w:val="20"/>
                <w:lang w:eastAsia="sl-SI"/>
              </w:rPr>
              <w:br w:type="page"/>
            </w:r>
            <w:r w:rsidRPr="00CA2787">
              <w:rPr>
                <w:rFonts w:ascii="Tahoma" w:eastAsia="Times New Roman" w:hAnsi="Tahoma" w:cs="Tahoma"/>
                <w:sz w:val="20"/>
                <w:szCs w:val="20"/>
                <w:lang w:eastAsia="sl-SI"/>
              </w:rPr>
              <w:br w:type="page"/>
            </w:r>
            <w:r w:rsidRPr="00CA2787">
              <w:rPr>
                <w:rFonts w:ascii="Tahoma" w:eastAsia="Times New Roman" w:hAnsi="Tahoma" w:cs="Tahoma"/>
                <w:sz w:val="20"/>
                <w:szCs w:val="20"/>
                <w:lang w:eastAsia="sl-SI"/>
              </w:rPr>
              <w:br w:type="page"/>
              <w:t xml:space="preserve">      </w:t>
            </w:r>
          </w:p>
        </w:tc>
        <w:tc>
          <w:tcPr>
            <w:tcW w:w="7693" w:type="dxa"/>
            <w:tcBorders>
              <w:top w:val="single" w:sz="4" w:space="0" w:color="auto"/>
              <w:left w:val="nil"/>
              <w:bottom w:val="single" w:sz="4" w:space="0" w:color="auto"/>
            </w:tcBorders>
          </w:tcPr>
          <w:p w14:paraId="449746B5" w14:textId="77777777" w:rsidR="00CA2787" w:rsidRPr="00CA2787" w:rsidRDefault="00CA2787" w:rsidP="00CA2787">
            <w:pPr>
              <w:keepLines/>
              <w:widowControl w:val="0"/>
              <w:numPr>
                <w:ilvl w:val="12"/>
                <w:numId w:val="0"/>
              </w:numPr>
              <w:tabs>
                <w:tab w:val="left" w:pos="6237"/>
              </w:tabs>
              <w:spacing w:after="0" w:line="240" w:lineRule="auto"/>
              <w:jc w:val="both"/>
              <w:rPr>
                <w:rFonts w:ascii="Tahoma" w:eastAsia="Times New Roman" w:hAnsi="Tahoma" w:cs="Tahoma"/>
                <w:sz w:val="20"/>
                <w:szCs w:val="20"/>
                <w:lang w:eastAsia="sl-SI"/>
              </w:rPr>
            </w:pPr>
            <w:r w:rsidRPr="00CA2787">
              <w:rPr>
                <w:rFonts w:ascii="Tahoma" w:eastAsia="Times New Roman" w:hAnsi="Tahoma" w:cs="Tahoma"/>
                <w:sz w:val="20"/>
                <w:szCs w:val="20"/>
                <w:lang w:eastAsia="sl-SI"/>
              </w:rPr>
              <w:t>VZOREC FINANČNEGA ZAVAROVANJA ZA ZAVAROVANJE DOBRE IZVEDBE OBVEZNOSTI IZ OKVIRNEGA SPORAZUMA</w:t>
            </w:r>
          </w:p>
        </w:tc>
        <w:tc>
          <w:tcPr>
            <w:tcW w:w="872" w:type="dxa"/>
            <w:tcBorders>
              <w:top w:val="single" w:sz="4" w:space="0" w:color="auto"/>
              <w:bottom w:val="single" w:sz="4" w:space="0" w:color="auto"/>
              <w:right w:val="nil"/>
            </w:tcBorders>
          </w:tcPr>
          <w:p w14:paraId="7A8056E1" w14:textId="77777777" w:rsidR="00CA2787" w:rsidRPr="00CA2787" w:rsidRDefault="00CA2787" w:rsidP="00CA2787">
            <w:pPr>
              <w:keepLines/>
              <w:widowControl w:val="0"/>
              <w:spacing w:after="0" w:line="240" w:lineRule="auto"/>
              <w:jc w:val="right"/>
              <w:rPr>
                <w:rFonts w:ascii="Tahoma" w:eastAsia="Times New Roman" w:hAnsi="Tahoma" w:cs="Tahoma"/>
                <w:b/>
                <w:sz w:val="20"/>
                <w:szCs w:val="20"/>
                <w:lang w:eastAsia="sl-SI"/>
              </w:rPr>
            </w:pPr>
            <w:r w:rsidRPr="00CA2787">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tcBorders>
          </w:tcPr>
          <w:p w14:paraId="289200BB" w14:textId="77777777" w:rsidR="00CA2787" w:rsidRPr="00CA2787" w:rsidRDefault="00CA2787" w:rsidP="00CA2787">
            <w:pPr>
              <w:keepLines/>
              <w:widowControl w:val="0"/>
              <w:spacing w:after="0" w:line="240" w:lineRule="auto"/>
              <w:ind w:hanging="92"/>
              <w:rPr>
                <w:rFonts w:ascii="Tahoma" w:eastAsia="Times New Roman" w:hAnsi="Tahoma" w:cs="Tahoma"/>
                <w:b/>
                <w:i/>
                <w:sz w:val="20"/>
                <w:szCs w:val="20"/>
                <w:lang w:eastAsia="sl-SI"/>
              </w:rPr>
            </w:pPr>
            <w:r>
              <w:rPr>
                <w:rFonts w:ascii="Tahoma" w:eastAsia="Times New Roman" w:hAnsi="Tahoma" w:cs="Tahoma"/>
                <w:b/>
                <w:i/>
                <w:sz w:val="20"/>
                <w:szCs w:val="20"/>
                <w:lang w:eastAsia="sl-SI"/>
              </w:rPr>
              <w:t>11</w:t>
            </w:r>
          </w:p>
        </w:tc>
      </w:tr>
    </w:tbl>
    <w:p w14:paraId="7401D865" w14:textId="43DCBDCA" w:rsidR="00FF2D24" w:rsidRPr="00D97848" w:rsidRDefault="00FF2D24" w:rsidP="00B54024">
      <w:pPr>
        <w:keepNext/>
        <w:keepLines/>
        <w:widowControl w:val="0"/>
        <w:spacing w:after="120"/>
        <w:rPr>
          <w:rFonts w:ascii="Tahoma" w:hAnsi="Tahoma" w:cs="Tahoma"/>
          <w:sz w:val="20"/>
          <w:szCs w:val="20"/>
        </w:rPr>
      </w:pPr>
      <w:r w:rsidRPr="00D97848">
        <w:rPr>
          <w:rFonts w:ascii="Tahoma" w:hAnsi="Tahoma" w:cs="Tahoma"/>
          <w:sz w:val="20"/>
          <w:szCs w:val="20"/>
          <w:lang w:val="x-none"/>
        </w:rPr>
        <w:t>Ponudnik:</w:t>
      </w:r>
      <w:r w:rsidRPr="00D97848">
        <w:rPr>
          <w:rFonts w:ascii="Tahoma" w:hAnsi="Tahoma" w:cs="Tahoma"/>
          <w:sz w:val="20"/>
          <w:szCs w:val="20"/>
        </w:rPr>
        <w:t xml:space="preserve">                                                                                                 </w:t>
      </w:r>
      <w:r w:rsidRPr="00D97848">
        <w:rPr>
          <w:rFonts w:ascii="Tahoma" w:hAnsi="Tahoma" w:cs="Tahoma"/>
          <w:sz w:val="20"/>
          <w:szCs w:val="20"/>
        </w:rPr>
        <w:tab/>
      </w:r>
    </w:p>
    <w:p w14:paraId="59CA907C" w14:textId="77777777" w:rsidR="00A33019" w:rsidRDefault="00FF2D24" w:rsidP="00910C7C">
      <w:pPr>
        <w:keepNext/>
        <w:keepLines/>
        <w:widowControl w:val="0"/>
        <w:spacing w:after="120" w:line="240" w:lineRule="auto"/>
        <w:rPr>
          <w:rFonts w:ascii="Tahoma" w:hAnsi="Tahoma" w:cs="Tahoma"/>
          <w:sz w:val="20"/>
          <w:szCs w:val="20"/>
        </w:rPr>
      </w:pPr>
      <w:r w:rsidRPr="00D97848">
        <w:rPr>
          <w:rFonts w:ascii="Tahoma" w:hAnsi="Tahoma" w:cs="Tahoma"/>
          <w:sz w:val="20"/>
          <w:szCs w:val="20"/>
        </w:rPr>
        <w:t>_</w:t>
      </w:r>
      <w:r w:rsidR="00B54024" w:rsidRPr="00D97848">
        <w:rPr>
          <w:rFonts w:ascii="Tahoma" w:hAnsi="Tahoma" w:cs="Tahoma"/>
          <w:sz w:val="20"/>
          <w:szCs w:val="20"/>
        </w:rPr>
        <w:t>_______________________</w:t>
      </w:r>
    </w:p>
    <w:p w14:paraId="05D784CB" w14:textId="4B7594EC" w:rsidR="00FF2D24" w:rsidRPr="00D97848" w:rsidRDefault="00FF2D24" w:rsidP="003653B3">
      <w:pPr>
        <w:keepNext/>
        <w:keepLines/>
        <w:widowControl w:val="0"/>
        <w:spacing w:after="120" w:line="240" w:lineRule="auto"/>
        <w:jc w:val="center"/>
        <w:rPr>
          <w:rFonts w:ascii="Tahoma" w:hAnsi="Tahoma" w:cs="Tahoma"/>
          <w:b/>
          <w:sz w:val="20"/>
          <w:szCs w:val="20"/>
        </w:rPr>
      </w:pPr>
      <w:r w:rsidRPr="00D97848">
        <w:rPr>
          <w:rFonts w:ascii="Tahoma" w:hAnsi="Tahoma" w:cs="Tahoma"/>
          <w:b/>
          <w:sz w:val="20"/>
          <w:szCs w:val="20"/>
        </w:rPr>
        <w:t>MENIČNA IZJAVA</w:t>
      </w:r>
    </w:p>
    <w:p w14:paraId="380E1B04" w14:textId="77777777" w:rsidR="00FF2D24" w:rsidRPr="00D97848" w:rsidRDefault="00FF2D24" w:rsidP="003653B3">
      <w:pPr>
        <w:keepNext/>
        <w:keepLines/>
        <w:widowControl w:val="0"/>
        <w:spacing w:line="240" w:lineRule="auto"/>
        <w:jc w:val="center"/>
        <w:outlineLvl w:val="0"/>
        <w:rPr>
          <w:rFonts w:ascii="Tahoma" w:hAnsi="Tahoma" w:cs="Tahoma"/>
          <w:b/>
          <w:i/>
          <w:sz w:val="20"/>
          <w:szCs w:val="20"/>
        </w:rPr>
      </w:pPr>
      <w:r w:rsidRPr="00D97848">
        <w:rPr>
          <w:rFonts w:ascii="Tahoma" w:hAnsi="Tahoma" w:cs="Tahoma"/>
          <w:b/>
          <w:i/>
          <w:sz w:val="20"/>
          <w:szCs w:val="20"/>
        </w:rPr>
        <w:t>za zavarovanje dobre izvedbe obveznosti iz okvirnega sporazuma</w:t>
      </w:r>
    </w:p>
    <w:p w14:paraId="102F35EF" w14:textId="77777777" w:rsidR="00FF2D24" w:rsidRPr="00D97848" w:rsidRDefault="00FF2D24" w:rsidP="00B54024">
      <w:pPr>
        <w:keepNext/>
        <w:keepLines/>
        <w:widowControl w:val="0"/>
        <w:spacing w:line="240" w:lineRule="auto"/>
        <w:jc w:val="both"/>
        <w:outlineLvl w:val="0"/>
        <w:rPr>
          <w:rFonts w:ascii="Tahoma" w:hAnsi="Tahoma" w:cs="Tahoma"/>
          <w:sz w:val="20"/>
          <w:szCs w:val="20"/>
        </w:rPr>
      </w:pPr>
      <w:r w:rsidRPr="00D97848">
        <w:rPr>
          <w:rFonts w:ascii="Tahoma" w:hAnsi="Tahoma" w:cs="Tahoma"/>
          <w:sz w:val="20"/>
          <w:szCs w:val="20"/>
        </w:rPr>
        <w:t xml:space="preserve">V skladu z okvirnim sporazumom za javno naročilo št. </w:t>
      </w:r>
      <w:r w:rsidR="00B005E2" w:rsidRPr="00D97848">
        <w:rPr>
          <w:rFonts w:ascii="Tahoma" w:hAnsi="Tahoma" w:cs="Tahoma"/>
          <w:b/>
          <w:sz w:val="20"/>
          <w:szCs w:val="20"/>
        </w:rPr>
        <w:t>VKS-</w:t>
      </w:r>
      <w:r w:rsidR="003C7D38">
        <w:rPr>
          <w:rFonts w:ascii="Tahoma" w:hAnsi="Tahoma" w:cs="Tahoma"/>
          <w:b/>
          <w:sz w:val="20"/>
          <w:szCs w:val="20"/>
        </w:rPr>
        <w:t>224/22</w:t>
      </w:r>
      <w:r w:rsidRPr="00D97848">
        <w:rPr>
          <w:rFonts w:ascii="Tahoma" w:hAnsi="Tahoma" w:cs="Tahoma"/>
          <w:b/>
          <w:sz w:val="20"/>
          <w:szCs w:val="20"/>
        </w:rPr>
        <w:t xml:space="preserve"> </w:t>
      </w:r>
      <w:r w:rsidR="00B005E2" w:rsidRPr="00D97848">
        <w:rPr>
          <w:rFonts w:ascii="Tahoma" w:hAnsi="Tahoma" w:cs="Tahoma"/>
          <w:b/>
          <w:sz w:val="20"/>
          <w:szCs w:val="20"/>
        </w:rPr>
        <w:t>TEKOČE SERVISIRANJE IN VZDRŽEVANJE ČRPALK NA RCERO LJUBLJANA</w:t>
      </w:r>
      <w:r w:rsidRPr="00D97848">
        <w:rPr>
          <w:rFonts w:ascii="Tahoma" w:hAnsi="Tahoma" w:cs="Tahoma"/>
          <w:sz w:val="20"/>
          <w:szCs w:val="20"/>
        </w:rPr>
        <w:t>, sklenjenim dne _______, med naročnikom: ____________________________ (upravičenec) in izvajalcem: ___________________________,  je izvajalec dolžan izvesti storitve iz zgoraj n</w:t>
      </w:r>
      <w:r w:rsidR="00D97848">
        <w:rPr>
          <w:rFonts w:ascii="Tahoma" w:hAnsi="Tahoma" w:cs="Tahoma"/>
          <w:sz w:val="20"/>
          <w:szCs w:val="20"/>
        </w:rPr>
        <w:t xml:space="preserve">avedenega okvirnega sporazuma, </w:t>
      </w:r>
      <w:r w:rsidRPr="00D97848">
        <w:rPr>
          <w:rFonts w:ascii="Tahoma" w:hAnsi="Tahoma" w:cs="Tahoma"/>
          <w:bCs/>
          <w:sz w:val="20"/>
          <w:szCs w:val="20"/>
        </w:rPr>
        <w:t xml:space="preserve">v </w:t>
      </w:r>
      <w:r w:rsidRPr="00D97848">
        <w:rPr>
          <w:rFonts w:ascii="Tahoma" w:hAnsi="Tahoma" w:cs="Tahoma"/>
          <w:sz w:val="20"/>
          <w:szCs w:val="20"/>
        </w:rPr>
        <w:t xml:space="preserve">vrednosti ______________ EUR brez DDV. </w:t>
      </w:r>
    </w:p>
    <w:p w14:paraId="7E34BE41" w14:textId="77777777" w:rsidR="00FF2D24" w:rsidRPr="00D97848" w:rsidRDefault="00FF2D24" w:rsidP="00B54024">
      <w:pPr>
        <w:keepNext/>
        <w:keepLines/>
        <w:widowControl w:val="0"/>
        <w:spacing w:line="240" w:lineRule="auto"/>
        <w:jc w:val="both"/>
        <w:outlineLvl w:val="0"/>
        <w:rPr>
          <w:rFonts w:ascii="Tahoma" w:hAnsi="Tahoma" w:cs="Tahoma"/>
          <w:sz w:val="20"/>
          <w:szCs w:val="20"/>
        </w:rPr>
      </w:pPr>
      <w:r w:rsidRPr="00D97848">
        <w:rPr>
          <w:rFonts w:ascii="Tahoma" w:hAnsi="Tahoma" w:cs="Tahoma"/>
          <w:sz w:val="20"/>
          <w:szCs w:val="20"/>
        </w:rPr>
        <w:t>Kot garancijo za dobro izvedbo obveznosti iz okvirnega sporazuma mi kot izvajalec izdajamo eno bianko menico s pooblastilom za njeno izpolnitev in unovčenje, na kateri so podpisane pooblaščene osebe za zastopanje:</w:t>
      </w:r>
    </w:p>
    <w:p w14:paraId="4873B8CD" w14:textId="1C69F636" w:rsidR="00FF2D24" w:rsidRPr="00D97848" w:rsidRDefault="003653B3" w:rsidP="00B54024">
      <w:pPr>
        <w:keepNext/>
        <w:keepLines/>
        <w:widowControl w:val="0"/>
        <w:spacing w:after="120" w:line="240" w:lineRule="auto"/>
        <w:jc w:val="both"/>
        <w:outlineLvl w:val="0"/>
        <w:rPr>
          <w:rFonts w:ascii="Tahoma" w:hAnsi="Tahoma" w:cs="Tahoma"/>
          <w:sz w:val="20"/>
          <w:szCs w:val="20"/>
        </w:rPr>
      </w:pPr>
      <w:r>
        <w:rPr>
          <w:rFonts w:ascii="Tahoma" w:hAnsi="Tahoma" w:cs="Tahoma"/>
          <w:sz w:val="20"/>
          <w:szCs w:val="20"/>
        </w:rPr>
        <w:t>__________________________________________________________________________________</w:t>
      </w:r>
    </w:p>
    <w:p w14:paraId="1A856D9C" w14:textId="77777777" w:rsidR="00FF2D24" w:rsidRPr="00D97848" w:rsidRDefault="00FF2D24" w:rsidP="00B54024">
      <w:pPr>
        <w:keepNext/>
        <w:keepLines/>
        <w:widowControl w:val="0"/>
        <w:spacing w:line="240" w:lineRule="auto"/>
        <w:jc w:val="both"/>
        <w:outlineLvl w:val="0"/>
        <w:rPr>
          <w:rFonts w:ascii="Tahoma" w:hAnsi="Tahoma" w:cs="Tahoma"/>
          <w:sz w:val="20"/>
          <w:szCs w:val="20"/>
        </w:rPr>
      </w:pPr>
      <w:r w:rsidRPr="00D97848">
        <w:rPr>
          <w:rFonts w:ascii="Tahoma" w:hAnsi="Tahoma" w:cs="Tahoma"/>
          <w:sz w:val="20"/>
          <w:szCs w:val="20"/>
        </w:rPr>
        <w:t xml:space="preserve">(Ime in priimek)                        </w:t>
      </w:r>
      <w:r w:rsidRPr="00D97848">
        <w:rPr>
          <w:rFonts w:ascii="Tahoma" w:hAnsi="Tahoma" w:cs="Tahoma"/>
          <w:sz w:val="20"/>
          <w:szCs w:val="20"/>
        </w:rPr>
        <w:tab/>
        <w:t xml:space="preserve">(Funkcija zastopnika)               </w:t>
      </w:r>
      <w:r w:rsidRPr="00D97848">
        <w:rPr>
          <w:rFonts w:ascii="Tahoma" w:hAnsi="Tahoma" w:cs="Tahoma"/>
          <w:sz w:val="20"/>
          <w:szCs w:val="20"/>
        </w:rPr>
        <w:tab/>
      </w:r>
      <w:r w:rsidRPr="00D97848">
        <w:rPr>
          <w:rFonts w:ascii="Tahoma" w:hAnsi="Tahoma" w:cs="Tahoma"/>
          <w:sz w:val="20"/>
          <w:szCs w:val="20"/>
        </w:rPr>
        <w:tab/>
      </w:r>
      <w:r w:rsidRPr="00D97848">
        <w:rPr>
          <w:rFonts w:ascii="Tahoma" w:hAnsi="Tahoma" w:cs="Tahoma"/>
          <w:sz w:val="20"/>
          <w:szCs w:val="20"/>
        </w:rPr>
        <w:tab/>
        <w:t>(Podpis)</w:t>
      </w:r>
    </w:p>
    <w:p w14:paraId="0BCACB0C" w14:textId="77777777" w:rsidR="00FF2D24" w:rsidRPr="00D97848" w:rsidRDefault="00FF2D24" w:rsidP="00B54024">
      <w:pPr>
        <w:keepNext/>
        <w:keepLines/>
        <w:widowControl w:val="0"/>
        <w:spacing w:after="120" w:line="240" w:lineRule="auto"/>
        <w:jc w:val="both"/>
        <w:outlineLvl w:val="0"/>
        <w:rPr>
          <w:rFonts w:ascii="Tahoma" w:hAnsi="Tahoma" w:cs="Tahoma"/>
          <w:sz w:val="20"/>
          <w:szCs w:val="20"/>
        </w:rPr>
      </w:pPr>
      <w:r w:rsidRPr="00D97848">
        <w:rPr>
          <w:rFonts w:ascii="Tahoma" w:hAnsi="Tahoma" w:cs="Tahoma"/>
          <w:sz w:val="20"/>
          <w:szCs w:val="20"/>
        </w:rPr>
        <w:t>Pooblaščamo ____________________________ (upravičenec), da v primeru, če mi kot izvajalec ne bomo izpolnili obveznosti po okvirnem sporazumu v dogovorjeni kvaliteti, količini in rokih, opredeljenih v zgoraj citiranem okvirnem sporazumu, da:</w:t>
      </w:r>
    </w:p>
    <w:p w14:paraId="7DDC48DF" w14:textId="77777777" w:rsidR="00FF2D24" w:rsidRPr="00D97848" w:rsidRDefault="00FF2D24" w:rsidP="00B54024">
      <w:pPr>
        <w:keepNext/>
        <w:keepLines/>
        <w:widowControl w:val="0"/>
        <w:numPr>
          <w:ilvl w:val="0"/>
          <w:numId w:val="2"/>
        </w:numPr>
        <w:suppressAutoHyphens/>
        <w:spacing w:after="0" w:line="240" w:lineRule="auto"/>
        <w:ind w:left="714" w:hanging="357"/>
        <w:jc w:val="both"/>
        <w:rPr>
          <w:rFonts w:ascii="Tahoma" w:hAnsi="Tahoma" w:cs="Tahoma"/>
          <w:sz w:val="20"/>
          <w:szCs w:val="20"/>
        </w:rPr>
      </w:pPr>
      <w:r w:rsidRPr="00D97848">
        <w:rPr>
          <w:rFonts w:ascii="Tahoma" w:hAnsi="Tahoma" w:cs="Tahoma"/>
          <w:sz w:val="20"/>
          <w:szCs w:val="20"/>
        </w:rPr>
        <w:t xml:space="preserve">izpolni bianko menico v višini do </w:t>
      </w:r>
      <w:r w:rsidR="0088097D" w:rsidRPr="00D97848">
        <w:rPr>
          <w:rFonts w:ascii="Tahoma" w:hAnsi="Tahoma" w:cs="Tahoma"/>
          <w:sz w:val="20"/>
          <w:szCs w:val="20"/>
        </w:rPr>
        <w:t>20.000,00</w:t>
      </w:r>
      <w:r w:rsidRPr="00D97848">
        <w:rPr>
          <w:rFonts w:ascii="Tahoma" w:hAnsi="Tahoma" w:cs="Tahoma"/>
          <w:sz w:val="20"/>
          <w:szCs w:val="20"/>
        </w:rPr>
        <w:t xml:space="preserve"> EUR,</w:t>
      </w:r>
    </w:p>
    <w:p w14:paraId="06E49817" w14:textId="77777777" w:rsidR="00FF2D24" w:rsidRPr="00D97848" w:rsidRDefault="00FF2D24" w:rsidP="00B54024">
      <w:pPr>
        <w:keepNext/>
        <w:keepLines/>
        <w:widowControl w:val="0"/>
        <w:numPr>
          <w:ilvl w:val="0"/>
          <w:numId w:val="2"/>
        </w:numPr>
        <w:suppressAutoHyphens/>
        <w:spacing w:after="0" w:line="240" w:lineRule="auto"/>
        <w:ind w:left="714" w:hanging="357"/>
        <w:jc w:val="both"/>
        <w:rPr>
          <w:rFonts w:ascii="Tahoma" w:hAnsi="Tahoma" w:cs="Tahoma"/>
          <w:sz w:val="20"/>
          <w:szCs w:val="20"/>
        </w:rPr>
      </w:pPr>
      <w:r w:rsidRPr="00D97848">
        <w:rPr>
          <w:rFonts w:ascii="Tahoma" w:hAnsi="Tahoma" w:cs="Tahoma"/>
          <w:sz w:val="20"/>
          <w:szCs w:val="20"/>
        </w:rPr>
        <w:t>da izpolni vse druge sestavne dele menic</w:t>
      </w:r>
      <w:r w:rsidR="00FB52C1">
        <w:rPr>
          <w:rFonts w:ascii="Tahoma" w:hAnsi="Tahoma" w:cs="Tahoma"/>
          <w:sz w:val="20"/>
          <w:szCs w:val="20"/>
        </w:rPr>
        <w:t>e</w:t>
      </w:r>
      <w:r w:rsidRPr="00D97848">
        <w:rPr>
          <w:rFonts w:ascii="Tahoma" w:hAnsi="Tahoma" w:cs="Tahoma"/>
          <w:sz w:val="20"/>
          <w:szCs w:val="20"/>
        </w:rPr>
        <w:t>, ki niso izpolnjeni,</w:t>
      </w:r>
    </w:p>
    <w:p w14:paraId="0AAB4E40" w14:textId="77777777" w:rsidR="00FF2D24" w:rsidRPr="00D97848" w:rsidRDefault="00FF2D24" w:rsidP="00B54024">
      <w:pPr>
        <w:keepNext/>
        <w:keepLines/>
        <w:widowControl w:val="0"/>
        <w:numPr>
          <w:ilvl w:val="0"/>
          <w:numId w:val="2"/>
        </w:numPr>
        <w:suppressAutoHyphens/>
        <w:spacing w:after="0" w:line="240" w:lineRule="auto"/>
        <w:ind w:left="714" w:hanging="357"/>
        <w:jc w:val="both"/>
        <w:rPr>
          <w:rFonts w:ascii="Tahoma" w:hAnsi="Tahoma" w:cs="Tahoma"/>
          <w:sz w:val="20"/>
          <w:szCs w:val="20"/>
        </w:rPr>
      </w:pPr>
      <w:r w:rsidRPr="00D97848">
        <w:rPr>
          <w:rFonts w:ascii="Tahoma" w:hAnsi="Tahoma" w:cs="Tahoma"/>
          <w:sz w:val="20"/>
          <w:szCs w:val="20"/>
        </w:rPr>
        <w:t>da po potrebi zapiše na menici tudi katerokoli menično klavzulo, ki sicer ni bistvena menična sestavina.</w:t>
      </w:r>
    </w:p>
    <w:p w14:paraId="68E5A0F3" w14:textId="77777777" w:rsidR="00FF2D24" w:rsidRPr="00D97848" w:rsidRDefault="00FF2D24" w:rsidP="00B54024">
      <w:pPr>
        <w:keepNext/>
        <w:keepLines/>
        <w:widowControl w:val="0"/>
        <w:spacing w:line="240" w:lineRule="auto"/>
        <w:jc w:val="both"/>
        <w:outlineLvl w:val="0"/>
        <w:rPr>
          <w:rFonts w:ascii="Tahoma" w:hAnsi="Tahoma" w:cs="Tahoma"/>
          <w:sz w:val="20"/>
          <w:szCs w:val="20"/>
        </w:rPr>
      </w:pPr>
      <w:r w:rsidRPr="00D97848">
        <w:rPr>
          <w:rFonts w:ascii="Tahoma" w:hAnsi="Tahoma" w:cs="Tahoma"/>
          <w:sz w:val="20"/>
          <w:szCs w:val="20"/>
        </w:rPr>
        <w:t xml:space="preserve">V primeru spremembe upnika predmetnih terjatev, veljajo določbe tega pooblastila tudi v korist novih upnikov. Pooblaščamo ____________________________ (upravičenec), da menico po potrebi domicilira pri katerikoli banki, pri kateri imamo odprt račun. </w:t>
      </w:r>
    </w:p>
    <w:p w14:paraId="4C5C70DB" w14:textId="77777777" w:rsidR="00FF2D24" w:rsidRPr="00D97848" w:rsidRDefault="00FF2D24" w:rsidP="00B54024">
      <w:pPr>
        <w:keepNext/>
        <w:keepLines/>
        <w:widowControl w:val="0"/>
        <w:spacing w:line="240" w:lineRule="auto"/>
        <w:jc w:val="both"/>
        <w:outlineLvl w:val="0"/>
        <w:rPr>
          <w:rFonts w:ascii="Tahoma" w:hAnsi="Tahoma" w:cs="Tahoma"/>
          <w:sz w:val="20"/>
          <w:szCs w:val="20"/>
        </w:rPr>
      </w:pPr>
      <w:r w:rsidRPr="00D97848">
        <w:rPr>
          <w:rFonts w:ascii="Tahoma" w:hAnsi="Tahoma" w:cs="Tahoma"/>
          <w:sz w:val="20"/>
          <w:szCs w:val="20"/>
        </w:rPr>
        <w:t xml:space="preserve">S to menično izjavo pooblaščamo ___________________ (navedba banke), da v breme našega transakcijskega računa št. SI56 __________________ unovči predloženo menico najkasneje do ___________ . Pooblaščamo tudi katerokoli banko, pri kateri bi imeli odprt račun, da v breme našega transakcijskega računa unovči predloženo menico. </w:t>
      </w:r>
    </w:p>
    <w:p w14:paraId="11624E97" w14:textId="77777777" w:rsidR="00FF2D24" w:rsidRPr="00D97848" w:rsidRDefault="00FF2D24" w:rsidP="00B54024">
      <w:pPr>
        <w:keepNext/>
        <w:keepLines/>
        <w:widowControl w:val="0"/>
        <w:spacing w:line="240" w:lineRule="auto"/>
        <w:jc w:val="both"/>
        <w:outlineLvl w:val="0"/>
        <w:rPr>
          <w:rFonts w:ascii="Tahoma" w:hAnsi="Tahoma" w:cs="Tahoma"/>
          <w:sz w:val="20"/>
          <w:szCs w:val="20"/>
        </w:rPr>
      </w:pPr>
      <w:r w:rsidRPr="00D97848">
        <w:rPr>
          <w:rFonts w:ascii="Tahoma" w:hAnsi="Tahoma" w:cs="Tahoma"/>
          <w:sz w:val="20"/>
          <w:szCs w:val="20"/>
        </w:rPr>
        <w:t>S podpisom tega pooblastila soglašamo, da ____________________________ (upravičenec), opravi poizvedbe o številkah transakcijskih računov pri katerikoli banki, finančni organizaciji ali upravljavcu baz</w:t>
      </w:r>
      <w:r w:rsidR="00B54024" w:rsidRPr="00D97848">
        <w:rPr>
          <w:rFonts w:ascii="Tahoma" w:hAnsi="Tahoma" w:cs="Tahoma"/>
          <w:sz w:val="20"/>
          <w:szCs w:val="20"/>
        </w:rPr>
        <w:t xml:space="preserve"> </w:t>
      </w:r>
      <w:r w:rsidRPr="00D97848">
        <w:rPr>
          <w:rFonts w:ascii="Tahoma" w:hAnsi="Tahoma" w:cs="Tahoma"/>
          <w:sz w:val="20"/>
          <w:szCs w:val="20"/>
        </w:rPr>
        <w:t>podatkov o računih.</w:t>
      </w:r>
    </w:p>
    <w:p w14:paraId="036D9FD8" w14:textId="77777777" w:rsidR="00FF2D24" w:rsidRPr="00D97848" w:rsidRDefault="00FF2D24" w:rsidP="00B54024">
      <w:pPr>
        <w:keepNext/>
        <w:keepLines/>
        <w:widowControl w:val="0"/>
        <w:spacing w:line="240" w:lineRule="auto"/>
        <w:jc w:val="both"/>
        <w:outlineLvl w:val="0"/>
        <w:rPr>
          <w:rFonts w:ascii="Tahoma" w:hAnsi="Tahoma" w:cs="Tahoma"/>
          <w:sz w:val="20"/>
          <w:szCs w:val="20"/>
        </w:rPr>
      </w:pPr>
      <w:r w:rsidRPr="00D97848">
        <w:rPr>
          <w:rFonts w:ascii="Tahoma" w:hAnsi="Tahoma" w:cs="Tahoma"/>
          <w:sz w:val="20"/>
          <w:szCs w:val="20"/>
        </w:rPr>
        <w:t>Zavezujemo se, da tega pooblastila ne bomo preklicali.</w:t>
      </w:r>
    </w:p>
    <w:p w14:paraId="1F99E2A9" w14:textId="77777777" w:rsidR="00FF2D24" w:rsidRPr="00D97848" w:rsidRDefault="00FF2D24" w:rsidP="00B54024">
      <w:pPr>
        <w:keepNext/>
        <w:keepLines/>
        <w:widowControl w:val="0"/>
        <w:spacing w:line="240" w:lineRule="auto"/>
        <w:jc w:val="both"/>
        <w:outlineLvl w:val="0"/>
        <w:rPr>
          <w:rFonts w:ascii="Tahoma" w:hAnsi="Tahoma" w:cs="Tahoma"/>
          <w:sz w:val="20"/>
          <w:szCs w:val="20"/>
          <w:u w:val="single"/>
        </w:rPr>
      </w:pPr>
      <w:r w:rsidRPr="00D97848">
        <w:rPr>
          <w:rFonts w:ascii="Tahoma" w:hAnsi="Tahoma" w:cs="Tahoma"/>
          <w:sz w:val="20"/>
          <w:szCs w:val="20"/>
        </w:rPr>
        <w:t>Kraj, datum</w:t>
      </w:r>
      <w:r w:rsidRPr="00D97848">
        <w:rPr>
          <w:rFonts w:ascii="Tahoma" w:hAnsi="Tahoma" w:cs="Tahoma"/>
          <w:sz w:val="20"/>
          <w:szCs w:val="20"/>
        </w:rPr>
        <w:tab/>
      </w:r>
      <w:r w:rsidRPr="00D97848">
        <w:rPr>
          <w:rFonts w:ascii="Tahoma" w:hAnsi="Tahoma" w:cs="Tahoma"/>
          <w:sz w:val="20"/>
          <w:szCs w:val="20"/>
        </w:rPr>
        <w:tab/>
      </w:r>
      <w:r w:rsidRPr="00D97848">
        <w:rPr>
          <w:rFonts w:ascii="Tahoma" w:hAnsi="Tahoma" w:cs="Tahoma"/>
          <w:sz w:val="20"/>
          <w:szCs w:val="20"/>
        </w:rPr>
        <w:tab/>
      </w:r>
      <w:r w:rsidRPr="00D97848">
        <w:rPr>
          <w:rFonts w:ascii="Tahoma" w:hAnsi="Tahoma" w:cs="Tahoma"/>
          <w:sz w:val="20"/>
          <w:szCs w:val="20"/>
        </w:rPr>
        <w:tab/>
      </w:r>
      <w:r w:rsidRPr="00D97848">
        <w:rPr>
          <w:rFonts w:ascii="Tahoma" w:hAnsi="Tahoma" w:cs="Tahoma"/>
          <w:sz w:val="20"/>
          <w:szCs w:val="20"/>
        </w:rPr>
        <w:tab/>
        <w:t>Žig</w:t>
      </w:r>
      <w:r w:rsidRPr="00D97848">
        <w:rPr>
          <w:rFonts w:ascii="Tahoma" w:hAnsi="Tahoma" w:cs="Tahoma"/>
          <w:sz w:val="20"/>
          <w:szCs w:val="20"/>
        </w:rPr>
        <w:tab/>
      </w:r>
      <w:r w:rsidRPr="00D97848">
        <w:rPr>
          <w:rFonts w:ascii="Tahoma" w:hAnsi="Tahoma" w:cs="Tahoma"/>
          <w:sz w:val="20"/>
          <w:szCs w:val="20"/>
        </w:rPr>
        <w:tab/>
      </w:r>
      <w:r w:rsidRPr="00D97848">
        <w:rPr>
          <w:rFonts w:ascii="Tahoma" w:hAnsi="Tahoma" w:cs="Tahoma"/>
          <w:sz w:val="20"/>
          <w:szCs w:val="20"/>
        </w:rPr>
        <w:tab/>
      </w:r>
      <w:r w:rsidRPr="00D97848">
        <w:rPr>
          <w:rFonts w:ascii="Tahoma" w:hAnsi="Tahoma" w:cs="Tahoma"/>
          <w:sz w:val="20"/>
          <w:szCs w:val="20"/>
          <w:u w:val="single"/>
        </w:rPr>
        <w:t xml:space="preserve">Izdajatelj menice: </w:t>
      </w:r>
    </w:p>
    <w:p w14:paraId="6D9921EB" w14:textId="6079B625" w:rsidR="00B54024" w:rsidRPr="00D97848" w:rsidRDefault="00233932" w:rsidP="00B54024">
      <w:pPr>
        <w:keepNext/>
        <w:keepLines/>
        <w:widowControl w:val="0"/>
        <w:spacing w:line="240" w:lineRule="auto"/>
        <w:rPr>
          <w:rFonts w:ascii="Tahoma" w:hAnsi="Tahoma" w:cs="Tahoma"/>
          <w:sz w:val="20"/>
          <w:szCs w:val="20"/>
        </w:rPr>
      </w:pPr>
      <w:r>
        <w:rPr>
          <w:rFonts w:ascii="Tahoma" w:hAnsi="Tahoma" w:cs="Tahoma"/>
          <w:sz w:val="20"/>
          <w:szCs w:val="20"/>
        </w:rPr>
        <w:t>____________________</w:t>
      </w:r>
    </w:p>
    <w:p w14:paraId="26B71AE0" w14:textId="77777777" w:rsidR="00FF2D24" w:rsidRPr="00D97848" w:rsidRDefault="00FF2D24" w:rsidP="00B54024">
      <w:pPr>
        <w:keepNext/>
        <w:keepLines/>
        <w:widowControl w:val="0"/>
        <w:spacing w:line="240" w:lineRule="auto"/>
        <w:rPr>
          <w:rFonts w:ascii="Tahoma" w:hAnsi="Tahoma" w:cs="Tahoma"/>
          <w:sz w:val="20"/>
          <w:szCs w:val="20"/>
        </w:rPr>
      </w:pPr>
      <w:r w:rsidRPr="00D97848">
        <w:rPr>
          <w:rFonts w:ascii="Tahoma" w:hAnsi="Tahoma" w:cs="Tahoma"/>
          <w:sz w:val="20"/>
          <w:szCs w:val="20"/>
        </w:rPr>
        <w:t>Priloga: 1 bianko menica</w:t>
      </w:r>
    </w:p>
    <w:p w14:paraId="598EC96F" w14:textId="77777777" w:rsidR="00B54024" w:rsidRDefault="00B54024" w:rsidP="00B54024">
      <w:pPr>
        <w:keepNext/>
        <w:keepLines/>
        <w:widowControl w:val="0"/>
        <w:tabs>
          <w:tab w:val="left" w:pos="851"/>
        </w:tabs>
        <w:spacing w:after="0" w:line="240" w:lineRule="auto"/>
        <w:rPr>
          <w:rFonts w:ascii="Tahoma" w:eastAsia="Times New Roman" w:hAnsi="Tahoma" w:cs="Tahoma"/>
          <w:b/>
          <w:i/>
          <w:sz w:val="18"/>
          <w:szCs w:val="20"/>
          <w:lang w:eastAsia="ar-SA"/>
        </w:rPr>
      </w:pPr>
    </w:p>
    <w:p w14:paraId="55D27ACB" w14:textId="77777777" w:rsidR="00C87A10" w:rsidRPr="00D97848" w:rsidRDefault="00C87A10" w:rsidP="00B54024">
      <w:pPr>
        <w:keepNext/>
        <w:keepLines/>
        <w:widowControl w:val="0"/>
        <w:tabs>
          <w:tab w:val="left" w:pos="851"/>
        </w:tabs>
        <w:spacing w:after="0" w:line="240" w:lineRule="auto"/>
        <w:rPr>
          <w:rFonts w:ascii="Tahoma" w:eastAsia="Times New Roman" w:hAnsi="Tahoma" w:cs="Tahoma"/>
          <w:b/>
          <w:i/>
          <w:sz w:val="18"/>
          <w:szCs w:val="20"/>
          <w:lang w:eastAsia="ar-SA"/>
        </w:rPr>
      </w:pPr>
    </w:p>
    <w:p w14:paraId="06BDA4ED" w14:textId="77777777" w:rsidR="00116283" w:rsidRPr="00D97848" w:rsidRDefault="00116283" w:rsidP="00B54024">
      <w:pPr>
        <w:keepNext/>
        <w:keepLines/>
        <w:widowControl w:val="0"/>
        <w:tabs>
          <w:tab w:val="left" w:pos="851"/>
        </w:tabs>
        <w:spacing w:after="0" w:line="240" w:lineRule="auto"/>
        <w:rPr>
          <w:rFonts w:ascii="Times New Roman" w:eastAsia="Times New Roman" w:hAnsi="Times New Roman"/>
          <w:sz w:val="16"/>
          <w:szCs w:val="20"/>
          <w:lang w:eastAsia="sl-SI"/>
        </w:rPr>
      </w:pPr>
      <w:r w:rsidRPr="00D97848">
        <w:rPr>
          <w:rFonts w:ascii="Tahoma" w:eastAsia="Times New Roman" w:hAnsi="Tahoma" w:cs="Tahoma"/>
          <w:b/>
          <w:i/>
          <w:sz w:val="16"/>
          <w:szCs w:val="20"/>
          <w:lang w:eastAsia="ar-SA"/>
        </w:rPr>
        <w:t>Navodilo</w:t>
      </w:r>
      <w:r w:rsidRPr="00D97848">
        <w:rPr>
          <w:rFonts w:ascii="Tahoma" w:eastAsia="Times New Roman" w:hAnsi="Tahoma" w:cs="Tahoma"/>
          <w:i/>
          <w:sz w:val="16"/>
          <w:szCs w:val="20"/>
          <w:lang w:eastAsia="ar-SA"/>
        </w:rPr>
        <w:t xml:space="preserve">: </w:t>
      </w:r>
      <w:r w:rsidRPr="00D97848">
        <w:rPr>
          <w:rFonts w:ascii="Tahoma" w:eastAsia="Times New Roman" w:hAnsi="Tahoma" w:cs="Tahoma"/>
          <w:i/>
          <w:sz w:val="16"/>
          <w:szCs w:val="20"/>
          <w:lang w:eastAsia="ar-SA"/>
        </w:rPr>
        <w:tab/>
      </w:r>
      <w:r w:rsidRPr="00D97848">
        <w:rPr>
          <w:rFonts w:ascii="Times New Roman" w:eastAsia="Times New Roman" w:hAnsi="Times New Roman"/>
          <w:sz w:val="16"/>
          <w:szCs w:val="20"/>
          <w:lang w:eastAsia="sl-SI"/>
        </w:rPr>
        <w:t xml:space="preserve"> </w:t>
      </w:r>
    </w:p>
    <w:p w14:paraId="346CD025" w14:textId="77777777" w:rsidR="00116283" w:rsidRPr="00D97848" w:rsidRDefault="00116283" w:rsidP="00B54024">
      <w:pPr>
        <w:keepNext/>
        <w:keepLines/>
        <w:widowControl w:val="0"/>
        <w:tabs>
          <w:tab w:val="left" w:pos="851"/>
        </w:tabs>
        <w:spacing w:after="0" w:line="240" w:lineRule="auto"/>
        <w:rPr>
          <w:rFonts w:ascii="Times New Roman" w:eastAsia="Times New Roman" w:hAnsi="Times New Roman"/>
          <w:sz w:val="16"/>
          <w:szCs w:val="20"/>
          <w:lang w:eastAsia="sl-SI"/>
        </w:rPr>
      </w:pPr>
      <w:r w:rsidRPr="00D97848">
        <w:rPr>
          <w:rFonts w:ascii="Tahoma" w:eastAsia="Times New Roman" w:hAnsi="Tahoma" w:cs="Tahoma"/>
          <w:i/>
          <w:sz w:val="16"/>
          <w:szCs w:val="20"/>
          <w:lang w:eastAsia="sl-SI"/>
        </w:rPr>
        <w:tab/>
        <w:t>Ponudnik obrazec v okviru sistema e-JN</w:t>
      </w:r>
      <w:r w:rsidRPr="00D97848">
        <w:rPr>
          <w:rFonts w:ascii="Tahoma" w:eastAsia="Times New Roman" w:hAnsi="Tahoma" w:cs="Tahoma"/>
          <w:b/>
          <w:i/>
          <w:sz w:val="16"/>
          <w:szCs w:val="20"/>
          <w:lang w:eastAsia="sl-SI"/>
        </w:rPr>
        <w:t xml:space="preserve"> </w:t>
      </w:r>
      <w:r w:rsidRPr="00D97848">
        <w:rPr>
          <w:rFonts w:ascii="Tahoma" w:eastAsia="Times New Roman" w:hAnsi="Tahoma" w:cs="Tahoma"/>
          <w:b/>
          <w:i/>
          <w:sz w:val="16"/>
          <w:szCs w:val="20"/>
          <w:u w:val="single"/>
          <w:lang w:eastAsia="sl-SI"/>
        </w:rPr>
        <w:t>naloži ločeno v razdelek »</w:t>
      </w:r>
      <w:r w:rsidR="00D5678A" w:rsidRPr="00D97848">
        <w:rPr>
          <w:rFonts w:ascii="Tahoma" w:eastAsia="Times New Roman" w:hAnsi="Tahoma" w:cs="Tahoma"/>
          <w:b/>
          <w:i/>
          <w:sz w:val="16"/>
          <w:szCs w:val="20"/>
          <w:u w:val="single"/>
          <w:lang w:eastAsia="sl-SI"/>
        </w:rPr>
        <w:t>Dokumenti - ostale priloge</w:t>
      </w:r>
      <w:r w:rsidRPr="00D97848">
        <w:rPr>
          <w:rFonts w:ascii="Tahoma" w:eastAsia="Times New Roman" w:hAnsi="Tahoma" w:cs="Tahoma"/>
          <w:b/>
          <w:i/>
          <w:sz w:val="16"/>
          <w:szCs w:val="20"/>
          <w:u w:val="single"/>
          <w:lang w:eastAsia="sl-SI"/>
        </w:rPr>
        <w:t>«!!!</w:t>
      </w:r>
    </w:p>
    <w:p w14:paraId="4D79F02F" w14:textId="77777777" w:rsidR="00116283" w:rsidRPr="00D97848" w:rsidRDefault="00116283" w:rsidP="00B54024">
      <w:pPr>
        <w:keepNext/>
        <w:keepLines/>
        <w:widowControl w:val="0"/>
        <w:spacing w:after="0" w:line="240" w:lineRule="auto"/>
        <w:rPr>
          <w:rFonts w:ascii="Times New Roman" w:eastAsia="Times New Roman" w:hAnsi="Times New Roman"/>
          <w:sz w:val="18"/>
          <w:szCs w:val="20"/>
          <w:lang w:eastAsia="sl-SI"/>
        </w:rPr>
      </w:pPr>
    </w:p>
    <w:sectPr w:rsidR="00116283" w:rsidRPr="00D97848" w:rsidSect="00CB778E">
      <w:footerReference w:type="default" r:id="rId28"/>
      <w:pgSz w:w="11906" w:h="16838"/>
      <w:pgMar w:top="1701" w:right="1418" w:bottom="1418" w:left="1418" w:header="426"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29ECFE" w16cid:durableId="237E1753"/>
  <w16cid:commentId w16cid:paraId="70AC5F7E" w16cid:durableId="237E17C1"/>
  <w16cid:commentId w16cid:paraId="739EFC9A" w16cid:durableId="237F1594"/>
  <w16cid:commentId w16cid:paraId="564F147C" w16cid:durableId="237E10A3"/>
  <w16cid:commentId w16cid:paraId="270ED723" w16cid:durableId="237F17CB"/>
  <w16cid:commentId w16cid:paraId="1EBF1956" w16cid:durableId="237E18A0"/>
  <w16cid:commentId w16cid:paraId="17BF3E6E" w16cid:durableId="237E10A4"/>
  <w16cid:commentId w16cid:paraId="0F5F423C" w16cid:durableId="237E19DA"/>
  <w16cid:commentId w16cid:paraId="17A09219" w16cid:durableId="237E10A5"/>
  <w16cid:commentId w16cid:paraId="7A856FD7" w16cid:durableId="237F18F6"/>
  <w16cid:commentId w16cid:paraId="237766A4" w16cid:durableId="237E1A19"/>
  <w16cid:commentId w16cid:paraId="3F8FB35D" w16cid:durableId="237E1A72"/>
  <w16cid:commentId w16cid:paraId="236E87DA" w16cid:durableId="237E1AEC"/>
  <w16cid:commentId w16cid:paraId="3B6043AC" w16cid:durableId="237E10A6"/>
  <w16cid:commentId w16cid:paraId="3F1377B2" w16cid:durableId="237E1C26"/>
  <w16cid:commentId w16cid:paraId="42B57833" w16cid:durableId="237E10A7"/>
  <w16cid:commentId w16cid:paraId="2B70D6E6" w16cid:durableId="237E1B73"/>
  <w16cid:commentId w16cid:paraId="33A166CE" w16cid:durableId="237E10A8"/>
  <w16cid:commentId w16cid:paraId="2644B7A4" w16cid:durableId="237E1C3A"/>
  <w16cid:commentId w16cid:paraId="1DECABDF" w16cid:durableId="237E10A9"/>
  <w16cid:commentId w16cid:paraId="6C0A8C6E" w16cid:durableId="237E1C84"/>
  <w16cid:commentId w16cid:paraId="1319E793" w16cid:durableId="237E1D19"/>
  <w16cid:commentId w16cid:paraId="1840F899" w16cid:durableId="237E1D6D"/>
  <w16cid:commentId w16cid:paraId="2A7CF266" w16cid:durableId="237E1D96"/>
  <w16cid:commentId w16cid:paraId="1914FA16" w16cid:durableId="237E10AA"/>
  <w16cid:commentId w16cid:paraId="0B9B5E77" w16cid:durableId="237E1E59"/>
  <w16cid:commentId w16cid:paraId="0AD4165B" w16cid:durableId="237E1EC1"/>
  <w16cid:commentId w16cid:paraId="579EA7DA" w16cid:durableId="237F1A78"/>
  <w16cid:commentId w16cid:paraId="60522062" w16cid:durableId="237E1F0C"/>
  <w16cid:commentId w16cid:paraId="56B0CAA3" w16cid:durableId="237E1F33"/>
  <w16cid:commentId w16cid:paraId="750E08B3" w16cid:durableId="237E1F40"/>
  <w16cid:commentId w16cid:paraId="5F901A2B" w16cid:durableId="237E1F87"/>
  <w16cid:commentId w16cid:paraId="79AB26C4" w16cid:durableId="237E1FE5"/>
  <w16cid:commentId w16cid:paraId="4CE715AB" w16cid:durableId="237E1FF3"/>
  <w16cid:commentId w16cid:paraId="17046561" w16cid:durableId="237E202A"/>
  <w16cid:commentId w16cid:paraId="36471001" w16cid:durableId="237E2037"/>
  <w16cid:commentId w16cid:paraId="179FDD0D" w16cid:durableId="237E207A"/>
  <w16cid:commentId w16cid:paraId="27228DD6" w16cid:durableId="237E203F"/>
  <w16cid:commentId w16cid:paraId="365735B7" w16cid:durableId="237E10AB"/>
  <w16cid:commentId w16cid:paraId="3332C9FE" w16cid:durableId="237E10AC"/>
  <w16cid:commentId w16cid:paraId="63000BFB" w16cid:durableId="237E10AD"/>
  <w16cid:commentId w16cid:paraId="39EF4EF9" w16cid:durableId="237E2231"/>
  <w16cid:commentId w16cid:paraId="68158C95" w16cid:durableId="237E215D"/>
  <w16cid:commentId w16cid:paraId="1241D45D" w16cid:durableId="237E10AE"/>
  <w16cid:commentId w16cid:paraId="3335B5D6" w16cid:durableId="237E220E"/>
  <w16cid:commentId w16cid:paraId="55052FB6" w16cid:durableId="237F23BD"/>
  <w16cid:commentId w16cid:paraId="3D183C8A" w16cid:durableId="237E10AF"/>
  <w16cid:commentId w16cid:paraId="6B186680" w16cid:durableId="237F240B"/>
  <w16cid:commentId w16cid:paraId="2ACFA9F5" w16cid:durableId="237E10B0"/>
  <w16cid:commentId w16cid:paraId="48D89860" w16cid:durableId="237E244E"/>
  <w16cid:commentId w16cid:paraId="5B08A191" w16cid:durableId="237E2470"/>
  <w16cid:commentId w16cid:paraId="69BF2C4E" w16cid:durableId="237E10B1"/>
  <w16cid:commentId w16cid:paraId="188E5694" w16cid:durableId="237E10B2"/>
  <w16cid:commentId w16cid:paraId="2583F86A" w16cid:durableId="237E26BB"/>
  <w16cid:commentId w16cid:paraId="142A0A8C" w16cid:durableId="237E26F0"/>
  <w16cid:commentId w16cid:paraId="2C5CA9FE" w16cid:durableId="237E10B3"/>
  <w16cid:commentId w16cid:paraId="13EE2431" w16cid:durableId="237F1DBA"/>
  <w16cid:commentId w16cid:paraId="25CD878C" w16cid:durableId="237E27DC"/>
  <w16cid:commentId w16cid:paraId="2983158D" w16cid:durableId="237E27FE"/>
  <w16cid:commentId w16cid:paraId="397077D1" w16cid:durableId="237E10B4"/>
  <w16cid:commentId w16cid:paraId="218AEBCC" w16cid:durableId="237E2873"/>
  <w16cid:commentId w16cid:paraId="37DB3543" w16cid:durableId="237E10B5"/>
  <w16cid:commentId w16cid:paraId="23B421AB" w16cid:durableId="237E28D0"/>
  <w16cid:commentId w16cid:paraId="166C56A4" w16cid:durableId="237E10B6"/>
  <w16cid:commentId w16cid:paraId="4906F531" w16cid:durableId="237F25B7"/>
  <w16cid:commentId w16cid:paraId="6DC3C891" w16cid:durableId="237E10B7"/>
  <w16cid:commentId w16cid:paraId="5157AD87" w16cid:durableId="237F25FA"/>
  <w16cid:commentId w16cid:paraId="1AA9A9F5" w16cid:durableId="237F2613"/>
  <w16cid:commentId w16cid:paraId="5CC95B6F" w16cid:durableId="237E10B8"/>
  <w16cid:commentId w16cid:paraId="53CAB2D1" w16cid:durableId="237E10B9"/>
  <w16cid:commentId w16cid:paraId="2E2150B5" w16cid:durableId="237F266F"/>
  <w16cid:commentId w16cid:paraId="3CD8A629" w16cid:durableId="237F2644"/>
  <w16cid:commentId w16cid:paraId="05977F57" w16cid:durableId="237F275E"/>
  <w16cid:commentId w16cid:paraId="24B9D2F6" w16cid:durableId="237E2A55"/>
  <w16cid:commentId w16cid:paraId="041C2E1B" w16cid:durableId="237E2A80"/>
  <w16cid:commentId w16cid:paraId="7F422C91" w16cid:durableId="237E2AC9"/>
  <w16cid:commentId w16cid:paraId="6BCADE23" w16cid:durableId="237F273B"/>
  <w16cid:commentId w16cid:paraId="5FA75747" w16cid:durableId="237E10BA"/>
  <w16cid:commentId w16cid:paraId="46560748" w16cid:durableId="237E10BB"/>
  <w16cid:commentId w16cid:paraId="075E8073" w16cid:durableId="237E10BC"/>
  <w16cid:commentId w16cid:paraId="3AF4F0A6" w16cid:durableId="237F280E"/>
  <w16cid:commentId w16cid:paraId="2E24541A" w16cid:durableId="237E10BD"/>
  <w16cid:commentId w16cid:paraId="631E1646" w16cid:durableId="237E10BE"/>
  <w16cid:commentId w16cid:paraId="1154FDF3" w16cid:durableId="237F2848"/>
  <w16cid:commentId w16cid:paraId="5D048C67" w16cid:durableId="237E10BF"/>
  <w16cid:commentId w16cid:paraId="32F58E51" w16cid:durableId="237F299E"/>
  <w16cid:commentId w16cid:paraId="37E39386" w16cid:durableId="237E10C0"/>
  <w16cid:commentId w16cid:paraId="1F0BF652" w16cid:durableId="237E10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AC809" w14:textId="77777777" w:rsidR="00722F5F" w:rsidRDefault="00722F5F">
      <w:pPr>
        <w:spacing w:after="0" w:line="240" w:lineRule="auto"/>
      </w:pPr>
      <w:r>
        <w:separator/>
      </w:r>
    </w:p>
  </w:endnote>
  <w:endnote w:type="continuationSeparator" w:id="0">
    <w:p w14:paraId="04021458" w14:textId="77777777" w:rsidR="00722F5F" w:rsidRDefault="00722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MS Gothic"/>
    <w:charset w:val="80"/>
    <w:family w:val="auto"/>
    <w:pitch w:val="default"/>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9AD29" w14:textId="77777777" w:rsidR="00722F5F" w:rsidRPr="00FB2389" w:rsidRDefault="00722F5F" w:rsidP="00FB2389">
    <w:pPr>
      <w:tabs>
        <w:tab w:val="center" w:pos="4536"/>
        <w:tab w:val="right" w:pos="9072"/>
      </w:tabs>
      <w:spacing w:after="0" w:line="240" w:lineRule="auto"/>
      <w:ind w:right="-1134"/>
      <w:jc w:val="right"/>
      <w:rPr>
        <w:rFonts w:ascii="Times New Roman" w:eastAsia="Times New Roman" w:hAnsi="Times New Roman"/>
        <w:sz w:val="20"/>
        <w:szCs w:val="20"/>
        <w:lang w:eastAsia="sl-SI"/>
      </w:rPr>
    </w:pPr>
    <w:r w:rsidRPr="00FB2389">
      <w:rPr>
        <w:rFonts w:ascii="Times New Roman" w:eastAsia="Times New Roman" w:hAnsi="Times New Roman"/>
        <w:sz w:val="16"/>
        <w:szCs w:val="16"/>
        <w:lang w:eastAsia="sl-SI"/>
      </w:rPr>
      <w:tab/>
    </w:r>
    <w:r w:rsidRPr="00FB2389">
      <w:rPr>
        <w:rFonts w:ascii="Times New Roman" w:eastAsia="Times New Roman" w:hAnsi="Times New Roman"/>
        <w:sz w:val="16"/>
        <w:szCs w:val="16"/>
        <w:lang w:eastAsia="sl-SI"/>
      </w:rPr>
      <w:tab/>
    </w:r>
    <w:r w:rsidRPr="00FB2389">
      <w:rPr>
        <w:rFonts w:ascii="Times New Roman" w:eastAsia="Times New Roman" w:hAnsi="Times New Roman"/>
        <w:color w:val="808080"/>
        <w:sz w:val="15"/>
        <w:szCs w:val="15"/>
        <w:lang w:eastAsia="sl-SI"/>
      </w:rPr>
      <w:t>Družba je imetnik polnega certifikata Družini prijazno podjetje.</w:t>
    </w:r>
    <w:r w:rsidRPr="00FB2389">
      <w:rPr>
        <w:rFonts w:ascii="Times New Roman" w:eastAsia="Times New Roman" w:hAnsi="Times New Roman"/>
        <w:color w:val="808080"/>
        <w:sz w:val="20"/>
        <w:szCs w:val="20"/>
        <w:lang w:eastAsia="sl-SI"/>
      </w:rPr>
      <w:t xml:space="preserve">                       </w:t>
    </w:r>
    <w:r w:rsidRPr="00FB2389">
      <w:rPr>
        <w:rFonts w:ascii="Times New Roman" w:eastAsia="Times New Roman" w:hAnsi="Times New Roman"/>
        <w:sz w:val="20"/>
        <w:szCs w:val="20"/>
        <w:lang w:eastAsia="sl-SI"/>
      </w:rPr>
      <w:tab/>
    </w:r>
    <w:r w:rsidRPr="00FB2389">
      <w:rPr>
        <w:rFonts w:ascii="Times New Roman" w:eastAsia="Times New Roman" w:hAnsi="Times New Roman"/>
        <w:sz w:val="20"/>
        <w:szCs w:val="20"/>
        <w:lang w:eastAsia="sl-SI"/>
      </w:rPr>
      <w:tab/>
    </w:r>
    <w:r w:rsidRPr="00FB2389">
      <w:rPr>
        <w:rFonts w:ascii="Times New Roman" w:eastAsia="Times New Roman" w:hAnsi="Times New Roman"/>
        <w:noProof/>
        <w:sz w:val="20"/>
        <w:szCs w:val="20"/>
        <w:lang w:eastAsia="sl-SI"/>
      </w:rPr>
      <w:drawing>
        <wp:inline distT="0" distB="0" distL="0" distR="0" wp14:anchorId="6F1338C2" wp14:editId="4F755F37">
          <wp:extent cx="3438525" cy="628650"/>
          <wp:effectExtent l="0" t="0" r="9525" b="0"/>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p w14:paraId="53E4C5FA" w14:textId="77777777" w:rsidR="00722F5F" w:rsidRDefault="00722F5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DB0BC" w14:textId="77777777" w:rsidR="00722F5F" w:rsidRPr="0036186D" w:rsidRDefault="00722F5F" w:rsidP="0036186D">
    <w:pPr>
      <w:tabs>
        <w:tab w:val="center" w:pos="4536"/>
      </w:tabs>
      <w:spacing w:after="0" w:line="240" w:lineRule="auto"/>
      <w:ind w:right="-1134"/>
      <w:jc w:val="right"/>
      <w:rPr>
        <w:rFonts w:ascii="Times New Roman" w:eastAsia="Times New Roman" w:hAnsi="Times New Roman"/>
        <w:sz w:val="20"/>
        <w:szCs w:val="20"/>
        <w:lang w:eastAsia="sl-SI"/>
      </w:rPr>
    </w:pPr>
    <w:r>
      <w:rPr>
        <w:rFonts w:ascii="Times New Roman" w:eastAsia="Times New Roman" w:hAnsi="Times New Roman"/>
        <w:color w:val="808080"/>
        <w:sz w:val="15"/>
        <w:szCs w:val="15"/>
        <w:lang w:eastAsia="sl-SI"/>
      </w:rPr>
      <w:t xml:space="preserve">   </w:t>
    </w:r>
    <w:r w:rsidRPr="0036186D">
      <w:rPr>
        <w:rFonts w:ascii="Times New Roman" w:eastAsia="Times New Roman" w:hAnsi="Times New Roman"/>
        <w:color w:val="808080"/>
        <w:sz w:val="15"/>
        <w:szCs w:val="15"/>
        <w:lang w:eastAsia="sl-SI"/>
      </w:rPr>
      <w:t>Družba je imetnik polnega certifikata Družini prijazno podjetje.</w:t>
    </w:r>
    <w:r w:rsidRPr="0036186D">
      <w:rPr>
        <w:rFonts w:ascii="Times New Roman" w:eastAsia="Times New Roman" w:hAnsi="Times New Roman"/>
        <w:color w:val="808080"/>
        <w:sz w:val="20"/>
        <w:szCs w:val="20"/>
        <w:lang w:eastAsia="sl-SI"/>
      </w:rPr>
      <w:t xml:space="preserve">                       </w:t>
    </w:r>
    <w:r w:rsidRPr="0036186D">
      <w:rPr>
        <w:rFonts w:ascii="Times New Roman" w:eastAsia="Times New Roman" w:hAnsi="Times New Roman"/>
        <w:noProof/>
        <w:sz w:val="20"/>
        <w:szCs w:val="20"/>
        <w:lang w:eastAsia="sl-SI"/>
      </w:rPr>
      <w:drawing>
        <wp:inline distT="0" distB="0" distL="0" distR="0" wp14:anchorId="182B25C2" wp14:editId="4A5451C7">
          <wp:extent cx="3438525" cy="628650"/>
          <wp:effectExtent l="0" t="0" r="9525" b="0"/>
          <wp:docPr id="5" name="Slika 5"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AFECD" w14:textId="77777777" w:rsidR="00722F5F" w:rsidRDefault="00722F5F" w:rsidP="00937FAA">
    <w:pPr>
      <w:pStyle w:val="Noga"/>
      <w:tabs>
        <w:tab w:val="left" w:pos="4353"/>
      </w:tabs>
      <w:ind w:right="-1276"/>
    </w:pPr>
    <w:r>
      <w:tab/>
    </w:r>
    <w:r>
      <w:rPr>
        <w:noProof/>
        <w:lang w:eastAsia="sl-SI"/>
      </w:rPr>
      <w:drawing>
        <wp:inline distT="0" distB="0" distL="0" distR="0" wp14:anchorId="6C9516F4" wp14:editId="2E9E8601">
          <wp:extent cx="3790950" cy="28575"/>
          <wp:effectExtent l="0" t="0" r="0" b="9525"/>
          <wp:docPr id="23" name="Slika 2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28575"/>
                  </a:xfrm>
                  <a:prstGeom prst="rect">
                    <a:avLst/>
                  </a:prstGeom>
                  <a:noFill/>
                  <a:ln>
                    <a:noFill/>
                  </a:ln>
                </pic:spPr>
              </pic:pic>
            </a:graphicData>
          </a:graphic>
        </wp:inline>
      </w:drawing>
    </w:r>
  </w:p>
  <w:p w14:paraId="2F5DD491" w14:textId="77777777" w:rsidR="00722F5F" w:rsidRPr="00B1262D" w:rsidRDefault="00722F5F" w:rsidP="00937FAA">
    <w:pPr>
      <w:pStyle w:val="Noga"/>
      <w:tabs>
        <w:tab w:val="clear" w:pos="4536"/>
        <w:tab w:val="clear" w:pos="9072"/>
      </w:tabs>
      <w:ind w:right="-2"/>
      <w:jc w:val="right"/>
      <w:rPr>
        <w:sz w:val="16"/>
        <w:szCs w:val="16"/>
      </w:rPr>
    </w:pPr>
  </w:p>
  <w:p w14:paraId="3DB08D33" w14:textId="0EC5B5C5" w:rsidR="00722F5F" w:rsidRPr="00DD1744" w:rsidRDefault="00722F5F" w:rsidP="00937FA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9C0203">
      <w:rPr>
        <w:noProof/>
        <w:sz w:val="16"/>
        <w:szCs w:val="16"/>
      </w:rPr>
      <w:t>4</w:t>
    </w:r>
    <w:r w:rsidRPr="00394716">
      <w:rPr>
        <w:sz w:val="16"/>
        <w:szCs w:val="16"/>
      </w:rPr>
      <w:fldChar w:fldCharType="end"/>
    </w:r>
  </w:p>
  <w:p w14:paraId="3925C527" w14:textId="77777777" w:rsidR="00722F5F" w:rsidRPr="007653AE" w:rsidRDefault="00722F5F" w:rsidP="00937FA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26F0" w14:textId="77777777" w:rsidR="00722F5F" w:rsidRDefault="00722F5F" w:rsidP="00937FAA">
    <w:pPr>
      <w:pStyle w:val="Noga"/>
      <w:ind w:right="-1134"/>
      <w:jc w:val="right"/>
    </w:pPr>
    <w:r>
      <w:rPr>
        <w:noProof/>
        <w:lang w:eastAsia="sl-SI"/>
      </w:rPr>
      <w:drawing>
        <wp:inline distT="0" distB="0" distL="0" distR="0" wp14:anchorId="640037C8" wp14:editId="7768DFC6">
          <wp:extent cx="3790950" cy="28575"/>
          <wp:effectExtent l="0" t="0" r="0" b="9525"/>
          <wp:docPr id="25" name="Slika 25"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28575"/>
                  </a:xfrm>
                  <a:prstGeom prst="rect">
                    <a:avLst/>
                  </a:prstGeom>
                  <a:noFill/>
                  <a:ln>
                    <a:noFill/>
                  </a:ln>
                </pic:spPr>
              </pic:pic>
            </a:graphicData>
          </a:graphic>
        </wp:inline>
      </w:drawing>
    </w:r>
  </w:p>
  <w:p w14:paraId="67CFAB9D" w14:textId="77777777" w:rsidR="00722F5F" w:rsidRDefault="00722F5F" w:rsidP="00937FAA">
    <w:pPr>
      <w:pStyle w:val="Noga"/>
      <w:jc w:val="center"/>
      <w:rPr>
        <w:sz w:val="16"/>
        <w:szCs w:val="16"/>
      </w:rPr>
    </w:pPr>
  </w:p>
  <w:p w14:paraId="24F78B91" w14:textId="77777777" w:rsidR="00722F5F" w:rsidRDefault="00722F5F" w:rsidP="00937FA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47B1F1DF" w14:textId="77777777" w:rsidR="00722F5F" w:rsidRDefault="00722F5F" w:rsidP="00937FAA">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A9A9B" w14:textId="3BD4D63D" w:rsidR="00722F5F" w:rsidRPr="005C1CC0" w:rsidRDefault="00722F5F" w:rsidP="005C1CC0">
    <w:pPr>
      <w:tabs>
        <w:tab w:val="center" w:pos="4536"/>
        <w:tab w:val="right" w:pos="9072"/>
      </w:tabs>
      <w:spacing w:after="0" w:line="240" w:lineRule="auto"/>
      <w:jc w:val="right"/>
      <w:rPr>
        <w:rFonts w:ascii="Tahoma" w:eastAsia="Times New Roman" w:hAnsi="Tahoma" w:cs="Tahoma"/>
        <w:sz w:val="16"/>
        <w:szCs w:val="16"/>
        <w:lang w:eastAsia="sl-SI"/>
      </w:rPr>
    </w:pPr>
    <w:r w:rsidRPr="005C1CC0">
      <w:rPr>
        <w:rFonts w:ascii="Tahoma" w:eastAsia="Times New Roman" w:hAnsi="Tahoma" w:cs="Tahoma"/>
        <w:sz w:val="16"/>
        <w:szCs w:val="16"/>
        <w:lang w:eastAsia="sl-SI"/>
      </w:rPr>
      <w:fldChar w:fldCharType="begin"/>
    </w:r>
    <w:r w:rsidRPr="005C1CC0">
      <w:rPr>
        <w:rFonts w:ascii="Tahoma" w:eastAsia="Times New Roman" w:hAnsi="Tahoma" w:cs="Tahoma"/>
        <w:sz w:val="16"/>
        <w:szCs w:val="16"/>
        <w:lang w:eastAsia="sl-SI"/>
      </w:rPr>
      <w:instrText xml:space="preserve"> PAGE   \* MERGEFORMAT </w:instrText>
    </w:r>
    <w:r w:rsidRPr="005C1CC0">
      <w:rPr>
        <w:rFonts w:ascii="Tahoma" w:eastAsia="Times New Roman" w:hAnsi="Tahoma" w:cs="Tahoma"/>
        <w:sz w:val="16"/>
        <w:szCs w:val="16"/>
        <w:lang w:eastAsia="sl-SI"/>
      </w:rPr>
      <w:fldChar w:fldCharType="separate"/>
    </w:r>
    <w:r w:rsidR="009C0203">
      <w:rPr>
        <w:rFonts w:ascii="Tahoma" w:eastAsia="Times New Roman" w:hAnsi="Tahoma" w:cs="Tahoma"/>
        <w:noProof/>
        <w:sz w:val="16"/>
        <w:szCs w:val="16"/>
        <w:lang w:eastAsia="sl-SI"/>
      </w:rPr>
      <w:t>69</w:t>
    </w:r>
    <w:r w:rsidRPr="005C1CC0">
      <w:rPr>
        <w:rFonts w:ascii="Tahoma" w:eastAsia="Times New Roman" w:hAnsi="Tahoma" w:cs="Tahoma"/>
        <w:sz w:val="16"/>
        <w:szCs w:val="16"/>
        <w:lang w:eastAsia="sl-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DF4BA" w14:textId="77777777" w:rsidR="00722F5F" w:rsidRDefault="00722F5F">
      <w:pPr>
        <w:spacing w:after="0" w:line="240" w:lineRule="auto"/>
      </w:pPr>
      <w:r>
        <w:separator/>
      </w:r>
    </w:p>
  </w:footnote>
  <w:footnote w:type="continuationSeparator" w:id="0">
    <w:p w14:paraId="50E44A58" w14:textId="77777777" w:rsidR="00722F5F" w:rsidRDefault="00722F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3EA1" w14:textId="77777777" w:rsidR="00722F5F" w:rsidRPr="00FB2389" w:rsidRDefault="00722F5F" w:rsidP="00FB2389">
    <w:pPr>
      <w:tabs>
        <w:tab w:val="center" w:pos="4536"/>
        <w:tab w:val="right" w:pos="9072"/>
      </w:tabs>
      <w:spacing w:after="0" w:line="240" w:lineRule="auto"/>
      <w:jc w:val="center"/>
      <w:rPr>
        <w:rFonts w:ascii="Times New Roman" w:eastAsia="Times New Roman" w:hAnsi="Times New Roman"/>
        <w:sz w:val="24"/>
        <w:szCs w:val="20"/>
        <w:lang w:eastAsia="sl-SI"/>
      </w:rPr>
    </w:pPr>
    <w:r w:rsidRPr="00FB2389">
      <w:rPr>
        <w:rFonts w:ascii="Times New Roman" w:eastAsia="Times New Roman" w:hAnsi="Times New Roman"/>
        <w:noProof/>
        <w:sz w:val="24"/>
        <w:szCs w:val="20"/>
        <w:lang w:eastAsia="sl-SI"/>
      </w:rPr>
      <w:drawing>
        <wp:inline distT="0" distB="0" distL="0" distR="0" wp14:anchorId="4FE99D37" wp14:editId="50412AC9">
          <wp:extent cx="828675" cy="609600"/>
          <wp:effectExtent l="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BB366" w14:textId="77777777" w:rsidR="00722F5F" w:rsidRDefault="00722F5F" w:rsidP="004E2C68">
    <w:pPr>
      <w:pStyle w:val="Glava"/>
      <w:spacing w:after="120"/>
      <w:ind w:right="-1276"/>
      <w:jc w:val="right"/>
    </w:pPr>
    <w:r>
      <w:rPr>
        <w:noProof/>
        <w:lang w:eastAsia="sl-SI"/>
      </w:rPr>
      <w:drawing>
        <wp:inline distT="0" distB="0" distL="0" distR="0" wp14:anchorId="64D29AD1" wp14:editId="7E8A3BF5">
          <wp:extent cx="4057650" cy="2019300"/>
          <wp:effectExtent l="0" t="0" r="0" b="0"/>
          <wp:docPr id="4" name="Slika 7"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57650" cy="2019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AF500" w14:textId="77777777" w:rsidR="00722F5F" w:rsidRDefault="00722F5F" w:rsidP="00937FAA">
    <w:pPr>
      <w:pStyle w:val="Glava"/>
      <w:jc w:val="center"/>
    </w:pPr>
    <w:r>
      <w:rPr>
        <w:noProof/>
        <w:lang w:eastAsia="sl-SI"/>
      </w:rPr>
      <w:drawing>
        <wp:inline distT="0" distB="0" distL="0" distR="0" wp14:anchorId="1FD21204" wp14:editId="5909EB4F">
          <wp:extent cx="828675" cy="609600"/>
          <wp:effectExtent l="0" t="0" r="9525"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56C5CD0D" w14:textId="77777777" w:rsidR="00722F5F" w:rsidRPr="00667509" w:rsidRDefault="00722F5F" w:rsidP="00937FAA">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0078F" w14:textId="77777777" w:rsidR="00722F5F" w:rsidRDefault="00722F5F" w:rsidP="00937FAA">
    <w:pPr>
      <w:pStyle w:val="Glava"/>
      <w:jc w:val="center"/>
    </w:pPr>
    <w:r>
      <w:rPr>
        <w:noProof/>
        <w:lang w:eastAsia="sl-SI"/>
      </w:rPr>
      <w:drawing>
        <wp:inline distT="0" distB="0" distL="0" distR="0" wp14:anchorId="1287957B" wp14:editId="767E3D3D">
          <wp:extent cx="828675" cy="609600"/>
          <wp:effectExtent l="0" t="0" r="9525" b="0"/>
          <wp:docPr id="24" name="Slika 2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547EE5D2" w14:textId="77777777" w:rsidR="00722F5F" w:rsidRDefault="00722F5F" w:rsidP="00937FAA">
    <w:pPr>
      <w:pStyle w:val="Glava"/>
      <w:spacing w:after="120"/>
      <w:jc w:val="center"/>
    </w:pPr>
  </w:p>
  <w:p w14:paraId="23438048" w14:textId="77777777" w:rsidR="00722F5F" w:rsidRPr="00001A3E" w:rsidRDefault="00722F5F" w:rsidP="00937FAA">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2302B8F"/>
    <w:multiLevelType w:val="hybridMultilevel"/>
    <w:tmpl w:val="7F3A5EEE"/>
    <w:lvl w:ilvl="0" w:tplc="FFFFFFFF">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5"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6" w15:restartNumberingAfterBreak="0">
    <w:nsid w:val="069233F9"/>
    <w:multiLevelType w:val="hybridMultilevel"/>
    <w:tmpl w:val="87D20234"/>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7655B27"/>
    <w:multiLevelType w:val="hybridMultilevel"/>
    <w:tmpl w:val="5816CFA4"/>
    <w:lvl w:ilvl="0" w:tplc="FFFFFFFF">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AF20ADC"/>
    <w:multiLevelType w:val="hybridMultilevel"/>
    <w:tmpl w:val="3DF66F30"/>
    <w:lvl w:ilvl="0" w:tplc="04090001">
      <w:start w:val="1"/>
      <w:numFmt w:val="bullet"/>
      <w:lvlText w:val=""/>
      <w:lvlJc w:val="left"/>
      <w:pPr>
        <w:tabs>
          <w:tab w:val="num" w:pos="454"/>
        </w:tabs>
        <w:ind w:left="454" w:hanging="45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D1C14"/>
    <w:multiLevelType w:val="hybridMultilevel"/>
    <w:tmpl w:val="9F169482"/>
    <w:lvl w:ilvl="0" w:tplc="927AEA3C">
      <w:start w:val="6"/>
      <w:numFmt w:val="bullet"/>
      <w:lvlText w:val="–"/>
      <w:lvlJc w:val="left"/>
      <w:pPr>
        <w:ind w:left="644"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BB35234"/>
    <w:multiLevelType w:val="hybridMultilevel"/>
    <w:tmpl w:val="CA68A38C"/>
    <w:lvl w:ilvl="0" w:tplc="788E3B02">
      <w:start w:val="12"/>
      <w:numFmt w:val="bullet"/>
      <w:lvlText w:val="–"/>
      <w:lvlJc w:val="left"/>
      <w:pPr>
        <w:tabs>
          <w:tab w:val="num" w:pos="720"/>
        </w:tabs>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435A2F"/>
    <w:multiLevelType w:val="hybridMultilevel"/>
    <w:tmpl w:val="5DBC73F0"/>
    <w:lvl w:ilvl="0" w:tplc="34668490">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E597FF4"/>
    <w:multiLevelType w:val="hybridMultilevel"/>
    <w:tmpl w:val="1042044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E612060"/>
    <w:multiLevelType w:val="hybridMultilevel"/>
    <w:tmpl w:val="8BB048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0116F4F"/>
    <w:multiLevelType w:val="multilevel"/>
    <w:tmpl w:val="1610DE0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0410D43"/>
    <w:multiLevelType w:val="multilevel"/>
    <w:tmpl w:val="1138D41A"/>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1" w15:restartNumberingAfterBreak="0">
    <w:nsid w:val="260557E2"/>
    <w:multiLevelType w:val="multilevel"/>
    <w:tmpl w:val="5F62A5A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BF46766"/>
    <w:multiLevelType w:val="hybridMultilevel"/>
    <w:tmpl w:val="B92438E4"/>
    <w:lvl w:ilvl="0" w:tplc="421C88CE">
      <w:start w:val="1"/>
      <w:numFmt w:val="decimal"/>
      <w:lvlText w:val="%1."/>
      <w:lvlJc w:val="left"/>
      <w:pPr>
        <w:tabs>
          <w:tab w:val="num" w:pos="360"/>
        </w:tabs>
        <w:ind w:left="360" w:hanging="360"/>
      </w:pPr>
      <w:rPr>
        <w:b/>
      </w:rPr>
    </w:lvl>
    <w:lvl w:ilvl="1" w:tplc="CC60FACA">
      <w:start w:val="1"/>
      <w:numFmt w:val="lowerLetter"/>
      <w:lvlText w:val="%2."/>
      <w:lvlJc w:val="left"/>
      <w:pPr>
        <w:tabs>
          <w:tab w:val="num" w:pos="1440"/>
        </w:tabs>
        <w:ind w:left="1440" w:hanging="360"/>
      </w:pPr>
      <w:rPr>
        <w:b w:val="0"/>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2CD762D1"/>
    <w:multiLevelType w:val="hybridMultilevel"/>
    <w:tmpl w:val="13C6FBCC"/>
    <w:lvl w:ilvl="0" w:tplc="DDD26B8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0927E3C"/>
    <w:multiLevelType w:val="hybridMultilevel"/>
    <w:tmpl w:val="4CCA5648"/>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15:restartNumberingAfterBreak="0">
    <w:nsid w:val="345F5A10"/>
    <w:multiLevelType w:val="hybridMultilevel"/>
    <w:tmpl w:val="3894ED9C"/>
    <w:lvl w:ilvl="0" w:tplc="CB8C2F60">
      <w:start w:val="1"/>
      <w:numFmt w:val="bullet"/>
      <w:lvlText w:val="⃞"/>
      <w:lvlJc w:val="left"/>
      <w:pPr>
        <w:ind w:left="644" w:hanging="360"/>
      </w:pPr>
      <w:rPr>
        <w:rFonts w:ascii="Arial Unicode MS" w:eastAsia="Arial Unicode MS" w:hAnsi="Arial Unicode MS" w:hint="eastAsia"/>
        <w:sz w:val="30"/>
        <w:szCs w:val="30"/>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7" w15:restartNumberingAfterBreak="0">
    <w:nsid w:val="37BC59C7"/>
    <w:multiLevelType w:val="hybridMultilevel"/>
    <w:tmpl w:val="63FE6370"/>
    <w:lvl w:ilvl="0" w:tplc="0424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A384293"/>
    <w:multiLevelType w:val="hybridMultilevel"/>
    <w:tmpl w:val="8D92A98C"/>
    <w:lvl w:ilvl="0" w:tplc="CDCE0FAC">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15:restartNumberingAfterBreak="0">
    <w:nsid w:val="3BA02883"/>
    <w:multiLevelType w:val="multilevel"/>
    <w:tmpl w:val="453099D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3CEC603D"/>
    <w:multiLevelType w:val="hybridMultilevel"/>
    <w:tmpl w:val="45B81ECC"/>
    <w:lvl w:ilvl="0" w:tplc="05BC649C">
      <w:numFmt w:val="bullet"/>
      <w:lvlText w:val="-"/>
      <w:lvlJc w:val="left"/>
      <w:pPr>
        <w:ind w:left="1195" w:hanging="360"/>
      </w:pPr>
      <w:rPr>
        <w:rFonts w:ascii="Tahoma" w:eastAsia="Times New Roman" w:hAnsi="Tahoma" w:cs="Tahoma" w:hint="default"/>
      </w:rPr>
    </w:lvl>
    <w:lvl w:ilvl="1" w:tplc="04240003" w:tentative="1">
      <w:start w:val="1"/>
      <w:numFmt w:val="bullet"/>
      <w:lvlText w:val="o"/>
      <w:lvlJc w:val="left"/>
      <w:pPr>
        <w:ind w:left="1915" w:hanging="360"/>
      </w:pPr>
      <w:rPr>
        <w:rFonts w:ascii="Courier New" w:hAnsi="Courier New" w:cs="Courier New" w:hint="default"/>
      </w:rPr>
    </w:lvl>
    <w:lvl w:ilvl="2" w:tplc="04240005" w:tentative="1">
      <w:start w:val="1"/>
      <w:numFmt w:val="bullet"/>
      <w:lvlText w:val=""/>
      <w:lvlJc w:val="left"/>
      <w:pPr>
        <w:ind w:left="2635" w:hanging="360"/>
      </w:pPr>
      <w:rPr>
        <w:rFonts w:ascii="Wingdings" w:hAnsi="Wingdings" w:hint="default"/>
      </w:rPr>
    </w:lvl>
    <w:lvl w:ilvl="3" w:tplc="04240001" w:tentative="1">
      <w:start w:val="1"/>
      <w:numFmt w:val="bullet"/>
      <w:lvlText w:val=""/>
      <w:lvlJc w:val="left"/>
      <w:pPr>
        <w:ind w:left="3355" w:hanging="360"/>
      </w:pPr>
      <w:rPr>
        <w:rFonts w:ascii="Symbol" w:hAnsi="Symbol" w:hint="default"/>
      </w:rPr>
    </w:lvl>
    <w:lvl w:ilvl="4" w:tplc="04240003" w:tentative="1">
      <w:start w:val="1"/>
      <w:numFmt w:val="bullet"/>
      <w:lvlText w:val="o"/>
      <w:lvlJc w:val="left"/>
      <w:pPr>
        <w:ind w:left="4075" w:hanging="360"/>
      </w:pPr>
      <w:rPr>
        <w:rFonts w:ascii="Courier New" w:hAnsi="Courier New" w:cs="Courier New" w:hint="default"/>
      </w:rPr>
    </w:lvl>
    <w:lvl w:ilvl="5" w:tplc="04240005" w:tentative="1">
      <w:start w:val="1"/>
      <w:numFmt w:val="bullet"/>
      <w:lvlText w:val=""/>
      <w:lvlJc w:val="left"/>
      <w:pPr>
        <w:ind w:left="4795" w:hanging="360"/>
      </w:pPr>
      <w:rPr>
        <w:rFonts w:ascii="Wingdings" w:hAnsi="Wingdings" w:hint="default"/>
      </w:rPr>
    </w:lvl>
    <w:lvl w:ilvl="6" w:tplc="04240001" w:tentative="1">
      <w:start w:val="1"/>
      <w:numFmt w:val="bullet"/>
      <w:lvlText w:val=""/>
      <w:lvlJc w:val="left"/>
      <w:pPr>
        <w:ind w:left="5515" w:hanging="360"/>
      </w:pPr>
      <w:rPr>
        <w:rFonts w:ascii="Symbol" w:hAnsi="Symbol" w:hint="default"/>
      </w:rPr>
    </w:lvl>
    <w:lvl w:ilvl="7" w:tplc="04240003" w:tentative="1">
      <w:start w:val="1"/>
      <w:numFmt w:val="bullet"/>
      <w:lvlText w:val="o"/>
      <w:lvlJc w:val="left"/>
      <w:pPr>
        <w:ind w:left="6235" w:hanging="360"/>
      </w:pPr>
      <w:rPr>
        <w:rFonts w:ascii="Courier New" w:hAnsi="Courier New" w:cs="Courier New" w:hint="default"/>
      </w:rPr>
    </w:lvl>
    <w:lvl w:ilvl="8" w:tplc="04240005" w:tentative="1">
      <w:start w:val="1"/>
      <w:numFmt w:val="bullet"/>
      <w:lvlText w:val=""/>
      <w:lvlJc w:val="left"/>
      <w:pPr>
        <w:ind w:left="6955" w:hanging="360"/>
      </w:pPr>
      <w:rPr>
        <w:rFonts w:ascii="Wingdings" w:hAnsi="Wingdings" w:hint="default"/>
      </w:rPr>
    </w:lvl>
  </w:abstractNum>
  <w:abstractNum w:abstractNumId="31"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FD16C31"/>
    <w:multiLevelType w:val="hybridMultilevel"/>
    <w:tmpl w:val="B4F826D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36A086E"/>
    <w:multiLevelType w:val="hybridMultilevel"/>
    <w:tmpl w:val="3C423A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45C4FF3"/>
    <w:multiLevelType w:val="hybridMultilevel"/>
    <w:tmpl w:val="6128A0D8"/>
    <w:lvl w:ilvl="0" w:tplc="18EA14BA">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46EE4EC4"/>
    <w:multiLevelType w:val="hybridMultilevel"/>
    <w:tmpl w:val="0254A4C2"/>
    <w:lvl w:ilvl="0" w:tplc="948C5DA6">
      <w:start w:val="1"/>
      <w:numFmt w:val="decimal"/>
      <w:lvlText w:val="%1."/>
      <w:lvlJc w:val="left"/>
      <w:pPr>
        <w:tabs>
          <w:tab w:val="num" w:pos="360"/>
        </w:tabs>
        <w:ind w:left="360" w:hanging="360"/>
      </w:pPr>
      <w:rPr>
        <w:rFonts w:hint="default"/>
      </w:rPr>
    </w:lvl>
    <w:lvl w:ilvl="1" w:tplc="04240019">
      <w:start w:val="1"/>
      <w:numFmt w:val="lowerLetter"/>
      <w:lvlText w:val="%2."/>
      <w:lvlJc w:val="left"/>
      <w:pPr>
        <w:tabs>
          <w:tab w:val="num" w:pos="732"/>
        </w:tabs>
        <w:ind w:left="732" w:hanging="360"/>
      </w:pPr>
    </w:lvl>
    <w:lvl w:ilvl="2" w:tplc="0424001B" w:tentative="1">
      <w:start w:val="1"/>
      <w:numFmt w:val="lowerRoman"/>
      <w:lvlText w:val="%3."/>
      <w:lvlJc w:val="right"/>
      <w:pPr>
        <w:tabs>
          <w:tab w:val="num" w:pos="1452"/>
        </w:tabs>
        <w:ind w:left="1452" w:hanging="180"/>
      </w:pPr>
    </w:lvl>
    <w:lvl w:ilvl="3" w:tplc="0424000F" w:tentative="1">
      <w:start w:val="1"/>
      <w:numFmt w:val="decimal"/>
      <w:lvlText w:val="%4."/>
      <w:lvlJc w:val="left"/>
      <w:pPr>
        <w:tabs>
          <w:tab w:val="num" w:pos="2172"/>
        </w:tabs>
        <w:ind w:left="2172" w:hanging="360"/>
      </w:pPr>
    </w:lvl>
    <w:lvl w:ilvl="4" w:tplc="04240019" w:tentative="1">
      <w:start w:val="1"/>
      <w:numFmt w:val="lowerLetter"/>
      <w:lvlText w:val="%5."/>
      <w:lvlJc w:val="left"/>
      <w:pPr>
        <w:tabs>
          <w:tab w:val="num" w:pos="2892"/>
        </w:tabs>
        <w:ind w:left="2892" w:hanging="360"/>
      </w:pPr>
    </w:lvl>
    <w:lvl w:ilvl="5" w:tplc="0424001B" w:tentative="1">
      <w:start w:val="1"/>
      <w:numFmt w:val="lowerRoman"/>
      <w:lvlText w:val="%6."/>
      <w:lvlJc w:val="right"/>
      <w:pPr>
        <w:tabs>
          <w:tab w:val="num" w:pos="3612"/>
        </w:tabs>
        <w:ind w:left="3612" w:hanging="180"/>
      </w:pPr>
    </w:lvl>
    <w:lvl w:ilvl="6" w:tplc="0424000F" w:tentative="1">
      <w:start w:val="1"/>
      <w:numFmt w:val="decimal"/>
      <w:lvlText w:val="%7."/>
      <w:lvlJc w:val="left"/>
      <w:pPr>
        <w:tabs>
          <w:tab w:val="num" w:pos="4332"/>
        </w:tabs>
        <w:ind w:left="4332" w:hanging="360"/>
      </w:pPr>
    </w:lvl>
    <w:lvl w:ilvl="7" w:tplc="04240019" w:tentative="1">
      <w:start w:val="1"/>
      <w:numFmt w:val="lowerLetter"/>
      <w:lvlText w:val="%8."/>
      <w:lvlJc w:val="left"/>
      <w:pPr>
        <w:tabs>
          <w:tab w:val="num" w:pos="5052"/>
        </w:tabs>
        <w:ind w:left="5052" w:hanging="360"/>
      </w:pPr>
    </w:lvl>
    <w:lvl w:ilvl="8" w:tplc="0424001B" w:tentative="1">
      <w:start w:val="1"/>
      <w:numFmt w:val="lowerRoman"/>
      <w:lvlText w:val="%9."/>
      <w:lvlJc w:val="right"/>
      <w:pPr>
        <w:tabs>
          <w:tab w:val="num" w:pos="5772"/>
        </w:tabs>
        <w:ind w:left="5772" w:hanging="180"/>
      </w:pPr>
    </w:lvl>
  </w:abstractNum>
  <w:abstractNum w:abstractNumId="39"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1B844B4"/>
    <w:multiLevelType w:val="hybridMultilevel"/>
    <w:tmpl w:val="D5EEB33A"/>
    <w:lvl w:ilvl="0" w:tplc="FFFFFFFF">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90E39F2"/>
    <w:multiLevelType w:val="hybridMultilevel"/>
    <w:tmpl w:val="ABB4A056"/>
    <w:lvl w:ilvl="0" w:tplc="0424000B">
      <w:start w:val="1"/>
      <w:numFmt w:val="bullet"/>
      <w:lvlText w:val=""/>
      <w:lvlJc w:val="left"/>
      <w:pPr>
        <w:ind w:left="780" w:hanging="360"/>
      </w:pPr>
      <w:rPr>
        <w:rFonts w:ascii="Wingdings" w:hAnsi="Wingdings" w:hint="default"/>
      </w:rPr>
    </w:lvl>
    <w:lvl w:ilvl="1" w:tplc="F598551C">
      <w:numFmt w:val="bullet"/>
      <w:lvlText w:val="–"/>
      <w:lvlJc w:val="left"/>
      <w:pPr>
        <w:ind w:left="1500" w:hanging="360"/>
      </w:pPr>
      <w:rPr>
        <w:rFonts w:ascii="Tahoma" w:eastAsia="Times New Roman" w:hAnsi="Tahoma" w:cs="Tahoma"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4"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3CA7645"/>
    <w:multiLevelType w:val="hybridMultilevel"/>
    <w:tmpl w:val="2DB85F2A"/>
    <w:lvl w:ilvl="0" w:tplc="DDD26B8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7"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1E351C7"/>
    <w:multiLevelType w:val="hybridMultilevel"/>
    <w:tmpl w:val="F28A19FA"/>
    <w:lvl w:ilvl="0" w:tplc="FFFFFFFF">
      <w:start w:val="3"/>
      <w:numFmt w:val="bullet"/>
      <w:lvlText w:val="-"/>
      <w:lvlJc w:val="left"/>
      <w:pPr>
        <w:tabs>
          <w:tab w:val="num" w:pos="720"/>
        </w:tabs>
        <w:ind w:left="720" w:hanging="360"/>
      </w:pPr>
      <w:rPr>
        <w:rFonts w:ascii="Arial" w:eastAsia="Times New Roman" w:hAnsi="Arial" w:cs="Arial" w:hint="default"/>
      </w:rPr>
    </w:lvl>
    <w:lvl w:ilvl="1" w:tplc="0C30D3CC">
      <w:start w:val="3"/>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730977B6"/>
    <w:multiLevelType w:val="hybridMultilevel"/>
    <w:tmpl w:val="4CCA5648"/>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0" w15:restartNumberingAfterBreak="0">
    <w:nsid w:val="739A2D07"/>
    <w:multiLevelType w:val="hybridMultilevel"/>
    <w:tmpl w:val="1FA8D498"/>
    <w:lvl w:ilvl="0" w:tplc="FFFFFFFF">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9806730"/>
    <w:multiLevelType w:val="hybridMultilevel"/>
    <w:tmpl w:val="67DCEFF0"/>
    <w:lvl w:ilvl="0" w:tplc="6EBA387C">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79812369"/>
    <w:multiLevelType w:val="multilevel"/>
    <w:tmpl w:val="F8E2916A"/>
    <w:styleLink w:val="StyleBulleted"/>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D7C6296"/>
    <w:multiLevelType w:val="hybridMultilevel"/>
    <w:tmpl w:val="1F461684"/>
    <w:lvl w:ilvl="0" w:tplc="4B24FF4C">
      <w:start w:val="1"/>
      <w:numFmt w:val="decimal"/>
      <w:lvlText w:val="%1."/>
      <w:lvlJc w:val="left"/>
      <w:pPr>
        <w:ind w:left="360" w:hanging="360"/>
      </w:pPr>
      <w:rPr>
        <w:rFonts w:hint="default"/>
        <w:u w:val="none"/>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8"/>
  </w:num>
  <w:num w:numId="2">
    <w:abstractNumId w:val="27"/>
  </w:num>
  <w:num w:numId="3">
    <w:abstractNumId w:val="11"/>
  </w:num>
  <w:num w:numId="4">
    <w:abstractNumId w:val="12"/>
  </w:num>
  <w:num w:numId="5">
    <w:abstractNumId w:val="52"/>
  </w:num>
  <w:num w:numId="6">
    <w:abstractNumId w:val="33"/>
  </w:num>
  <w:num w:numId="7">
    <w:abstractNumId w:val="26"/>
  </w:num>
  <w:num w:numId="8">
    <w:abstractNumId w:val="46"/>
  </w:num>
  <w:num w:numId="9">
    <w:abstractNumId w:val="8"/>
  </w:num>
  <w:num w:numId="10">
    <w:abstractNumId w:val="53"/>
  </w:num>
  <w:num w:numId="11">
    <w:abstractNumId w:val="39"/>
  </w:num>
  <w:num w:numId="12">
    <w:abstractNumId w:val="6"/>
  </w:num>
  <w:num w:numId="13">
    <w:abstractNumId w:val="22"/>
  </w:num>
  <w:num w:numId="14">
    <w:abstractNumId w:val="31"/>
  </w:num>
  <w:num w:numId="15">
    <w:abstractNumId w:val="37"/>
  </w:num>
  <w:num w:numId="16">
    <w:abstractNumId w:val="9"/>
  </w:num>
  <w:num w:numId="17">
    <w:abstractNumId w:val="34"/>
  </w:num>
  <w:num w:numId="18">
    <w:abstractNumId w:val="17"/>
  </w:num>
  <w:num w:numId="19">
    <w:abstractNumId w:val="30"/>
  </w:num>
  <w:num w:numId="20">
    <w:abstractNumId w:val="24"/>
  </w:num>
  <w:num w:numId="21">
    <w:abstractNumId w:val="45"/>
  </w:num>
  <w:num w:numId="22">
    <w:abstractNumId w:val="7"/>
  </w:num>
  <w:num w:numId="23">
    <w:abstractNumId w:val="3"/>
  </w:num>
  <w:num w:numId="24">
    <w:abstractNumId w:val="41"/>
  </w:num>
  <w:num w:numId="25">
    <w:abstractNumId w:val="50"/>
  </w:num>
  <w:num w:numId="26">
    <w:abstractNumId w:val="28"/>
    <w:lvlOverride w:ilvl="0">
      <w:startOverride w:val="1"/>
    </w:lvlOverride>
  </w:num>
  <w:num w:numId="27">
    <w:abstractNumId w:val="32"/>
  </w:num>
  <w:num w:numId="28">
    <w:abstractNumId w:val="18"/>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isLgl/>
        <w:lvlText w:val="%1.%2."/>
        <w:lvlJc w:val="left"/>
        <w:pPr>
          <w:tabs>
            <w:tab w:val="num" w:pos="720"/>
          </w:tabs>
          <w:ind w:left="720" w:hanging="720"/>
        </w:pPr>
        <w:rPr>
          <w:rFonts w:hint="default"/>
        </w:rPr>
      </w:lvl>
    </w:lvlOverride>
    <w:lvlOverride w:ilvl="2">
      <w:lvl w:ilvl="2">
        <w:start w:val="1"/>
        <w:numFmt w:val="decimal"/>
        <w:isLgl/>
        <w:lvlText w:val="%1.%2.%3."/>
        <w:lvlJc w:val="left"/>
        <w:pPr>
          <w:tabs>
            <w:tab w:val="num" w:pos="1080"/>
          </w:tabs>
          <w:ind w:left="1080" w:hanging="1080"/>
        </w:pPr>
        <w:rPr>
          <w:rFonts w:hint="default"/>
        </w:rPr>
      </w:lvl>
    </w:lvlOverride>
    <w:lvlOverride w:ilvl="3">
      <w:lvl w:ilvl="3">
        <w:start w:val="1"/>
        <w:numFmt w:val="decimal"/>
        <w:isLgl/>
        <w:lvlText w:val="%1.%2.%3.%4."/>
        <w:lvlJc w:val="left"/>
        <w:pPr>
          <w:tabs>
            <w:tab w:val="num" w:pos="1080"/>
          </w:tabs>
          <w:ind w:left="1080" w:hanging="1080"/>
        </w:pPr>
        <w:rPr>
          <w:rFonts w:hint="default"/>
        </w:rPr>
      </w:lvl>
    </w:lvlOverride>
    <w:lvlOverride w:ilvl="4">
      <w:lvl w:ilvl="4">
        <w:start w:val="1"/>
        <w:numFmt w:val="decimal"/>
        <w:isLgl/>
        <w:lvlText w:val="%1.%2.%3.%4.%5."/>
        <w:lvlJc w:val="left"/>
        <w:pPr>
          <w:tabs>
            <w:tab w:val="num" w:pos="1440"/>
          </w:tabs>
          <w:ind w:left="1440" w:hanging="1440"/>
        </w:pPr>
        <w:rPr>
          <w:rFonts w:hint="default"/>
        </w:rPr>
      </w:lvl>
    </w:lvlOverride>
    <w:lvlOverride w:ilvl="5">
      <w:lvl w:ilvl="5">
        <w:start w:val="1"/>
        <w:numFmt w:val="decimal"/>
        <w:isLgl/>
        <w:lvlText w:val="%1.%2.%3.%4.%5.%6."/>
        <w:lvlJc w:val="left"/>
        <w:pPr>
          <w:tabs>
            <w:tab w:val="num" w:pos="1800"/>
          </w:tabs>
          <w:ind w:left="1800" w:hanging="1800"/>
        </w:pPr>
        <w:rPr>
          <w:rFonts w:hint="default"/>
        </w:rPr>
      </w:lvl>
    </w:lvlOverride>
    <w:lvlOverride w:ilvl="6">
      <w:lvl w:ilvl="6">
        <w:start w:val="1"/>
        <w:numFmt w:val="decimal"/>
        <w:isLgl/>
        <w:lvlText w:val="%1.%2.%3.%4.%5.%6.%7."/>
        <w:lvlJc w:val="left"/>
        <w:pPr>
          <w:tabs>
            <w:tab w:val="num" w:pos="1800"/>
          </w:tabs>
          <w:ind w:left="1800" w:hanging="1800"/>
        </w:pPr>
        <w:rPr>
          <w:rFonts w:hint="default"/>
        </w:rPr>
      </w:lvl>
    </w:lvlOverride>
    <w:lvlOverride w:ilvl="7">
      <w:lvl w:ilvl="7">
        <w:start w:val="1"/>
        <w:numFmt w:val="decimal"/>
        <w:isLgl/>
        <w:lvlText w:val="%1.%2.%3.%4.%5.%6.%7.%8."/>
        <w:lvlJc w:val="left"/>
        <w:pPr>
          <w:tabs>
            <w:tab w:val="num" w:pos="2160"/>
          </w:tabs>
          <w:ind w:left="2160" w:hanging="2160"/>
        </w:pPr>
        <w:rPr>
          <w:rFonts w:hint="default"/>
        </w:rPr>
      </w:lvl>
    </w:lvlOverride>
    <w:lvlOverride w:ilvl="8">
      <w:lvl w:ilvl="8">
        <w:start w:val="1"/>
        <w:numFmt w:val="decimal"/>
        <w:isLgl/>
        <w:lvlText w:val="%1.%2.%3.%4.%5.%6.%7.%8.%9."/>
        <w:lvlJc w:val="left"/>
        <w:pPr>
          <w:tabs>
            <w:tab w:val="num" w:pos="2520"/>
          </w:tabs>
          <w:ind w:left="2520" w:hanging="2520"/>
        </w:pPr>
        <w:rPr>
          <w:rFonts w:hint="default"/>
        </w:rPr>
      </w:lvl>
    </w:lvlOverride>
  </w:num>
  <w:num w:numId="29">
    <w:abstractNumId w:val="13"/>
  </w:num>
  <w:num w:numId="30">
    <w:abstractNumId w:val="10"/>
  </w:num>
  <w:num w:numId="31">
    <w:abstractNumId w:val="38"/>
  </w:num>
  <w:num w:numId="32">
    <w:abstractNumId w:val="16"/>
  </w:num>
  <w:num w:numId="33">
    <w:abstractNumId w:val="23"/>
  </w:num>
  <w:num w:numId="34">
    <w:abstractNumId w:val="21"/>
  </w:num>
  <w:num w:numId="35">
    <w:abstractNumId w:val="48"/>
  </w:num>
  <w:num w:numId="36">
    <w:abstractNumId w:val="48"/>
  </w:num>
  <w:num w:numId="37">
    <w:abstractNumId w:val="36"/>
  </w:num>
  <w:num w:numId="38">
    <w:abstractNumId w:val="14"/>
  </w:num>
  <w:num w:numId="39">
    <w:abstractNumId w:val="47"/>
  </w:num>
  <w:num w:numId="40">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4"/>
  </w:num>
  <w:num w:numId="42">
    <w:abstractNumId w:val="25"/>
  </w:num>
  <w:num w:numId="43">
    <w:abstractNumId w:val="40"/>
  </w:num>
  <w:num w:numId="44">
    <w:abstractNumId w:val="51"/>
  </w:num>
  <w:num w:numId="45">
    <w:abstractNumId w:val="49"/>
  </w:num>
  <w:num w:numId="46">
    <w:abstractNumId w:val="44"/>
  </w:num>
  <w:num w:numId="47">
    <w:abstractNumId w:val="35"/>
  </w:num>
  <w:num w:numId="48">
    <w:abstractNumId w:val="15"/>
  </w:num>
  <w:num w:numId="49">
    <w:abstractNumId w:val="43"/>
  </w:num>
  <w:num w:numId="50">
    <w:abstractNumId w:val="42"/>
  </w:num>
  <w:num w:numId="51">
    <w:abstractNumId w:val="19"/>
  </w:num>
  <w:num w:numId="52">
    <w:abstractNumId w:val="29"/>
  </w:num>
  <w:num w:numId="53">
    <w:abstractNumId w:val="4"/>
  </w:num>
  <w:num w:numId="54">
    <w:abstractNumId w:val="5"/>
  </w:num>
  <w:num w:numId="55">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hideSpellingErrors/>
  <w:hideGrammaticalErrors/>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2CC"/>
    <w:rsid w:val="00000238"/>
    <w:rsid w:val="000002DB"/>
    <w:rsid w:val="0000077E"/>
    <w:rsid w:val="00001A62"/>
    <w:rsid w:val="00001F79"/>
    <w:rsid w:val="000027CA"/>
    <w:rsid w:val="0000283D"/>
    <w:rsid w:val="00003A34"/>
    <w:rsid w:val="0000460E"/>
    <w:rsid w:val="00007D90"/>
    <w:rsid w:val="00010B4A"/>
    <w:rsid w:val="0001193D"/>
    <w:rsid w:val="000121A4"/>
    <w:rsid w:val="000126FF"/>
    <w:rsid w:val="00013D52"/>
    <w:rsid w:val="000142EE"/>
    <w:rsid w:val="00016659"/>
    <w:rsid w:val="00017B5F"/>
    <w:rsid w:val="00017B9A"/>
    <w:rsid w:val="00017D26"/>
    <w:rsid w:val="00017FF5"/>
    <w:rsid w:val="00021241"/>
    <w:rsid w:val="000216A1"/>
    <w:rsid w:val="000224B0"/>
    <w:rsid w:val="0002274D"/>
    <w:rsid w:val="000228AF"/>
    <w:rsid w:val="00023782"/>
    <w:rsid w:val="000238C0"/>
    <w:rsid w:val="000245B1"/>
    <w:rsid w:val="00024BF5"/>
    <w:rsid w:val="0002547C"/>
    <w:rsid w:val="00026278"/>
    <w:rsid w:val="00026804"/>
    <w:rsid w:val="000274F6"/>
    <w:rsid w:val="0002753F"/>
    <w:rsid w:val="00027CDD"/>
    <w:rsid w:val="0003229C"/>
    <w:rsid w:val="00032AC8"/>
    <w:rsid w:val="0003507B"/>
    <w:rsid w:val="000350F4"/>
    <w:rsid w:val="00035931"/>
    <w:rsid w:val="00035D9B"/>
    <w:rsid w:val="00037A04"/>
    <w:rsid w:val="00037EE5"/>
    <w:rsid w:val="00041753"/>
    <w:rsid w:val="000423B2"/>
    <w:rsid w:val="00042486"/>
    <w:rsid w:val="00042701"/>
    <w:rsid w:val="00042D1A"/>
    <w:rsid w:val="0004391D"/>
    <w:rsid w:val="00043DEA"/>
    <w:rsid w:val="00044446"/>
    <w:rsid w:val="00044ABA"/>
    <w:rsid w:val="00044D6A"/>
    <w:rsid w:val="000451DE"/>
    <w:rsid w:val="00047178"/>
    <w:rsid w:val="00047A6B"/>
    <w:rsid w:val="00051629"/>
    <w:rsid w:val="000516F9"/>
    <w:rsid w:val="00053905"/>
    <w:rsid w:val="00054798"/>
    <w:rsid w:val="00054E38"/>
    <w:rsid w:val="00054EFC"/>
    <w:rsid w:val="00055C75"/>
    <w:rsid w:val="00056C25"/>
    <w:rsid w:val="00056EAE"/>
    <w:rsid w:val="0005774E"/>
    <w:rsid w:val="0005794B"/>
    <w:rsid w:val="0005795E"/>
    <w:rsid w:val="0006141D"/>
    <w:rsid w:val="00061894"/>
    <w:rsid w:val="00061D57"/>
    <w:rsid w:val="00062629"/>
    <w:rsid w:val="00065135"/>
    <w:rsid w:val="0006729F"/>
    <w:rsid w:val="000673B6"/>
    <w:rsid w:val="00067735"/>
    <w:rsid w:val="000677D4"/>
    <w:rsid w:val="0007049E"/>
    <w:rsid w:val="00071DA4"/>
    <w:rsid w:val="00072247"/>
    <w:rsid w:val="00072718"/>
    <w:rsid w:val="0007321F"/>
    <w:rsid w:val="00073A66"/>
    <w:rsid w:val="0007556D"/>
    <w:rsid w:val="000761F2"/>
    <w:rsid w:val="0007702C"/>
    <w:rsid w:val="00077998"/>
    <w:rsid w:val="00077F98"/>
    <w:rsid w:val="00080AEA"/>
    <w:rsid w:val="000813F3"/>
    <w:rsid w:val="00081916"/>
    <w:rsid w:val="000822BE"/>
    <w:rsid w:val="0008277D"/>
    <w:rsid w:val="00084B65"/>
    <w:rsid w:val="000850D8"/>
    <w:rsid w:val="00085474"/>
    <w:rsid w:val="00085FD4"/>
    <w:rsid w:val="00086935"/>
    <w:rsid w:val="00086C92"/>
    <w:rsid w:val="00086E8E"/>
    <w:rsid w:val="00087328"/>
    <w:rsid w:val="000874F6"/>
    <w:rsid w:val="00091C1C"/>
    <w:rsid w:val="00092489"/>
    <w:rsid w:val="000927A7"/>
    <w:rsid w:val="00092810"/>
    <w:rsid w:val="000930B2"/>
    <w:rsid w:val="00093DB3"/>
    <w:rsid w:val="00096598"/>
    <w:rsid w:val="00096825"/>
    <w:rsid w:val="000976FC"/>
    <w:rsid w:val="00097AD1"/>
    <w:rsid w:val="000A03A1"/>
    <w:rsid w:val="000A0B8E"/>
    <w:rsid w:val="000A2787"/>
    <w:rsid w:val="000A2A10"/>
    <w:rsid w:val="000A3CC1"/>
    <w:rsid w:val="000A42FD"/>
    <w:rsid w:val="000A50BB"/>
    <w:rsid w:val="000A65F9"/>
    <w:rsid w:val="000A6DFE"/>
    <w:rsid w:val="000A77C3"/>
    <w:rsid w:val="000A7A5B"/>
    <w:rsid w:val="000B0175"/>
    <w:rsid w:val="000B2F08"/>
    <w:rsid w:val="000B461D"/>
    <w:rsid w:val="000B563D"/>
    <w:rsid w:val="000C01D8"/>
    <w:rsid w:val="000C0329"/>
    <w:rsid w:val="000C1E13"/>
    <w:rsid w:val="000C2A27"/>
    <w:rsid w:val="000C392F"/>
    <w:rsid w:val="000C67E5"/>
    <w:rsid w:val="000C6FA3"/>
    <w:rsid w:val="000C73AF"/>
    <w:rsid w:val="000D0FE1"/>
    <w:rsid w:val="000D1113"/>
    <w:rsid w:val="000D2357"/>
    <w:rsid w:val="000D2BA9"/>
    <w:rsid w:val="000D4699"/>
    <w:rsid w:val="000D4926"/>
    <w:rsid w:val="000D4EAE"/>
    <w:rsid w:val="000D5249"/>
    <w:rsid w:val="000D5C05"/>
    <w:rsid w:val="000D682A"/>
    <w:rsid w:val="000D7B1D"/>
    <w:rsid w:val="000E1B13"/>
    <w:rsid w:val="000E2194"/>
    <w:rsid w:val="000E4F24"/>
    <w:rsid w:val="000E4FDF"/>
    <w:rsid w:val="000E7CD0"/>
    <w:rsid w:val="000F0DC7"/>
    <w:rsid w:val="000F0E9C"/>
    <w:rsid w:val="000F15E6"/>
    <w:rsid w:val="000F1951"/>
    <w:rsid w:val="000F1F27"/>
    <w:rsid w:val="000F350F"/>
    <w:rsid w:val="000F4C42"/>
    <w:rsid w:val="000F5393"/>
    <w:rsid w:val="000F5B3A"/>
    <w:rsid w:val="000F5EC8"/>
    <w:rsid w:val="000F7166"/>
    <w:rsid w:val="00103365"/>
    <w:rsid w:val="0010389A"/>
    <w:rsid w:val="00104A25"/>
    <w:rsid w:val="00105152"/>
    <w:rsid w:val="00105286"/>
    <w:rsid w:val="00105984"/>
    <w:rsid w:val="00106417"/>
    <w:rsid w:val="0010753D"/>
    <w:rsid w:val="00107576"/>
    <w:rsid w:val="00107AE8"/>
    <w:rsid w:val="0011013C"/>
    <w:rsid w:val="001104B0"/>
    <w:rsid w:val="001105BE"/>
    <w:rsid w:val="0011168F"/>
    <w:rsid w:val="001124B3"/>
    <w:rsid w:val="00112676"/>
    <w:rsid w:val="001126AE"/>
    <w:rsid w:val="00112DCA"/>
    <w:rsid w:val="0011307D"/>
    <w:rsid w:val="001133D2"/>
    <w:rsid w:val="0011375D"/>
    <w:rsid w:val="001141FE"/>
    <w:rsid w:val="00115DFB"/>
    <w:rsid w:val="00115F7E"/>
    <w:rsid w:val="00116283"/>
    <w:rsid w:val="001165C1"/>
    <w:rsid w:val="0011767B"/>
    <w:rsid w:val="001177D1"/>
    <w:rsid w:val="00122321"/>
    <w:rsid w:val="001226E5"/>
    <w:rsid w:val="001235C8"/>
    <w:rsid w:val="00123B3F"/>
    <w:rsid w:val="001242C4"/>
    <w:rsid w:val="001269C4"/>
    <w:rsid w:val="001314B3"/>
    <w:rsid w:val="00131CDF"/>
    <w:rsid w:val="00132CDC"/>
    <w:rsid w:val="0013311F"/>
    <w:rsid w:val="001336C8"/>
    <w:rsid w:val="00133C8D"/>
    <w:rsid w:val="0013555F"/>
    <w:rsid w:val="00136E6F"/>
    <w:rsid w:val="00136E96"/>
    <w:rsid w:val="0013746C"/>
    <w:rsid w:val="0014187E"/>
    <w:rsid w:val="001427CD"/>
    <w:rsid w:val="00146456"/>
    <w:rsid w:val="00146DEF"/>
    <w:rsid w:val="001475BC"/>
    <w:rsid w:val="00147EE9"/>
    <w:rsid w:val="00151DF6"/>
    <w:rsid w:val="00152606"/>
    <w:rsid w:val="00153905"/>
    <w:rsid w:val="00153B08"/>
    <w:rsid w:val="00154F00"/>
    <w:rsid w:val="0015651F"/>
    <w:rsid w:val="001565BE"/>
    <w:rsid w:val="0016023D"/>
    <w:rsid w:val="00160601"/>
    <w:rsid w:val="00160F0C"/>
    <w:rsid w:val="00161457"/>
    <w:rsid w:val="00162430"/>
    <w:rsid w:val="0016253F"/>
    <w:rsid w:val="001636C7"/>
    <w:rsid w:val="001649B4"/>
    <w:rsid w:val="00167C19"/>
    <w:rsid w:val="00167F03"/>
    <w:rsid w:val="001710A4"/>
    <w:rsid w:val="00171F0E"/>
    <w:rsid w:val="00171F18"/>
    <w:rsid w:val="00172595"/>
    <w:rsid w:val="0017266A"/>
    <w:rsid w:val="00172CA6"/>
    <w:rsid w:val="00172E19"/>
    <w:rsid w:val="00173CEA"/>
    <w:rsid w:val="00173DAA"/>
    <w:rsid w:val="00176E78"/>
    <w:rsid w:val="001806B8"/>
    <w:rsid w:val="001824AF"/>
    <w:rsid w:val="00183472"/>
    <w:rsid w:val="00183E10"/>
    <w:rsid w:val="00184BBD"/>
    <w:rsid w:val="00185615"/>
    <w:rsid w:val="00185F73"/>
    <w:rsid w:val="0018618C"/>
    <w:rsid w:val="00186453"/>
    <w:rsid w:val="001874D4"/>
    <w:rsid w:val="00190244"/>
    <w:rsid w:val="001903C1"/>
    <w:rsid w:val="00191F02"/>
    <w:rsid w:val="00193396"/>
    <w:rsid w:val="00193A9C"/>
    <w:rsid w:val="00195013"/>
    <w:rsid w:val="00195179"/>
    <w:rsid w:val="00196697"/>
    <w:rsid w:val="001970F7"/>
    <w:rsid w:val="001A029C"/>
    <w:rsid w:val="001A0366"/>
    <w:rsid w:val="001A0859"/>
    <w:rsid w:val="001A0F90"/>
    <w:rsid w:val="001A170D"/>
    <w:rsid w:val="001A1947"/>
    <w:rsid w:val="001A4081"/>
    <w:rsid w:val="001A4780"/>
    <w:rsid w:val="001A604B"/>
    <w:rsid w:val="001A6B6B"/>
    <w:rsid w:val="001A75AF"/>
    <w:rsid w:val="001B0627"/>
    <w:rsid w:val="001B0FDF"/>
    <w:rsid w:val="001B12BA"/>
    <w:rsid w:val="001B1A0C"/>
    <w:rsid w:val="001B4B6C"/>
    <w:rsid w:val="001B52B2"/>
    <w:rsid w:val="001B6789"/>
    <w:rsid w:val="001B6EFA"/>
    <w:rsid w:val="001B790D"/>
    <w:rsid w:val="001C0B11"/>
    <w:rsid w:val="001C0CD1"/>
    <w:rsid w:val="001C1B16"/>
    <w:rsid w:val="001C2D43"/>
    <w:rsid w:val="001C3E49"/>
    <w:rsid w:val="001C589A"/>
    <w:rsid w:val="001C595C"/>
    <w:rsid w:val="001C669E"/>
    <w:rsid w:val="001C6AD9"/>
    <w:rsid w:val="001C7707"/>
    <w:rsid w:val="001D025B"/>
    <w:rsid w:val="001D026B"/>
    <w:rsid w:val="001D11A0"/>
    <w:rsid w:val="001D36B0"/>
    <w:rsid w:val="001D3854"/>
    <w:rsid w:val="001D4A8B"/>
    <w:rsid w:val="001D4CEA"/>
    <w:rsid w:val="001D61C5"/>
    <w:rsid w:val="001D6952"/>
    <w:rsid w:val="001D6A54"/>
    <w:rsid w:val="001E0225"/>
    <w:rsid w:val="001E157F"/>
    <w:rsid w:val="001E1F2C"/>
    <w:rsid w:val="001E3588"/>
    <w:rsid w:val="001F075F"/>
    <w:rsid w:val="001F0AFF"/>
    <w:rsid w:val="001F0FCE"/>
    <w:rsid w:val="001F208D"/>
    <w:rsid w:val="001F35DE"/>
    <w:rsid w:val="001F412B"/>
    <w:rsid w:val="001F496C"/>
    <w:rsid w:val="001F4983"/>
    <w:rsid w:val="002002D7"/>
    <w:rsid w:val="00200974"/>
    <w:rsid w:val="00201673"/>
    <w:rsid w:val="00202B87"/>
    <w:rsid w:val="00203FAD"/>
    <w:rsid w:val="0020419A"/>
    <w:rsid w:val="002042CC"/>
    <w:rsid w:val="00206767"/>
    <w:rsid w:val="00207778"/>
    <w:rsid w:val="002101CF"/>
    <w:rsid w:val="0021052D"/>
    <w:rsid w:val="00211DE2"/>
    <w:rsid w:val="00212178"/>
    <w:rsid w:val="002138FD"/>
    <w:rsid w:val="00213E03"/>
    <w:rsid w:val="00214CA3"/>
    <w:rsid w:val="00215855"/>
    <w:rsid w:val="002163FB"/>
    <w:rsid w:val="002165A7"/>
    <w:rsid w:val="00217146"/>
    <w:rsid w:val="00217579"/>
    <w:rsid w:val="00217D94"/>
    <w:rsid w:val="002201E5"/>
    <w:rsid w:val="002206B8"/>
    <w:rsid w:val="00221500"/>
    <w:rsid w:val="0022151F"/>
    <w:rsid w:val="00223E25"/>
    <w:rsid w:val="0022443D"/>
    <w:rsid w:val="00224855"/>
    <w:rsid w:val="00224BD9"/>
    <w:rsid w:val="00225FC7"/>
    <w:rsid w:val="00226C06"/>
    <w:rsid w:val="00226C22"/>
    <w:rsid w:val="00226FD5"/>
    <w:rsid w:val="00227614"/>
    <w:rsid w:val="00227ACC"/>
    <w:rsid w:val="0023198A"/>
    <w:rsid w:val="002326F5"/>
    <w:rsid w:val="00232DF2"/>
    <w:rsid w:val="00233932"/>
    <w:rsid w:val="00233EE3"/>
    <w:rsid w:val="002347F9"/>
    <w:rsid w:val="00234A9A"/>
    <w:rsid w:val="00234C62"/>
    <w:rsid w:val="00235075"/>
    <w:rsid w:val="00235089"/>
    <w:rsid w:val="00240E7B"/>
    <w:rsid w:val="002414E0"/>
    <w:rsid w:val="002454F8"/>
    <w:rsid w:val="002458A9"/>
    <w:rsid w:val="00245BBB"/>
    <w:rsid w:val="00245F62"/>
    <w:rsid w:val="00245FD9"/>
    <w:rsid w:val="002512D2"/>
    <w:rsid w:val="00251617"/>
    <w:rsid w:val="00252094"/>
    <w:rsid w:val="002527D0"/>
    <w:rsid w:val="00252C5A"/>
    <w:rsid w:val="002532A1"/>
    <w:rsid w:val="00253CE3"/>
    <w:rsid w:val="00254398"/>
    <w:rsid w:val="00254E17"/>
    <w:rsid w:val="00256A23"/>
    <w:rsid w:val="00256F40"/>
    <w:rsid w:val="00257A76"/>
    <w:rsid w:val="00260050"/>
    <w:rsid w:val="00260345"/>
    <w:rsid w:val="0026126E"/>
    <w:rsid w:val="00261CAF"/>
    <w:rsid w:val="0026278E"/>
    <w:rsid w:val="002648FE"/>
    <w:rsid w:val="00264CE8"/>
    <w:rsid w:val="002657D5"/>
    <w:rsid w:val="00265B5E"/>
    <w:rsid w:val="00266A64"/>
    <w:rsid w:val="002704BE"/>
    <w:rsid w:val="00272B93"/>
    <w:rsid w:val="00272EF0"/>
    <w:rsid w:val="00273205"/>
    <w:rsid w:val="002766B1"/>
    <w:rsid w:val="00277DEA"/>
    <w:rsid w:val="00277F06"/>
    <w:rsid w:val="00280476"/>
    <w:rsid w:val="00285CEE"/>
    <w:rsid w:val="00287450"/>
    <w:rsid w:val="002875A2"/>
    <w:rsid w:val="00290BA4"/>
    <w:rsid w:val="00290BFE"/>
    <w:rsid w:val="002919DD"/>
    <w:rsid w:val="00291EA4"/>
    <w:rsid w:val="00292F5F"/>
    <w:rsid w:val="00293510"/>
    <w:rsid w:val="00295BFF"/>
    <w:rsid w:val="00295F2D"/>
    <w:rsid w:val="00297CC1"/>
    <w:rsid w:val="002A0010"/>
    <w:rsid w:val="002A30EC"/>
    <w:rsid w:val="002A4357"/>
    <w:rsid w:val="002B091B"/>
    <w:rsid w:val="002B11C8"/>
    <w:rsid w:val="002B1BA1"/>
    <w:rsid w:val="002B1BE6"/>
    <w:rsid w:val="002B3315"/>
    <w:rsid w:val="002B4DD3"/>
    <w:rsid w:val="002B613B"/>
    <w:rsid w:val="002B6CF4"/>
    <w:rsid w:val="002B7007"/>
    <w:rsid w:val="002B78B7"/>
    <w:rsid w:val="002C1308"/>
    <w:rsid w:val="002C4456"/>
    <w:rsid w:val="002C4B69"/>
    <w:rsid w:val="002C6296"/>
    <w:rsid w:val="002C72A7"/>
    <w:rsid w:val="002C72FA"/>
    <w:rsid w:val="002C7355"/>
    <w:rsid w:val="002C7F36"/>
    <w:rsid w:val="002D019E"/>
    <w:rsid w:val="002D071E"/>
    <w:rsid w:val="002D0A56"/>
    <w:rsid w:val="002D0ED6"/>
    <w:rsid w:val="002D1282"/>
    <w:rsid w:val="002D2A6D"/>
    <w:rsid w:val="002D2E21"/>
    <w:rsid w:val="002D2E95"/>
    <w:rsid w:val="002D50A0"/>
    <w:rsid w:val="002D5406"/>
    <w:rsid w:val="002D6C6D"/>
    <w:rsid w:val="002D78A8"/>
    <w:rsid w:val="002E0A7A"/>
    <w:rsid w:val="002E14A3"/>
    <w:rsid w:val="002E1825"/>
    <w:rsid w:val="002E2B22"/>
    <w:rsid w:val="002E2B56"/>
    <w:rsid w:val="002E30E3"/>
    <w:rsid w:val="002E3A23"/>
    <w:rsid w:val="002E4E67"/>
    <w:rsid w:val="002E76E6"/>
    <w:rsid w:val="002F0830"/>
    <w:rsid w:val="002F0A31"/>
    <w:rsid w:val="002F11F5"/>
    <w:rsid w:val="002F1270"/>
    <w:rsid w:val="002F2B5C"/>
    <w:rsid w:val="002F47DE"/>
    <w:rsid w:val="002F48D8"/>
    <w:rsid w:val="002F579E"/>
    <w:rsid w:val="002F6043"/>
    <w:rsid w:val="002F6AC0"/>
    <w:rsid w:val="002F6FBB"/>
    <w:rsid w:val="003012E3"/>
    <w:rsid w:val="003016B3"/>
    <w:rsid w:val="0030211B"/>
    <w:rsid w:val="00303599"/>
    <w:rsid w:val="00305B56"/>
    <w:rsid w:val="00306EF7"/>
    <w:rsid w:val="00307B06"/>
    <w:rsid w:val="00307EE0"/>
    <w:rsid w:val="0031061F"/>
    <w:rsid w:val="00310DD9"/>
    <w:rsid w:val="00311981"/>
    <w:rsid w:val="00311E71"/>
    <w:rsid w:val="00312125"/>
    <w:rsid w:val="00312C49"/>
    <w:rsid w:val="00312E79"/>
    <w:rsid w:val="00313B8F"/>
    <w:rsid w:val="003154D8"/>
    <w:rsid w:val="00315F98"/>
    <w:rsid w:val="00317BC5"/>
    <w:rsid w:val="00321DC8"/>
    <w:rsid w:val="003233B3"/>
    <w:rsid w:val="00325782"/>
    <w:rsid w:val="0032710F"/>
    <w:rsid w:val="00331140"/>
    <w:rsid w:val="003315AB"/>
    <w:rsid w:val="0033192F"/>
    <w:rsid w:val="0033240B"/>
    <w:rsid w:val="00333966"/>
    <w:rsid w:val="00333C39"/>
    <w:rsid w:val="00334614"/>
    <w:rsid w:val="0033521A"/>
    <w:rsid w:val="0033554D"/>
    <w:rsid w:val="00340941"/>
    <w:rsid w:val="00341317"/>
    <w:rsid w:val="0034161D"/>
    <w:rsid w:val="0034285A"/>
    <w:rsid w:val="003439B1"/>
    <w:rsid w:val="00343ED4"/>
    <w:rsid w:val="00344412"/>
    <w:rsid w:val="003444B1"/>
    <w:rsid w:val="00344BB6"/>
    <w:rsid w:val="0034583A"/>
    <w:rsid w:val="00345E36"/>
    <w:rsid w:val="00346E9C"/>
    <w:rsid w:val="00346ECF"/>
    <w:rsid w:val="00346F02"/>
    <w:rsid w:val="00351B88"/>
    <w:rsid w:val="003534DD"/>
    <w:rsid w:val="00353888"/>
    <w:rsid w:val="0035434A"/>
    <w:rsid w:val="00354D4B"/>
    <w:rsid w:val="00355163"/>
    <w:rsid w:val="0035718C"/>
    <w:rsid w:val="0035752B"/>
    <w:rsid w:val="00360B7D"/>
    <w:rsid w:val="0036186D"/>
    <w:rsid w:val="003619C1"/>
    <w:rsid w:val="00361D21"/>
    <w:rsid w:val="003622B9"/>
    <w:rsid w:val="0036297E"/>
    <w:rsid w:val="00362CEC"/>
    <w:rsid w:val="00363EDC"/>
    <w:rsid w:val="00364344"/>
    <w:rsid w:val="003648A1"/>
    <w:rsid w:val="00364AD1"/>
    <w:rsid w:val="00364B33"/>
    <w:rsid w:val="00364D45"/>
    <w:rsid w:val="003653B3"/>
    <w:rsid w:val="003668D8"/>
    <w:rsid w:val="003678CD"/>
    <w:rsid w:val="00367E7C"/>
    <w:rsid w:val="00371C80"/>
    <w:rsid w:val="00372951"/>
    <w:rsid w:val="003748E5"/>
    <w:rsid w:val="00375A27"/>
    <w:rsid w:val="00376436"/>
    <w:rsid w:val="00376484"/>
    <w:rsid w:val="00376851"/>
    <w:rsid w:val="00376EF8"/>
    <w:rsid w:val="00377DF5"/>
    <w:rsid w:val="00380EA6"/>
    <w:rsid w:val="00381720"/>
    <w:rsid w:val="00381B71"/>
    <w:rsid w:val="0038471D"/>
    <w:rsid w:val="00385232"/>
    <w:rsid w:val="00386C84"/>
    <w:rsid w:val="0038741E"/>
    <w:rsid w:val="00387EDE"/>
    <w:rsid w:val="00390362"/>
    <w:rsid w:val="00392FE4"/>
    <w:rsid w:val="0039460D"/>
    <w:rsid w:val="00395229"/>
    <w:rsid w:val="00397F9C"/>
    <w:rsid w:val="003A1899"/>
    <w:rsid w:val="003A1A91"/>
    <w:rsid w:val="003A1B69"/>
    <w:rsid w:val="003A3E4B"/>
    <w:rsid w:val="003A43DD"/>
    <w:rsid w:val="003A4880"/>
    <w:rsid w:val="003A5148"/>
    <w:rsid w:val="003B0531"/>
    <w:rsid w:val="003B072C"/>
    <w:rsid w:val="003B1AB1"/>
    <w:rsid w:val="003B2708"/>
    <w:rsid w:val="003B35F6"/>
    <w:rsid w:val="003B490F"/>
    <w:rsid w:val="003B57E7"/>
    <w:rsid w:val="003B5D7D"/>
    <w:rsid w:val="003B6141"/>
    <w:rsid w:val="003B631E"/>
    <w:rsid w:val="003B6BBC"/>
    <w:rsid w:val="003B6DA4"/>
    <w:rsid w:val="003C01C7"/>
    <w:rsid w:val="003C035A"/>
    <w:rsid w:val="003C097A"/>
    <w:rsid w:val="003C0C86"/>
    <w:rsid w:val="003C1209"/>
    <w:rsid w:val="003C13D3"/>
    <w:rsid w:val="003C2301"/>
    <w:rsid w:val="003C2B6F"/>
    <w:rsid w:val="003C3961"/>
    <w:rsid w:val="003C408B"/>
    <w:rsid w:val="003C4172"/>
    <w:rsid w:val="003C42A0"/>
    <w:rsid w:val="003C61C4"/>
    <w:rsid w:val="003C61DD"/>
    <w:rsid w:val="003C63A6"/>
    <w:rsid w:val="003C7667"/>
    <w:rsid w:val="003C7BCF"/>
    <w:rsid w:val="003C7D38"/>
    <w:rsid w:val="003D3584"/>
    <w:rsid w:val="003D525B"/>
    <w:rsid w:val="003D54FB"/>
    <w:rsid w:val="003D5706"/>
    <w:rsid w:val="003D6B38"/>
    <w:rsid w:val="003D7AB9"/>
    <w:rsid w:val="003E024A"/>
    <w:rsid w:val="003E122E"/>
    <w:rsid w:val="003E23C7"/>
    <w:rsid w:val="003E2525"/>
    <w:rsid w:val="003E2B28"/>
    <w:rsid w:val="003E33EB"/>
    <w:rsid w:val="003E3598"/>
    <w:rsid w:val="003E3694"/>
    <w:rsid w:val="003E3B50"/>
    <w:rsid w:val="003E4D1D"/>
    <w:rsid w:val="003E5021"/>
    <w:rsid w:val="003E6316"/>
    <w:rsid w:val="003E6C1B"/>
    <w:rsid w:val="003E7001"/>
    <w:rsid w:val="003F1962"/>
    <w:rsid w:val="003F1ED3"/>
    <w:rsid w:val="003F32E5"/>
    <w:rsid w:val="003F3A97"/>
    <w:rsid w:val="003F4112"/>
    <w:rsid w:val="003F422D"/>
    <w:rsid w:val="003F635C"/>
    <w:rsid w:val="003F7862"/>
    <w:rsid w:val="0040014A"/>
    <w:rsid w:val="0040031B"/>
    <w:rsid w:val="00400D15"/>
    <w:rsid w:val="00401322"/>
    <w:rsid w:val="004016F3"/>
    <w:rsid w:val="00403DE8"/>
    <w:rsid w:val="004048B3"/>
    <w:rsid w:val="00404B20"/>
    <w:rsid w:val="00405660"/>
    <w:rsid w:val="004056BD"/>
    <w:rsid w:val="00405BEA"/>
    <w:rsid w:val="00405C02"/>
    <w:rsid w:val="0040758F"/>
    <w:rsid w:val="004076A4"/>
    <w:rsid w:val="00411CEF"/>
    <w:rsid w:val="004125C8"/>
    <w:rsid w:val="004128CA"/>
    <w:rsid w:val="0041292B"/>
    <w:rsid w:val="00412E48"/>
    <w:rsid w:val="00415DFB"/>
    <w:rsid w:val="00416160"/>
    <w:rsid w:val="00420286"/>
    <w:rsid w:val="004222D3"/>
    <w:rsid w:val="00422B56"/>
    <w:rsid w:val="00422D16"/>
    <w:rsid w:val="00423999"/>
    <w:rsid w:val="00423A06"/>
    <w:rsid w:val="00423C77"/>
    <w:rsid w:val="00423CDC"/>
    <w:rsid w:val="004251B9"/>
    <w:rsid w:val="004253FE"/>
    <w:rsid w:val="004259A2"/>
    <w:rsid w:val="00425DFE"/>
    <w:rsid w:val="00425EDF"/>
    <w:rsid w:val="004269A7"/>
    <w:rsid w:val="00430253"/>
    <w:rsid w:val="0043028C"/>
    <w:rsid w:val="004305B8"/>
    <w:rsid w:val="00430922"/>
    <w:rsid w:val="00430930"/>
    <w:rsid w:val="00430D98"/>
    <w:rsid w:val="00432BB5"/>
    <w:rsid w:val="00433C15"/>
    <w:rsid w:val="004344EC"/>
    <w:rsid w:val="00434B25"/>
    <w:rsid w:val="00434CB7"/>
    <w:rsid w:val="00435715"/>
    <w:rsid w:val="004361D5"/>
    <w:rsid w:val="00436DC7"/>
    <w:rsid w:val="00440152"/>
    <w:rsid w:val="00442722"/>
    <w:rsid w:val="004429F6"/>
    <w:rsid w:val="00442A66"/>
    <w:rsid w:val="00443DED"/>
    <w:rsid w:val="00444EFD"/>
    <w:rsid w:val="00445150"/>
    <w:rsid w:val="00447323"/>
    <w:rsid w:val="00451467"/>
    <w:rsid w:val="00451A6E"/>
    <w:rsid w:val="004525E7"/>
    <w:rsid w:val="00455696"/>
    <w:rsid w:val="00455E21"/>
    <w:rsid w:val="00457D41"/>
    <w:rsid w:val="00460242"/>
    <w:rsid w:val="00461240"/>
    <w:rsid w:val="004614BD"/>
    <w:rsid w:val="00466088"/>
    <w:rsid w:val="0046608C"/>
    <w:rsid w:val="0046657D"/>
    <w:rsid w:val="00466C51"/>
    <w:rsid w:val="004675C8"/>
    <w:rsid w:val="00467B6E"/>
    <w:rsid w:val="00467C85"/>
    <w:rsid w:val="00467EA9"/>
    <w:rsid w:val="00470770"/>
    <w:rsid w:val="00470C97"/>
    <w:rsid w:val="00470D7F"/>
    <w:rsid w:val="004720A0"/>
    <w:rsid w:val="004746E8"/>
    <w:rsid w:val="0047500A"/>
    <w:rsid w:val="004763F6"/>
    <w:rsid w:val="00476899"/>
    <w:rsid w:val="00477D81"/>
    <w:rsid w:val="00480FFD"/>
    <w:rsid w:val="00481847"/>
    <w:rsid w:val="0048345C"/>
    <w:rsid w:val="004837F6"/>
    <w:rsid w:val="004844DC"/>
    <w:rsid w:val="004847FE"/>
    <w:rsid w:val="004853F4"/>
    <w:rsid w:val="004856FA"/>
    <w:rsid w:val="00485AC4"/>
    <w:rsid w:val="004863CB"/>
    <w:rsid w:val="00486473"/>
    <w:rsid w:val="00486771"/>
    <w:rsid w:val="00487A6A"/>
    <w:rsid w:val="00487C2C"/>
    <w:rsid w:val="00492BFF"/>
    <w:rsid w:val="00493EA3"/>
    <w:rsid w:val="00494AE3"/>
    <w:rsid w:val="00494BC5"/>
    <w:rsid w:val="00495291"/>
    <w:rsid w:val="00495BF4"/>
    <w:rsid w:val="004979DD"/>
    <w:rsid w:val="004A0328"/>
    <w:rsid w:val="004A0D73"/>
    <w:rsid w:val="004A24BF"/>
    <w:rsid w:val="004A31CB"/>
    <w:rsid w:val="004A3525"/>
    <w:rsid w:val="004A4094"/>
    <w:rsid w:val="004A5AD7"/>
    <w:rsid w:val="004A673D"/>
    <w:rsid w:val="004A69D2"/>
    <w:rsid w:val="004A72B0"/>
    <w:rsid w:val="004A7F31"/>
    <w:rsid w:val="004B1454"/>
    <w:rsid w:val="004B2C96"/>
    <w:rsid w:val="004B3026"/>
    <w:rsid w:val="004B3A01"/>
    <w:rsid w:val="004B3EC7"/>
    <w:rsid w:val="004B42D6"/>
    <w:rsid w:val="004B45E4"/>
    <w:rsid w:val="004B5D4C"/>
    <w:rsid w:val="004B73A8"/>
    <w:rsid w:val="004B7B16"/>
    <w:rsid w:val="004B7F56"/>
    <w:rsid w:val="004C3638"/>
    <w:rsid w:val="004C3B8B"/>
    <w:rsid w:val="004C3CAF"/>
    <w:rsid w:val="004C6CD4"/>
    <w:rsid w:val="004C7B9F"/>
    <w:rsid w:val="004D31B7"/>
    <w:rsid w:val="004D655C"/>
    <w:rsid w:val="004D71E0"/>
    <w:rsid w:val="004E0B49"/>
    <w:rsid w:val="004E17B0"/>
    <w:rsid w:val="004E2B42"/>
    <w:rsid w:val="004E2C68"/>
    <w:rsid w:val="004E3225"/>
    <w:rsid w:val="004E6218"/>
    <w:rsid w:val="004E6E17"/>
    <w:rsid w:val="004F0209"/>
    <w:rsid w:val="004F1180"/>
    <w:rsid w:val="004F2EE9"/>
    <w:rsid w:val="004F59BA"/>
    <w:rsid w:val="004F5B4F"/>
    <w:rsid w:val="004F5D7B"/>
    <w:rsid w:val="004F6209"/>
    <w:rsid w:val="004F6EED"/>
    <w:rsid w:val="004F7918"/>
    <w:rsid w:val="004F7BFD"/>
    <w:rsid w:val="005001A5"/>
    <w:rsid w:val="00500DB4"/>
    <w:rsid w:val="00502264"/>
    <w:rsid w:val="005038F6"/>
    <w:rsid w:val="0050407A"/>
    <w:rsid w:val="005042E2"/>
    <w:rsid w:val="0050631E"/>
    <w:rsid w:val="00507C6C"/>
    <w:rsid w:val="00507E13"/>
    <w:rsid w:val="00511574"/>
    <w:rsid w:val="0051222B"/>
    <w:rsid w:val="00512669"/>
    <w:rsid w:val="005126FF"/>
    <w:rsid w:val="00512DC2"/>
    <w:rsid w:val="00512F36"/>
    <w:rsid w:val="00513FA9"/>
    <w:rsid w:val="00515589"/>
    <w:rsid w:val="00516563"/>
    <w:rsid w:val="00520186"/>
    <w:rsid w:val="00522F5A"/>
    <w:rsid w:val="005237D6"/>
    <w:rsid w:val="005244EC"/>
    <w:rsid w:val="00524659"/>
    <w:rsid w:val="00524CD2"/>
    <w:rsid w:val="00527078"/>
    <w:rsid w:val="00530941"/>
    <w:rsid w:val="00530C1D"/>
    <w:rsid w:val="005313AB"/>
    <w:rsid w:val="00531506"/>
    <w:rsid w:val="0053219C"/>
    <w:rsid w:val="00532299"/>
    <w:rsid w:val="00532A0C"/>
    <w:rsid w:val="00533384"/>
    <w:rsid w:val="00535DE2"/>
    <w:rsid w:val="00535FE3"/>
    <w:rsid w:val="00536791"/>
    <w:rsid w:val="00536A01"/>
    <w:rsid w:val="00536DA6"/>
    <w:rsid w:val="00536DE1"/>
    <w:rsid w:val="00537576"/>
    <w:rsid w:val="00537CCE"/>
    <w:rsid w:val="00540977"/>
    <w:rsid w:val="00540B93"/>
    <w:rsid w:val="00540C0E"/>
    <w:rsid w:val="00541246"/>
    <w:rsid w:val="00541B9F"/>
    <w:rsid w:val="00542743"/>
    <w:rsid w:val="00543A64"/>
    <w:rsid w:val="00545938"/>
    <w:rsid w:val="005467AE"/>
    <w:rsid w:val="0055047C"/>
    <w:rsid w:val="005505E1"/>
    <w:rsid w:val="0055166A"/>
    <w:rsid w:val="00551FF4"/>
    <w:rsid w:val="005523DE"/>
    <w:rsid w:val="00552505"/>
    <w:rsid w:val="005525A0"/>
    <w:rsid w:val="00553E60"/>
    <w:rsid w:val="005545E6"/>
    <w:rsid w:val="00555803"/>
    <w:rsid w:val="00555D6E"/>
    <w:rsid w:val="005568B7"/>
    <w:rsid w:val="00557679"/>
    <w:rsid w:val="00557ACE"/>
    <w:rsid w:val="00560030"/>
    <w:rsid w:val="0056073F"/>
    <w:rsid w:val="00562055"/>
    <w:rsid w:val="005629D3"/>
    <w:rsid w:val="00562B86"/>
    <w:rsid w:val="00563709"/>
    <w:rsid w:val="00563FEA"/>
    <w:rsid w:val="00564BCE"/>
    <w:rsid w:val="005654A5"/>
    <w:rsid w:val="005667DB"/>
    <w:rsid w:val="005676F6"/>
    <w:rsid w:val="005677B5"/>
    <w:rsid w:val="00567CCB"/>
    <w:rsid w:val="00571C56"/>
    <w:rsid w:val="0057295B"/>
    <w:rsid w:val="005732F4"/>
    <w:rsid w:val="00573671"/>
    <w:rsid w:val="00575614"/>
    <w:rsid w:val="005756CF"/>
    <w:rsid w:val="00575950"/>
    <w:rsid w:val="00575E73"/>
    <w:rsid w:val="00576100"/>
    <w:rsid w:val="00581DDA"/>
    <w:rsid w:val="00584E2D"/>
    <w:rsid w:val="005862E1"/>
    <w:rsid w:val="0058692A"/>
    <w:rsid w:val="00586BF2"/>
    <w:rsid w:val="005876D3"/>
    <w:rsid w:val="0058774F"/>
    <w:rsid w:val="005901E1"/>
    <w:rsid w:val="00592FCD"/>
    <w:rsid w:val="00593076"/>
    <w:rsid w:val="005930B5"/>
    <w:rsid w:val="00593A4F"/>
    <w:rsid w:val="00594F7F"/>
    <w:rsid w:val="005952DB"/>
    <w:rsid w:val="00596E24"/>
    <w:rsid w:val="005A18CB"/>
    <w:rsid w:val="005A1A17"/>
    <w:rsid w:val="005A313D"/>
    <w:rsid w:val="005A4079"/>
    <w:rsid w:val="005A5F37"/>
    <w:rsid w:val="005A782A"/>
    <w:rsid w:val="005A7ED1"/>
    <w:rsid w:val="005B103F"/>
    <w:rsid w:val="005B1E65"/>
    <w:rsid w:val="005B5D76"/>
    <w:rsid w:val="005B5EDE"/>
    <w:rsid w:val="005B6B88"/>
    <w:rsid w:val="005C142E"/>
    <w:rsid w:val="005C1ADD"/>
    <w:rsid w:val="005C1CC0"/>
    <w:rsid w:val="005C2E6C"/>
    <w:rsid w:val="005C3460"/>
    <w:rsid w:val="005C3A13"/>
    <w:rsid w:val="005C5C36"/>
    <w:rsid w:val="005C736E"/>
    <w:rsid w:val="005C7AC9"/>
    <w:rsid w:val="005D3B98"/>
    <w:rsid w:val="005D6E37"/>
    <w:rsid w:val="005D7A38"/>
    <w:rsid w:val="005E04B3"/>
    <w:rsid w:val="005E3606"/>
    <w:rsid w:val="005E4229"/>
    <w:rsid w:val="005E44A3"/>
    <w:rsid w:val="005E4967"/>
    <w:rsid w:val="005E4B2E"/>
    <w:rsid w:val="005E51B1"/>
    <w:rsid w:val="005E5558"/>
    <w:rsid w:val="005E5726"/>
    <w:rsid w:val="005E6B53"/>
    <w:rsid w:val="005E7963"/>
    <w:rsid w:val="005E7D82"/>
    <w:rsid w:val="005F11E3"/>
    <w:rsid w:val="005F15D4"/>
    <w:rsid w:val="005F1E72"/>
    <w:rsid w:val="005F49CA"/>
    <w:rsid w:val="005F4CDF"/>
    <w:rsid w:val="005F689E"/>
    <w:rsid w:val="005F7861"/>
    <w:rsid w:val="005F7961"/>
    <w:rsid w:val="006001F6"/>
    <w:rsid w:val="00600587"/>
    <w:rsid w:val="00600757"/>
    <w:rsid w:val="00602DE0"/>
    <w:rsid w:val="00603E8E"/>
    <w:rsid w:val="00605006"/>
    <w:rsid w:val="00605296"/>
    <w:rsid w:val="00605778"/>
    <w:rsid w:val="00605C88"/>
    <w:rsid w:val="006065B2"/>
    <w:rsid w:val="00610694"/>
    <w:rsid w:val="006118A2"/>
    <w:rsid w:val="00611B7F"/>
    <w:rsid w:val="00612C12"/>
    <w:rsid w:val="00614B75"/>
    <w:rsid w:val="00614D93"/>
    <w:rsid w:val="00616AD8"/>
    <w:rsid w:val="006173C6"/>
    <w:rsid w:val="006175C6"/>
    <w:rsid w:val="00617EAF"/>
    <w:rsid w:val="00620BBB"/>
    <w:rsid w:val="00621150"/>
    <w:rsid w:val="0062178F"/>
    <w:rsid w:val="006219CD"/>
    <w:rsid w:val="006222E3"/>
    <w:rsid w:val="00622CEB"/>
    <w:rsid w:val="00622F51"/>
    <w:rsid w:val="00623C15"/>
    <w:rsid w:val="0062581E"/>
    <w:rsid w:val="00626DF3"/>
    <w:rsid w:val="00626E4E"/>
    <w:rsid w:val="00626E96"/>
    <w:rsid w:val="00627AAC"/>
    <w:rsid w:val="00627EAD"/>
    <w:rsid w:val="00631460"/>
    <w:rsid w:val="006315E8"/>
    <w:rsid w:val="0063317B"/>
    <w:rsid w:val="0063333A"/>
    <w:rsid w:val="00633509"/>
    <w:rsid w:val="006342B6"/>
    <w:rsid w:val="006371CD"/>
    <w:rsid w:val="00637231"/>
    <w:rsid w:val="006375A8"/>
    <w:rsid w:val="00637EF0"/>
    <w:rsid w:val="00640981"/>
    <w:rsid w:val="00640B08"/>
    <w:rsid w:val="006428F4"/>
    <w:rsid w:val="00642D86"/>
    <w:rsid w:val="006431BA"/>
    <w:rsid w:val="006433E6"/>
    <w:rsid w:val="006444F7"/>
    <w:rsid w:val="006446DA"/>
    <w:rsid w:val="006448CE"/>
    <w:rsid w:val="00644971"/>
    <w:rsid w:val="006475B2"/>
    <w:rsid w:val="00647C59"/>
    <w:rsid w:val="00650D3D"/>
    <w:rsid w:val="00651D1D"/>
    <w:rsid w:val="006520A1"/>
    <w:rsid w:val="006521CC"/>
    <w:rsid w:val="00652B0C"/>
    <w:rsid w:val="00652B19"/>
    <w:rsid w:val="006536E6"/>
    <w:rsid w:val="00654EF6"/>
    <w:rsid w:val="00655D4B"/>
    <w:rsid w:val="0065686B"/>
    <w:rsid w:val="00657028"/>
    <w:rsid w:val="0065717D"/>
    <w:rsid w:val="0066128A"/>
    <w:rsid w:val="006622E7"/>
    <w:rsid w:val="006626CE"/>
    <w:rsid w:val="006636CE"/>
    <w:rsid w:val="00663B6A"/>
    <w:rsid w:val="00663EF3"/>
    <w:rsid w:val="006645D6"/>
    <w:rsid w:val="00665444"/>
    <w:rsid w:val="00666271"/>
    <w:rsid w:val="0066633C"/>
    <w:rsid w:val="006666BF"/>
    <w:rsid w:val="00667502"/>
    <w:rsid w:val="00667584"/>
    <w:rsid w:val="006676EC"/>
    <w:rsid w:val="00667764"/>
    <w:rsid w:val="00667E49"/>
    <w:rsid w:val="00670C5C"/>
    <w:rsid w:val="00670ECB"/>
    <w:rsid w:val="006715AE"/>
    <w:rsid w:val="0067530B"/>
    <w:rsid w:val="006776AE"/>
    <w:rsid w:val="0068052C"/>
    <w:rsid w:val="006811B4"/>
    <w:rsid w:val="00683446"/>
    <w:rsid w:val="00683E3A"/>
    <w:rsid w:val="00685497"/>
    <w:rsid w:val="00686424"/>
    <w:rsid w:val="00686C1B"/>
    <w:rsid w:val="00686E95"/>
    <w:rsid w:val="006870EC"/>
    <w:rsid w:val="00687885"/>
    <w:rsid w:val="00687C8F"/>
    <w:rsid w:val="00687CBD"/>
    <w:rsid w:val="00687F83"/>
    <w:rsid w:val="00687FE0"/>
    <w:rsid w:val="006901C4"/>
    <w:rsid w:val="00691B38"/>
    <w:rsid w:val="00692590"/>
    <w:rsid w:val="00693765"/>
    <w:rsid w:val="006947AF"/>
    <w:rsid w:val="00694E64"/>
    <w:rsid w:val="00694EDA"/>
    <w:rsid w:val="006957FF"/>
    <w:rsid w:val="0069586A"/>
    <w:rsid w:val="00697235"/>
    <w:rsid w:val="006A04A0"/>
    <w:rsid w:val="006A1901"/>
    <w:rsid w:val="006A320A"/>
    <w:rsid w:val="006A3F16"/>
    <w:rsid w:val="006A4629"/>
    <w:rsid w:val="006A50D4"/>
    <w:rsid w:val="006B14DD"/>
    <w:rsid w:val="006B1718"/>
    <w:rsid w:val="006B430E"/>
    <w:rsid w:val="006B464D"/>
    <w:rsid w:val="006B569D"/>
    <w:rsid w:val="006B5D69"/>
    <w:rsid w:val="006B65FC"/>
    <w:rsid w:val="006B6F34"/>
    <w:rsid w:val="006B72BD"/>
    <w:rsid w:val="006B7614"/>
    <w:rsid w:val="006B765D"/>
    <w:rsid w:val="006C1674"/>
    <w:rsid w:val="006C1BC2"/>
    <w:rsid w:val="006C2515"/>
    <w:rsid w:val="006C29E4"/>
    <w:rsid w:val="006C2B4B"/>
    <w:rsid w:val="006C4917"/>
    <w:rsid w:val="006C51C2"/>
    <w:rsid w:val="006C5B64"/>
    <w:rsid w:val="006C6DFD"/>
    <w:rsid w:val="006C7549"/>
    <w:rsid w:val="006C76EB"/>
    <w:rsid w:val="006D07F7"/>
    <w:rsid w:val="006D1744"/>
    <w:rsid w:val="006D1F01"/>
    <w:rsid w:val="006D25FD"/>
    <w:rsid w:val="006D3A64"/>
    <w:rsid w:val="006D3C28"/>
    <w:rsid w:val="006D503A"/>
    <w:rsid w:val="006D517B"/>
    <w:rsid w:val="006D67B5"/>
    <w:rsid w:val="006D6FB3"/>
    <w:rsid w:val="006D7E50"/>
    <w:rsid w:val="006E03E9"/>
    <w:rsid w:val="006E398C"/>
    <w:rsid w:val="006E3DC2"/>
    <w:rsid w:val="006E41BF"/>
    <w:rsid w:val="006E5178"/>
    <w:rsid w:val="006E5DBE"/>
    <w:rsid w:val="006E60E1"/>
    <w:rsid w:val="006E7640"/>
    <w:rsid w:val="006F0199"/>
    <w:rsid w:val="006F01C3"/>
    <w:rsid w:val="006F03B8"/>
    <w:rsid w:val="006F0A61"/>
    <w:rsid w:val="006F2AF1"/>
    <w:rsid w:val="006F42F5"/>
    <w:rsid w:val="006F5297"/>
    <w:rsid w:val="006F597B"/>
    <w:rsid w:val="00701F34"/>
    <w:rsid w:val="00703A89"/>
    <w:rsid w:val="007049D9"/>
    <w:rsid w:val="0070502E"/>
    <w:rsid w:val="00705C61"/>
    <w:rsid w:val="007063B3"/>
    <w:rsid w:val="0070757E"/>
    <w:rsid w:val="00707F99"/>
    <w:rsid w:val="00711D23"/>
    <w:rsid w:val="007122CB"/>
    <w:rsid w:val="007139BD"/>
    <w:rsid w:val="007142DC"/>
    <w:rsid w:val="0071556F"/>
    <w:rsid w:val="00715E94"/>
    <w:rsid w:val="00716B1F"/>
    <w:rsid w:val="00717221"/>
    <w:rsid w:val="007177D1"/>
    <w:rsid w:val="0071797E"/>
    <w:rsid w:val="0072005A"/>
    <w:rsid w:val="007205C5"/>
    <w:rsid w:val="00721957"/>
    <w:rsid w:val="00721F2A"/>
    <w:rsid w:val="0072223B"/>
    <w:rsid w:val="007223AD"/>
    <w:rsid w:val="00722F5F"/>
    <w:rsid w:val="007233DB"/>
    <w:rsid w:val="00723C1D"/>
    <w:rsid w:val="007240B0"/>
    <w:rsid w:val="0072429C"/>
    <w:rsid w:val="007246BB"/>
    <w:rsid w:val="00725745"/>
    <w:rsid w:val="0072622B"/>
    <w:rsid w:val="0072641F"/>
    <w:rsid w:val="00727541"/>
    <w:rsid w:val="00731C66"/>
    <w:rsid w:val="00731DD3"/>
    <w:rsid w:val="007323D0"/>
    <w:rsid w:val="00734932"/>
    <w:rsid w:val="00735A18"/>
    <w:rsid w:val="007367C6"/>
    <w:rsid w:val="00736D0F"/>
    <w:rsid w:val="00737C3C"/>
    <w:rsid w:val="00740516"/>
    <w:rsid w:val="00740907"/>
    <w:rsid w:val="0074145D"/>
    <w:rsid w:val="00741528"/>
    <w:rsid w:val="0074373F"/>
    <w:rsid w:val="007437C4"/>
    <w:rsid w:val="00745705"/>
    <w:rsid w:val="00745C2D"/>
    <w:rsid w:val="00745FE7"/>
    <w:rsid w:val="0074628A"/>
    <w:rsid w:val="00747F4E"/>
    <w:rsid w:val="00750620"/>
    <w:rsid w:val="00752564"/>
    <w:rsid w:val="00752C9D"/>
    <w:rsid w:val="00752F83"/>
    <w:rsid w:val="00755A95"/>
    <w:rsid w:val="00756038"/>
    <w:rsid w:val="007566C1"/>
    <w:rsid w:val="00757A0A"/>
    <w:rsid w:val="00760BA0"/>
    <w:rsid w:val="00760E4A"/>
    <w:rsid w:val="007617B1"/>
    <w:rsid w:val="007621F0"/>
    <w:rsid w:val="00763118"/>
    <w:rsid w:val="00763AAD"/>
    <w:rsid w:val="007652AB"/>
    <w:rsid w:val="00766506"/>
    <w:rsid w:val="00767638"/>
    <w:rsid w:val="00767938"/>
    <w:rsid w:val="007704E3"/>
    <w:rsid w:val="0077239D"/>
    <w:rsid w:val="00774B1E"/>
    <w:rsid w:val="00774FE3"/>
    <w:rsid w:val="00776A96"/>
    <w:rsid w:val="00777DD6"/>
    <w:rsid w:val="00780374"/>
    <w:rsid w:val="0078085C"/>
    <w:rsid w:val="00780A4C"/>
    <w:rsid w:val="00781EE6"/>
    <w:rsid w:val="0078208D"/>
    <w:rsid w:val="007828B7"/>
    <w:rsid w:val="007847E4"/>
    <w:rsid w:val="00784C22"/>
    <w:rsid w:val="00786DBC"/>
    <w:rsid w:val="00790162"/>
    <w:rsid w:val="00791178"/>
    <w:rsid w:val="00791499"/>
    <w:rsid w:val="00791EE5"/>
    <w:rsid w:val="0079287A"/>
    <w:rsid w:val="007929E2"/>
    <w:rsid w:val="00792D58"/>
    <w:rsid w:val="0079332E"/>
    <w:rsid w:val="007945C6"/>
    <w:rsid w:val="007945F4"/>
    <w:rsid w:val="00794924"/>
    <w:rsid w:val="007959CF"/>
    <w:rsid w:val="00796B2F"/>
    <w:rsid w:val="007A0689"/>
    <w:rsid w:val="007A0765"/>
    <w:rsid w:val="007A0B86"/>
    <w:rsid w:val="007A1748"/>
    <w:rsid w:val="007A4141"/>
    <w:rsid w:val="007A4379"/>
    <w:rsid w:val="007A5855"/>
    <w:rsid w:val="007A7C29"/>
    <w:rsid w:val="007B07FE"/>
    <w:rsid w:val="007B09D1"/>
    <w:rsid w:val="007B1CA0"/>
    <w:rsid w:val="007B243A"/>
    <w:rsid w:val="007B305B"/>
    <w:rsid w:val="007B31D2"/>
    <w:rsid w:val="007B52AA"/>
    <w:rsid w:val="007B558A"/>
    <w:rsid w:val="007B55F0"/>
    <w:rsid w:val="007B5BD1"/>
    <w:rsid w:val="007B6421"/>
    <w:rsid w:val="007B6690"/>
    <w:rsid w:val="007B7966"/>
    <w:rsid w:val="007B7B66"/>
    <w:rsid w:val="007C1289"/>
    <w:rsid w:val="007C228F"/>
    <w:rsid w:val="007C2328"/>
    <w:rsid w:val="007C2828"/>
    <w:rsid w:val="007C31ED"/>
    <w:rsid w:val="007C339D"/>
    <w:rsid w:val="007C43C6"/>
    <w:rsid w:val="007C450A"/>
    <w:rsid w:val="007C4FE6"/>
    <w:rsid w:val="007C5593"/>
    <w:rsid w:val="007C684C"/>
    <w:rsid w:val="007C6D5A"/>
    <w:rsid w:val="007C785A"/>
    <w:rsid w:val="007D255D"/>
    <w:rsid w:val="007D2C2A"/>
    <w:rsid w:val="007D44BC"/>
    <w:rsid w:val="007D44F8"/>
    <w:rsid w:val="007D4C3F"/>
    <w:rsid w:val="007D50C0"/>
    <w:rsid w:val="007D5280"/>
    <w:rsid w:val="007D54A7"/>
    <w:rsid w:val="007D74C9"/>
    <w:rsid w:val="007D7991"/>
    <w:rsid w:val="007E0087"/>
    <w:rsid w:val="007E1266"/>
    <w:rsid w:val="007E1BBC"/>
    <w:rsid w:val="007E24D2"/>
    <w:rsid w:val="007E253D"/>
    <w:rsid w:val="007E373E"/>
    <w:rsid w:val="007E39A9"/>
    <w:rsid w:val="007E3DB3"/>
    <w:rsid w:val="007E3FB5"/>
    <w:rsid w:val="007E4243"/>
    <w:rsid w:val="007E5624"/>
    <w:rsid w:val="007E5A8A"/>
    <w:rsid w:val="007E68F3"/>
    <w:rsid w:val="007E6C19"/>
    <w:rsid w:val="007E7303"/>
    <w:rsid w:val="007F1C31"/>
    <w:rsid w:val="007F1E10"/>
    <w:rsid w:val="007F29B8"/>
    <w:rsid w:val="007F3C01"/>
    <w:rsid w:val="007F453D"/>
    <w:rsid w:val="007F45C5"/>
    <w:rsid w:val="007F45E1"/>
    <w:rsid w:val="007F47B0"/>
    <w:rsid w:val="007F6B16"/>
    <w:rsid w:val="007F7330"/>
    <w:rsid w:val="007F764F"/>
    <w:rsid w:val="007F7C16"/>
    <w:rsid w:val="007F7C20"/>
    <w:rsid w:val="00800105"/>
    <w:rsid w:val="00802444"/>
    <w:rsid w:val="00802677"/>
    <w:rsid w:val="0080311A"/>
    <w:rsid w:val="00805AA6"/>
    <w:rsid w:val="008072D2"/>
    <w:rsid w:val="00807C7D"/>
    <w:rsid w:val="008106EC"/>
    <w:rsid w:val="0081233D"/>
    <w:rsid w:val="008124A8"/>
    <w:rsid w:val="00814F32"/>
    <w:rsid w:val="00816051"/>
    <w:rsid w:val="008162DA"/>
    <w:rsid w:val="00820512"/>
    <w:rsid w:val="008207CE"/>
    <w:rsid w:val="0082159D"/>
    <w:rsid w:val="00822AB6"/>
    <w:rsid w:val="008238F5"/>
    <w:rsid w:val="00823E08"/>
    <w:rsid w:val="00826030"/>
    <w:rsid w:val="0082632A"/>
    <w:rsid w:val="008265C0"/>
    <w:rsid w:val="00826978"/>
    <w:rsid w:val="00827B10"/>
    <w:rsid w:val="00830AF5"/>
    <w:rsid w:val="0083226F"/>
    <w:rsid w:val="00832A0C"/>
    <w:rsid w:val="00833AE5"/>
    <w:rsid w:val="0083563A"/>
    <w:rsid w:val="00836065"/>
    <w:rsid w:val="00836154"/>
    <w:rsid w:val="008364BA"/>
    <w:rsid w:val="00836694"/>
    <w:rsid w:val="00837512"/>
    <w:rsid w:val="008404E6"/>
    <w:rsid w:val="008406E5"/>
    <w:rsid w:val="008407E9"/>
    <w:rsid w:val="00840B50"/>
    <w:rsid w:val="00841450"/>
    <w:rsid w:val="00841678"/>
    <w:rsid w:val="00843138"/>
    <w:rsid w:val="008448C0"/>
    <w:rsid w:val="00846294"/>
    <w:rsid w:val="00846F5C"/>
    <w:rsid w:val="0084739D"/>
    <w:rsid w:val="00847DFD"/>
    <w:rsid w:val="00850259"/>
    <w:rsid w:val="008528C7"/>
    <w:rsid w:val="00853AAC"/>
    <w:rsid w:val="008540E9"/>
    <w:rsid w:val="00855EF8"/>
    <w:rsid w:val="00855F1A"/>
    <w:rsid w:val="00857032"/>
    <w:rsid w:val="008574DE"/>
    <w:rsid w:val="0085795E"/>
    <w:rsid w:val="00860FF3"/>
    <w:rsid w:val="008615FA"/>
    <w:rsid w:val="00862A11"/>
    <w:rsid w:val="00862F2C"/>
    <w:rsid w:val="00863320"/>
    <w:rsid w:val="0086383E"/>
    <w:rsid w:val="00864311"/>
    <w:rsid w:val="0086444D"/>
    <w:rsid w:val="008649F3"/>
    <w:rsid w:val="00864CE6"/>
    <w:rsid w:val="00865539"/>
    <w:rsid w:val="008655D5"/>
    <w:rsid w:val="00865B50"/>
    <w:rsid w:val="00865BEC"/>
    <w:rsid w:val="008724B1"/>
    <w:rsid w:val="00872547"/>
    <w:rsid w:val="00872DA8"/>
    <w:rsid w:val="008745A8"/>
    <w:rsid w:val="008749E6"/>
    <w:rsid w:val="008751F2"/>
    <w:rsid w:val="008753E9"/>
    <w:rsid w:val="00875437"/>
    <w:rsid w:val="00876137"/>
    <w:rsid w:val="00876A5F"/>
    <w:rsid w:val="008775D9"/>
    <w:rsid w:val="0088097D"/>
    <w:rsid w:val="00880CCB"/>
    <w:rsid w:val="0088125C"/>
    <w:rsid w:val="0088175C"/>
    <w:rsid w:val="00884722"/>
    <w:rsid w:val="00885D02"/>
    <w:rsid w:val="00886BC4"/>
    <w:rsid w:val="00886C54"/>
    <w:rsid w:val="0089020C"/>
    <w:rsid w:val="0089192D"/>
    <w:rsid w:val="00892506"/>
    <w:rsid w:val="00892B8A"/>
    <w:rsid w:val="00892D5E"/>
    <w:rsid w:val="00892DF2"/>
    <w:rsid w:val="00894566"/>
    <w:rsid w:val="00894C55"/>
    <w:rsid w:val="00894F81"/>
    <w:rsid w:val="00897038"/>
    <w:rsid w:val="00897D58"/>
    <w:rsid w:val="008A0DE1"/>
    <w:rsid w:val="008A2154"/>
    <w:rsid w:val="008A5A8F"/>
    <w:rsid w:val="008A723B"/>
    <w:rsid w:val="008A77A7"/>
    <w:rsid w:val="008A78C3"/>
    <w:rsid w:val="008A7A83"/>
    <w:rsid w:val="008B0209"/>
    <w:rsid w:val="008B0456"/>
    <w:rsid w:val="008B0B0F"/>
    <w:rsid w:val="008B1261"/>
    <w:rsid w:val="008B154E"/>
    <w:rsid w:val="008B27FB"/>
    <w:rsid w:val="008B34B2"/>
    <w:rsid w:val="008B3DE9"/>
    <w:rsid w:val="008B4C6E"/>
    <w:rsid w:val="008B539A"/>
    <w:rsid w:val="008B633A"/>
    <w:rsid w:val="008B65C6"/>
    <w:rsid w:val="008C0CC3"/>
    <w:rsid w:val="008C18BE"/>
    <w:rsid w:val="008C2FF5"/>
    <w:rsid w:val="008C5306"/>
    <w:rsid w:val="008C5B84"/>
    <w:rsid w:val="008C6F01"/>
    <w:rsid w:val="008C7E60"/>
    <w:rsid w:val="008D07C4"/>
    <w:rsid w:val="008D0D60"/>
    <w:rsid w:val="008D1D9A"/>
    <w:rsid w:val="008D2003"/>
    <w:rsid w:val="008D2C33"/>
    <w:rsid w:val="008D2E17"/>
    <w:rsid w:val="008D674A"/>
    <w:rsid w:val="008D6A44"/>
    <w:rsid w:val="008D6D74"/>
    <w:rsid w:val="008E1023"/>
    <w:rsid w:val="008E354F"/>
    <w:rsid w:val="008E60E1"/>
    <w:rsid w:val="008E64BA"/>
    <w:rsid w:val="008E74A7"/>
    <w:rsid w:val="008F0037"/>
    <w:rsid w:val="008F00C1"/>
    <w:rsid w:val="008F0AA6"/>
    <w:rsid w:val="008F1513"/>
    <w:rsid w:val="008F3287"/>
    <w:rsid w:val="008F4BB7"/>
    <w:rsid w:val="008F576A"/>
    <w:rsid w:val="008F6BF7"/>
    <w:rsid w:val="008F6D27"/>
    <w:rsid w:val="008F6EB1"/>
    <w:rsid w:val="008F7159"/>
    <w:rsid w:val="008F762D"/>
    <w:rsid w:val="0090030F"/>
    <w:rsid w:val="009009A9"/>
    <w:rsid w:val="0090135B"/>
    <w:rsid w:val="00902F17"/>
    <w:rsid w:val="00903709"/>
    <w:rsid w:val="00903FEE"/>
    <w:rsid w:val="0090469D"/>
    <w:rsid w:val="00905187"/>
    <w:rsid w:val="00910C7C"/>
    <w:rsid w:val="00911AB8"/>
    <w:rsid w:val="0091252E"/>
    <w:rsid w:val="00912E43"/>
    <w:rsid w:val="0091391B"/>
    <w:rsid w:val="00914F08"/>
    <w:rsid w:val="0091563C"/>
    <w:rsid w:val="00915B5A"/>
    <w:rsid w:val="00915BF7"/>
    <w:rsid w:val="009170A1"/>
    <w:rsid w:val="009236BB"/>
    <w:rsid w:val="0092392C"/>
    <w:rsid w:val="00924EE0"/>
    <w:rsid w:val="00927799"/>
    <w:rsid w:val="00927964"/>
    <w:rsid w:val="00930629"/>
    <w:rsid w:val="00930AEA"/>
    <w:rsid w:val="00931D79"/>
    <w:rsid w:val="00932AF3"/>
    <w:rsid w:val="00932F99"/>
    <w:rsid w:val="009332B5"/>
    <w:rsid w:val="0093370D"/>
    <w:rsid w:val="009339D1"/>
    <w:rsid w:val="009361C0"/>
    <w:rsid w:val="00936986"/>
    <w:rsid w:val="00936D46"/>
    <w:rsid w:val="00937FAA"/>
    <w:rsid w:val="009405A8"/>
    <w:rsid w:val="0094087A"/>
    <w:rsid w:val="009411E5"/>
    <w:rsid w:val="009413EF"/>
    <w:rsid w:val="0094330B"/>
    <w:rsid w:val="0094335D"/>
    <w:rsid w:val="00943408"/>
    <w:rsid w:val="00943409"/>
    <w:rsid w:val="00944165"/>
    <w:rsid w:val="0094460F"/>
    <w:rsid w:val="00945B00"/>
    <w:rsid w:val="009475A3"/>
    <w:rsid w:val="009477B8"/>
    <w:rsid w:val="00947A7F"/>
    <w:rsid w:val="009500F0"/>
    <w:rsid w:val="009503FD"/>
    <w:rsid w:val="00951495"/>
    <w:rsid w:val="00952401"/>
    <w:rsid w:val="009527DF"/>
    <w:rsid w:val="00952844"/>
    <w:rsid w:val="0095340F"/>
    <w:rsid w:val="0095398F"/>
    <w:rsid w:val="00953A5F"/>
    <w:rsid w:val="0095462E"/>
    <w:rsid w:val="00954B5E"/>
    <w:rsid w:val="00954F5E"/>
    <w:rsid w:val="00955ADA"/>
    <w:rsid w:val="00956741"/>
    <w:rsid w:val="00956AB0"/>
    <w:rsid w:val="00960F52"/>
    <w:rsid w:val="0096133D"/>
    <w:rsid w:val="0096151C"/>
    <w:rsid w:val="009624F6"/>
    <w:rsid w:val="00962537"/>
    <w:rsid w:val="009630E6"/>
    <w:rsid w:val="00963500"/>
    <w:rsid w:val="00965168"/>
    <w:rsid w:val="00966142"/>
    <w:rsid w:val="00966849"/>
    <w:rsid w:val="00966E44"/>
    <w:rsid w:val="00967524"/>
    <w:rsid w:val="009676B7"/>
    <w:rsid w:val="009714B7"/>
    <w:rsid w:val="009715F8"/>
    <w:rsid w:val="00972418"/>
    <w:rsid w:val="00972710"/>
    <w:rsid w:val="009727BA"/>
    <w:rsid w:val="00972B36"/>
    <w:rsid w:val="00973DCA"/>
    <w:rsid w:val="00974115"/>
    <w:rsid w:val="009758DF"/>
    <w:rsid w:val="009766F4"/>
    <w:rsid w:val="009800EA"/>
    <w:rsid w:val="009827D4"/>
    <w:rsid w:val="00983C08"/>
    <w:rsid w:val="00986BE0"/>
    <w:rsid w:val="00987E3A"/>
    <w:rsid w:val="009908CA"/>
    <w:rsid w:val="00990989"/>
    <w:rsid w:val="00991E13"/>
    <w:rsid w:val="00991F2B"/>
    <w:rsid w:val="00993D2F"/>
    <w:rsid w:val="00993DF7"/>
    <w:rsid w:val="0099458B"/>
    <w:rsid w:val="0099490C"/>
    <w:rsid w:val="009958FB"/>
    <w:rsid w:val="00995C6D"/>
    <w:rsid w:val="00995F36"/>
    <w:rsid w:val="00996917"/>
    <w:rsid w:val="00996B84"/>
    <w:rsid w:val="00996D84"/>
    <w:rsid w:val="009975E6"/>
    <w:rsid w:val="009976C9"/>
    <w:rsid w:val="009A00D5"/>
    <w:rsid w:val="009A10CB"/>
    <w:rsid w:val="009A1A1A"/>
    <w:rsid w:val="009A377B"/>
    <w:rsid w:val="009A3D51"/>
    <w:rsid w:val="009A4A42"/>
    <w:rsid w:val="009A4FEC"/>
    <w:rsid w:val="009A5583"/>
    <w:rsid w:val="009A61F3"/>
    <w:rsid w:val="009A715F"/>
    <w:rsid w:val="009A79C0"/>
    <w:rsid w:val="009B086A"/>
    <w:rsid w:val="009B1165"/>
    <w:rsid w:val="009B1C52"/>
    <w:rsid w:val="009B2468"/>
    <w:rsid w:val="009B41FC"/>
    <w:rsid w:val="009B434C"/>
    <w:rsid w:val="009B52F6"/>
    <w:rsid w:val="009B5542"/>
    <w:rsid w:val="009B55F7"/>
    <w:rsid w:val="009B5BEF"/>
    <w:rsid w:val="009B6C96"/>
    <w:rsid w:val="009C0145"/>
    <w:rsid w:val="009C0203"/>
    <w:rsid w:val="009C150B"/>
    <w:rsid w:val="009C1A78"/>
    <w:rsid w:val="009C1EE7"/>
    <w:rsid w:val="009C1F56"/>
    <w:rsid w:val="009C2061"/>
    <w:rsid w:val="009C34F0"/>
    <w:rsid w:val="009C4E7C"/>
    <w:rsid w:val="009C4FC2"/>
    <w:rsid w:val="009C50D7"/>
    <w:rsid w:val="009C5825"/>
    <w:rsid w:val="009D1299"/>
    <w:rsid w:val="009D26A7"/>
    <w:rsid w:val="009D2F55"/>
    <w:rsid w:val="009D33B2"/>
    <w:rsid w:val="009D40B9"/>
    <w:rsid w:val="009D4EF6"/>
    <w:rsid w:val="009D57D9"/>
    <w:rsid w:val="009D5E69"/>
    <w:rsid w:val="009D70FD"/>
    <w:rsid w:val="009D76F2"/>
    <w:rsid w:val="009E0576"/>
    <w:rsid w:val="009E0916"/>
    <w:rsid w:val="009E106B"/>
    <w:rsid w:val="009E11FA"/>
    <w:rsid w:val="009E1C16"/>
    <w:rsid w:val="009E2161"/>
    <w:rsid w:val="009E2443"/>
    <w:rsid w:val="009E3397"/>
    <w:rsid w:val="009E35C3"/>
    <w:rsid w:val="009E3BF1"/>
    <w:rsid w:val="009E3C17"/>
    <w:rsid w:val="009E45E6"/>
    <w:rsid w:val="009E4DAD"/>
    <w:rsid w:val="009E5104"/>
    <w:rsid w:val="009E5430"/>
    <w:rsid w:val="009E5BC8"/>
    <w:rsid w:val="009E5D21"/>
    <w:rsid w:val="009E60A1"/>
    <w:rsid w:val="009E648B"/>
    <w:rsid w:val="009E64E9"/>
    <w:rsid w:val="009E6C59"/>
    <w:rsid w:val="009E7B6F"/>
    <w:rsid w:val="009E7B86"/>
    <w:rsid w:val="009F2AF7"/>
    <w:rsid w:val="009F2B5A"/>
    <w:rsid w:val="009F33E9"/>
    <w:rsid w:val="009F388F"/>
    <w:rsid w:val="009F5CA0"/>
    <w:rsid w:val="009F7771"/>
    <w:rsid w:val="009F7B7E"/>
    <w:rsid w:val="00A001BF"/>
    <w:rsid w:val="00A003CB"/>
    <w:rsid w:val="00A0090C"/>
    <w:rsid w:val="00A00950"/>
    <w:rsid w:val="00A00DC3"/>
    <w:rsid w:val="00A01977"/>
    <w:rsid w:val="00A039A3"/>
    <w:rsid w:val="00A041D4"/>
    <w:rsid w:val="00A04C42"/>
    <w:rsid w:val="00A04EBA"/>
    <w:rsid w:val="00A0551E"/>
    <w:rsid w:val="00A055D7"/>
    <w:rsid w:val="00A058F3"/>
    <w:rsid w:val="00A06DB8"/>
    <w:rsid w:val="00A073CD"/>
    <w:rsid w:val="00A0775F"/>
    <w:rsid w:val="00A10DCA"/>
    <w:rsid w:val="00A11959"/>
    <w:rsid w:val="00A1290A"/>
    <w:rsid w:val="00A12C54"/>
    <w:rsid w:val="00A13C4B"/>
    <w:rsid w:val="00A15937"/>
    <w:rsid w:val="00A16628"/>
    <w:rsid w:val="00A1763D"/>
    <w:rsid w:val="00A1771B"/>
    <w:rsid w:val="00A21179"/>
    <w:rsid w:val="00A2147D"/>
    <w:rsid w:val="00A21493"/>
    <w:rsid w:val="00A21B6F"/>
    <w:rsid w:val="00A21DB5"/>
    <w:rsid w:val="00A22AC1"/>
    <w:rsid w:val="00A2457E"/>
    <w:rsid w:val="00A24C7D"/>
    <w:rsid w:val="00A25030"/>
    <w:rsid w:val="00A25D74"/>
    <w:rsid w:val="00A260CC"/>
    <w:rsid w:val="00A2637A"/>
    <w:rsid w:val="00A263FC"/>
    <w:rsid w:val="00A272CD"/>
    <w:rsid w:val="00A31112"/>
    <w:rsid w:val="00A33019"/>
    <w:rsid w:val="00A36A94"/>
    <w:rsid w:val="00A36F9E"/>
    <w:rsid w:val="00A37230"/>
    <w:rsid w:val="00A37941"/>
    <w:rsid w:val="00A4004A"/>
    <w:rsid w:val="00A41D13"/>
    <w:rsid w:val="00A41E30"/>
    <w:rsid w:val="00A421A3"/>
    <w:rsid w:val="00A428CA"/>
    <w:rsid w:val="00A4297A"/>
    <w:rsid w:val="00A43A22"/>
    <w:rsid w:val="00A44FA3"/>
    <w:rsid w:val="00A457E5"/>
    <w:rsid w:val="00A47D20"/>
    <w:rsid w:val="00A506FA"/>
    <w:rsid w:val="00A50EE7"/>
    <w:rsid w:val="00A51BA9"/>
    <w:rsid w:val="00A526D9"/>
    <w:rsid w:val="00A5481F"/>
    <w:rsid w:val="00A55C67"/>
    <w:rsid w:val="00A55DFE"/>
    <w:rsid w:val="00A55FDC"/>
    <w:rsid w:val="00A57A97"/>
    <w:rsid w:val="00A60192"/>
    <w:rsid w:val="00A6047A"/>
    <w:rsid w:val="00A60D18"/>
    <w:rsid w:val="00A61246"/>
    <w:rsid w:val="00A619D4"/>
    <w:rsid w:val="00A62ADC"/>
    <w:rsid w:val="00A62AF2"/>
    <w:rsid w:val="00A64831"/>
    <w:rsid w:val="00A66B00"/>
    <w:rsid w:val="00A66EEE"/>
    <w:rsid w:val="00A67298"/>
    <w:rsid w:val="00A6733C"/>
    <w:rsid w:val="00A67353"/>
    <w:rsid w:val="00A67E02"/>
    <w:rsid w:val="00A71247"/>
    <w:rsid w:val="00A736F5"/>
    <w:rsid w:val="00A73E0D"/>
    <w:rsid w:val="00A7423B"/>
    <w:rsid w:val="00A7580A"/>
    <w:rsid w:val="00A802A1"/>
    <w:rsid w:val="00A8129E"/>
    <w:rsid w:val="00A87D92"/>
    <w:rsid w:val="00A900B2"/>
    <w:rsid w:val="00A9257E"/>
    <w:rsid w:val="00A93070"/>
    <w:rsid w:val="00A9357C"/>
    <w:rsid w:val="00A94ED1"/>
    <w:rsid w:val="00A9593E"/>
    <w:rsid w:val="00A95C7E"/>
    <w:rsid w:val="00A96D8B"/>
    <w:rsid w:val="00A97AA0"/>
    <w:rsid w:val="00AA058B"/>
    <w:rsid w:val="00AA1F1D"/>
    <w:rsid w:val="00AA212B"/>
    <w:rsid w:val="00AA3DEA"/>
    <w:rsid w:val="00AA4711"/>
    <w:rsid w:val="00AA4EC7"/>
    <w:rsid w:val="00AA5E55"/>
    <w:rsid w:val="00AA6E79"/>
    <w:rsid w:val="00AB08B8"/>
    <w:rsid w:val="00AB0B66"/>
    <w:rsid w:val="00AB0F42"/>
    <w:rsid w:val="00AB232C"/>
    <w:rsid w:val="00AB2C8A"/>
    <w:rsid w:val="00AB35C3"/>
    <w:rsid w:val="00AB397A"/>
    <w:rsid w:val="00AB3C9C"/>
    <w:rsid w:val="00AB4E01"/>
    <w:rsid w:val="00AB7331"/>
    <w:rsid w:val="00AB7C8F"/>
    <w:rsid w:val="00AB7FE6"/>
    <w:rsid w:val="00AC0D94"/>
    <w:rsid w:val="00AC1AE1"/>
    <w:rsid w:val="00AC21B7"/>
    <w:rsid w:val="00AC2436"/>
    <w:rsid w:val="00AC3DF5"/>
    <w:rsid w:val="00AC54D4"/>
    <w:rsid w:val="00AC6331"/>
    <w:rsid w:val="00AC658D"/>
    <w:rsid w:val="00AC681D"/>
    <w:rsid w:val="00AC6952"/>
    <w:rsid w:val="00AD0BBC"/>
    <w:rsid w:val="00AD1212"/>
    <w:rsid w:val="00AD1CE4"/>
    <w:rsid w:val="00AD23C9"/>
    <w:rsid w:val="00AD330C"/>
    <w:rsid w:val="00AD4E00"/>
    <w:rsid w:val="00AD5F68"/>
    <w:rsid w:val="00AD60D3"/>
    <w:rsid w:val="00AD75F9"/>
    <w:rsid w:val="00AD7A4B"/>
    <w:rsid w:val="00AE1336"/>
    <w:rsid w:val="00AE2278"/>
    <w:rsid w:val="00AE2588"/>
    <w:rsid w:val="00AE2BAE"/>
    <w:rsid w:val="00AE3F18"/>
    <w:rsid w:val="00AE44EC"/>
    <w:rsid w:val="00AF0A55"/>
    <w:rsid w:val="00AF1120"/>
    <w:rsid w:val="00AF15E7"/>
    <w:rsid w:val="00AF1809"/>
    <w:rsid w:val="00AF1B73"/>
    <w:rsid w:val="00AF1F64"/>
    <w:rsid w:val="00AF2DF5"/>
    <w:rsid w:val="00AF2FF0"/>
    <w:rsid w:val="00AF3307"/>
    <w:rsid w:val="00AF3B71"/>
    <w:rsid w:val="00AF53AA"/>
    <w:rsid w:val="00AF6B5D"/>
    <w:rsid w:val="00AF736D"/>
    <w:rsid w:val="00B005E2"/>
    <w:rsid w:val="00B0144C"/>
    <w:rsid w:val="00B022CB"/>
    <w:rsid w:val="00B024A7"/>
    <w:rsid w:val="00B024BF"/>
    <w:rsid w:val="00B07324"/>
    <w:rsid w:val="00B07CEF"/>
    <w:rsid w:val="00B107E1"/>
    <w:rsid w:val="00B11692"/>
    <w:rsid w:val="00B11DFB"/>
    <w:rsid w:val="00B1200B"/>
    <w:rsid w:val="00B12220"/>
    <w:rsid w:val="00B149B4"/>
    <w:rsid w:val="00B168FC"/>
    <w:rsid w:val="00B169A1"/>
    <w:rsid w:val="00B16EAD"/>
    <w:rsid w:val="00B178E1"/>
    <w:rsid w:val="00B17D67"/>
    <w:rsid w:val="00B203D0"/>
    <w:rsid w:val="00B20993"/>
    <w:rsid w:val="00B24847"/>
    <w:rsid w:val="00B25360"/>
    <w:rsid w:val="00B25A9D"/>
    <w:rsid w:val="00B25C80"/>
    <w:rsid w:val="00B262CF"/>
    <w:rsid w:val="00B265E3"/>
    <w:rsid w:val="00B304AA"/>
    <w:rsid w:val="00B31170"/>
    <w:rsid w:val="00B3192B"/>
    <w:rsid w:val="00B31DB1"/>
    <w:rsid w:val="00B325AE"/>
    <w:rsid w:val="00B32F09"/>
    <w:rsid w:val="00B3336D"/>
    <w:rsid w:val="00B33D69"/>
    <w:rsid w:val="00B33E69"/>
    <w:rsid w:val="00B34A61"/>
    <w:rsid w:val="00B35C58"/>
    <w:rsid w:val="00B35F32"/>
    <w:rsid w:val="00B3681A"/>
    <w:rsid w:val="00B37BC7"/>
    <w:rsid w:val="00B40452"/>
    <w:rsid w:val="00B4055E"/>
    <w:rsid w:val="00B40D67"/>
    <w:rsid w:val="00B416BE"/>
    <w:rsid w:val="00B41BAC"/>
    <w:rsid w:val="00B42557"/>
    <w:rsid w:val="00B429C1"/>
    <w:rsid w:val="00B43BB4"/>
    <w:rsid w:val="00B4640C"/>
    <w:rsid w:val="00B468C3"/>
    <w:rsid w:val="00B47599"/>
    <w:rsid w:val="00B47950"/>
    <w:rsid w:val="00B47A3A"/>
    <w:rsid w:val="00B5136F"/>
    <w:rsid w:val="00B51981"/>
    <w:rsid w:val="00B522EA"/>
    <w:rsid w:val="00B52844"/>
    <w:rsid w:val="00B53B8A"/>
    <w:rsid w:val="00B54024"/>
    <w:rsid w:val="00B5570B"/>
    <w:rsid w:val="00B56158"/>
    <w:rsid w:val="00B5667A"/>
    <w:rsid w:val="00B56D80"/>
    <w:rsid w:val="00B6017F"/>
    <w:rsid w:val="00B6086B"/>
    <w:rsid w:val="00B60A7C"/>
    <w:rsid w:val="00B61053"/>
    <w:rsid w:val="00B622DA"/>
    <w:rsid w:val="00B62D61"/>
    <w:rsid w:val="00B6544D"/>
    <w:rsid w:val="00B655A0"/>
    <w:rsid w:val="00B65630"/>
    <w:rsid w:val="00B6719A"/>
    <w:rsid w:val="00B671CF"/>
    <w:rsid w:val="00B67F49"/>
    <w:rsid w:val="00B71D1E"/>
    <w:rsid w:val="00B724E7"/>
    <w:rsid w:val="00B72E0F"/>
    <w:rsid w:val="00B75135"/>
    <w:rsid w:val="00B75D5A"/>
    <w:rsid w:val="00B76BDE"/>
    <w:rsid w:val="00B76C6A"/>
    <w:rsid w:val="00B76E8A"/>
    <w:rsid w:val="00B77367"/>
    <w:rsid w:val="00B77605"/>
    <w:rsid w:val="00B802D8"/>
    <w:rsid w:val="00B81902"/>
    <w:rsid w:val="00B8247F"/>
    <w:rsid w:val="00B83294"/>
    <w:rsid w:val="00B83AB2"/>
    <w:rsid w:val="00B84E4C"/>
    <w:rsid w:val="00B85397"/>
    <w:rsid w:val="00B85872"/>
    <w:rsid w:val="00B85FAD"/>
    <w:rsid w:val="00B8620C"/>
    <w:rsid w:val="00B90A4A"/>
    <w:rsid w:val="00B90DE6"/>
    <w:rsid w:val="00B9117F"/>
    <w:rsid w:val="00B912B6"/>
    <w:rsid w:val="00B92B5F"/>
    <w:rsid w:val="00B93634"/>
    <w:rsid w:val="00B93B96"/>
    <w:rsid w:val="00B9492F"/>
    <w:rsid w:val="00B9741D"/>
    <w:rsid w:val="00B97724"/>
    <w:rsid w:val="00BA0B9E"/>
    <w:rsid w:val="00BA1047"/>
    <w:rsid w:val="00BA2744"/>
    <w:rsid w:val="00BA2A01"/>
    <w:rsid w:val="00BA2C3B"/>
    <w:rsid w:val="00BA2FAB"/>
    <w:rsid w:val="00BA3092"/>
    <w:rsid w:val="00BA44E4"/>
    <w:rsid w:val="00BA4F90"/>
    <w:rsid w:val="00BA513A"/>
    <w:rsid w:val="00BA586D"/>
    <w:rsid w:val="00BA7012"/>
    <w:rsid w:val="00BA77A8"/>
    <w:rsid w:val="00BB0FBB"/>
    <w:rsid w:val="00BB10B8"/>
    <w:rsid w:val="00BB1AB2"/>
    <w:rsid w:val="00BB2BB1"/>
    <w:rsid w:val="00BB2DD0"/>
    <w:rsid w:val="00BB4608"/>
    <w:rsid w:val="00BB6116"/>
    <w:rsid w:val="00BB7111"/>
    <w:rsid w:val="00BB7B14"/>
    <w:rsid w:val="00BC0B22"/>
    <w:rsid w:val="00BC0C13"/>
    <w:rsid w:val="00BC0D67"/>
    <w:rsid w:val="00BC1A7C"/>
    <w:rsid w:val="00BC3209"/>
    <w:rsid w:val="00BC431B"/>
    <w:rsid w:val="00BC4961"/>
    <w:rsid w:val="00BC497F"/>
    <w:rsid w:val="00BC4BFF"/>
    <w:rsid w:val="00BC5BAD"/>
    <w:rsid w:val="00BC673E"/>
    <w:rsid w:val="00BC7DD3"/>
    <w:rsid w:val="00BD56A9"/>
    <w:rsid w:val="00BD5845"/>
    <w:rsid w:val="00BD642B"/>
    <w:rsid w:val="00BE0017"/>
    <w:rsid w:val="00BE0602"/>
    <w:rsid w:val="00BE1932"/>
    <w:rsid w:val="00BE1C32"/>
    <w:rsid w:val="00BE2269"/>
    <w:rsid w:val="00BE3490"/>
    <w:rsid w:val="00BE34D9"/>
    <w:rsid w:val="00BE554D"/>
    <w:rsid w:val="00BE5F89"/>
    <w:rsid w:val="00BE611E"/>
    <w:rsid w:val="00BE6B91"/>
    <w:rsid w:val="00BE7488"/>
    <w:rsid w:val="00BE7613"/>
    <w:rsid w:val="00BE7BB4"/>
    <w:rsid w:val="00BF0C93"/>
    <w:rsid w:val="00BF1DE7"/>
    <w:rsid w:val="00BF1FEC"/>
    <w:rsid w:val="00BF2210"/>
    <w:rsid w:val="00BF303B"/>
    <w:rsid w:val="00BF30AE"/>
    <w:rsid w:val="00BF31F8"/>
    <w:rsid w:val="00BF3800"/>
    <w:rsid w:val="00BF4A79"/>
    <w:rsid w:val="00BF4F97"/>
    <w:rsid w:val="00BF5250"/>
    <w:rsid w:val="00BF66D8"/>
    <w:rsid w:val="00BF6DA4"/>
    <w:rsid w:val="00BF7E38"/>
    <w:rsid w:val="00C000AA"/>
    <w:rsid w:val="00C00158"/>
    <w:rsid w:val="00C01830"/>
    <w:rsid w:val="00C019DA"/>
    <w:rsid w:val="00C01E31"/>
    <w:rsid w:val="00C029F5"/>
    <w:rsid w:val="00C05A22"/>
    <w:rsid w:val="00C05CA8"/>
    <w:rsid w:val="00C10A79"/>
    <w:rsid w:val="00C11790"/>
    <w:rsid w:val="00C122CB"/>
    <w:rsid w:val="00C129D5"/>
    <w:rsid w:val="00C1359D"/>
    <w:rsid w:val="00C15408"/>
    <w:rsid w:val="00C16DC4"/>
    <w:rsid w:val="00C2070C"/>
    <w:rsid w:val="00C20F06"/>
    <w:rsid w:val="00C22445"/>
    <w:rsid w:val="00C24054"/>
    <w:rsid w:val="00C24FE9"/>
    <w:rsid w:val="00C25133"/>
    <w:rsid w:val="00C254F7"/>
    <w:rsid w:val="00C26E92"/>
    <w:rsid w:val="00C31A05"/>
    <w:rsid w:val="00C31AE6"/>
    <w:rsid w:val="00C3228D"/>
    <w:rsid w:val="00C34014"/>
    <w:rsid w:val="00C3484D"/>
    <w:rsid w:val="00C354FB"/>
    <w:rsid w:val="00C359E1"/>
    <w:rsid w:val="00C41077"/>
    <w:rsid w:val="00C4114B"/>
    <w:rsid w:val="00C42339"/>
    <w:rsid w:val="00C435C8"/>
    <w:rsid w:val="00C4455B"/>
    <w:rsid w:val="00C451F7"/>
    <w:rsid w:val="00C4574C"/>
    <w:rsid w:val="00C457AF"/>
    <w:rsid w:val="00C45A26"/>
    <w:rsid w:val="00C45CBA"/>
    <w:rsid w:val="00C50D7D"/>
    <w:rsid w:val="00C5228C"/>
    <w:rsid w:val="00C52636"/>
    <w:rsid w:val="00C54FD0"/>
    <w:rsid w:val="00C5597C"/>
    <w:rsid w:val="00C57690"/>
    <w:rsid w:val="00C57ADF"/>
    <w:rsid w:val="00C61471"/>
    <w:rsid w:val="00C62B06"/>
    <w:rsid w:val="00C62BD9"/>
    <w:rsid w:val="00C6414D"/>
    <w:rsid w:val="00C64569"/>
    <w:rsid w:val="00C64E89"/>
    <w:rsid w:val="00C65F62"/>
    <w:rsid w:val="00C66A02"/>
    <w:rsid w:val="00C66A47"/>
    <w:rsid w:val="00C7072D"/>
    <w:rsid w:val="00C7088B"/>
    <w:rsid w:val="00C70E41"/>
    <w:rsid w:val="00C713FD"/>
    <w:rsid w:val="00C74AE2"/>
    <w:rsid w:val="00C76438"/>
    <w:rsid w:val="00C802D7"/>
    <w:rsid w:val="00C80408"/>
    <w:rsid w:val="00C82E06"/>
    <w:rsid w:val="00C8338C"/>
    <w:rsid w:val="00C83C91"/>
    <w:rsid w:val="00C8429C"/>
    <w:rsid w:val="00C845A0"/>
    <w:rsid w:val="00C85EBA"/>
    <w:rsid w:val="00C86DEE"/>
    <w:rsid w:val="00C87A10"/>
    <w:rsid w:val="00C87E39"/>
    <w:rsid w:val="00C93974"/>
    <w:rsid w:val="00C940D1"/>
    <w:rsid w:val="00C941FE"/>
    <w:rsid w:val="00C94762"/>
    <w:rsid w:val="00C95B19"/>
    <w:rsid w:val="00C96152"/>
    <w:rsid w:val="00C97B60"/>
    <w:rsid w:val="00C97BC7"/>
    <w:rsid w:val="00CA00BC"/>
    <w:rsid w:val="00CA0527"/>
    <w:rsid w:val="00CA1B58"/>
    <w:rsid w:val="00CA20ED"/>
    <w:rsid w:val="00CA2787"/>
    <w:rsid w:val="00CA2D89"/>
    <w:rsid w:val="00CA3D01"/>
    <w:rsid w:val="00CA586C"/>
    <w:rsid w:val="00CB28DB"/>
    <w:rsid w:val="00CB3BE9"/>
    <w:rsid w:val="00CB4781"/>
    <w:rsid w:val="00CB47D5"/>
    <w:rsid w:val="00CB49A5"/>
    <w:rsid w:val="00CB51A1"/>
    <w:rsid w:val="00CB5742"/>
    <w:rsid w:val="00CB6D4C"/>
    <w:rsid w:val="00CB6EC3"/>
    <w:rsid w:val="00CB73E7"/>
    <w:rsid w:val="00CB778E"/>
    <w:rsid w:val="00CC12C2"/>
    <w:rsid w:val="00CC244B"/>
    <w:rsid w:val="00CC3EB2"/>
    <w:rsid w:val="00CC4276"/>
    <w:rsid w:val="00CC46CE"/>
    <w:rsid w:val="00CC4DD9"/>
    <w:rsid w:val="00CC6E09"/>
    <w:rsid w:val="00CC7901"/>
    <w:rsid w:val="00CD029D"/>
    <w:rsid w:val="00CD0432"/>
    <w:rsid w:val="00CD08E0"/>
    <w:rsid w:val="00CD10D4"/>
    <w:rsid w:val="00CD270E"/>
    <w:rsid w:val="00CD2968"/>
    <w:rsid w:val="00CD3260"/>
    <w:rsid w:val="00CD461C"/>
    <w:rsid w:val="00CD69A9"/>
    <w:rsid w:val="00CD6AF5"/>
    <w:rsid w:val="00CD7673"/>
    <w:rsid w:val="00CD7C57"/>
    <w:rsid w:val="00CE12E8"/>
    <w:rsid w:val="00CE1500"/>
    <w:rsid w:val="00CE1793"/>
    <w:rsid w:val="00CE2585"/>
    <w:rsid w:val="00CE2593"/>
    <w:rsid w:val="00CE432A"/>
    <w:rsid w:val="00CE58FA"/>
    <w:rsid w:val="00CE67DD"/>
    <w:rsid w:val="00CF0733"/>
    <w:rsid w:val="00CF0D4E"/>
    <w:rsid w:val="00CF0ED0"/>
    <w:rsid w:val="00CF10E3"/>
    <w:rsid w:val="00CF1CA9"/>
    <w:rsid w:val="00CF5F09"/>
    <w:rsid w:val="00CF5F23"/>
    <w:rsid w:val="00CF6BE1"/>
    <w:rsid w:val="00CF715A"/>
    <w:rsid w:val="00CF7B4F"/>
    <w:rsid w:val="00D004C7"/>
    <w:rsid w:val="00D005C8"/>
    <w:rsid w:val="00D0063E"/>
    <w:rsid w:val="00D00826"/>
    <w:rsid w:val="00D0159D"/>
    <w:rsid w:val="00D01ADD"/>
    <w:rsid w:val="00D0285E"/>
    <w:rsid w:val="00D03705"/>
    <w:rsid w:val="00D03D3F"/>
    <w:rsid w:val="00D04209"/>
    <w:rsid w:val="00D04E4B"/>
    <w:rsid w:val="00D061EC"/>
    <w:rsid w:val="00D07CD3"/>
    <w:rsid w:val="00D07D77"/>
    <w:rsid w:val="00D1300F"/>
    <w:rsid w:val="00D131BE"/>
    <w:rsid w:val="00D13981"/>
    <w:rsid w:val="00D13FB1"/>
    <w:rsid w:val="00D14BD2"/>
    <w:rsid w:val="00D169CA"/>
    <w:rsid w:val="00D16D1A"/>
    <w:rsid w:val="00D16E62"/>
    <w:rsid w:val="00D207E0"/>
    <w:rsid w:val="00D214D8"/>
    <w:rsid w:val="00D21BC6"/>
    <w:rsid w:val="00D24658"/>
    <w:rsid w:val="00D24A34"/>
    <w:rsid w:val="00D278F4"/>
    <w:rsid w:val="00D3033F"/>
    <w:rsid w:val="00D3077D"/>
    <w:rsid w:val="00D308E7"/>
    <w:rsid w:val="00D30ACB"/>
    <w:rsid w:val="00D312D6"/>
    <w:rsid w:val="00D3231F"/>
    <w:rsid w:val="00D33667"/>
    <w:rsid w:val="00D336E1"/>
    <w:rsid w:val="00D33F4A"/>
    <w:rsid w:val="00D34021"/>
    <w:rsid w:val="00D3530C"/>
    <w:rsid w:val="00D3565F"/>
    <w:rsid w:val="00D35FF6"/>
    <w:rsid w:val="00D36948"/>
    <w:rsid w:val="00D375E9"/>
    <w:rsid w:val="00D400FF"/>
    <w:rsid w:val="00D41238"/>
    <w:rsid w:val="00D43316"/>
    <w:rsid w:val="00D439B7"/>
    <w:rsid w:val="00D453CD"/>
    <w:rsid w:val="00D45EFE"/>
    <w:rsid w:val="00D46BE3"/>
    <w:rsid w:val="00D46CD8"/>
    <w:rsid w:val="00D46D58"/>
    <w:rsid w:val="00D47BCC"/>
    <w:rsid w:val="00D47D41"/>
    <w:rsid w:val="00D50090"/>
    <w:rsid w:val="00D505EF"/>
    <w:rsid w:val="00D51B50"/>
    <w:rsid w:val="00D527A8"/>
    <w:rsid w:val="00D53540"/>
    <w:rsid w:val="00D55698"/>
    <w:rsid w:val="00D5678A"/>
    <w:rsid w:val="00D568A0"/>
    <w:rsid w:val="00D6033B"/>
    <w:rsid w:val="00D61C14"/>
    <w:rsid w:val="00D61E98"/>
    <w:rsid w:val="00D62A84"/>
    <w:rsid w:val="00D6543D"/>
    <w:rsid w:val="00D65B9B"/>
    <w:rsid w:val="00D66135"/>
    <w:rsid w:val="00D668AD"/>
    <w:rsid w:val="00D70068"/>
    <w:rsid w:val="00D7084F"/>
    <w:rsid w:val="00D709CF"/>
    <w:rsid w:val="00D70BC4"/>
    <w:rsid w:val="00D71A4B"/>
    <w:rsid w:val="00D71ADF"/>
    <w:rsid w:val="00D71E26"/>
    <w:rsid w:val="00D720B4"/>
    <w:rsid w:val="00D74BEE"/>
    <w:rsid w:val="00D754C9"/>
    <w:rsid w:val="00D7651B"/>
    <w:rsid w:val="00D76A84"/>
    <w:rsid w:val="00D7756F"/>
    <w:rsid w:val="00D77981"/>
    <w:rsid w:val="00D77DC1"/>
    <w:rsid w:val="00D8273A"/>
    <w:rsid w:val="00D82D3F"/>
    <w:rsid w:val="00D85CEC"/>
    <w:rsid w:val="00D861B9"/>
    <w:rsid w:val="00D866C2"/>
    <w:rsid w:val="00D86C81"/>
    <w:rsid w:val="00D905D3"/>
    <w:rsid w:val="00D90F8A"/>
    <w:rsid w:val="00D90FCD"/>
    <w:rsid w:val="00D916DC"/>
    <w:rsid w:val="00D91748"/>
    <w:rsid w:val="00D91994"/>
    <w:rsid w:val="00D91A7C"/>
    <w:rsid w:val="00D925F9"/>
    <w:rsid w:val="00D92759"/>
    <w:rsid w:val="00D9288D"/>
    <w:rsid w:val="00D93163"/>
    <w:rsid w:val="00D94F4F"/>
    <w:rsid w:val="00D96605"/>
    <w:rsid w:val="00D97174"/>
    <w:rsid w:val="00D97848"/>
    <w:rsid w:val="00DA09B5"/>
    <w:rsid w:val="00DA0BB4"/>
    <w:rsid w:val="00DA31E9"/>
    <w:rsid w:val="00DA338C"/>
    <w:rsid w:val="00DA3BFB"/>
    <w:rsid w:val="00DA3F9C"/>
    <w:rsid w:val="00DA486D"/>
    <w:rsid w:val="00DA5230"/>
    <w:rsid w:val="00DA7348"/>
    <w:rsid w:val="00DA7E5C"/>
    <w:rsid w:val="00DB0696"/>
    <w:rsid w:val="00DB37AD"/>
    <w:rsid w:val="00DB453F"/>
    <w:rsid w:val="00DB4857"/>
    <w:rsid w:val="00DB4945"/>
    <w:rsid w:val="00DB5083"/>
    <w:rsid w:val="00DB5196"/>
    <w:rsid w:val="00DB5E6E"/>
    <w:rsid w:val="00DB6974"/>
    <w:rsid w:val="00DC08B4"/>
    <w:rsid w:val="00DC0BBE"/>
    <w:rsid w:val="00DC1E13"/>
    <w:rsid w:val="00DC246E"/>
    <w:rsid w:val="00DC3669"/>
    <w:rsid w:val="00DC3B61"/>
    <w:rsid w:val="00DC421C"/>
    <w:rsid w:val="00DC4620"/>
    <w:rsid w:val="00DC4CAC"/>
    <w:rsid w:val="00DC4D6D"/>
    <w:rsid w:val="00DC55EF"/>
    <w:rsid w:val="00DC5E93"/>
    <w:rsid w:val="00DC6093"/>
    <w:rsid w:val="00DD09D2"/>
    <w:rsid w:val="00DD2914"/>
    <w:rsid w:val="00DD340E"/>
    <w:rsid w:val="00DD4508"/>
    <w:rsid w:val="00DD4867"/>
    <w:rsid w:val="00DD51EC"/>
    <w:rsid w:val="00DD58A3"/>
    <w:rsid w:val="00DD5C9A"/>
    <w:rsid w:val="00DD631A"/>
    <w:rsid w:val="00DD78BE"/>
    <w:rsid w:val="00DD7A27"/>
    <w:rsid w:val="00DE02D7"/>
    <w:rsid w:val="00DE0D54"/>
    <w:rsid w:val="00DE0F9A"/>
    <w:rsid w:val="00DE1A6A"/>
    <w:rsid w:val="00DE25E2"/>
    <w:rsid w:val="00DE2D40"/>
    <w:rsid w:val="00DE35FA"/>
    <w:rsid w:val="00DE374B"/>
    <w:rsid w:val="00DE38B9"/>
    <w:rsid w:val="00DE416E"/>
    <w:rsid w:val="00DE4331"/>
    <w:rsid w:val="00DE4974"/>
    <w:rsid w:val="00DE4DF4"/>
    <w:rsid w:val="00DE558E"/>
    <w:rsid w:val="00DE5D44"/>
    <w:rsid w:val="00DE7BF4"/>
    <w:rsid w:val="00DE7F0E"/>
    <w:rsid w:val="00DF1703"/>
    <w:rsid w:val="00DF1A0C"/>
    <w:rsid w:val="00DF2058"/>
    <w:rsid w:val="00DF3E6A"/>
    <w:rsid w:val="00DF463F"/>
    <w:rsid w:val="00DF65D1"/>
    <w:rsid w:val="00DF7B07"/>
    <w:rsid w:val="00E02605"/>
    <w:rsid w:val="00E046F5"/>
    <w:rsid w:val="00E04CE8"/>
    <w:rsid w:val="00E05413"/>
    <w:rsid w:val="00E05709"/>
    <w:rsid w:val="00E07811"/>
    <w:rsid w:val="00E104D4"/>
    <w:rsid w:val="00E1073F"/>
    <w:rsid w:val="00E11A41"/>
    <w:rsid w:val="00E1231C"/>
    <w:rsid w:val="00E145F6"/>
    <w:rsid w:val="00E14A26"/>
    <w:rsid w:val="00E14BAF"/>
    <w:rsid w:val="00E204F9"/>
    <w:rsid w:val="00E20964"/>
    <w:rsid w:val="00E209A4"/>
    <w:rsid w:val="00E20D59"/>
    <w:rsid w:val="00E216CC"/>
    <w:rsid w:val="00E23607"/>
    <w:rsid w:val="00E23B59"/>
    <w:rsid w:val="00E24488"/>
    <w:rsid w:val="00E24A14"/>
    <w:rsid w:val="00E255C4"/>
    <w:rsid w:val="00E26012"/>
    <w:rsid w:val="00E26660"/>
    <w:rsid w:val="00E27399"/>
    <w:rsid w:val="00E277F7"/>
    <w:rsid w:val="00E27B9A"/>
    <w:rsid w:val="00E304B8"/>
    <w:rsid w:val="00E30ACC"/>
    <w:rsid w:val="00E30D37"/>
    <w:rsid w:val="00E31732"/>
    <w:rsid w:val="00E33A1B"/>
    <w:rsid w:val="00E342A1"/>
    <w:rsid w:val="00E347CD"/>
    <w:rsid w:val="00E34C4A"/>
    <w:rsid w:val="00E356B2"/>
    <w:rsid w:val="00E36D07"/>
    <w:rsid w:val="00E406F0"/>
    <w:rsid w:val="00E42AD0"/>
    <w:rsid w:val="00E42B67"/>
    <w:rsid w:val="00E434DE"/>
    <w:rsid w:val="00E44F52"/>
    <w:rsid w:val="00E44F76"/>
    <w:rsid w:val="00E46091"/>
    <w:rsid w:val="00E47D79"/>
    <w:rsid w:val="00E5010A"/>
    <w:rsid w:val="00E51583"/>
    <w:rsid w:val="00E530E5"/>
    <w:rsid w:val="00E5387C"/>
    <w:rsid w:val="00E53D82"/>
    <w:rsid w:val="00E53DBF"/>
    <w:rsid w:val="00E53EAC"/>
    <w:rsid w:val="00E54CD9"/>
    <w:rsid w:val="00E55163"/>
    <w:rsid w:val="00E554EF"/>
    <w:rsid w:val="00E56E9D"/>
    <w:rsid w:val="00E6017B"/>
    <w:rsid w:val="00E60BD2"/>
    <w:rsid w:val="00E60C99"/>
    <w:rsid w:val="00E62C49"/>
    <w:rsid w:val="00E63152"/>
    <w:rsid w:val="00E6320B"/>
    <w:rsid w:val="00E63B6E"/>
    <w:rsid w:val="00E64CD7"/>
    <w:rsid w:val="00E65649"/>
    <w:rsid w:val="00E656D6"/>
    <w:rsid w:val="00E65BD8"/>
    <w:rsid w:val="00E67759"/>
    <w:rsid w:val="00E70F08"/>
    <w:rsid w:val="00E715B5"/>
    <w:rsid w:val="00E7194C"/>
    <w:rsid w:val="00E72482"/>
    <w:rsid w:val="00E72D46"/>
    <w:rsid w:val="00E740C4"/>
    <w:rsid w:val="00E7455D"/>
    <w:rsid w:val="00E765C7"/>
    <w:rsid w:val="00E772D8"/>
    <w:rsid w:val="00E77880"/>
    <w:rsid w:val="00E77976"/>
    <w:rsid w:val="00E80C60"/>
    <w:rsid w:val="00E8114C"/>
    <w:rsid w:val="00E82388"/>
    <w:rsid w:val="00E82840"/>
    <w:rsid w:val="00E82AA8"/>
    <w:rsid w:val="00E83642"/>
    <w:rsid w:val="00E837B8"/>
    <w:rsid w:val="00E85A25"/>
    <w:rsid w:val="00E8653A"/>
    <w:rsid w:val="00E8680E"/>
    <w:rsid w:val="00E86B61"/>
    <w:rsid w:val="00E873EF"/>
    <w:rsid w:val="00E91B58"/>
    <w:rsid w:val="00E920C5"/>
    <w:rsid w:val="00E92931"/>
    <w:rsid w:val="00E92ED4"/>
    <w:rsid w:val="00E9409F"/>
    <w:rsid w:val="00E94575"/>
    <w:rsid w:val="00E958C6"/>
    <w:rsid w:val="00E97440"/>
    <w:rsid w:val="00E979F2"/>
    <w:rsid w:val="00E97D90"/>
    <w:rsid w:val="00EA0F9C"/>
    <w:rsid w:val="00EA116D"/>
    <w:rsid w:val="00EA1586"/>
    <w:rsid w:val="00EA45AC"/>
    <w:rsid w:val="00EA7313"/>
    <w:rsid w:val="00EB2849"/>
    <w:rsid w:val="00EB3249"/>
    <w:rsid w:val="00EB3855"/>
    <w:rsid w:val="00EB4DC3"/>
    <w:rsid w:val="00EB667A"/>
    <w:rsid w:val="00EB7470"/>
    <w:rsid w:val="00EB78CE"/>
    <w:rsid w:val="00EB798E"/>
    <w:rsid w:val="00EC431F"/>
    <w:rsid w:val="00EC47F4"/>
    <w:rsid w:val="00EC5800"/>
    <w:rsid w:val="00EC595E"/>
    <w:rsid w:val="00EC6B9B"/>
    <w:rsid w:val="00EC6EB7"/>
    <w:rsid w:val="00ED29F4"/>
    <w:rsid w:val="00ED2BE9"/>
    <w:rsid w:val="00ED304D"/>
    <w:rsid w:val="00ED4170"/>
    <w:rsid w:val="00ED5262"/>
    <w:rsid w:val="00ED5D06"/>
    <w:rsid w:val="00ED669C"/>
    <w:rsid w:val="00EE1119"/>
    <w:rsid w:val="00EE2E0E"/>
    <w:rsid w:val="00EE6695"/>
    <w:rsid w:val="00EE6FB5"/>
    <w:rsid w:val="00EE7B4A"/>
    <w:rsid w:val="00EF03D2"/>
    <w:rsid w:val="00EF21B1"/>
    <w:rsid w:val="00EF3C19"/>
    <w:rsid w:val="00EF63DE"/>
    <w:rsid w:val="00EF74BA"/>
    <w:rsid w:val="00F00025"/>
    <w:rsid w:val="00F00129"/>
    <w:rsid w:val="00F008EE"/>
    <w:rsid w:val="00F00AE9"/>
    <w:rsid w:val="00F01FBA"/>
    <w:rsid w:val="00F02BE2"/>
    <w:rsid w:val="00F02E55"/>
    <w:rsid w:val="00F02E62"/>
    <w:rsid w:val="00F048BF"/>
    <w:rsid w:val="00F04A36"/>
    <w:rsid w:val="00F052F4"/>
    <w:rsid w:val="00F072C9"/>
    <w:rsid w:val="00F07894"/>
    <w:rsid w:val="00F108C8"/>
    <w:rsid w:val="00F11471"/>
    <w:rsid w:val="00F12128"/>
    <w:rsid w:val="00F12969"/>
    <w:rsid w:val="00F12BF7"/>
    <w:rsid w:val="00F137FA"/>
    <w:rsid w:val="00F156C8"/>
    <w:rsid w:val="00F15C51"/>
    <w:rsid w:val="00F1606E"/>
    <w:rsid w:val="00F162C7"/>
    <w:rsid w:val="00F16634"/>
    <w:rsid w:val="00F176B2"/>
    <w:rsid w:val="00F17864"/>
    <w:rsid w:val="00F204A7"/>
    <w:rsid w:val="00F207B9"/>
    <w:rsid w:val="00F218A7"/>
    <w:rsid w:val="00F21C0A"/>
    <w:rsid w:val="00F22080"/>
    <w:rsid w:val="00F22341"/>
    <w:rsid w:val="00F234E1"/>
    <w:rsid w:val="00F2352A"/>
    <w:rsid w:val="00F245BE"/>
    <w:rsid w:val="00F24894"/>
    <w:rsid w:val="00F262C5"/>
    <w:rsid w:val="00F26AEB"/>
    <w:rsid w:val="00F26D89"/>
    <w:rsid w:val="00F270C0"/>
    <w:rsid w:val="00F272F4"/>
    <w:rsid w:val="00F27F9E"/>
    <w:rsid w:val="00F30991"/>
    <w:rsid w:val="00F30D08"/>
    <w:rsid w:val="00F30F0B"/>
    <w:rsid w:val="00F31476"/>
    <w:rsid w:val="00F319E6"/>
    <w:rsid w:val="00F31DAB"/>
    <w:rsid w:val="00F324EE"/>
    <w:rsid w:val="00F32629"/>
    <w:rsid w:val="00F32CCE"/>
    <w:rsid w:val="00F33485"/>
    <w:rsid w:val="00F33812"/>
    <w:rsid w:val="00F338A0"/>
    <w:rsid w:val="00F33BE6"/>
    <w:rsid w:val="00F34326"/>
    <w:rsid w:val="00F3450B"/>
    <w:rsid w:val="00F34B6D"/>
    <w:rsid w:val="00F35846"/>
    <w:rsid w:val="00F3601B"/>
    <w:rsid w:val="00F3606B"/>
    <w:rsid w:val="00F4590D"/>
    <w:rsid w:val="00F469DB"/>
    <w:rsid w:val="00F47170"/>
    <w:rsid w:val="00F47AF0"/>
    <w:rsid w:val="00F501B1"/>
    <w:rsid w:val="00F51999"/>
    <w:rsid w:val="00F520EB"/>
    <w:rsid w:val="00F5218C"/>
    <w:rsid w:val="00F530FE"/>
    <w:rsid w:val="00F54423"/>
    <w:rsid w:val="00F54CEE"/>
    <w:rsid w:val="00F54D62"/>
    <w:rsid w:val="00F56A58"/>
    <w:rsid w:val="00F56B30"/>
    <w:rsid w:val="00F576B5"/>
    <w:rsid w:val="00F60731"/>
    <w:rsid w:val="00F63746"/>
    <w:rsid w:val="00F63F03"/>
    <w:rsid w:val="00F645F6"/>
    <w:rsid w:val="00F64E8E"/>
    <w:rsid w:val="00F66471"/>
    <w:rsid w:val="00F665E5"/>
    <w:rsid w:val="00F66771"/>
    <w:rsid w:val="00F67CB2"/>
    <w:rsid w:val="00F70615"/>
    <w:rsid w:val="00F70D75"/>
    <w:rsid w:val="00F70F59"/>
    <w:rsid w:val="00F71310"/>
    <w:rsid w:val="00F716B2"/>
    <w:rsid w:val="00F7219E"/>
    <w:rsid w:val="00F73817"/>
    <w:rsid w:val="00F75184"/>
    <w:rsid w:val="00F76D60"/>
    <w:rsid w:val="00F77C32"/>
    <w:rsid w:val="00F81690"/>
    <w:rsid w:val="00F816AC"/>
    <w:rsid w:val="00F8406A"/>
    <w:rsid w:val="00F85A22"/>
    <w:rsid w:val="00F879C9"/>
    <w:rsid w:val="00F90741"/>
    <w:rsid w:val="00F9099D"/>
    <w:rsid w:val="00F90BB5"/>
    <w:rsid w:val="00F91027"/>
    <w:rsid w:val="00F925B3"/>
    <w:rsid w:val="00F93381"/>
    <w:rsid w:val="00F94452"/>
    <w:rsid w:val="00F96DB1"/>
    <w:rsid w:val="00F97983"/>
    <w:rsid w:val="00FA0C72"/>
    <w:rsid w:val="00FA1DA1"/>
    <w:rsid w:val="00FA304C"/>
    <w:rsid w:val="00FA35E5"/>
    <w:rsid w:val="00FA390F"/>
    <w:rsid w:val="00FA3A69"/>
    <w:rsid w:val="00FA3B90"/>
    <w:rsid w:val="00FA3FAB"/>
    <w:rsid w:val="00FA4400"/>
    <w:rsid w:val="00FA5249"/>
    <w:rsid w:val="00FA5650"/>
    <w:rsid w:val="00FA65AB"/>
    <w:rsid w:val="00FA695F"/>
    <w:rsid w:val="00FA6A96"/>
    <w:rsid w:val="00FA6BD0"/>
    <w:rsid w:val="00FA6E87"/>
    <w:rsid w:val="00FA752A"/>
    <w:rsid w:val="00FB1433"/>
    <w:rsid w:val="00FB2389"/>
    <w:rsid w:val="00FB28A6"/>
    <w:rsid w:val="00FB4286"/>
    <w:rsid w:val="00FB4936"/>
    <w:rsid w:val="00FB52C1"/>
    <w:rsid w:val="00FB6020"/>
    <w:rsid w:val="00FB67CB"/>
    <w:rsid w:val="00FC1754"/>
    <w:rsid w:val="00FC3823"/>
    <w:rsid w:val="00FC5804"/>
    <w:rsid w:val="00FC5920"/>
    <w:rsid w:val="00FC7033"/>
    <w:rsid w:val="00FD15B3"/>
    <w:rsid w:val="00FD2DBD"/>
    <w:rsid w:val="00FD450C"/>
    <w:rsid w:val="00FD543A"/>
    <w:rsid w:val="00FD5A46"/>
    <w:rsid w:val="00FD7183"/>
    <w:rsid w:val="00FD7AA1"/>
    <w:rsid w:val="00FE178A"/>
    <w:rsid w:val="00FE22E1"/>
    <w:rsid w:val="00FE252F"/>
    <w:rsid w:val="00FE2B59"/>
    <w:rsid w:val="00FE2BB6"/>
    <w:rsid w:val="00FE3AED"/>
    <w:rsid w:val="00FE582A"/>
    <w:rsid w:val="00FE73A9"/>
    <w:rsid w:val="00FE7DE0"/>
    <w:rsid w:val="00FF0263"/>
    <w:rsid w:val="00FF05E5"/>
    <w:rsid w:val="00FF2D24"/>
    <w:rsid w:val="00FF332B"/>
    <w:rsid w:val="00FF6162"/>
    <w:rsid w:val="00FF6403"/>
    <w:rsid w:val="00FF65B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B2960F"/>
  <w15:docId w15:val="{9B29C4A5-2D58-4930-84C7-8C227B64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93B96"/>
    <w:pPr>
      <w:spacing w:after="200" w:line="276" w:lineRule="auto"/>
    </w:pPr>
    <w:rPr>
      <w:sz w:val="22"/>
      <w:szCs w:val="22"/>
      <w:lang w:eastAsia="en-US"/>
    </w:rPr>
  </w:style>
  <w:style w:type="paragraph" w:styleId="Naslov1">
    <w:name w:val="heading 1"/>
    <w:basedOn w:val="Navaden"/>
    <w:next w:val="Navaden"/>
    <w:link w:val="Naslov1Znak"/>
    <w:qFormat/>
    <w:rsid w:val="002042CC"/>
    <w:pPr>
      <w:keepNext/>
      <w:spacing w:after="0" w:line="240" w:lineRule="auto"/>
      <w:jc w:val="both"/>
      <w:outlineLvl w:val="0"/>
    </w:pPr>
    <w:rPr>
      <w:rFonts w:ascii="Times New Roman" w:eastAsia="Times New Roman" w:hAnsi="Times New Roman"/>
      <w:b/>
      <w:sz w:val="20"/>
      <w:szCs w:val="20"/>
    </w:rPr>
  </w:style>
  <w:style w:type="paragraph" w:styleId="Naslov2">
    <w:name w:val="heading 2"/>
    <w:basedOn w:val="Navaden"/>
    <w:next w:val="Navaden"/>
    <w:link w:val="Naslov2Znak"/>
    <w:autoRedefine/>
    <w:qFormat/>
    <w:rsid w:val="00153B08"/>
    <w:pPr>
      <w:keepNext/>
      <w:tabs>
        <w:tab w:val="left" w:pos="567"/>
        <w:tab w:val="left" w:pos="1134"/>
        <w:tab w:val="left" w:pos="8080"/>
      </w:tabs>
      <w:spacing w:after="0" w:line="240" w:lineRule="auto"/>
      <w:jc w:val="both"/>
      <w:outlineLvl w:val="1"/>
    </w:pPr>
    <w:rPr>
      <w:rFonts w:ascii="Tahoma" w:hAnsi="Tahoma"/>
      <w:b/>
      <w:sz w:val="20"/>
      <w:szCs w:val="20"/>
    </w:rPr>
  </w:style>
  <w:style w:type="paragraph" w:styleId="Naslov3">
    <w:name w:val="heading 3"/>
    <w:basedOn w:val="Navaden"/>
    <w:next w:val="Navaden"/>
    <w:link w:val="Naslov3Znak"/>
    <w:qFormat/>
    <w:rsid w:val="002042CC"/>
    <w:pPr>
      <w:keepNext/>
      <w:spacing w:after="0" w:line="240" w:lineRule="auto"/>
      <w:jc w:val="center"/>
      <w:outlineLvl w:val="2"/>
    </w:pPr>
    <w:rPr>
      <w:rFonts w:ascii="Arial" w:eastAsia="Times New Roman" w:hAnsi="Arial"/>
      <w:b/>
      <w:sz w:val="28"/>
      <w:szCs w:val="20"/>
    </w:rPr>
  </w:style>
  <w:style w:type="paragraph" w:styleId="Naslov4">
    <w:name w:val="heading 4"/>
    <w:basedOn w:val="Navaden"/>
    <w:next w:val="Navaden"/>
    <w:link w:val="Naslov4Znak"/>
    <w:qFormat/>
    <w:rsid w:val="002042CC"/>
    <w:pPr>
      <w:keepNext/>
      <w:spacing w:after="0" w:line="240" w:lineRule="auto"/>
      <w:jc w:val="center"/>
      <w:outlineLvl w:val="3"/>
    </w:pPr>
    <w:rPr>
      <w:rFonts w:ascii="Arial" w:eastAsia="Times New Roman" w:hAnsi="Arial"/>
      <w:b/>
      <w:sz w:val="32"/>
      <w:szCs w:val="20"/>
    </w:rPr>
  </w:style>
  <w:style w:type="paragraph" w:styleId="Naslov5">
    <w:name w:val="heading 5"/>
    <w:basedOn w:val="Navaden"/>
    <w:next w:val="Navaden"/>
    <w:link w:val="Naslov5Znak"/>
    <w:qFormat/>
    <w:rsid w:val="002042CC"/>
    <w:pPr>
      <w:keepNext/>
      <w:tabs>
        <w:tab w:val="left" w:pos="567"/>
        <w:tab w:val="num" w:pos="851"/>
        <w:tab w:val="left" w:pos="993"/>
      </w:tabs>
      <w:spacing w:after="0" w:line="240" w:lineRule="auto"/>
      <w:outlineLvl w:val="4"/>
    </w:pPr>
    <w:rPr>
      <w:rFonts w:ascii="Times New Roman" w:eastAsia="Times New Roman" w:hAnsi="Times New Roman"/>
      <w:b/>
      <w:sz w:val="20"/>
      <w:szCs w:val="20"/>
    </w:rPr>
  </w:style>
  <w:style w:type="paragraph" w:styleId="Naslov6">
    <w:name w:val="heading 6"/>
    <w:basedOn w:val="Navaden"/>
    <w:next w:val="Navaden"/>
    <w:link w:val="Naslov6Znak"/>
    <w:qFormat/>
    <w:rsid w:val="002042CC"/>
    <w:pPr>
      <w:keepNext/>
      <w:spacing w:after="0" w:line="240" w:lineRule="auto"/>
      <w:jc w:val="center"/>
      <w:outlineLvl w:val="5"/>
    </w:pPr>
    <w:rPr>
      <w:rFonts w:ascii="Times New Roman" w:eastAsia="Times New Roman" w:hAnsi="Times New Roman"/>
      <w:b/>
      <w:sz w:val="24"/>
      <w:szCs w:val="20"/>
    </w:rPr>
  </w:style>
  <w:style w:type="paragraph" w:styleId="Naslov7">
    <w:name w:val="heading 7"/>
    <w:basedOn w:val="Navaden"/>
    <w:next w:val="Navaden"/>
    <w:link w:val="Naslov7Znak"/>
    <w:qFormat/>
    <w:rsid w:val="002042CC"/>
    <w:pPr>
      <w:keepNext/>
      <w:tabs>
        <w:tab w:val="left" w:pos="567"/>
      </w:tabs>
      <w:spacing w:after="0" w:line="240" w:lineRule="auto"/>
      <w:ind w:left="1224" w:firstLine="142"/>
      <w:outlineLvl w:val="6"/>
    </w:pPr>
    <w:rPr>
      <w:rFonts w:ascii="Times New Roman" w:eastAsia="Times New Roman" w:hAnsi="Times New Roman"/>
      <w:b/>
      <w:sz w:val="24"/>
      <w:szCs w:val="20"/>
    </w:rPr>
  </w:style>
  <w:style w:type="paragraph" w:styleId="Naslov8">
    <w:name w:val="heading 8"/>
    <w:basedOn w:val="Navaden"/>
    <w:next w:val="Navaden"/>
    <w:link w:val="Naslov8Znak"/>
    <w:uiPriority w:val="99"/>
    <w:qFormat/>
    <w:rsid w:val="002042CC"/>
    <w:pPr>
      <w:keepNext/>
      <w:tabs>
        <w:tab w:val="left" w:pos="567"/>
      </w:tabs>
      <w:spacing w:after="0" w:line="240" w:lineRule="auto"/>
      <w:ind w:left="1145" w:hanging="425"/>
      <w:outlineLvl w:val="7"/>
    </w:pPr>
    <w:rPr>
      <w:rFonts w:ascii="Times New Roman" w:eastAsia="Times New Roman" w:hAnsi="Times New Roman"/>
      <w:b/>
      <w:sz w:val="24"/>
      <w:szCs w:val="20"/>
    </w:rPr>
  </w:style>
  <w:style w:type="paragraph" w:styleId="Naslov9">
    <w:name w:val="heading 9"/>
    <w:basedOn w:val="Navaden"/>
    <w:next w:val="Navaden"/>
    <w:link w:val="Naslov9Znak"/>
    <w:qFormat/>
    <w:rsid w:val="002042CC"/>
    <w:pPr>
      <w:keepNext/>
      <w:tabs>
        <w:tab w:val="left" w:pos="567"/>
      </w:tabs>
      <w:spacing w:after="0" w:line="240" w:lineRule="auto"/>
      <w:ind w:left="1133" w:hanging="425"/>
      <w:outlineLvl w:val="8"/>
    </w:pPr>
    <w:rPr>
      <w:rFonts w:ascii="Times New Roman" w:eastAsia="Times New Roman" w:hAnsi="Times New Roman"/>
      <w:b/>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uiPriority w:val="99"/>
    <w:unhideWhenUsed/>
    <w:rsid w:val="002042CC"/>
    <w:pPr>
      <w:tabs>
        <w:tab w:val="center" w:pos="4536"/>
        <w:tab w:val="right" w:pos="9072"/>
      </w:tabs>
    </w:pPr>
  </w:style>
  <w:style w:type="character" w:customStyle="1" w:styleId="GlavaZnak">
    <w:name w:val="Glava Znak"/>
    <w:aliases w:val="E-PVO-glava Znak"/>
    <w:link w:val="Glava"/>
    <w:uiPriority w:val="99"/>
    <w:rsid w:val="002042CC"/>
    <w:rPr>
      <w:sz w:val="22"/>
      <w:szCs w:val="22"/>
      <w:lang w:eastAsia="en-US"/>
    </w:rPr>
  </w:style>
  <w:style w:type="paragraph" w:styleId="Noga">
    <w:name w:val="footer"/>
    <w:basedOn w:val="Navaden"/>
    <w:link w:val="NogaZnak"/>
    <w:unhideWhenUsed/>
    <w:rsid w:val="002042CC"/>
    <w:pPr>
      <w:tabs>
        <w:tab w:val="center" w:pos="4536"/>
        <w:tab w:val="right" w:pos="9072"/>
      </w:tabs>
    </w:pPr>
  </w:style>
  <w:style w:type="character" w:customStyle="1" w:styleId="NogaZnak">
    <w:name w:val="Noga Znak"/>
    <w:link w:val="Noga"/>
    <w:rsid w:val="002042CC"/>
    <w:rPr>
      <w:sz w:val="22"/>
      <w:szCs w:val="22"/>
      <w:lang w:eastAsia="en-US"/>
    </w:rPr>
  </w:style>
  <w:style w:type="table" w:customStyle="1" w:styleId="Tabela-mrea1">
    <w:name w:val="Tabela - mreža1"/>
    <w:basedOn w:val="Navadnatabela"/>
    <w:uiPriority w:val="59"/>
    <w:rsid w:val="00204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link w:val="Naslov1"/>
    <w:rsid w:val="002042CC"/>
    <w:rPr>
      <w:rFonts w:ascii="Times New Roman" w:eastAsia="Times New Roman" w:hAnsi="Times New Roman"/>
      <w:b/>
    </w:rPr>
  </w:style>
  <w:style w:type="character" w:customStyle="1" w:styleId="Naslov2Znak">
    <w:name w:val="Naslov 2 Znak"/>
    <w:link w:val="Naslov2"/>
    <w:rsid w:val="00153B08"/>
    <w:rPr>
      <w:rFonts w:ascii="Tahoma" w:hAnsi="Tahoma"/>
      <w:b/>
      <w:lang w:eastAsia="en-US"/>
    </w:rPr>
  </w:style>
  <w:style w:type="character" w:customStyle="1" w:styleId="Naslov3Znak">
    <w:name w:val="Naslov 3 Znak"/>
    <w:link w:val="Naslov3"/>
    <w:rsid w:val="002042CC"/>
    <w:rPr>
      <w:rFonts w:ascii="Arial" w:eastAsia="Times New Roman" w:hAnsi="Arial"/>
      <w:b/>
      <w:sz w:val="28"/>
    </w:rPr>
  </w:style>
  <w:style w:type="character" w:customStyle="1" w:styleId="Naslov4Znak">
    <w:name w:val="Naslov 4 Znak"/>
    <w:link w:val="Naslov4"/>
    <w:rsid w:val="002042CC"/>
    <w:rPr>
      <w:rFonts w:ascii="Arial" w:eastAsia="Times New Roman" w:hAnsi="Arial"/>
      <w:b/>
      <w:sz w:val="32"/>
    </w:rPr>
  </w:style>
  <w:style w:type="character" w:customStyle="1" w:styleId="Naslov5Znak">
    <w:name w:val="Naslov 5 Znak"/>
    <w:link w:val="Naslov5"/>
    <w:rsid w:val="002042CC"/>
    <w:rPr>
      <w:rFonts w:ascii="Times New Roman" w:eastAsia="Times New Roman" w:hAnsi="Times New Roman"/>
      <w:b/>
    </w:rPr>
  </w:style>
  <w:style w:type="character" w:customStyle="1" w:styleId="Naslov6Znak">
    <w:name w:val="Naslov 6 Znak"/>
    <w:link w:val="Naslov6"/>
    <w:rsid w:val="002042CC"/>
    <w:rPr>
      <w:rFonts w:ascii="Times New Roman" w:eastAsia="Times New Roman" w:hAnsi="Times New Roman"/>
      <w:b/>
      <w:sz w:val="24"/>
    </w:rPr>
  </w:style>
  <w:style w:type="character" w:customStyle="1" w:styleId="Naslov7Znak">
    <w:name w:val="Naslov 7 Znak"/>
    <w:link w:val="Naslov7"/>
    <w:rsid w:val="002042CC"/>
    <w:rPr>
      <w:rFonts w:ascii="Times New Roman" w:eastAsia="Times New Roman" w:hAnsi="Times New Roman"/>
      <w:b/>
      <w:sz w:val="24"/>
    </w:rPr>
  </w:style>
  <w:style w:type="character" w:customStyle="1" w:styleId="Naslov8Znak">
    <w:name w:val="Naslov 8 Znak"/>
    <w:link w:val="Naslov8"/>
    <w:uiPriority w:val="99"/>
    <w:rsid w:val="002042CC"/>
    <w:rPr>
      <w:rFonts w:ascii="Times New Roman" w:eastAsia="Times New Roman" w:hAnsi="Times New Roman"/>
      <w:b/>
      <w:sz w:val="24"/>
    </w:rPr>
  </w:style>
  <w:style w:type="character" w:customStyle="1" w:styleId="Naslov9Znak">
    <w:name w:val="Naslov 9 Znak"/>
    <w:link w:val="Naslov9"/>
    <w:rsid w:val="002042CC"/>
    <w:rPr>
      <w:rFonts w:ascii="Times New Roman" w:eastAsia="Times New Roman" w:hAnsi="Times New Roman"/>
      <w:b/>
      <w:sz w:val="24"/>
    </w:rPr>
  </w:style>
  <w:style w:type="numbering" w:customStyle="1" w:styleId="Brezseznama1">
    <w:name w:val="Brez seznama1"/>
    <w:next w:val="Brezseznama"/>
    <w:uiPriority w:val="99"/>
    <w:semiHidden/>
    <w:unhideWhenUsed/>
    <w:rsid w:val="002042CC"/>
  </w:style>
  <w:style w:type="numbering" w:customStyle="1" w:styleId="Brezseznama11">
    <w:name w:val="Brez seznama11"/>
    <w:next w:val="Brezseznama"/>
    <w:semiHidden/>
    <w:unhideWhenUsed/>
    <w:rsid w:val="002042CC"/>
  </w:style>
  <w:style w:type="character" w:styleId="tevilkastrani">
    <w:name w:val="page number"/>
    <w:rsid w:val="002042CC"/>
  </w:style>
  <w:style w:type="paragraph" w:styleId="Naslov">
    <w:name w:val="Title"/>
    <w:basedOn w:val="Navaden"/>
    <w:link w:val="NaslovZnak"/>
    <w:qFormat/>
    <w:rsid w:val="002042CC"/>
    <w:pPr>
      <w:spacing w:after="0" w:line="240" w:lineRule="auto"/>
      <w:jc w:val="center"/>
    </w:pPr>
    <w:rPr>
      <w:rFonts w:ascii="Times New Roman" w:eastAsia="Times New Roman" w:hAnsi="Times New Roman"/>
      <w:b/>
      <w:sz w:val="24"/>
      <w:szCs w:val="20"/>
    </w:rPr>
  </w:style>
  <w:style w:type="character" w:customStyle="1" w:styleId="NaslovZnak">
    <w:name w:val="Naslov Znak"/>
    <w:link w:val="Naslov"/>
    <w:rsid w:val="002042CC"/>
    <w:rPr>
      <w:rFonts w:ascii="Times New Roman" w:eastAsia="Times New Roman" w:hAnsi="Times New Roman"/>
      <w:b/>
      <w:sz w:val="24"/>
    </w:rPr>
  </w:style>
  <w:style w:type="paragraph" w:styleId="Blokbesedila">
    <w:name w:val="Block Text"/>
    <w:basedOn w:val="Navaden"/>
    <w:rsid w:val="002042CC"/>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2042CC"/>
    <w:pPr>
      <w:spacing w:after="0" w:line="240" w:lineRule="auto"/>
      <w:ind w:left="1418"/>
      <w:jc w:val="both"/>
    </w:pPr>
    <w:rPr>
      <w:rFonts w:ascii="Times New Roman" w:eastAsia="Times New Roman" w:hAnsi="Times New Roman"/>
      <w:sz w:val="24"/>
      <w:szCs w:val="20"/>
    </w:rPr>
  </w:style>
  <w:style w:type="character" w:customStyle="1" w:styleId="Telobesedila-zamikZnak">
    <w:name w:val="Telo besedila - zamik Znak"/>
    <w:link w:val="Telobesedila-zamik"/>
    <w:rsid w:val="002042CC"/>
    <w:rPr>
      <w:rFonts w:ascii="Times New Roman" w:eastAsia="Times New Roman" w:hAnsi="Times New Roman"/>
      <w:sz w:val="24"/>
    </w:rPr>
  </w:style>
  <w:style w:type="paragraph" w:customStyle="1" w:styleId="BodyTextIndent21">
    <w:name w:val="Body Text Indent 21"/>
    <w:basedOn w:val="Navaden"/>
    <w:rsid w:val="002042CC"/>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2042CC"/>
    <w:pPr>
      <w:tabs>
        <w:tab w:val="left" w:pos="567"/>
      </w:tabs>
      <w:spacing w:after="0" w:line="240" w:lineRule="auto"/>
      <w:ind w:left="720"/>
      <w:jc w:val="both"/>
    </w:pPr>
    <w:rPr>
      <w:rFonts w:ascii="Times New Roman" w:eastAsia="Times New Roman" w:hAnsi="Times New Roman"/>
      <w:sz w:val="24"/>
      <w:szCs w:val="20"/>
    </w:rPr>
  </w:style>
  <w:style w:type="character" w:customStyle="1" w:styleId="Telobesedila-zamik2Znak">
    <w:name w:val="Telo besedila - zamik 2 Znak"/>
    <w:link w:val="Telobesedila-zamik2"/>
    <w:rsid w:val="002042CC"/>
    <w:rPr>
      <w:rFonts w:ascii="Times New Roman" w:eastAsia="Times New Roman" w:hAnsi="Times New Roman"/>
      <w:sz w:val="24"/>
    </w:rPr>
  </w:style>
  <w:style w:type="paragraph" w:styleId="Telobesedila-zamik3">
    <w:name w:val="Body Text Indent 3"/>
    <w:basedOn w:val="Navaden"/>
    <w:link w:val="Telobesedila-zamik3Znak"/>
    <w:rsid w:val="002042CC"/>
    <w:pPr>
      <w:tabs>
        <w:tab w:val="left" w:pos="567"/>
      </w:tabs>
      <w:spacing w:after="0" w:line="240" w:lineRule="auto"/>
      <w:ind w:left="1416"/>
      <w:jc w:val="both"/>
    </w:pPr>
    <w:rPr>
      <w:rFonts w:ascii="Times New Roman" w:eastAsia="Times New Roman" w:hAnsi="Times New Roman"/>
      <w:sz w:val="24"/>
      <w:szCs w:val="20"/>
    </w:rPr>
  </w:style>
  <w:style w:type="character" w:customStyle="1" w:styleId="Telobesedila-zamik3Znak">
    <w:name w:val="Telo besedila - zamik 3 Znak"/>
    <w:link w:val="Telobesedila-zamik3"/>
    <w:rsid w:val="002042CC"/>
    <w:rPr>
      <w:rFonts w:ascii="Times New Roman" w:eastAsia="Times New Roman" w:hAnsi="Times New Roman"/>
      <w:sz w:val="24"/>
    </w:rPr>
  </w:style>
  <w:style w:type="paragraph" w:customStyle="1" w:styleId="BodyText21">
    <w:name w:val="Body Text 21"/>
    <w:basedOn w:val="Navaden"/>
    <w:rsid w:val="002042CC"/>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BodyTextIndent31">
    <w:name w:val="Body Text Indent 31"/>
    <w:basedOn w:val="Navaden"/>
    <w:rsid w:val="002042CC"/>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2042CC"/>
    <w:pPr>
      <w:widowControl w:val="0"/>
      <w:spacing w:after="0" w:line="240" w:lineRule="auto"/>
      <w:jc w:val="both"/>
    </w:pPr>
    <w:rPr>
      <w:rFonts w:ascii="Arial" w:eastAsia="Times New Roman" w:hAnsi="Arial"/>
      <w:b/>
      <w:sz w:val="20"/>
      <w:szCs w:val="20"/>
    </w:rPr>
  </w:style>
  <w:style w:type="character" w:customStyle="1" w:styleId="TelobesedilaZnak">
    <w:name w:val="Telo besedila Znak"/>
    <w:link w:val="Telobesedila"/>
    <w:rsid w:val="002042CC"/>
    <w:rPr>
      <w:rFonts w:ascii="Arial" w:eastAsia="Times New Roman" w:hAnsi="Arial"/>
      <w:b/>
    </w:rPr>
  </w:style>
  <w:style w:type="paragraph" w:styleId="Telobesedila2">
    <w:name w:val="Body Text 2"/>
    <w:basedOn w:val="Navaden"/>
    <w:link w:val="Telobesedila2Znak"/>
    <w:rsid w:val="002042CC"/>
    <w:pPr>
      <w:spacing w:after="0" w:line="240" w:lineRule="auto"/>
      <w:ind w:right="-2"/>
      <w:jc w:val="both"/>
    </w:pPr>
    <w:rPr>
      <w:rFonts w:ascii="Times New Roman" w:eastAsia="Times New Roman" w:hAnsi="Times New Roman"/>
      <w:b/>
      <w:sz w:val="20"/>
      <w:szCs w:val="20"/>
    </w:rPr>
  </w:style>
  <w:style w:type="character" w:customStyle="1" w:styleId="Telobesedila2Znak">
    <w:name w:val="Telo besedila 2 Znak"/>
    <w:link w:val="Telobesedila2"/>
    <w:rsid w:val="002042CC"/>
    <w:rPr>
      <w:rFonts w:ascii="Times New Roman" w:eastAsia="Times New Roman" w:hAnsi="Times New Roman"/>
      <w:b/>
    </w:rPr>
  </w:style>
  <w:style w:type="paragraph" w:styleId="Telobesedila3">
    <w:name w:val="Body Text 3"/>
    <w:basedOn w:val="Navaden"/>
    <w:link w:val="Telobesedila3Znak"/>
    <w:rsid w:val="002042CC"/>
    <w:pPr>
      <w:tabs>
        <w:tab w:val="left" w:pos="142"/>
      </w:tabs>
      <w:spacing w:after="0" w:line="240" w:lineRule="auto"/>
      <w:jc w:val="both"/>
    </w:pPr>
    <w:rPr>
      <w:rFonts w:ascii="Times New Roman" w:eastAsia="Times New Roman" w:hAnsi="Times New Roman"/>
      <w:sz w:val="20"/>
      <w:szCs w:val="20"/>
    </w:rPr>
  </w:style>
  <w:style w:type="character" w:customStyle="1" w:styleId="Telobesedila3Znak">
    <w:name w:val="Telo besedila 3 Znak"/>
    <w:link w:val="Telobesedila3"/>
    <w:rsid w:val="002042CC"/>
    <w:rPr>
      <w:rFonts w:ascii="Times New Roman" w:eastAsia="Times New Roman" w:hAnsi="Times New Roman"/>
    </w:rPr>
  </w:style>
  <w:style w:type="paragraph" w:styleId="Napis">
    <w:name w:val="caption"/>
    <w:basedOn w:val="Navaden"/>
    <w:next w:val="Navaden"/>
    <w:qFormat/>
    <w:rsid w:val="002042CC"/>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BodyText23">
    <w:name w:val="Body Text 23"/>
    <w:basedOn w:val="Navaden"/>
    <w:rsid w:val="002042CC"/>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rsid w:val="002042CC"/>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rsid w:val="002042CC"/>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2042CC"/>
    <w:pPr>
      <w:spacing w:after="0" w:line="240" w:lineRule="auto"/>
    </w:pPr>
    <w:rPr>
      <w:rFonts w:ascii="Times New Roman" w:eastAsia="Times New Roman" w:hAnsi="Times New Roman"/>
      <w:b/>
      <w:sz w:val="20"/>
      <w:szCs w:val="20"/>
    </w:rPr>
  </w:style>
  <w:style w:type="character" w:customStyle="1" w:styleId="PodnaslovZnak">
    <w:name w:val="Podnaslov Znak"/>
    <w:link w:val="Podnaslov"/>
    <w:rsid w:val="002042CC"/>
    <w:rPr>
      <w:rFonts w:ascii="Times New Roman" w:eastAsia="Times New Roman" w:hAnsi="Times New Roman"/>
      <w:b/>
    </w:rPr>
  </w:style>
  <w:style w:type="paragraph" w:styleId="Oznaenseznam">
    <w:name w:val="List Bullet"/>
    <w:basedOn w:val="Navaden"/>
    <w:autoRedefine/>
    <w:rsid w:val="002042CC"/>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2042CC"/>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2042CC"/>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2042CC"/>
    <w:pPr>
      <w:numPr>
        <w:numId w:val="3"/>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2042CC"/>
    <w:pPr>
      <w:numPr>
        <w:ilvl w:val="1"/>
        <w:numId w:val="3"/>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2042CC"/>
    <w:pPr>
      <w:spacing w:after="0" w:line="240" w:lineRule="auto"/>
      <w:jc w:val="both"/>
    </w:pPr>
    <w:rPr>
      <w:rFonts w:ascii="Times New Roman" w:eastAsia="Times New Roman" w:hAnsi="Times New Roman"/>
      <w:sz w:val="24"/>
      <w:szCs w:val="20"/>
    </w:rPr>
  </w:style>
  <w:style w:type="character" w:customStyle="1" w:styleId="GolobesediloZnak">
    <w:name w:val="Golo besedilo Znak"/>
    <w:link w:val="Golobesedilo"/>
    <w:rsid w:val="002042CC"/>
    <w:rPr>
      <w:rFonts w:ascii="Times New Roman" w:eastAsia="Times New Roman" w:hAnsi="Times New Roman"/>
      <w:sz w:val="24"/>
    </w:rPr>
  </w:style>
  <w:style w:type="paragraph" w:customStyle="1" w:styleId="BESEDILO">
    <w:name w:val="BESEDILO"/>
    <w:rsid w:val="002042CC"/>
    <w:pPr>
      <w:keepLines/>
      <w:widowControl w:val="0"/>
      <w:tabs>
        <w:tab w:val="left" w:pos="2155"/>
      </w:tabs>
      <w:jc w:val="both"/>
    </w:pPr>
    <w:rPr>
      <w:rFonts w:ascii="Arial" w:eastAsia="Times New Roman" w:hAnsi="Arial"/>
      <w:kern w:val="16"/>
    </w:rPr>
  </w:style>
  <w:style w:type="paragraph" w:customStyle="1" w:styleId="Default">
    <w:name w:val="Default"/>
    <w:rsid w:val="002042CC"/>
    <w:rPr>
      <w:rFonts w:ascii="Arial" w:eastAsia="Times New Roman" w:hAnsi="Arial"/>
      <w:color w:val="000000"/>
      <w:sz w:val="24"/>
    </w:rPr>
  </w:style>
  <w:style w:type="paragraph" w:customStyle="1" w:styleId="tekst1">
    <w:name w:val="tekst1"/>
    <w:basedOn w:val="Navaden"/>
    <w:rsid w:val="002042CC"/>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2042CC"/>
    <w:rPr>
      <w:color w:val="0000FF"/>
      <w:u w:val="single"/>
    </w:rPr>
  </w:style>
  <w:style w:type="character" w:styleId="Krepko">
    <w:name w:val="Strong"/>
    <w:uiPriority w:val="22"/>
    <w:qFormat/>
    <w:rsid w:val="002042CC"/>
    <w:rPr>
      <w:b/>
      <w:bCs/>
    </w:rPr>
  </w:style>
  <w:style w:type="paragraph" w:styleId="HTML-oblikovano">
    <w:name w:val="HTML Preformatted"/>
    <w:basedOn w:val="Navaden"/>
    <w:link w:val="HTML-oblikovanoZnak"/>
    <w:uiPriority w:val="99"/>
    <w:rsid w:val="0020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rPr>
  </w:style>
  <w:style w:type="character" w:customStyle="1" w:styleId="HTML-oblikovanoZnak">
    <w:name w:val="HTML-oblikovano Znak"/>
    <w:link w:val="HTML-oblikovano"/>
    <w:uiPriority w:val="99"/>
    <w:rsid w:val="002042CC"/>
    <w:rPr>
      <w:rFonts w:ascii="Courier New" w:eastAsia="Times New Roman" w:hAnsi="Courier New"/>
      <w:color w:val="000000"/>
      <w:sz w:val="18"/>
      <w:szCs w:val="18"/>
    </w:rPr>
  </w:style>
  <w:style w:type="character" w:customStyle="1" w:styleId="BesedilooblakaZnak">
    <w:name w:val="Besedilo oblačka Znak"/>
    <w:link w:val="Besedilooblaka"/>
    <w:semiHidden/>
    <w:rsid w:val="002042CC"/>
    <w:rPr>
      <w:rFonts w:ascii="Tahoma" w:eastAsia="Times New Roman" w:hAnsi="Tahoma" w:cs="Tahoma"/>
      <w:sz w:val="16"/>
      <w:szCs w:val="16"/>
    </w:rPr>
  </w:style>
  <w:style w:type="paragraph" w:styleId="Besedilooblaka">
    <w:name w:val="Balloon Text"/>
    <w:basedOn w:val="Navaden"/>
    <w:link w:val="BesedilooblakaZnak"/>
    <w:semiHidden/>
    <w:rsid w:val="002042CC"/>
    <w:pPr>
      <w:spacing w:after="0" w:line="240" w:lineRule="auto"/>
    </w:pPr>
    <w:rPr>
      <w:rFonts w:ascii="Tahoma" w:eastAsia="Times New Roman" w:hAnsi="Tahoma"/>
      <w:sz w:val="16"/>
      <w:szCs w:val="16"/>
    </w:rPr>
  </w:style>
  <w:style w:type="character" w:customStyle="1" w:styleId="BesedilooblakaZnak1">
    <w:name w:val="Besedilo oblačka Znak1"/>
    <w:uiPriority w:val="99"/>
    <w:semiHidden/>
    <w:rsid w:val="002042CC"/>
    <w:rPr>
      <w:rFonts w:ascii="Tahoma" w:hAnsi="Tahoma" w:cs="Tahoma"/>
      <w:sz w:val="16"/>
      <w:szCs w:val="16"/>
      <w:lang w:eastAsia="en-US"/>
    </w:rPr>
  </w:style>
  <w:style w:type="paragraph" w:customStyle="1" w:styleId="NavadenTimesNewRoman">
    <w:name w:val="Navaden Times New Roman"/>
    <w:basedOn w:val="Navaden"/>
    <w:rsid w:val="002042CC"/>
    <w:pPr>
      <w:widowControl w:val="0"/>
      <w:spacing w:after="0" w:line="240" w:lineRule="auto"/>
    </w:pPr>
    <w:rPr>
      <w:rFonts w:ascii="Arial" w:eastAsia="Times New Roman" w:hAnsi="Arial"/>
      <w:szCs w:val="20"/>
      <w:lang w:eastAsia="sl-SI"/>
    </w:rPr>
  </w:style>
  <w:style w:type="character" w:customStyle="1" w:styleId="Komentar-besediloZnak">
    <w:name w:val="Komentar - besedilo Znak"/>
    <w:link w:val="Komentar-besedilo1"/>
    <w:semiHidden/>
    <w:rsid w:val="002042CC"/>
    <w:rPr>
      <w:rFonts w:ascii="Times New Roman" w:eastAsia="Times New Roman" w:hAnsi="Times New Roman"/>
    </w:rPr>
  </w:style>
  <w:style w:type="character" w:customStyle="1" w:styleId="ZadevakomentarjaZnak">
    <w:name w:val="Zadeva komentarja Znak"/>
    <w:link w:val="Zadevakomentarja1"/>
    <w:semiHidden/>
    <w:rsid w:val="002042CC"/>
    <w:rPr>
      <w:rFonts w:ascii="Times New Roman" w:eastAsia="Times New Roman" w:hAnsi="Times New Roman"/>
      <w:b/>
      <w:bCs/>
    </w:rPr>
  </w:style>
  <w:style w:type="paragraph" w:customStyle="1" w:styleId="ListParagraph2">
    <w:name w:val="List Paragraph2"/>
    <w:basedOn w:val="Navaden"/>
    <w:uiPriority w:val="34"/>
    <w:qFormat/>
    <w:rsid w:val="002042CC"/>
    <w:pPr>
      <w:spacing w:after="0" w:line="240" w:lineRule="auto"/>
      <w:ind w:left="708"/>
    </w:pPr>
    <w:rPr>
      <w:rFonts w:ascii="Times New Roman" w:eastAsia="Times New Roman" w:hAnsi="Times New Roman"/>
      <w:sz w:val="24"/>
      <w:szCs w:val="24"/>
      <w:lang w:eastAsia="sl-SI"/>
    </w:rPr>
  </w:style>
  <w:style w:type="paragraph" w:customStyle="1" w:styleId="Slog">
    <w:name w:val="Slog"/>
    <w:rsid w:val="002042CC"/>
    <w:rPr>
      <w:rFonts w:ascii="Arial" w:eastAsia="Times New Roman" w:hAnsi="Arial"/>
      <w:sz w:val="22"/>
      <w:lang w:val="en-GB"/>
    </w:rPr>
  </w:style>
  <w:style w:type="paragraph" w:styleId="Odstavekseznama">
    <w:name w:val="List Paragraph"/>
    <w:aliases w:val="za tekst,Odstavek seznama_IP"/>
    <w:basedOn w:val="Navaden"/>
    <w:link w:val="OdstavekseznamaZnak"/>
    <w:qFormat/>
    <w:rsid w:val="002042CC"/>
    <w:pPr>
      <w:spacing w:after="0" w:line="240" w:lineRule="auto"/>
      <w:ind w:left="708"/>
    </w:pPr>
    <w:rPr>
      <w:rFonts w:ascii="Times New Roman" w:eastAsia="Times New Roman" w:hAnsi="Times New Roman"/>
      <w:sz w:val="20"/>
      <w:szCs w:val="20"/>
      <w:lang w:eastAsia="sl-SI"/>
    </w:rPr>
  </w:style>
  <w:style w:type="paragraph" w:customStyle="1" w:styleId="Telobesedila21">
    <w:name w:val="Telo besedila 21"/>
    <w:basedOn w:val="Navaden"/>
    <w:rsid w:val="002042CC"/>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2042CC"/>
    <w:rPr>
      <w:color w:val="800080"/>
      <w:u w:val="single"/>
    </w:rPr>
  </w:style>
  <w:style w:type="paragraph" w:styleId="Revizija">
    <w:name w:val="Revision"/>
    <w:hidden/>
    <w:uiPriority w:val="99"/>
    <w:semiHidden/>
    <w:rsid w:val="002042CC"/>
    <w:rPr>
      <w:rFonts w:ascii="Times New Roman" w:eastAsia="Times New Roman" w:hAnsi="Times New Roman"/>
    </w:rPr>
  </w:style>
  <w:style w:type="paragraph" w:styleId="Navadensplet">
    <w:name w:val="Normal (Web)"/>
    <w:basedOn w:val="Navaden"/>
    <w:rsid w:val="002042CC"/>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
    <w:name w:val="Odstavek seznama1"/>
    <w:basedOn w:val="Navaden"/>
    <w:uiPriority w:val="34"/>
    <w:qFormat/>
    <w:rsid w:val="002042CC"/>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2042CC"/>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2042CC"/>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BodyText22">
    <w:name w:val="Body Text 22"/>
    <w:basedOn w:val="Navaden"/>
    <w:rsid w:val="002042CC"/>
    <w:pPr>
      <w:spacing w:after="0" w:line="240" w:lineRule="auto"/>
      <w:jc w:val="both"/>
    </w:pPr>
    <w:rPr>
      <w:rFonts w:ascii="Arial" w:eastAsia="Times New Roman" w:hAnsi="Arial"/>
      <w:sz w:val="24"/>
      <w:szCs w:val="20"/>
      <w:lang w:eastAsia="sl-SI"/>
    </w:rPr>
  </w:style>
  <w:style w:type="numbering" w:customStyle="1" w:styleId="StyleBulleted">
    <w:name w:val="Style Bulleted"/>
    <w:basedOn w:val="Brezseznama"/>
    <w:rsid w:val="002042CC"/>
    <w:pPr>
      <w:numPr>
        <w:numId w:val="5"/>
      </w:numPr>
    </w:pPr>
  </w:style>
  <w:style w:type="character" w:customStyle="1" w:styleId="content">
    <w:name w:val="content"/>
    <w:rsid w:val="002042CC"/>
  </w:style>
  <w:style w:type="paragraph" w:customStyle="1" w:styleId="SlogLevo125cm">
    <w:name w:val="Slog Levo:  125 cm"/>
    <w:basedOn w:val="Navaden"/>
    <w:rsid w:val="002042CC"/>
    <w:pPr>
      <w:tabs>
        <w:tab w:val="left" w:pos="720"/>
      </w:tabs>
      <w:spacing w:after="120" w:line="240" w:lineRule="auto"/>
      <w:ind w:left="720" w:hanging="720"/>
      <w:jc w:val="both"/>
    </w:pPr>
    <w:rPr>
      <w:rFonts w:ascii="Century Gothic" w:eastAsia="Times New Roman" w:hAnsi="Century Gothic" w:cs="Arial"/>
      <w:snapToGrid w:val="0"/>
      <w:sz w:val="20"/>
      <w:szCs w:val="21"/>
      <w:lang w:eastAsia="sl-SI"/>
    </w:rPr>
  </w:style>
  <w:style w:type="paragraph" w:styleId="Zgradbadokumenta">
    <w:name w:val="Document Map"/>
    <w:basedOn w:val="Navaden"/>
    <w:link w:val="ZgradbadokumentaZnak"/>
    <w:semiHidden/>
    <w:rsid w:val="002042CC"/>
    <w:pPr>
      <w:shd w:val="clear" w:color="auto" w:fill="000080"/>
      <w:spacing w:after="0" w:line="240" w:lineRule="auto"/>
      <w:jc w:val="both"/>
    </w:pPr>
    <w:rPr>
      <w:rFonts w:ascii="Tahoma" w:eastAsia="Times New Roman" w:hAnsi="Tahoma"/>
      <w:sz w:val="20"/>
      <w:szCs w:val="24"/>
    </w:rPr>
  </w:style>
  <w:style w:type="character" w:customStyle="1" w:styleId="ZgradbadokumentaZnak">
    <w:name w:val="Zgradba dokumenta Znak"/>
    <w:link w:val="Zgradbadokumenta"/>
    <w:semiHidden/>
    <w:rsid w:val="002042CC"/>
    <w:rPr>
      <w:rFonts w:ascii="Tahoma" w:eastAsia="Times New Roman" w:hAnsi="Tahoma"/>
      <w:szCs w:val="24"/>
      <w:shd w:val="clear" w:color="auto" w:fill="000080"/>
    </w:rPr>
  </w:style>
  <w:style w:type="paragraph" w:styleId="Kazalovsebine1">
    <w:name w:val="toc 1"/>
    <w:basedOn w:val="Navaden"/>
    <w:next w:val="Navaden"/>
    <w:autoRedefine/>
    <w:uiPriority w:val="39"/>
    <w:rsid w:val="002042CC"/>
    <w:pPr>
      <w:spacing w:before="120" w:after="120" w:line="240" w:lineRule="auto"/>
    </w:pPr>
    <w:rPr>
      <w:rFonts w:ascii="Times New Roman" w:eastAsia="Times New Roman" w:hAnsi="Times New Roman"/>
      <w:b/>
      <w:bCs/>
      <w:caps/>
      <w:sz w:val="20"/>
      <w:szCs w:val="20"/>
      <w:lang w:eastAsia="sl-SI"/>
    </w:rPr>
  </w:style>
  <w:style w:type="paragraph" w:styleId="Sprotnaopomba-besedilo">
    <w:name w:val="footnote text"/>
    <w:basedOn w:val="Navaden"/>
    <w:link w:val="Sprotnaopomba-besediloZnak"/>
    <w:uiPriority w:val="99"/>
    <w:rsid w:val="002042CC"/>
    <w:pPr>
      <w:spacing w:after="0" w:line="240" w:lineRule="auto"/>
      <w:jc w:val="both"/>
    </w:pPr>
    <w:rPr>
      <w:rFonts w:ascii="Century Gothic" w:eastAsia="Times New Roman" w:hAnsi="Century Gothic"/>
      <w:sz w:val="20"/>
      <w:szCs w:val="20"/>
      <w:lang w:val="en-US"/>
    </w:rPr>
  </w:style>
  <w:style w:type="character" w:customStyle="1" w:styleId="Sprotnaopomba-besediloZnak">
    <w:name w:val="Sprotna opomba - besedilo Znak"/>
    <w:link w:val="Sprotnaopomba-besedilo"/>
    <w:uiPriority w:val="99"/>
    <w:rsid w:val="002042CC"/>
    <w:rPr>
      <w:rFonts w:ascii="Century Gothic" w:eastAsia="Times New Roman" w:hAnsi="Century Gothic"/>
      <w:lang w:val="en-US"/>
    </w:rPr>
  </w:style>
  <w:style w:type="character" w:styleId="Sprotnaopomba-sklic">
    <w:name w:val="footnote reference"/>
    <w:uiPriority w:val="99"/>
    <w:semiHidden/>
    <w:rsid w:val="002042CC"/>
    <w:rPr>
      <w:vertAlign w:val="superscript"/>
    </w:rPr>
  </w:style>
  <w:style w:type="paragraph" w:styleId="Kazalovsebine4">
    <w:name w:val="toc 4"/>
    <w:basedOn w:val="Navaden"/>
    <w:next w:val="Navaden"/>
    <w:autoRedefine/>
    <w:semiHidden/>
    <w:rsid w:val="002042CC"/>
    <w:pPr>
      <w:spacing w:after="0" w:line="240" w:lineRule="auto"/>
      <w:ind w:left="630"/>
    </w:pPr>
    <w:rPr>
      <w:rFonts w:ascii="Times New Roman" w:eastAsia="Times New Roman" w:hAnsi="Times New Roman"/>
      <w:sz w:val="18"/>
      <w:szCs w:val="18"/>
      <w:lang w:eastAsia="sl-SI"/>
    </w:rPr>
  </w:style>
  <w:style w:type="paragraph" w:styleId="Kazalovsebine5">
    <w:name w:val="toc 5"/>
    <w:basedOn w:val="Navaden"/>
    <w:next w:val="Navaden"/>
    <w:autoRedefine/>
    <w:semiHidden/>
    <w:rsid w:val="002042CC"/>
    <w:pPr>
      <w:spacing w:after="0" w:line="240" w:lineRule="auto"/>
      <w:ind w:left="840"/>
    </w:pPr>
    <w:rPr>
      <w:rFonts w:ascii="Times New Roman" w:eastAsia="Times New Roman" w:hAnsi="Times New Roman"/>
      <w:sz w:val="18"/>
      <w:szCs w:val="18"/>
      <w:lang w:eastAsia="sl-SI"/>
    </w:rPr>
  </w:style>
  <w:style w:type="paragraph" w:styleId="Kazalovsebine6">
    <w:name w:val="toc 6"/>
    <w:basedOn w:val="Navaden"/>
    <w:next w:val="Navaden"/>
    <w:autoRedefine/>
    <w:semiHidden/>
    <w:rsid w:val="002042CC"/>
    <w:pPr>
      <w:spacing w:after="0" w:line="240" w:lineRule="auto"/>
      <w:ind w:left="1050"/>
    </w:pPr>
    <w:rPr>
      <w:rFonts w:ascii="Times New Roman" w:eastAsia="Times New Roman" w:hAnsi="Times New Roman"/>
      <w:sz w:val="18"/>
      <w:szCs w:val="18"/>
      <w:lang w:eastAsia="sl-SI"/>
    </w:rPr>
  </w:style>
  <w:style w:type="paragraph" w:styleId="Kazalovsebine7">
    <w:name w:val="toc 7"/>
    <w:basedOn w:val="Navaden"/>
    <w:next w:val="Navaden"/>
    <w:autoRedefine/>
    <w:semiHidden/>
    <w:rsid w:val="002042CC"/>
    <w:pPr>
      <w:spacing w:after="0" w:line="240" w:lineRule="auto"/>
      <w:ind w:left="1260"/>
    </w:pPr>
    <w:rPr>
      <w:rFonts w:ascii="Times New Roman" w:eastAsia="Times New Roman" w:hAnsi="Times New Roman"/>
      <w:sz w:val="18"/>
      <w:szCs w:val="18"/>
      <w:lang w:eastAsia="sl-SI"/>
    </w:rPr>
  </w:style>
  <w:style w:type="paragraph" w:styleId="Kazalovsebine8">
    <w:name w:val="toc 8"/>
    <w:basedOn w:val="Navaden"/>
    <w:next w:val="Navaden"/>
    <w:autoRedefine/>
    <w:semiHidden/>
    <w:rsid w:val="002042CC"/>
    <w:pPr>
      <w:spacing w:after="0" w:line="240" w:lineRule="auto"/>
      <w:ind w:left="1470"/>
    </w:pPr>
    <w:rPr>
      <w:rFonts w:ascii="Times New Roman" w:eastAsia="Times New Roman" w:hAnsi="Times New Roman"/>
      <w:sz w:val="18"/>
      <w:szCs w:val="18"/>
      <w:lang w:eastAsia="sl-SI"/>
    </w:rPr>
  </w:style>
  <w:style w:type="paragraph" w:styleId="Kazalovsebine9">
    <w:name w:val="toc 9"/>
    <w:basedOn w:val="Navaden"/>
    <w:next w:val="Navaden"/>
    <w:autoRedefine/>
    <w:semiHidden/>
    <w:rsid w:val="002042CC"/>
    <w:pPr>
      <w:spacing w:after="0" w:line="240" w:lineRule="auto"/>
      <w:ind w:left="1680"/>
    </w:pPr>
    <w:rPr>
      <w:rFonts w:ascii="Times New Roman" w:eastAsia="Times New Roman" w:hAnsi="Times New Roman"/>
      <w:sz w:val="18"/>
      <w:szCs w:val="18"/>
      <w:lang w:eastAsia="sl-SI"/>
    </w:rPr>
  </w:style>
  <w:style w:type="paragraph" w:customStyle="1" w:styleId="SlogKrepkoNasredini">
    <w:name w:val="Slog Krepko Na sredini"/>
    <w:basedOn w:val="Navaden"/>
    <w:rsid w:val="002042CC"/>
    <w:pPr>
      <w:spacing w:after="0" w:line="240" w:lineRule="auto"/>
      <w:jc w:val="center"/>
    </w:pPr>
    <w:rPr>
      <w:rFonts w:ascii="Century Gothic" w:eastAsia="Times New Roman" w:hAnsi="Century Gothic"/>
      <w:b/>
      <w:bCs/>
      <w:sz w:val="32"/>
      <w:szCs w:val="20"/>
      <w:lang w:eastAsia="sl-SI"/>
    </w:rPr>
  </w:style>
  <w:style w:type="paragraph" w:customStyle="1" w:styleId="BodyText31">
    <w:name w:val="Body Text 31"/>
    <w:basedOn w:val="Navaden"/>
    <w:rsid w:val="002042C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sz w:val="24"/>
      <w:szCs w:val="20"/>
      <w:lang w:eastAsia="sl-SI"/>
    </w:rPr>
  </w:style>
  <w:style w:type="paragraph" w:customStyle="1" w:styleId="Pogodba">
    <w:name w:val="Pogodba"/>
    <w:basedOn w:val="Navaden"/>
    <w:rsid w:val="002042CC"/>
    <w:pPr>
      <w:spacing w:after="0" w:line="240" w:lineRule="auto"/>
      <w:ind w:left="454"/>
      <w:jc w:val="both"/>
    </w:pPr>
    <w:rPr>
      <w:rFonts w:ascii="Times New Roman" w:eastAsia="Times New Roman" w:hAnsi="Times New Roman"/>
      <w:sz w:val="24"/>
      <w:szCs w:val="20"/>
      <w:lang w:eastAsia="sl-SI"/>
    </w:rPr>
  </w:style>
  <w:style w:type="paragraph" w:customStyle="1" w:styleId="esegmentp">
    <w:name w:val="esegment_p"/>
    <w:basedOn w:val="Navaden"/>
    <w:rsid w:val="002042CC"/>
    <w:pPr>
      <w:spacing w:after="175" w:line="240" w:lineRule="auto"/>
      <w:ind w:firstLine="200"/>
      <w:jc w:val="both"/>
    </w:pPr>
    <w:rPr>
      <w:rFonts w:ascii="Times New Roman" w:eastAsia="Times New Roman" w:hAnsi="Times New Roman"/>
      <w:color w:val="313131"/>
      <w:sz w:val="24"/>
      <w:szCs w:val="24"/>
      <w:lang w:eastAsia="sl-SI"/>
    </w:rPr>
  </w:style>
  <w:style w:type="paragraph" w:customStyle="1" w:styleId="esegmenth4">
    <w:name w:val="esegment_h4"/>
    <w:basedOn w:val="Navaden"/>
    <w:rsid w:val="002042CC"/>
    <w:pPr>
      <w:spacing w:after="175" w:line="240" w:lineRule="auto"/>
      <w:jc w:val="center"/>
    </w:pPr>
    <w:rPr>
      <w:rFonts w:ascii="Times New Roman" w:eastAsia="Times New Roman" w:hAnsi="Times New Roman"/>
      <w:b/>
      <w:bCs/>
      <w:color w:val="313131"/>
      <w:sz w:val="24"/>
      <w:szCs w:val="24"/>
      <w:lang w:eastAsia="sl-SI"/>
    </w:rPr>
  </w:style>
  <w:style w:type="paragraph" w:customStyle="1" w:styleId="pogodba0">
    <w:name w:val="pogodba"/>
    <w:basedOn w:val="Navaden"/>
    <w:rsid w:val="002042CC"/>
    <w:pPr>
      <w:spacing w:after="0" w:line="240" w:lineRule="auto"/>
      <w:ind w:left="454"/>
      <w:jc w:val="both"/>
    </w:pPr>
    <w:rPr>
      <w:rFonts w:ascii="Times New Roman" w:eastAsia="Times New Roman" w:hAnsi="Times New Roman"/>
      <w:sz w:val="24"/>
      <w:szCs w:val="24"/>
      <w:lang w:eastAsia="sl-SI"/>
    </w:rPr>
  </w:style>
  <w:style w:type="paragraph" w:customStyle="1" w:styleId="tekst">
    <w:name w:val="tekst"/>
    <w:basedOn w:val="Telobesedila"/>
    <w:rsid w:val="002042CC"/>
    <w:pPr>
      <w:widowControl/>
      <w:spacing w:after="120"/>
    </w:pPr>
    <w:rPr>
      <w:b w:val="0"/>
    </w:rPr>
  </w:style>
  <w:style w:type="character" w:customStyle="1" w:styleId="tx">
    <w:name w:val="tx"/>
    <w:rsid w:val="002042CC"/>
  </w:style>
  <w:style w:type="paragraph" w:customStyle="1" w:styleId="Zoran2">
    <w:name w:val="Zoran 2"/>
    <w:basedOn w:val="Naslov2"/>
    <w:rsid w:val="002042CC"/>
    <w:pPr>
      <w:numPr>
        <w:numId w:val="6"/>
      </w:numPr>
      <w:tabs>
        <w:tab w:val="clear" w:pos="567"/>
        <w:tab w:val="clear" w:pos="1134"/>
        <w:tab w:val="clear" w:pos="8080"/>
      </w:tabs>
    </w:pPr>
    <w:rPr>
      <w:rFonts w:ascii="Arial" w:eastAsia="Times New Roman" w:hAnsi="Arial" w:cs="Arial"/>
      <w:bCs/>
      <w:iCs/>
      <w:sz w:val="22"/>
      <w:szCs w:val="22"/>
    </w:rPr>
  </w:style>
  <w:style w:type="paragraph" w:customStyle="1" w:styleId="WW-BlockText">
    <w:name w:val="WW-Block Text"/>
    <w:basedOn w:val="Navaden"/>
    <w:rsid w:val="002042CC"/>
    <w:pPr>
      <w:tabs>
        <w:tab w:val="left" w:pos="727"/>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709" w:right="423"/>
      <w:jc w:val="center"/>
    </w:pPr>
    <w:rPr>
      <w:rFonts w:ascii="Times New Roman" w:eastAsia="Times New Roman" w:hAnsi="Times New Roman"/>
      <w:b/>
      <w:sz w:val="28"/>
      <w:szCs w:val="20"/>
      <w:lang w:eastAsia="ar-SA"/>
    </w:rPr>
  </w:style>
  <w:style w:type="character" w:customStyle="1" w:styleId="PripombabesediloZnak">
    <w:name w:val="Pripomba – besedilo Znak"/>
    <w:semiHidden/>
    <w:rsid w:val="002042CC"/>
    <w:rPr>
      <w:lang w:eastAsia="en-US"/>
    </w:rPr>
  </w:style>
  <w:style w:type="character" w:customStyle="1" w:styleId="ZadevapripombeZnak">
    <w:name w:val="Zadeva pripombe Znak"/>
    <w:semiHidden/>
    <w:rsid w:val="002042CC"/>
    <w:rPr>
      <w:b/>
      <w:bCs/>
      <w:lang w:eastAsia="en-US"/>
    </w:rPr>
  </w:style>
  <w:style w:type="paragraph" w:customStyle="1" w:styleId="Komentar-besedilo1">
    <w:name w:val="Komentar - besedilo1"/>
    <w:basedOn w:val="Navaden"/>
    <w:link w:val="Komentar-besediloZnak"/>
    <w:semiHidden/>
    <w:unhideWhenUsed/>
    <w:rsid w:val="002042CC"/>
    <w:rPr>
      <w:rFonts w:ascii="Times New Roman" w:eastAsia="Times New Roman" w:hAnsi="Times New Roman"/>
      <w:sz w:val="20"/>
      <w:szCs w:val="20"/>
    </w:rPr>
  </w:style>
  <w:style w:type="character" w:customStyle="1" w:styleId="PripombabesediloZnak1">
    <w:name w:val="Pripomba – besedilo Znak1"/>
    <w:uiPriority w:val="99"/>
    <w:semiHidden/>
    <w:rsid w:val="002042CC"/>
    <w:rPr>
      <w:lang w:eastAsia="en-US"/>
    </w:rPr>
  </w:style>
  <w:style w:type="paragraph" w:customStyle="1" w:styleId="Zadevakomentarja1">
    <w:name w:val="Zadeva komentarja1"/>
    <w:basedOn w:val="Komentar-besedilo1"/>
    <w:next w:val="Komentar-besedilo1"/>
    <w:link w:val="ZadevakomentarjaZnak"/>
    <w:semiHidden/>
    <w:unhideWhenUsed/>
    <w:rsid w:val="002042CC"/>
    <w:rPr>
      <w:b/>
      <w:bCs/>
    </w:rPr>
  </w:style>
  <w:style w:type="character" w:customStyle="1" w:styleId="ZadevapripombeZnak1">
    <w:name w:val="Zadeva pripombe Znak1"/>
    <w:uiPriority w:val="99"/>
    <w:semiHidden/>
    <w:rsid w:val="002042CC"/>
    <w:rPr>
      <w:b/>
      <w:bCs/>
      <w:lang w:eastAsia="en-US"/>
    </w:rPr>
  </w:style>
  <w:style w:type="character" w:customStyle="1" w:styleId="Komentar-sklic1">
    <w:name w:val="Komentar - sklic1"/>
    <w:uiPriority w:val="99"/>
    <w:semiHidden/>
    <w:unhideWhenUsed/>
    <w:rsid w:val="002042CC"/>
    <w:rPr>
      <w:sz w:val="16"/>
      <w:szCs w:val="16"/>
    </w:rPr>
  </w:style>
  <w:style w:type="paragraph" w:styleId="Brezrazmikov">
    <w:name w:val="No Spacing"/>
    <w:uiPriority w:val="1"/>
    <w:qFormat/>
    <w:rsid w:val="004C7B9F"/>
    <w:rPr>
      <w:sz w:val="22"/>
      <w:szCs w:val="22"/>
      <w:lang w:eastAsia="en-US"/>
    </w:rPr>
  </w:style>
  <w:style w:type="table" w:customStyle="1" w:styleId="Tabelamrea1">
    <w:name w:val="Tabela – mreža1"/>
    <w:basedOn w:val="Navadnatabela"/>
    <w:next w:val="Tabela-mrea1"/>
    <w:uiPriority w:val="99"/>
    <w:rsid w:val="00507E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semiHidden/>
    <w:unhideWhenUsed/>
    <w:rsid w:val="00C86DEE"/>
    <w:rPr>
      <w:sz w:val="16"/>
      <w:szCs w:val="16"/>
    </w:rPr>
  </w:style>
  <w:style w:type="paragraph" w:styleId="Pripombabesedilo">
    <w:name w:val="annotation text"/>
    <w:aliases w:val="Komentar - besedilo"/>
    <w:basedOn w:val="Navaden"/>
    <w:link w:val="PripombabesediloZnak2"/>
    <w:unhideWhenUsed/>
    <w:rsid w:val="00C86DEE"/>
    <w:rPr>
      <w:sz w:val="20"/>
      <w:szCs w:val="20"/>
    </w:rPr>
  </w:style>
  <w:style w:type="character" w:customStyle="1" w:styleId="PripombabesediloZnak2">
    <w:name w:val="Pripomba – besedilo Znak2"/>
    <w:aliases w:val="Komentar - besedilo Znak1"/>
    <w:basedOn w:val="Privzetapisavaodstavka"/>
    <w:link w:val="Pripombabesedilo"/>
    <w:rsid w:val="00C86DEE"/>
    <w:rPr>
      <w:lang w:eastAsia="en-US"/>
    </w:rPr>
  </w:style>
  <w:style w:type="paragraph" w:styleId="Zadevapripombe">
    <w:name w:val="annotation subject"/>
    <w:aliases w:val="Zadeva komentarja"/>
    <w:basedOn w:val="Pripombabesedilo"/>
    <w:next w:val="Pripombabesedilo"/>
    <w:link w:val="ZadevapripombeZnak2"/>
    <w:semiHidden/>
    <w:unhideWhenUsed/>
    <w:rsid w:val="00C86DEE"/>
    <w:rPr>
      <w:b/>
      <w:bCs/>
    </w:rPr>
  </w:style>
  <w:style w:type="character" w:customStyle="1" w:styleId="ZadevapripombeZnak2">
    <w:name w:val="Zadeva pripombe Znak2"/>
    <w:aliases w:val="Zadeva komentarja Znak1"/>
    <w:basedOn w:val="PripombabesediloZnak2"/>
    <w:link w:val="Zadevapripombe"/>
    <w:semiHidden/>
    <w:rsid w:val="00C86DEE"/>
    <w:rPr>
      <w:b/>
      <w:bCs/>
      <w:lang w:eastAsia="en-US"/>
    </w:rPr>
  </w:style>
  <w:style w:type="numbering" w:customStyle="1" w:styleId="Brezseznama2">
    <w:name w:val="Brez seznama2"/>
    <w:next w:val="Brezseznama"/>
    <w:uiPriority w:val="99"/>
    <w:semiHidden/>
    <w:unhideWhenUsed/>
    <w:rsid w:val="008D6A44"/>
  </w:style>
  <w:style w:type="paragraph" w:customStyle="1" w:styleId="Telobesedila-zamik21">
    <w:name w:val="Telo besedila - zamik 21"/>
    <w:basedOn w:val="Navaden"/>
    <w:rsid w:val="008D6A44"/>
    <w:pPr>
      <w:widowControl w:val="0"/>
      <w:spacing w:after="0" w:line="240" w:lineRule="auto"/>
      <w:ind w:left="1134" w:hanging="708"/>
      <w:jc w:val="both"/>
    </w:pPr>
    <w:rPr>
      <w:rFonts w:ascii="Times New Roman" w:eastAsia="Times New Roman" w:hAnsi="Times New Roman"/>
      <w:sz w:val="24"/>
      <w:szCs w:val="20"/>
      <w:lang w:eastAsia="sl-SI"/>
    </w:rPr>
  </w:style>
  <w:style w:type="paragraph" w:customStyle="1" w:styleId="Telobesedila-zamik31">
    <w:name w:val="Telo besedila - zamik 31"/>
    <w:basedOn w:val="Navaden"/>
    <w:rsid w:val="008D6A44"/>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table" w:styleId="Tabelamrea">
    <w:name w:val="Table Grid"/>
    <w:aliases w:val="Tabela - mreža"/>
    <w:basedOn w:val="Navadnatabela"/>
    <w:rsid w:val="008D6A4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avaden"/>
    <w:rsid w:val="008D6A44"/>
    <w:pPr>
      <w:spacing w:before="100" w:beforeAutospacing="1" w:after="0" w:line="240" w:lineRule="auto"/>
      <w:ind w:right="57"/>
      <w:jc w:val="both"/>
    </w:pPr>
    <w:rPr>
      <w:rFonts w:ascii="Arial" w:eastAsia="Times New Roman" w:hAnsi="Arial" w:cs="Arial"/>
      <w:sz w:val="24"/>
      <w:szCs w:val="24"/>
      <w:lang w:eastAsia="sl-SI"/>
    </w:rPr>
  </w:style>
  <w:style w:type="character" w:customStyle="1" w:styleId="OdstavekseznamaZnak">
    <w:name w:val="Odstavek seznama Znak"/>
    <w:aliases w:val="za tekst Znak,Odstavek seznama_IP Znak"/>
    <w:link w:val="Odstavekseznama"/>
    <w:rsid w:val="008D6A44"/>
    <w:rPr>
      <w:rFonts w:ascii="Times New Roman" w:eastAsia="Times New Roman" w:hAnsi="Times New Roman"/>
    </w:rPr>
  </w:style>
  <w:style w:type="table" w:customStyle="1" w:styleId="Tabelamrea11">
    <w:name w:val="Tabela – mreža11"/>
    <w:basedOn w:val="Navadnatabela"/>
    <w:next w:val="Tabelamrea"/>
    <w:rsid w:val="008D6A4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8D6A4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Bulleted3">
    <w:name w:val="Style Bulleted3"/>
    <w:basedOn w:val="Brezseznama"/>
    <w:rsid w:val="00B12220"/>
  </w:style>
  <w:style w:type="table" w:customStyle="1" w:styleId="Tabelamrea5">
    <w:name w:val="Tabela – mreža5"/>
    <w:basedOn w:val="Navadnatabela"/>
    <w:next w:val="Tabelamrea"/>
    <w:rsid w:val="00AD4E0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92D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Pripombabesedilo"/>
    <w:next w:val="Pripombabesedilo"/>
    <w:rsid w:val="00D21BC6"/>
    <w:pPr>
      <w:spacing w:after="0" w:line="240" w:lineRule="auto"/>
    </w:pPr>
    <w:rPr>
      <w:rFonts w:ascii="Times New Roman" w:eastAsia="Times New Roman" w:hAnsi="Times New Roman"/>
      <w:b/>
      <w:bCs/>
      <w:lang w:eastAsia="sl-SI"/>
    </w:rPr>
  </w:style>
  <w:style w:type="paragraph" w:styleId="Citat">
    <w:name w:val="Quote"/>
    <w:basedOn w:val="Navaden"/>
    <w:next w:val="Navaden"/>
    <w:link w:val="CitatZnak"/>
    <w:uiPriority w:val="29"/>
    <w:qFormat/>
    <w:rsid w:val="00D21BC6"/>
    <w:rPr>
      <w:rFonts w:eastAsia="Times New Roman"/>
      <w:i/>
      <w:iCs/>
      <w:color w:val="000000"/>
      <w:lang w:eastAsia="sl-SI"/>
    </w:rPr>
  </w:style>
  <w:style w:type="character" w:customStyle="1" w:styleId="CitatZnak">
    <w:name w:val="Citat Znak"/>
    <w:basedOn w:val="Privzetapisavaodstavka"/>
    <w:link w:val="Citat"/>
    <w:uiPriority w:val="29"/>
    <w:rsid w:val="00D21BC6"/>
    <w:rPr>
      <w:rFonts w:eastAsia="Times New Roman"/>
      <w:i/>
      <w:iCs/>
      <w:color w:val="000000"/>
      <w:sz w:val="22"/>
      <w:szCs w:val="22"/>
    </w:rPr>
  </w:style>
  <w:style w:type="character" w:customStyle="1" w:styleId="BalloonTextChar1">
    <w:name w:val="Balloon Text Char1"/>
    <w:uiPriority w:val="99"/>
    <w:semiHidden/>
    <w:rsid w:val="00D21BC6"/>
    <w:rPr>
      <w:rFonts w:ascii="Times New Roman" w:eastAsia="Times New Roman" w:hAnsi="Times New Roman"/>
      <w:sz w:val="0"/>
      <w:szCs w:val="0"/>
    </w:rPr>
  </w:style>
  <w:style w:type="character" w:customStyle="1" w:styleId="apple-style-span">
    <w:name w:val="apple-style-span"/>
    <w:rsid w:val="00D21BC6"/>
  </w:style>
  <w:style w:type="numbering" w:customStyle="1" w:styleId="Brezseznama3">
    <w:name w:val="Brez seznama3"/>
    <w:next w:val="Brezseznama"/>
    <w:uiPriority w:val="99"/>
    <w:semiHidden/>
    <w:unhideWhenUsed/>
    <w:rsid w:val="005523DE"/>
  </w:style>
  <w:style w:type="table" w:customStyle="1" w:styleId="Tabelamrea4">
    <w:name w:val="Tabela – mreža4"/>
    <w:basedOn w:val="Navadnatabela"/>
    <w:next w:val="Tabelamrea"/>
    <w:rsid w:val="005523D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znakadokumenta">
    <w:name w:val="Oznaka dokumenta"/>
    <w:basedOn w:val="Navaden"/>
    <w:rsid w:val="005523DE"/>
    <w:pPr>
      <w:keepNext/>
      <w:keepLines/>
      <w:spacing w:before="400" w:after="120" w:line="240" w:lineRule="atLeast"/>
      <w:ind w:left="-840" w:hanging="454"/>
      <w:jc w:val="both"/>
    </w:pPr>
    <w:rPr>
      <w:rFonts w:ascii="Arial Black" w:eastAsia="Times New Roman" w:hAnsi="Arial Black"/>
      <w:spacing w:val="-100"/>
      <w:kern w:val="28"/>
      <w:sz w:val="108"/>
      <w:szCs w:val="20"/>
      <w:lang w:eastAsia="sl-SI"/>
    </w:rPr>
  </w:style>
  <w:style w:type="paragraph" w:styleId="Glavasporoila">
    <w:name w:val="Message Header"/>
    <w:basedOn w:val="Telobesedila"/>
    <w:link w:val="GlavasporoilaZnak"/>
    <w:rsid w:val="005523DE"/>
    <w:pPr>
      <w:keepLines/>
      <w:widowControl/>
      <w:tabs>
        <w:tab w:val="left" w:pos="720"/>
        <w:tab w:val="left" w:pos="4320"/>
        <w:tab w:val="left" w:pos="5040"/>
        <w:tab w:val="right" w:pos="8640"/>
      </w:tabs>
      <w:spacing w:after="40" w:line="440" w:lineRule="atLeast"/>
      <w:ind w:left="720" w:hanging="720"/>
      <w:jc w:val="left"/>
    </w:pPr>
    <w:rPr>
      <w:b w:val="0"/>
      <w:spacing w:val="-5"/>
      <w:lang w:eastAsia="sl-SI"/>
    </w:rPr>
  </w:style>
  <w:style w:type="character" w:customStyle="1" w:styleId="GlavasporoilaZnak">
    <w:name w:val="Glava sporočila Znak"/>
    <w:basedOn w:val="Privzetapisavaodstavka"/>
    <w:link w:val="Glavasporoila"/>
    <w:rsid w:val="005523DE"/>
    <w:rPr>
      <w:rFonts w:ascii="Arial" w:eastAsia="Times New Roman" w:hAnsi="Arial"/>
      <w:spacing w:val="-5"/>
    </w:rPr>
  </w:style>
  <w:style w:type="paragraph" w:customStyle="1" w:styleId="Glavasporoila-prva">
    <w:name w:val="Glava sporočila - prva"/>
    <w:basedOn w:val="Glavasporoila"/>
    <w:next w:val="Glavasporoila"/>
    <w:rsid w:val="005523DE"/>
  </w:style>
  <w:style w:type="character" w:customStyle="1" w:styleId="Glavasporoila-oznaka">
    <w:name w:val="Glava sporočila - oznaka"/>
    <w:rsid w:val="005523DE"/>
    <w:rPr>
      <w:rFonts w:ascii="Arial Black" w:hAnsi="Arial Black"/>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403154">
      <w:bodyDiv w:val="1"/>
      <w:marLeft w:val="0"/>
      <w:marRight w:val="0"/>
      <w:marTop w:val="0"/>
      <w:marBottom w:val="0"/>
      <w:divBdr>
        <w:top w:val="none" w:sz="0" w:space="0" w:color="auto"/>
        <w:left w:val="none" w:sz="0" w:space="0" w:color="auto"/>
        <w:bottom w:val="none" w:sz="0" w:space="0" w:color="auto"/>
        <w:right w:val="none" w:sz="0" w:space="0" w:color="auto"/>
      </w:divBdr>
    </w:div>
    <w:div w:id="482083044">
      <w:bodyDiv w:val="1"/>
      <w:marLeft w:val="0"/>
      <w:marRight w:val="0"/>
      <w:marTop w:val="0"/>
      <w:marBottom w:val="0"/>
      <w:divBdr>
        <w:top w:val="none" w:sz="0" w:space="0" w:color="auto"/>
        <w:left w:val="none" w:sz="0" w:space="0" w:color="auto"/>
        <w:bottom w:val="none" w:sz="0" w:space="0" w:color="auto"/>
        <w:right w:val="none" w:sz="0" w:space="0" w:color="auto"/>
      </w:divBdr>
    </w:div>
    <w:div w:id="637609826">
      <w:bodyDiv w:val="1"/>
      <w:marLeft w:val="0"/>
      <w:marRight w:val="0"/>
      <w:marTop w:val="0"/>
      <w:marBottom w:val="0"/>
      <w:divBdr>
        <w:top w:val="none" w:sz="0" w:space="0" w:color="auto"/>
        <w:left w:val="none" w:sz="0" w:space="0" w:color="auto"/>
        <w:bottom w:val="none" w:sz="0" w:space="0" w:color="auto"/>
        <w:right w:val="none" w:sz="0" w:space="0" w:color="auto"/>
      </w:divBdr>
    </w:div>
    <w:div w:id="1383284502">
      <w:bodyDiv w:val="1"/>
      <w:marLeft w:val="0"/>
      <w:marRight w:val="0"/>
      <w:marTop w:val="0"/>
      <w:marBottom w:val="0"/>
      <w:divBdr>
        <w:top w:val="none" w:sz="0" w:space="0" w:color="auto"/>
        <w:left w:val="none" w:sz="0" w:space="0" w:color="auto"/>
        <w:bottom w:val="none" w:sz="0" w:space="0" w:color="auto"/>
        <w:right w:val="none" w:sz="0" w:space="0" w:color="auto"/>
      </w:divBdr>
    </w:div>
    <w:div w:id="1402866472">
      <w:bodyDiv w:val="1"/>
      <w:marLeft w:val="0"/>
      <w:marRight w:val="0"/>
      <w:marTop w:val="0"/>
      <w:marBottom w:val="0"/>
      <w:divBdr>
        <w:top w:val="none" w:sz="0" w:space="0" w:color="auto"/>
        <w:left w:val="none" w:sz="0" w:space="0" w:color="auto"/>
        <w:bottom w:val="none" w:sz="0" w:space="0" w:color="auto"/>
        <w:right w:val="none" w:sz="0" w:space="0" w:color="auto"/>
      </w:divBdr>
    </w:div>
    <w:div w:id="1419062994">
      <w:bodyDiv w:val="1"/>
      <w:marLeft w:val="0"/>
      <w:marRight w:val="0"/>
      <w:marTop w:val="0"/>
      <w:marBottom w:val="0"/>
      <w:divBdr>
        <w:top w:val="none" w:sz="0" w:space="0" w:color="auto"/>
        <w:left w:val="none" w:sz="0" w:space="0" w:color="auto"/>
        <w:bottom w:val="none" w:sz="0" w:space="0" w:color="auto"/>
        <w:right w:val="none" w:sz="0" w:space="0" w:color="auto"/>
      </w:divBdr>
    </w:div>
    <w:div w:id="1474759497">
      <w:bodyDiv w:val="1"/>
      <w:marLeft w:val="0"/>
      <w:marRight w:val="0"/>
      <w:marTop w:val="0"/>
      <w:marBottom w:val="0"/>
      <w:divBdr>
        <w:top w:val="none" w:sz="0" w:space="0" w:color="auto"/>
        <w:left w:val="none" w:sz="0" w:space="0" w:color="auto"/>
        <w:bottom w:val="none" w:sz="0" w:space="0" w:color="auto"/>
        <w:right w:val="none" w:sz="0" w:space="0" w:color="auto"/>
      </w:divBdr>
    </w:div>
    <w:div w:id="1605647881">
      <w:bodyDiv w:val="1"/>
      <w:marLeft w:val="0"/>
      <w:marRight w:val="0"/>
      <w:marTop w:val="0"/>
      <w:marBottom w:val="0"/>
      <w:divBdr>
        <w:top w:val="none" w:sz="0" w:space="0" w:color="auto"/>
        <w:left w:val="none" w:sz="0" w:space="0" w:color="auto"/>
        <w:bottom w:val="none" w:sz="0" w:space="0" w:color="auto"/>
        <w:right w:val="none" w:sz="0" w:space="0" w:color="auto"/>
      </w:divBdr>
    </w:div>
    <w:div w:id="1737312405">
      <w:bodyDiv w:val="1"/>
      <w:marLeft w:val="0"/>
      <w:marRight w:val="0"/>
      <w:marTop w:val="0"/>
      <w:marBottom w:val="0"/>
      <w:divBdr>
        <w:top w:val="none" w:sz="0" w:space="0" w:color="auto"/>
        <w:left w:val="none" w:sz="0" w:space="0" w:color="auto"/>
        <w:bottom w:val="none" w:sz="0" w:space="0" w:color="auto"/>
        <w:right w:val="none" w:sz="0" w:space="0" w:color="auto"/>
      </w:divBdr>
    </w:div>
    <w:div w:id="1828861857">
      <w:bodyDiv w:val="1"/>
      <w:marLeft w:val="0"/>
      <w:marRight w:val="0"/>
      <w:marTop w:val="0"/>
      <w:marBottom w:val="0"/>
      <w:divBdr>
        <w:top w:val="none" w:sz="0" w:space="0" w:color="auto"/>
        <w:left w:val="none" w:sz="0" w:space="0" w:color="auto"/>
        <w:bottom w:val="none" w:sz="0" w:space="0" w:color="auto"/>
        <w:right w:val="none" w:sz="0" w:space="0" w:color="auto"/>
      </w:divBdr>
    </w:div>
    <w:div w:id="2006786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ejn.gov.si/eJN2"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www.enarocanje.si/_ESPD/" TargetMode="External"/><Relationship Id="rId25" Type="http://schemas.openxmlformats.org/officeDocument/2006/relationships/footer" Target="footer3.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mailto:polona.primozic@vokasnaga.si" TargetMode="External"/><Relationship Id="rId20" Type="http://schemas.openxmlformats.org/officeDocument/2006/relationships/hyperlink" Target="https://ejn.gov.si/eJN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tomaz.kovacic@vokasnaga.si" TargetMode="External"/><Relationship Id="rId23" Type="http://schemas.openxmlformats.org/officeDocument/2006/relationships/hyperlink" Target="https://www.kpk-rs.si/sl/pogosta-vprasanja" TargetMode="External"/><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ragan.trivuncevic@vokasnaga.si" TargetMode="External"/><Relationship Id="rId22" Type="http://schemas.openxmlformats.org/officeDocument/2006/relationships/hyperlink" Target="http://www.jhl.si/javna-narocila-iz-podjetij" TargetMode="External"/><Relationship Id="rId27" Type="http://schemas.openxmlformats.org/officeDocument/2006/relationships/footer" Target="footer4.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D5F9B-BADA-4B08-8360-5917BE147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79</Pages>
  <Words>24474</Words>
  <Characters>139507</Characters>
  <Application>Microsoft Office Word</Application>
  <DocSecurity>0</DocSecurity>
  <Lines>1162</Lines>
  <Paragraphs>327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163654</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SJN</dc:creator>
  <cp:lastModifiedBy>Jana Nahtigal</cp:lastModifiedBy>
  <cp:revision>2</cp:revision>
  <cp:lastPrinted>2023-02-03T08:43:00Z</cp:lastPrinted>
  <dcterms:created xsi:type="dcterms:W3CDTF">2023-02-15T11:50:00Z</dcterms:created>
  <dcterms:modified xsi:type="dcterms:W3CDTF">2023-02-15T11:50:00Z</dcterms:modified>
</cp:coreProperties>
</file>