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D9D51" w14:textId="4E7F17F4" w:rsidR="00EE6B81" w:rsidRPr="00112425" w:rsidRDefault="00EE6B81" w:rsidP="00F309C0">
      <w:pPr>
        <w:keepNext/>
        <w:keepLines/>
        <w:ind w:right="1274"/>
        <w:rPr>
          <w:rFonts w:ascii="Tahoma" w:hAnsi="Tahoma" w:cs="Tahoma"/>
          <w:b/>
        </w:rPr>
      </w:pPr>
      <w:r w:rsidRPr="00112425">
        <w:rPr>
          <w:rFonts w:ascii="Tahoma" w:hAnsi="Tahoma" w:cs="Tahoma"/>
          <w:b/>
        </w:rPr>
        <w:t>Naročnik:</w:t>
      </w:r>
    </w:p>
    <w:p w14:paraId="0248F170" w14:textId="77777777" w:rsidR="00EE6B81" w:rsidRPr="00112425" w:rsidRDefault="00EE6B81" w:rsidP="00F309C0">
      <w:pPr>
        <w:keepNext/>
        <w:keepLines/>
        <w:rPr>
          <w:rFonts w:ascii="Tahoma" w:hAnsi="Tahoma" w:cs="Tahoma"/>
          <w:b/>
        </w:rPr>
      </w:pPr>
    </w:p>
    <w:p w14:paraId="43631454" w14:textId="77777777" w:rsidR="00663151" w:rsidRPr="00112425" w:rsidRDefault="005913C9" w:rsidP="00F309C0">
      <w:pPr>
        <w:keepNext/>
        <w:keepLines/>
        <w:rPr>
          <w:rFonts w:ascii="Tahoma" w:hAnsi="Tahoma" w:cs="Tahoma"/>
          <w:b/>
        </w:rPr>
      </w:pPr>
      <w:r w:rsidRPr="00112425">
        <w:rPr>
          <w:rFonts w:ascii="Tahoma" w:hAnsi="Tahoma" w:cs="Tahoma"/>
          <w:b/>
        </w:rPr>
        <w:t>JAVNO PODJETJE VODOVOD KANALIZACIJA SNAGA d.o.o.</w:t>
      </w:r>
    </w:p>
    <w:p w14:paraId="4B0FAEA9" w14:textId="77777777" w:rsidR="00663151" w:rsidRPr="00112425" w:rsidRDefault="00663151" w:rsidP="00F309C0">
      <w:pPr>
        <w:keepNext/>
        <w:keepLines/>
        <w:rPr>
          <w:rFonts w:ascii="Tahoma" w:hAnsi="Tahoma" w:cs="Tahoma"/>
        </w:rPr>
      </w:pPr>
      <w:r w:rsidRPr="00112425">
        <w:rPr>
          <w:rFonts w:ascii="Tahoma" w:hAnsi="Tahoma" w:cs="Tahoma"/>
        </w:rPr>
        <w:t>Vodovodna cesta 90</w:t>
      </w:r>
    </w:p>
    <w:p w14:paraId="33AC7990" w14:textId="77777777" w:rsidR="00663151" w:rsidRDefault="00663151" w:rsidP="00F309C0">
      <w:pPr>
        <w:keepNext/>
        <w:keepLines/>
        <w:rPr>
          <w:rFonts w:ascii="Tahoma" w:hAnsi="Tahoma" w:cs="Tahoma"/>
        </w:rPr>
      </w:pPr>
      <w:r w:rsidRPr="00112425">
        <w:rPr>
          <w:rFonts w:ascii="Tahoma" w:hAnsi="Tahoma" w:cs="Tahoma"/>
        </w:rPr>
        <w:t>1000 Ljubljana</w:t>
      </w:r>
    </w:p>
    <w:p w14:paraId="7AC05FED" w14:textId="77777777" w:rsidR="009C1A01" w:rsidRDefault="009C1A01" w:rsidP="00F309C0">
      <w:pPr>
        <w:keepNext/>
        <w:keepLines/>
        <w:rPr>
          <w:rFonts w:ascii="Tahoma" w:hAnsi="Tahoma" w:cs="Tahoma"/>
        </w:rPr>
      </w:pPr>
    </w:p>
    <w:p w14:paraId="412D0667" w14:textId="77777777" w:rsidR="007C70A1" w:rsidRPr="00112425" w:rsidRDefault="007C70A1" w:rsidP="00F309C0">
      <w:pPr>
        <w:keepNext/>
        <w:keepLines/>
        <w:rPr>
          <w:rFonts w:ascii="Tahoma" w:hAnsi="Tahoma" w:cs="Tahoma"/>
        </w:rPr>
      </w:pPr>
    </w:p>
    <w:p w14:paraId="775B6845" w14:textId="77777777" w:rsidR="007C70A1" w:rsidRPr="00112425" w:rsidRDefault="007C70A1" w:rsidP="00F309C0">
      <w:pPr>
        <w:keepNext/>
        <w:keepLines/>
        <w:rPr>
          <w:rFonts w:ascii="Tahoma" w:hAnsi="Tahoma" w:cs="Tahoma"/>
          <w:b/>
        </w:rPr>
      </w:pPr>
      <w:r w:rsidRPr="00112425">
        <w:rPr>
          <w:rFonts w:ascii="Tahoma" w:hAnsi="Tahoma" w:cs="Tahoma"/>
          <w:b/>
        </w:rPr>
        <w:t>Po pooblastilu javno naročilo vodi:</w:t>
      </w:r>
    </w:p>
    <w:p w14:paraId="08BC0A84" w14:textId="77777777" w:rsidR="007C70A1" w:rsidRPr="00112425" w:rsidRDefault="007C70A1" w:rsidP="00F309C0">
      <w:pPr>
        <w:keepNext/>
        <w:keepLines/>
        <w:rPr>
          <w:rFonts w:ascii="Tahoma" w:hAnsi="Tahoma" w:cs="Tahoma"/>
        </w:rPr>
      </w:pPr>
    </w:p>
    <w:p w14:paraId="30EC2FB6" w14:textId="77777777" w:rsidR="00A04160" w:rsidRPr="00112425" w:rsidRDefault="00A04160" w:rsidP="00F309C0">
      <w:pPr>
        <w:keepNext/>
        <w:keepLines/>
        <w:rPr>
          <w:rFonts w:ascii="Tahoma" w:hAnsi="Tahoma" w:cs="Tahoma"/>
          <w:b/>
          <w:bCs/>
        </w:rPr>
      </w:pPr>
      <w:r w:rsidRPr="00112425">
        <w:rPr>
          <w:rFonts w:ascii="Tahoma" w:hAnsi="Tahoma" w:cs="Tahoma"/>
          <w:b/>
          <w:bCs/>
        </w:rPr>
        <w:t xml:space="preserve">JAVNI HOLDING Ljubljana, d.o.o. </w:t>
      </w:r>
    </w:p>
    <w:p w14:paraId="6FEF3713" w14:textId="77777777" w:rsidR="007C70A1" w:rsidRPr="00112425" w:rsidRDefault="00AA024E" w:rsidP="00F309C0">
      <w:pPr>
        <w:keepNext/>
        <w:keepLines/>
        <w:rPr>
          <w:rFonts w:ascii="Tahoma" w:hAnsi="Tahoma" w:cs="Tahoma"/>
        </w:rPr>
      </w:pPr>
      <w:r w:rsidRPr="00112425">
        <w:rPr>
          <w:rFonts w:ascii="Tahoma" w:hAnsi="Tahoma" w:cs="Tahoma"/>
        </w:rPr>
        <w:t>Verovškova ulica 70</w:t>
      </w:r>
    </w:p>
    <w:p w14:paraId="4720CB90" w14:textId="77777777" w:rsidR="00A04160" w:rsidRPr="00112425" w:rsidRDefault="00A04160" w:rsidP="00F309C0">
      <w:pPr>
        <w:keepNext/>
        <w:keepLines/>
        <w:rPr>
          <w:rFonts w:ascii="Tahoma" w:hAnsi="Tahoma" w:cs="Tahoma"/>
        </w:rPr>
      </w:pPr>
      <w:r w:rsidRPr="00112425">
        <w:rPr>
          <w:rFonts w:ascii="Tahoma" w:hAnsi="Tahoma" w:cs="Tahoma"/>
        </w:rPr>
        <w:t>1000 Ljubljana</w:t>
      </w:r>
    </w:p>
    <w:p w14:paraId="502E304C" w14:textId="77777777" w:rsidR="007C70A1" w:rsidRPr="00112425" w:rsidRDefault="007C70A1" w:rsidP="00F309C0">
      <w:pPr>
        <w:keepNext/>
        <w:keepLines/>
        <w:rPr>
          <w:rFonts w:ascii="Tahoma" w:hAnsi="Tahoma" w:cs="Tahoma"/>
          <w:b/>
        </w:rPr>
      </w:pPr>
    </w:p>
    <w:p w14:paraId="16FFBD69" w14:textId="77777777" w:rsidR="007C70A1" w:rsidRPr="00112425" w:rsidRDefault="007C70A1" w:rsidP="00F309C0">
      <w:pPr>
        <w:keepNext/>
        <w:keepLines/>
        <w:jc w:val="center"/>
        <w:rPr>
          <w:rFonts w:ascii="Tahoma" w:hAnsi="Tahoma" w:cs="Tahoma"/>
        </w:rPr>
      </w:pPr>
    </w:p>
    <w:p w14:paraId="6C122AE7" w14:textId="77777777" w:rsidR="007C70A1" w:rsidRPr="00112425" w:rsidRDefault="007C70A1" w:rsidP="00F309C0">
      <w:pPr>
        <w:keepNext/>
        <w:keepLines/>
        <w:jc w:val="center"/>
        <w:rPr>
          <w:rFonts w:ascii="Tahoma" w:hAnsi="Tahoma" w:cs="Tahoma"/>
        </w:rPr>
      </w:pPr>
    </w:p>
    <w:p w14:paraId="1004BDE2" w14:textId="5931D59A" w:rsidR="004958CB" w:rsidRPr="007C65D2" w:rsidRDefault="007C70A1" w:rsidP="00F309C0">
      <w:pPr>
        <w:keepNext/>
        <w:keepLines/>
        <w:rPr>
          <w:rFonts w:ascii="Tahoma" w:hAnsi="Tahoma" w:cs="Tahoma"/>
          <w:b/>
        </w:rPr>
      </w:pPr>
      <w:r w:rsidRPr="007C65D2">
        <w:rPr>
          <w:rFonts w:ascii="Tahoma" w:hAnsi="Tahoma" w:cs="Tahoma"/>
        </w:rPr>
        <w:t xml:space="preserve">Številka: </w:t>
      </w:r>
      <w:r w:rsidR="00873A5C">
        <w:rPr>
          <w:rFonts w:ascii="Tahoma" w:hAnsi="Tahoma" w:cs="Tahoma"/>
          <w:b/>
        </w:rPr>
        <w:t>VKS-83/23</w:t>
      </w:r>
    </w:p>
    <w:p w14:paraId="20F53230" w14:textId="0F5A22CA" w:rsidR="00B80F75" w:rsidRPr="00112425" w:rsidRDefault="00B80F75" w:rsidP="00F309C0">
      <w:pPr>
        <w:keepNext/>
        <w:keepLines/>
        <w:rPr>
          <w:rFonts w:ascii="Tahoma" w:hAnsi="Tahoma" w:cs="Tahoma"/>
          <w:b/>
        </w:rPr>
      </w:pPr>
      <w:r w:rsidRPr="008338C8">
        <w:rPr>
          <w:rFonts w:ascii="Tahoma" w:hAnsi="Tahoma" w:cs="Tahoma"/>
        </w:rPr>
        <w:t>Zadeva:</w:t>
      </w:r>
      <w:r w:rsidRPr="008338C8">
        <w:rPr>
          <w:rFonts w:ascii="Tahoma" w:hAnsi="Tahoma" w:cs="Tahoma"/>
          <w:b/>
        </w:rPr>
        <w:t xml:space="preserve"> </w:t>
      </w:r>
      <w:r w:rsidR="00F309C0" w:rsidRPr="00F309C0">
        <w:rPr>
          <w:rFonts w:ascii="Tahoma" w:hAnsi="Tahoma" w:cs="Tahoma"/>
        </w:rPr>
        <w:t>JHL-216-129/2022</w:t>
      </w:r>
    </w:p>
    <w:p w14:paraId="79931FEB" w14:textId="77777777" w:rsidR="007C70A1" w:rsidRPr="00112425" w:rsidRDefault="007C70A1" w:rsidP="00F309C0">
      <w:pPr>
        <w:keepNext/>
        <w:keepLines/>
        <w:rPr>
          <w:rFonts w:ascii="Tahoma" w:hAnsi="Tahoma" w:cs="Tahoma"/>
        </w:rPr>
      </w:pPr>
    </w:p>
    <w:p w14:paraId="1C3C7B53" w14:textId="77777777" w:rsidR="004958CB" w:rsidRPr="00112425" w:rsidRDefault="004958CB" w:rsidP="00F309C0">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493F5412" w14:textId="77777777">
        <w:trPr>
          <w:trHeight w:val="851"/>
        </w:trPr>
        <w:tc>
          <w:tcPr>
            <w:tcW w:w="7094" w:type="dxa"/>
            <w:shd w:val="pct12" w:color="auto" w:fill="FFFFFF"/>
            <w:vAlign w:val="center"/>
          </w:tcPr>
          <w:p w14:paraId="5753E9DB" w14:textId="77777777" w:rsidR="00592F86" w:rsidRPr="00592F86" w:rsidRDefault="00592F86" w:rsidP="00F309C0">
            <w:pPr>
              <w:keepNext/>
              <w:keepLines/>
              <w:jc w:val="center"/>
              <w:rPr>
                <w:rFonts w:ascii="Tahoma" w:hAnsi="Tahoma" w:cs="Tahoma"/>
                <w:b/>
                <w:sz w:val="28"/>
                <w:szCs w:val="28"/>
              </w:rPr>
            </w:pPr>
            <w:r w:rsidRPr="00592F86">
              <w:rPr>
                <w:rFonts w:ascii="Tahoma" w:hAnsi="Tahoma" w:cs="Tahoma"/>
                <w:b/>
                <w:sz w:val="28"/>
                <w:szCs w:val="28"/>
              </w:rPr>
              <w:t xml:space="preserve">DOKUMENTACIJA V ZVEZI Z ODDAJO JAVNEGA NAROČILA NA </w:t>
            </w:r>
            <w:r>
              <w:rPr>
                <w:rFonts w:ascii="Tahoma" w:hAnsi="Tahoma" w:cs="Tahoma"/>
                <w:b/>
                <w:sz w:val="28"/>
                <w:szCs w:val="28"/>
              </w:rPr>
              <w:t xml:space="preserve">INFRASTRUKTURNEM </w:t>
            </w:r>
            <w:r w:rsidRPr="00592F86">
              <w:rPr>
                <w:rFonts w:ascii="Tahoma" w:hAnsi="Tahoma" w:cs="Tahoma"/>
                <w:b/>
                <w:sz w:val="28"/>
                <w:szCs w:val="28"/>
              </w:rPr>
              <w:t xml:space="preserve">PODROČJU Z UPORABO POSTOPKA </w:t>
            </w:r>
            <w:r>
              <w:rPr>
                <w:rFonts w:ascii="Tahoma" w:hAnsi="Tahoma" w:cs="Tahoma"/>
                <w:b/>
                <w:sz w:val="28"/>
                <w:szCs w:val="28"/>
              </w:rPr>
              <w:t>NAROČILA MALE VREDNOSTI</w:t>
            </w:r>
          </w:p>
        </w:tc>
      </w:tr>
    </w:tbl>
    <w:p w14:paraId="1D890464" w14:textId="77777777" w:rsidR="007C70A1" w:rsidRPr="00112425" w:rsidRDefault="007C70A1" w:rsidP="00F309C0">
      <w:pPr>
        <w:keepNext/>
        <w:keepLines/>
        <w:ind w:right="-284"/>
        <w:jc w:val="center"/>
        <w:rPr>
          <w:rFonts w:ascii="Tahoma" w:hAnsi="Tahoma" w:cs="Tahoma"/>
          <w:b/>
        </w:rPr>
      </w:pPr>
    </w:p>
    <w:p w14:paraId="2C7A3F9B" w14:textId="77777777" w:rsidR="007C70A1" w:rsidRPr="00112425" w:rsidRDefault="007C70A1" w:rsidP="00F309C0">
      <w:pPr>
        <w:keepNext/>
        <w:keepLines/>
        <w:ind w:right="-284"/>
        <w:jc w:val="center"/>
        <w:rPr>
          <w:rFonts w:ascii="Tahoma" w:hAnsi="Tahoma" w:cs="Tahoma"/>
          <w:b/>
        </w:rPr>
      </w:pPr>
    </w:p>
    <w:p w14:paraId="68E6D787" w14:textId="77777777" w:rsidR="004958CB" w:rsidRPr="00112425" w:rsidRDefault="004958CB" w:rsidP="00F309C0">
      <w:pPr>
        <w:keepNext/>
        <w:keepLines/>
        <w:ind w:right="424"/>
        <w:rPr>
          <w:rFonts w:ascii="Tahoma" w:hAnsi="Tahoma" w:cs="Tahoma"/>
        </w:rPr>
      </w:pPr>
    </w:p>
    <w:p w14:paraId="7AE7350C" w14:textId="274CD7FD" w:rsidR="004958CB" w:rsidRPr="00112425" w:rsidRDefault="00873A5C" w:rsidP="00F309C0">
      <w:pPr>
        <w:keepNext/>
        <w:keepLines/>
        <w:ind w:right="424"/>
        <w:jc w:val="center"/>
        <w:rPr>
          <w:rFonts w:ascii="Tahoma" w:hAnsi="Tahoma" w:cs="Tahoma"/>
          <w:b/>
        </w:rPr>
      </w:pPr>
      <w:r>
        <w:rPr>
          <w:rFonts w:ascii="Tahoma" w:hAnsi="Tahoma" w:cs="Tahoma"/>
          <w:b/>
          <w:color w:val="000000"/>
          <w:sz w:val="28"/>
          <w:szCs w:val="28"/>
        </w:rPr>
        <w:t>Prestavitev javne sanitarne in meteorne kanalizacije ter obnova vodovoda v Horjulski cesti</w:t>
      </w:r>
    </w:p>
    <w:p w14:paraId="12EB19DA" w14:textId="77777777" w:rsidR="004958CB" w:rsidRPr="00112425" w:rsidRDefault="004958CB" w:rsidP="00F309C0">
      <w:pPr>
        <w:keepNext/>
        <w:keepLines/>
        <w:ind w:right="424"/>
        <w:jc w:val="center"/>
        <w:rPr>
          <w:rFonts w:ascii="Tahoma" w:hAnsi="Tahoma" w:cs="Tahoma"/>
          <w:b/>
        </w:rPr>
      </w:pPr>
    </w:p>
    <w:p w14:paraId="604B89D9" w14:textId="77777777" w:rsidR="007C70A1" w:rsidRPr="00112425" w:rsidRDefault="007C70A1" w:rsidP="00F309C0">
      <w:pPr>
        <w:keepNext/>
        <w:keepLines/>
        <w:ind w:right="424"/>
        <w:jc w:val="center"/>
        <w:rPr>
          <w:rFonts w:ascii="Tahoma" w:hAnsi="Tahoma" w:cs="Tahoma"/>
        </w:rPr>
      </w:pPr>
    </w:p>
    <w:p w14:paraId="4CF438E0" w14:textId="77777777" w:rsidR="00F46CA6" w:rsidRPr="00112425" w:rsidRDefault="00F46CA6" w:rsidP="00F309C0">
      <w:pPr>
        <w:keepNext/>
        <w:keepLines/>
        <w:ind w:right="424"/>
        <w:jc w:val="center"/>
        <w:rPr>
          <w:rFonts w:ascii="Tahoma" w:hAnsi="Tahoma" w:cs="Tahoma"/>
          <w:noProof/>
        </w:rPr>
      </w:pPr>
    </w:p>
    <w:p w14:paraId="5036CA8E" w14:textId="77777777" w:rsidR="00650419" w:rsidRPr="00112425" w:rsidRDefault="00650419" w:rsidP="00F309C0">
      <w:pPr>
        <w:keepNext/>
        <w:keepLines/>
        <w:ind w:right="424"/>
        <w:jc w:val="center"/>
        <w:rPr>
          <w:rFonts w:ascii="Tahoma" w:hAnsi="Tahoma" w:cs="Tahoma"/>
          <w:noProof/>
        </w:rPr>
      </w:pPr>
    </w:p>
    <w:p w14:paraId="610599FA" w14:textId="77777777" w:rsidR="00F46CA6" w:rsidRPr="00112425" w:rsidRDefault="00F46CA6" w:rsidP="00F309C0">
      <w:pPr>
        <w:keepNext/>
        <w:keepLines/>
        <w:ind w:right="424"/>
        <w:jc w:val="center"/>
        <w:rPr>
          <w:rFonts w:ascii="Tahoma" w:hAnsi="Tahoma" w:cs="Tahoma"/>
          <w:noProof/>
        </w:rPr>
      </w:pPr>
    </w:p>
    <w:p w14:paraId="2EF0F758" w14:textId="474CAE0B" w:rsidR="00413199" w:rsidRPr="00112425" w:rsidRDefault="000D748B" w:rsidP="00F309C0">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873A5C">
        <w:rPr>
          <w:rFonts w:ascii="Tahoma" w:hAnsi="Tahoma" w:cs="Tahoma"/>
          <w:noProof/>
        </w:rPr>
        <w:t>maj</w:t>
      </w:r>
      <w:r w:rsidR="006A78F9" w:rsidRPr="00427518">
        <w:rPr>
          <w:rFonts w:ascii="Tahoma" w:hAnsi="Tahoma" w:cs="Tahoma"/>
          <w:noProof/>
        </w:rPr>
        <w:t xml:space="preserve"> 2023</w:t>
      </w:r>
    </w:p>
    <w:p w14:paraId="6D4DB78B" w14:textId="77777777" w:rsidR="007C70A1" w:rsidRPr="00112425" w:rsidRDefault="007C70A1" w:rsidP="00F309C0">
      <w:pPr>
        <w:pStyle w:val="Naslov1"/>
        <w:keepLines/>
        <w:jc w:val="center"/>
        <w:rPr>
          <w:rFonts w:ascii="Tahoma" w:hAnsi="Tahoma" w:cs="Tahoma"/>
          <w:sz w:val="28"/>
          <w:szCs w:val="28"/>
        </w:rPr>
      </w:pPr>
      <w:bookmarkStart w:id="0" w:name="_Toc178483388"/>
      <w:r w:rsidRPr="00112425">
        <w:rPr>
          <w:rFonts w:ascii="Tahoma" w:hAnsi="Tahoma" w:cs="Tahoma"/>
          <w:sz w:val="28"/>
          <w:szCs w:val="28"/>
        </w:rPr>
        <w:lastRenderedPageBreak/>
        <w:t xml:space="preserve">POVABILO K ODDAJI </w:t>
      </w:r>
      <w:bookmarkEnd w:id="0"/>
      <w:r w:rsidR="00037AB0" w:rsidRPr="00112425">
        <w:rPr>
          <w:rFonts w:ascii="Tahoma" w:hAnsi="Tahoma" w:cs="Tahoma"/>
          <w:sz w:val="28"/>
          <w:szCs w:val="28"/>
        </w:rPr>
        <w:t>PONUDBE</w:t>
      </w:r>
    </w:p>
    <w:p w14:paraId="598741C3" w14:textId="77777777" w:rsidR="007C70A1" w:rsidRPr="00112425" w:rsidRDefault="007C70A1" w:rsidP="00F309C0">
      <w:pPr>
        <w:keepNext/>
        <w:keepLines/>
        <w:tabs>
          <w:tab w:val="left" w:pos="2895"/>
        </w:tabs>
        <w:rPr>
          <w:rFonts w:ascii="Tahoma" w:hAnsi="Tahoma" w:cs="Tahoma"/>
        </w:rPr>
      </w:pPr>
      <w:r w:rsidRPr="00112425">
        <w:rPr>
          <w:rFonts w:ascii="Tahoma" w:hAnsi="Tahoma" w:cs="Tahoma"/>
        </w:rPr>
        <w:tab/>
      </w:r>
    </w:p>
    <w:p w14:paraId="34F2AFD4" w14:textId="77777777" w:rsidR="007C70A1" w:rsidRPr="00112425" w:rsidRDefault="007C70A1" w:rsidP="00F309C0">
      <w:pPr>
        <w:keepNext/>
        <w:keepLines/>
        <w:rPr>
          <w:rFonts w:ascii="Tahoma" w:hAnsi="Tahoma" w:cs="Tahoma"/>
        </w:rPr>
      </w:pPr>
    </w:p>
    <w:p w14:paraId="5D50379F" w14:textId="77777777" w:rsidR="007C70A1" w:rsidRPr="00112425" w:rsidRDefault="007C70A1" w:rsidP="00F309C0">
      <w:pPr>
        <w:keepNext/>
        <w:keepLines/>
        <w:rPr>
          <w:rFonts w:ascii="Tahoma" w:hAnsi="Tahoma" w:cs="Tahoma"/>
        </w:rPr>
      </w:pPr>
    </w:p>
    <w:p w14:paraId="6972C645" w14:textId="77777777" w:rsidR="002231F6" w:rsidRPr="00C8579C" w:rsidRDefault="002231F6" w:rsidP="00F309C0">
      <w:pPr>
        <w:keepNext/>
        <w:keepLines/>
        <w:jc w:val="both"/>
        <w:rPr>
          <w:rFonts w:ascii="Tahoma" w:hAnsi="Tahoma" w:cs="Tahoma"/>
        </w:rPr>
      </w:pPr>
      <w:r w:rsidRPr="00C8579C">
        <w:rPr>
          <w:rFonts w:ascii="Tahoma" w:hAnsi="Tahoma" w:cs="Tahoma"/>
        </w:rPr>
        <w:t>JAVNI HOLDING Ljubljana, d.o.o., Verovškova ulica 70, 1000 L</w:t>
      </w:r>
      <w:r w:rsidR="009C1A01">
        <w:rPr>
          <w:rFonts w:ascii="Tahoma" w:hAnsi="Tahoma" w:cs="Tahoma"/>
        </w:rPr>
        <w:t>jubljana, na podlagi pooblastil</w:t>
      </w:r>
      <w:r w:rsidRPr="00C8579C">
        <w:rPr>
          <w:rFonts w:ascii="Tahoma" w:hAnsi="Tahoma" w:cs="Tahoma"/>
        </w:rPr>
        <w:t xml:space="preserve"> naročnik</w:t>
      </w:r>
      <w:r w:rsidR="009C1A01">
        <w:rPr>
          <w:rFonts w:ascii="Tahoma" w:hAnsi="Tahoma" w:cs="Tahoma"/>
        </w:rPr>
        <w:t>ov</w:t>
      </w:r>
      <w:r w:rsidRPr="00C8579C">
        <w:rPr>
          <w:rFonts w:ascii="Tahoma" w:hAnsi="Tahoma" w:cs="Tahoma"/>
          <w:bCs/>
        </w:rPr>
        <w:t xml:space="preserve"> </w:t>
      </w:r>
    </w:p>
    <w:p w14:paraId="732D3A67" w14:textId="77777777" w:rsidR="007C70A1" w:rsidRPr="00112425" w:rsidRDefault="007C70A1" w:rsidP="00F309C0">
      <w:pPr>
        <w:keepNext/>
        <w:keepLines/>
        <w:rPr>
          <w:rFonts w:ascii="Tahoma" w:hAnsi="Tahoma" w:cs="Tahoma"/>
        </w:rPr>
      </w:pPr>
    </w:p>
    <w:p w14:paraId="29266C7E" w14:textId="77777777" w:rsidR="007C70A1" w:rsidRPr="00112425" w:rsidRDefault="007C70A1" w:rsidP="00F309C0">
      <w:pPr>
        <w:keepNext/>
        <w:keepLines/>
        <w:rPr>
          <w:rFonts w:ascii="Tahoma" w:hAnsi="Tahoma" w:cs="Tahoma"/>
          <w:b/>
        </w:rPr>
      </w:pPr>
      <w:r w:rsidRPr="00112425">
        <w:rPr>
          <w:rFonts w:ascii="Tahoma" w:hAnsi="Tahoma" w:cs="Tahoma"/>
          <w:b/>
        </w:rPr>
        <w:t xml:space="preserve"> vabi </w:t>
      </w:r>
    </w:p>
    <w:p w14:paraId="421CE6FB" w14:textId="77777777" w:rsidR="007C70A1" w:rsidRPr="00112425" w:rsidRDefault="007C70A1" w:rsidP="00F309C0">
      <w:pPr>
        <w:keepNext/>
        <w:keepLines/>
        <w:jc w:val="center"/>
        <w:rPr>
          <w:rFonts w:ascii="Tahoma" w:hAnsi="Tahoma" w:cs="Tahoma"/>
        </w:rPr>
      </w:pPr>
    </w:p>
    <w:p w14:paraId="69D5F06A" w14:textId="77777777" w:rsidR="007C70A1" w:rsidRPr="00112425" w:rsidRDefault="007C70A1" w:rsidP="00F309C0">
      <w:pPr>
        <w:keepNext/>
        <w:keepLines/>
        <w:jc w:val="center"/>
        <w:rPr>
          <w:rFonts w:ascii="Tahoma" w:hAnsi="Tahoma" w:cs="Tahoma"/>
        </w:rPr>
      </w:pPr>
    </w:p>
    <w:p w14:paraId="4F750C6A" w14:textId="77777777" w:rsidR="00D9227D" w:rsidRPr="00112425" w:rsidRDefault="00D9227D" w:rsidP="00F309C0">
      <w:pPr>
        <w:keepNext/>
        <w:keepLines/>
        <w:jc w:val="center"/>
        <w:rPr>
          <w:rFonts w:ascii="Tahoma" w:hAnsi="Tahoma" w:cs="Tahoma"/>
        </w:rPr>
      </w:pPr>
    </w:p>
    <w:p w14:paraId="586A2CA7" w14:textId="77777777" w:rsidR="007C70A1" w:rsidRPr="00112425" w:rsidRDefault="007C70A1" w:rsidP="00F309C0">
      <w:pPr>
        <w:keepNext/>
        <w:keepLines/>
        <w:jc w:val="both"/>
        <w:rPr>
          <w:rFonts w:ascii="Tahoma" w:hAnsi="Tahoma" w:cs="Tahoma"/>
        </w:rPr>
      </w:pPr>
      <w:r w:rsidRPr="00112425">
        <w:rPr>
          <w:rFonts w:ascii="Tahoma" w:hAnsi="Tahoma" w:cs="Tahoma"/>
        </w:rPr>
        <w:t xml:space="preserve">vse zainteresirane ponudnike, da predložijo svojo ponudbo po zahtevah </w:t>
      </w:r>
      <w:r w:rsidR="00592F86" w:rsidRPr="00592F86">
        <w:rPr>
          <w:rFonts w:ascii="Tahoma" w:hAnsi="Tahoma" w:cs="Tahoma"/>
        </w:rPr>
        <w:t>d</w:t>
      </w:r>
      <w:r w:rsidR="00592F86">
        <w:rPr>
          <w:rFonts w:ascii="Tahoma" w:hAnsi="Tahoma" w:cs="Tahoma"/>
        </w:rPr>
        <w:t>okumentacije</w:t>
      </w:r>
      <w:r w:rsidR="00592F86" w:rsidRPr="00592F86">
        <w:rPr>
          <w:rFonts w:ascii="Tahoma" w:hAnsi="Tahoma" w:cs="Tahoma"/>
        </w:rPr>
        <w:t xml:space="preserve"> v zvezi z oddajo javnega naročila</w:t>
      </w:r>
      <w:r w:rsidR="00592F86" w:rsidRPr="00112425">
        <w:rPr>
          <w:rFonts w:ascii="Tahoma" w:hAnsi="Tahoma" w:cs="Tahoma"/>
        </w:rPr>
        <w:t xml:space="preserve"> </w:t>
      </w:r>
      <w:r w:rsidR="00905A92" w:rsidRPr="00112425">
        <w:rPr>
          <w:rFonts w:ascii="Tahoma" w:hAnsi="Tahoma" w:cs="Tahoma"/>
        </w:rPr>
        <w:t>za:</w:t>
      </w:r>
    </w:p>
    <w:p w14:paraId="7C3FDCF4" w14:textId="77777777" w:rsidR="007C70A1" w:rsidRPr="00112425" w:rsidRDefault="007C70A1" w:rsidP="00F309C0">
      <w:pPr>
        <w:keepNext/>
        <w:keepLines/>
        <w:rPr>
          <w:rFonts w:ascii="Tahoma" w:hAnsi="Tahoma" w:cs="Tahoma"/>
        </w:rPr>
      </w:pPr>
    </w:p>
    <w:p w14:paraId="390C7820" w14:textId="77777777" w:rsidR="001B10C8" w:rsidRPr="00112425" w:rsidRDefault="001B10C8" w:rsidP="00F309C0">
      <w:pPr>
        <w:keepNext/>
        <w:keepLines/>
        <w:rPr>
          <w:rFonts w:ascii="Tahoma" w:hAnsi="Tahoma" w:cs="Tahoma"/>
        </w:rPr>
      </w:pPr>
    </w:p>
    <w:p w14:paraId="2E69244A" w14:textId="77777777" w:rsidR="00D9227D" w:rsidRPr="00112425" w:rsidRDefault="00D9227D" w:rsidP="00F309C0">
      <w:pPr>
        <w:keepNext/>
        <w:keepLines/>
        <w:rPr>
          <w:rFonts w:ascii="Tahoma" w:hAnsi="Tahoma" w:cs="Tahoma"/>
        </w:rPr>
      </w:pPr>
    </w:p>
    <w:p w14:paraId="12A1FB5C" w14:textId="77777777" w:rsidR="00D9227D" w:rsidRPr="00112425" w:rsidRDefault="00D9227D" w:rsidP="00F309C0">
      <w:pPr>
        <w:keepNext/>
        <w:keepLines/>
        <w:rPr>
          <w:rFonts w:ascii="Tahoma" w:hAnsi="Tahoma" w:cs="Tahoma"/>
        </w:rPr>
      </w:pPr>
    </w:p>
    <w:p w14:paraId="6B34AF0B" w14:textId="2AB911AA" w:rsidR="009A5F76" w:rsidRPr="00112425" w:rsidRDefault="00FF0BBB" w:rsidP="00F309C0">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873A5C">
        <w:rPr>
          <w:rFonts w:ascii="Tahoma" w:hAnsi="Tahoma" w:cs="Tahoma"/>
          <w:b/>
          <w:color w:val="000000"/>
          <w:sz w:val="28"/>
          <w:szCs w:val="28"/>
        </w:rPr>
        <w:t>Prestavitev javne sanitarne in meteorne kanalizacije ter obnova vodovoda v Horjulski cesti</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14:paraId="5F2C22CB" w14:textId="77777777" w:rsidR="007C70A1" w:rsidRPr="00112425" w:rsidRDefault="007C70A1" w:rsidP="00F309C0">
      <w:pPr>
        <w:keepNext/>
        <w:keepLines/>
        <w:jc w:val="center"/>
        <w:rPr>
          <w:rFonts w:ascii="Tahoma" w:hAnsi="Tahoma" w:cs="Tahoma"/>
        </w:rPr>
      </w:pPr>
    </w:p>
    <w:p w14:paraId="3B3FB1DE" w14:textId="77777777" w:rsidR="007D7739" w:rsidRPr="00112425" w:rsidRDefault="007D7739" w:rsidP="00F309C0">
      <w:pPr>
        <w:keepNext/>
        <w:keepLines/>
        <w:jc w:val="center"/>
        <w:rPr>
          <w:rFonts w:ascii="Tahoma" w:hAnsi="Tahoma" w:cs="Tahoma"/>
        </w:rPr>
      </w:pPr>
    </w:p>
    <w:p w14:paraId="15976F9D" w14:textId="77777777" w:rsidR="009919D2" w:rsidRPr="00112425" w:rsidRDefault="009919D2" w:rsidP="00F309C0">
      <w:pPr>
        <w:keepNext/>
        <w:keepLines/>
        <w:jc w:val="both"/>
        <w:rPr>
          <w:rFonts w:ascii="Tahoma" w:eastAsia="Calibri" w:hAnsi="Tahoma" w:cs="Tahoma"/>
        </w:rPr>
      </w:pPr>
    </w:p>
    <w:p w14:paraId="6DA184F7" w14:textId="77777777" w:rsidR="00D9227D" w:rsidRPr="00112425" w:rsidRDefault="00D9227D" w:rsidP="00F309C0">
      <w:pPr>
        <w:keepNext/>
        <w:keepLines/>
        <w:rPr>
          <w:rFonts w:ascii="Tahoma" w:hAnsi="Tahoma" w:cs="Tahoma"/>
        </w:rPr>
      </w:pPr>
    </w:p>
    <w:p w14:paraId="6876FB01" w14:textId="77777777" w:rsidR="009919D2" w:rsidRPr="00112425" w:rsidRDefault="009919D2" w:rsidP="00F309C0">
      <w:pPr>
        <w:keepNext/>
        <w:keepLines/>
        <w:jc w:val="both"/>
        <w:rPr>
          <w:rFonts w:ascii="Tahoma" w:hAnsi="Tahoma" w:cs="Tahoma"/>
        </w:rPr>
      </w:pPr>
      <w:r w:rsidRPr="00112425">
        <w:rPr>
          <w:rFonts w:ascii="Tahoma" w:hAnsi="Tahoma" w:cs="Tahoma"/>
        </w:rPr>
        <w:t>Dokumentacija v zvezi z oddajo javnega naročila (v nadaljevanju tudi: razpisna dokumentacija) natančno določa predmet javnega naročila ter pogoje in merila za izbiro najugodnejšega ponudnika, s katerim bo naročnik sklenil pogodbo.</w:t>
      </w:r>
    </w:p>
    <w:p w14:paraId="37883832" w14:textId="77777777" w:rsidR="009919D2" w:rsidRPr="00112425" w:rsidRDefault="009919D2" w:rsidP="00F309C0">
      <w:pPr>
        <w:keepNext/>
        <w:keepLines/>
        <w:rPr>
          <w:rFonts w:ascii="Tahoma" w:hAnsi="Tahoma" w:cs="Tahoma"/>
          <w:color w:val="FF0000"/>
        </w:rPr>
      </w:pPr>
    </w:p>
    <w:p w14:paraId="7FE0A00A" w14:textId="77777777" w:rsidR="009919D2" w:rsidRPr="00112425" w:rsidRDefault="009919D2" w:rsidP="00F309C0">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14:paraId="6768A394" w14:textId="77777777" w:rsidR="007C70A1" w:rsidRPr="00112425" w:rsidRDefault="007C70A1" w:rsidP="00F309C0">
      <w:pPr>
        <w:keepNext/>
        <w:keepLines/>
        <w:rPr>
          <w:rFonts w:ascii="Tahoma" w:hAnsi="Tahoma" w:cs="Tahoma"/>
        </w:rPr>
      </w:pPr>
    </w:p>
    <w:p w14:paraId="34586006" w14:textId="77777777" w:rsidR="009919D2" w:rsidRPr="00112425" w:rsidRDefault="009919D2" w:rsidP="00F309C0">
      <w:pPr>
        <w:keepNext/>
        <w:keepLines/>
        <w:rPr>
          <w:rFonts w:ascii="Tahoma" w:hAnsi="Tahoma" w:cs="Tahoma"/>
        </w:rPr>
      </w:pPr>
    </w:p>
    <w:p w14:paraId="3D68984D" w14:textId="77777777" w:rsidR="009919D2" w:rsidRPr="00112425" w:rsidRDefault="009919D2" w:rsidP="00F309C0">
      <w:pPr>
        <w:keepNext/>
        <w:keepLines/>
        <w:rPr>
          <w:rFonts w:ascii="Tahoma" w:hAnsi="Tahoma" w:cs="Tahoma"/>
          <w:color w:val="FF0000"/>
        </w:rPr>
      </w:pPr>
    </w:p>
    <w:p w14:paraId="70A79ECE" w14:textId="77777777" w:rsidR="007C70A1" w:rsidRPr="00112425" w:rsidRDefault="007C70A1" w:rsidP="00F309C0">
      <w:pPr>
        <w:keepNext/>
        <w:keepLines/>
        <w:rPr>
          <w:rFonts w:ascii="Tahoma" w:hAnsi="Tahoma" w:cs="Tahoma"/>
          <w:color w:val="000000"/>
        </w:rPr>
      </w:pPr>
      <w:r w:rsidRPr="00112425">
        <w:rPr>
          <w:rFonts w:ascii="Tahoma" w:hAnsi="Tahoma" w:cs="Tahoma"/>
          <w:color w:val="000000"/>
        </w:rPr>
        <w:t>S spoštovanjem!</w:t>
      </w:r>
    </w:p>
    <w:p w14:paraId="6984470F" w14:textId="77777777" w:rsidR="00325548" w:rsidRPr="00112425" w:rsidRDefault="00325548" w:rsidP="00F309C0">
      <w:pPr>
        <w:keepNext/>
        <w:keepLines/>
        <w:autoSpaceDE w:val="0"/>
        <w:autoSpaceDN w:val="0"/>
        <w:adjustRightInd w:val="0"/>
        <w:rPr>
          <w:rFonts w:ascii="Tahoma" w:hAnsi="Tahoma" w:cs="Tahoma"/>
        </w:rPr>
      </w:pPr>
    </w:p>
    <w:p w14:paraId="12A6FEF7" w14:textId="77777777" w:rsidR="00D9227D" w:rsidRPr="00112425" w:rsidRDefault="00D9227D" w:rsidP="00F309C0">
      <w:pPr>
        <w:keepNext/>
        <w:keepLines/>
        <w:autoSpaceDE w:val="0"/>
        <w:autoSpaceDN w:val="0"/>
        <w:adjustRightInd w:val="0"/>
        <w:jc w:val="right"/>
        <w:rPr>
          <w:rFonts w:ascii="Tahoma" w:hAnsi="Tahoma" w:cs="Tahoma"/>
          <w:bCs/>
        </w:rPr>
      </w:pPr>
    </w:p>
    <w:p w14:paraId="2B900E84" w14:textId="77777777" w:rsidR="00325548" w:rsidRPr="00112425" w:rsidRDefault="00325548" w:rsidP="00F309C0">
      <w:pPr>
        <w:keepNext/>
        <w:keepLines/>
        <w:autoSpaceDE w:val="0"/>
        <w:autoSpaceDN w:val="0"/>
        <w:adjustRightInd w:val="0"/>
        <w:jc w:val="right"/>
        <w:rPr>
          <w:rFonts w:ascii="Tahoma" w:hAnsi="Tahoma" w:cs="Tahoma"/>
          <w:bCs/>
        </w:rPr>
      </w:pPr>
    </w:p>
    <w:p w14:paraId="5089AE0D" w14:textId="77777777" w:rsidR="00325548" w:rsidRPr="00112425" w:rsidRDefault="00325548" w:rsidP="00F309C0">
      <w:pPr>
        <w:keepNext/>
        <w:keepLines/>
        <w:autoSpaceDE w:val="0"/>
        <w:autoSpaceDN w:val="0"/>
        <w:adjustRightInd w:val="0"/>
        <w:jc w:val="right"/>
        <w:rPr>
          <w:rFonts w:ascii="Tahoma" w:hAnsi="Tahoma" w:cs="Tahoma"/>
          <w:bCs/>
        </w:rPr>
      </w:pPr>
    </w:p>
    <w:p w14:paraId="4CE7093B" w14:textId="77777777" w:rsidR="00325548" w:rsidRPr="00112425" w:rsidRDefault="00325548" w:rsidP="00F309C0">
      <w:pPr>
        <w:keepNext/>
        <w:keepLines/>
        <w:autoSpaceDE w:val="0"/>
        <w:autoSpaceDN w:val="0"/>
        <w:adjustRightInd w:val="0"/>
        <w:jc w:val="right"/>
        <w:rPr>
          <w:rFonts w:ascii="Tahoma" w:hAnsi="Tahoma" w:cs="Tahoma"/>
          <w:bCs/>
        </w:rPr>
      </w:pPr>
    </w:p>
    <w:p w14:paraId="5659F479" w14:textId="79F867BF" w:rsidR="00325548" w:rsidRPr="005B466A" w:rsidRDefault="001F195B" w:rsidP="00F309C0">
      <w:pPr>
        <w:keepNext/>
        <w:keepLines/>
        <w:autoSpaceDE w:val="0"/>
        <w:autoSpaceDN w:val="0"/>
        <w:adjustRightInd w:val="0"/>
        <w:ind w:left="6372"/>
        <w:rPr>
          <w:rFonts w:ascii="Tahoma" w:hAnsi="Tahoma" w:cs="Tahoma"/>
          <w:bCs/>
        </w:rPr>
      </w:pPr>
      <w:r w:rsidRPr="00112425">
        <w:rPr>
          <w:rFonts w:ascii="Tahoma" w:hAnsi="Tahoma" w:cs="Tahoma"/>
          <w:bCs/>
        </w:rPr>
        <w:t xml:space="preserve">    </w:t>
      </w:r>
      <w:r w:rsidR="00325548" w:rsidRPr="005B466A">
        <w:rPr>
          <w:rFonts w:ascii="Tahoma" w:hAnsi="Tahoma" w:cs="Tahoma"/>
          <w:bCs/>
        </w:rPr>
        <w:t>Direktor</w:t>
      </w:r>
    </w:p>
    <w:p w14:paraId="5404B034" w14:textId="23AC38EB" w:rsidR="007C70A1" w:rsidRPr="00112425" w:rsidRDefault="005B466A" w:rsidP="00F309C0">
      <w:pPr>
        <w:keepNext/>
        <w:keepLines/>
        <w:ind w:left="4956" w:firstLine="708"/>
        <w:rPr>
          <w:rFonts w:ascii="Tahoma" w:hAnsi="Tahoma" w:cs="Tahoma"/>
        </w:rPr>
      </w:pPr>
      <w:r>
        <w:rPr>
          <w:rFonts w:ascii="Tahoma" w:hAnsi="Tahoma" w:cs="Tahoma"/>
          <w:bCs/>
        </w:rPr>
        <w:t xml:space="preserve">     </w:t>
      </w:r>
      <w:proofErr w:type="spellStart"/>
      <w:r w:rsidR="00BA6432" w:rsidRPr="005B466A">
        <w:rPr>
          <w:rFonts w:ascii="Tahoma" w:hAnsi="Tahoma" w:cs="Tahoma"/>
          <w:bCs/>
        </w:rPr>
        <w:t>l.r</w:t>
      </w:r>
      <w:proofErr w:type="spellEnd"/>
      <w:r w:rsidR="00BA6432" w:rsidRPr="005B466A">
        <w:rPr>
          <w:rFonts w:ascii="Tahoma" w:hAnsi="Tahoma" w:cs="Tahoma"/>
          <w:bCs/>
        </w:rPr>
        <w:t xml:space="preserve">. </w:t>
      </w:r>
      <w:r>
        <w:rPr>
          <w:rFonts w:ascii="Tahoma" w:hAnsi="Tahoma" w:cs="Tahoma"/>
          <w:bCs/>
        </w:rPr>
        <w:t>Krištof MLAKAR</w:t>
      </w:r>
    </w:p>
    <w:p w14:paraId="52E8AA75" w14:textId="77777777" w:rsidR="007C70A1" w:rsidRPr="00112425" w:rsidRDefault="007C70A1" w:rsidP="00F309C0">
      <w:pPr>
        <w:keepNext/>
        <w:keepLines/>
        <w:rPr>
          <w:rFonts w:ascii="Tahoma" w:hAnsi="Tahoma" w:cs="Tahoma"/>
        </w:rPr>
      </w:pPr>
    </w:p>
    <w:p w14:paraId="42E0361A" w14:textId="77777777" w:rsidR="00325548" w:rsidRPr="00112425" w:rsidRDefault="00325548" w:rsidP="00F309C0">
      <w:pPr>
        <w:keepNext/>
        <w:keepLines/>
        <w:rPr>
          <w:rFonts w:ascii="Tahoma" w:hAnsi="Tahoma" w:cs="Tahoma"/>
        </w:rPr>
      </w:pPr>
    </w:p>
    <w:p w14:paraId="2E8856FE" w14:textId="77777777" w:rsidR="00325548" w:rsidRPr="00112425" w:rsidRDefault="00325548" w:rsidP="00F309C0">
      <w:pPr>
        <w:keepNext/>
        <w:keepLines/>
        <w:rPr>
          <w:rFonts w:ascii="Tahoma" w:hAnsi="Tahoma" w:cs="Tahoma"/>
        </w:rPr>
      </w:pPr>
    </w:p>
    <w:p w14:paraId="3F7E160E" w14:textId="77777777" w:rsidR="00325548" w:rsidRPr="00112425" w:rsidRDefault="00325548" w:rsidP="00F309C0">
      <w:pPr>
        <w:keepNext/>
        <w:keepLines/>
        <w:rPr>
          <w:rFonts w:ascii="Tahoma" w:hAnsi="Tahoma" w:cs="Tahoma"/>
        </w:rPr>
      </w:pPr>
    </w:p>
    <w:p w14:paraId="6320F15F" w14:textId="77777777" w:rsidR="00325548" w:rsidRPr="00112425" w:rsidRDefault="00325548" w:rsidP="00F309C0">
      <w:pPr>
        <w:keepNext/>
        <w:keepLines/>
        <w:rPr>
          <w:rFonts w:ascii="Tahoma" w:hAnsi="Tahoma" w:cs="Tahoma"/>
        </w:rPr>
      </w:pPr>
    </w:p>
    <w:p w14:paraId="01D8C4FF" w14:textId="77777777" w:rsidR="00325548" w:rsidRPr="00112425" w:rsidRDefault="00325548" w:rsidP="00F309C0">
      <w:pPr>
        <w:keepNext/>
        <w:keepLines/>
        <w:rPr>
          <w:rFonts w:ascii="Tahoma" w:hAnsi="Tahoma" w:cs="Tahoma"/>
        </w:rPr>
      </w:pPr>
    </w:p>
    <w:p w14:paraId="740A2B4C" w14:textId="77777777" w:rsidR="00542462" w:rsidRPr="00112425" w:rsidRDefault="00890FA5" w:rsidP="00F309C0">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 xml:space="preserve">SPLOŠNA DOLOČILA </w:t>
      </w:r>
    </w:p>
    <w:p w14:paraId="452BF973" w14:textId="77777777" w:rsidR="007C70A1" w:rsidRPr="00112425" w:rsidRDefault="007C70A1" w:rsidP="00F309C0">
      <w:pPr>
        <w:keepNext/>
        <w:keepLines/>
        <w:jc w:val="both"/>
        <w:rPr>
          <w:rFonts w:ascii="Tahoma" w:hAnsi="Tahoma" w:cs="Tahoma"/>
          <w:b/>
          <w:sz w:val="16"/>
          <w:szCs w:val="16"/>
        </w:rPr>
      </w:pPr>
    </w:p>
    <w:p w14:paraId="430D7E7A"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 xml:space="preserve">Predmet javnega naročila </w:t>
      </w:r>
    </w:p>
    <w:p w14:paraId="77B9F605" w14:textId="77777777" w:rsidR="007C70A1" w:rsidRPr="00112425" w:rsidRDefault="007C70A1" w:rsidP="00F309C0">
      <w:pPr>
        <w:keepNext/>
        <w:keepLines/>
        <w:jc w:val="both"/>
        <w:rPr>
          <w:rFonts w:ascii="Tahoma" w:hAnsi="Tahoma" w:cs="Tahoma"/>
          <w:b/>
        </w:rPr>
      </w:pPr>
    </w:p>
    <w:p w14:paraId="342006A4" w14:textId="1DEBBA2A" w:rsidR="00663151" w:rsidRPr="00112425" w:rsidRDefault="00663151" w:rsidP="00F309C0">
      <w:pPr>
        <w:keepNext/>
        <w:keepLines/>
        <w:jc w:val="both"/>
        <w:rPr>
          <w:rFonts w:ascii="Tahoma" w:hAnsi="Tahoma" w:cs="Tahoma"/>
        </w:rPr>
      </w:pPr>
      <w:r w:rsidRPr="00112425">
        <w:rPr>
          <w:rFonts w:ascii="Tahoma" w:hAnsi="Tahoma" w:cs="Tahoma"/>
        </w:rPr>
        <w:t xml:space="preserve">Predmet javnega naročila je </w:t>
      </w:r>
      <w:r w:rsidR="00873A5C">
        <w:rPr>
          <w:rFonts w:ascii="Tahoma" w:hAnsi="Tahoma" w:cs="Tahoma"/>
        </w:rPr>
        <w:t>prestavitev javne sanitarne in meteorne kanalizacije ter obnova vodovoda v Horjulski cesti</w:t>
      </w:r>
      <w:r w:rsidRPr="00112425">
        <w:rPr>
          <w:rFonts w:ascii="Tahoma" w:hAnsi="Tahoma" w:cs="Tahoma"/>
        </w:rPr>
        <w:t>.</w:t>
      </w:r>
    </w:p>
    <w:p w14:paraId="4BAB9FEA" w14:textId="77777777" w:rsidR="00663151" w:rsidRPr="00112425" w:rsidRDefault="00663151" w:rsidP="00F309C0">
      <w:pPr>
        <w:keepNext/>
        <w:keepLines/>
        <w:jc w:val="both"/>
        <w:rPr>
          <w:rFonts w:ascii="Tahoma" w:hAnsi="Tahoma" w:cs="Tahoma"/>
        </w:rPr>
      </w:pPr>
    </w:p>
    <w:p w14:paraId="1222A1C9" w14:textId="00AC7B25" w:rsidR="00D15DAF" w:rsidRPr="00112425" w:rsidRDefault="00D15DAF" w:rsidP="00F309C0">
      <w:pPr>
        <w:keepNext/>
        <w:keepLines/>
        <w:jc w:val="both"/>
        <w:rPr>
          <w:rFonts w:ascii="Tahoma" w:hAnsi="Tahoma" w:cs="Tahoma"/>
        </w:rPr>
      </w:pPr>
      <w:r w:rsidRPr="00112425">
        <w:rPr>
          <w:rFonts w:ascii="Tahoma" w:hAnsi="Tahoma" w:cs="Tahoma"/>
        </w:rPr>
        <w:t xml:space="preserve">Predmet javnega naročila je okoljsko manj obremenjujoča gradnja, zato so pri oddaji javnega naročila vključeni okoljski vidiki, in sicer na način, kot to določa Uredba o zelenem javnem </w:t>
      </w:r>
      <w:r w:rsidR="00983073">
        <w:rPr>
          <w:rFonts w:ascii="Tahoma" w:hAnsi="Tahoma" w:cs="Tahoma"/>
        </w:rPr>
        <w:t xml:space="preserve">naročanju (Ur. l. RS, št. 51/17, </w:t>
      </w:r>
      <w:r w:rsidRPr="00112425">
        <w:rPr>
          <w:rFonts w:ascii="Tahoma" w:hAnsi="Tahoma" w:cs="Tahoma"/>
        </w:rPr>
        <w:t>64/19</w:t>
      </w:r>
      <w:r w:rsidR="00983073">
        <w:rPr>
          <w:rFonts w:ascii="Tahoma" w:hAnsi="Tahoma" w:cs="Tahoma"/>
        </w:rPr>
        <w:t xml:space="preserve"> in 121/21</w:t>
      </w:r>
      <w:r w:rsidRPr="00112425">
        <w:rPr>
          <w:rFonts w:ascii="Tahoma" w:hAnsi="Tahoma" w:cs="Tahoma"/>
        </w:rPr>
        <w:t xml:space="preserve">). </w:t>
      </w:r>
    </w:p>
    <w:p w14:paraId="55A56453" w14:textId="77777777" w:rsidR="000F5939" w:rsidRPr="00112425" w:rsidRDefault="000F5939" w:rsidP="00F309C0">
      <w:pPr>
        <w:keepNext/>
        <w:keepLines/>
        <w:jc w:val="both"/>
        <w:rPr>
          <w:rFonts w:ascii="Tahoma" w:hAnsi="Tahoma" w:cs="Tahoma"/>
        </w:rPr>
      </w:pPr>
    </w:p>
    <w:p w14:paraId="4506A8DB" w14:textId="77777777" w:rsidR="00663151" w:rsidRPr="00112425" w:rsidRDefault="00663151" w:rsidP="00F309C0">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e dokumentacije ter v ponudben</w:t>
      </w:r>
      <w:r w:rsidR="001C619A">
        <w:rPr>
          <w:rFonts w:ascii="Tahoma" w:hAnsi="Tahoma" w:cs="Tahoma"/>
        </w:rPr>
        <w:t>em</w:t>
      </w:r>
      <w:r w:rsidR="00197D54" w:rsidRPr="00112425">
        <w:rPr>
          <w:rFonts w:ascii="Tahoma" w:hAnsi="Tahoma" w:cs="Tahoma"/>
        </w:rPr>
        <w:t xml:space="preserve"> predračun</w:t>
      </w:r>
      <w:r w:rsidR="001C619A">
        <w:rPr>
          <w:rFonts w:ascii="Tahoma" w:hAnsi="Tahoma" w:cs="Tahoma"/>
        </w:rPr>
        <w:t>u</w:t>
      </w:r>
      <w:r w:rsidR="00197D54" w:rsidRPr="00112425">
        <w:rPr>
          <w:rFonts w:ascii="Tahoma" w:hAnsi="Tahoma" w:cs="Tahoma"/>
        </w:rPr>
        <w:t xml:space="preserve"> (popis</w:t>
      </w:r>
      <w:r w:rsidR="001C619A">
        <w:rPr>
          <w:rFonts w:ascii="Tahoma" w:hAnsi="Tahoma" w:cs="Tahoma"/>
        </w:rPr>
        <w:t>u</w:t>
      </w:r>
      <w:r w:rsidRPr="00112425">
        <w:rPr>
          <w:rFonts w:ascii="Tahoma" w:hAnsi="Tahoma" w:cs="Tahoma"/>
        </w:rPr>
        <w:t xml:space="preserve"> del)</w:t>
      </w:r>
      <w:r w:rsidR="00197D54" w:rsidRPr="00112425">
        <w:rPr>
          <w:rFonts w:ascii="Tahoma" w:hAnsi="Tahoma" w:cs="Tahoma"/>
        </w:rPr>
        <w:t xml:space="preserve"> naročnika, ki </w:t>
      </w:r>
      <w:r w:rsidR="001C619A">
        <w:rPr>
          <w:rFonts w:ascii="Tahoma" w:hAnsi="Tahoma" w:cs="Tahoma"/>
        </w:rPr>
        <w:t>je</w:t>
      </w:r>
      <w:r w:rsidR="00197D54" w:rsidRPr="00112425">
        <w:rPr>
          <w:rFonts w:ascii="Tahoma" w:hAnsi="Tahoma" w:cs="Tahoma"/>
        </w:rPr>
        <w:t xml:space="preserve"> kot prilog</w:t>
      </w:r>
      <w:r w:rsidR="001C619A">
        <w:rPr>
          <w:rFonts w:ascii="Tahoma" w:hAnsi="Tahoma" w:cs="Tahoma"/>
        </w:rPr>
        <w:t>a</w:t>
      </w:r>
      <w:r w:rsidR="00197D54" w:rsidRPr="00112425">
        <w:rPr>
          <w:rFonts w:ascii="Tahoma" w:hAnsi="Tahoma" w:cs="Tahoma"/>
        </w:rPr>
        <w:t xml:space="preserve"> sestavni del razpisne dokumentacije.</w:t>
      </w:r>
      <w:r w:rsidRPr="00112425">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14:paraId="2B88B832" w14:textId="77777777" w:rsidR="009B1E96" w:rsidRPr="00112425" w:rsidRDefault="009B1E96" w:rsidP="00F309C0">
      <w:pPr>
        <w:keepNext/>
        <w:keepLines/>
        <w:jc w:val="both"/>
        <w:rPr>
          <w:rFonts w:ascii="Tahoma" w:hAnsi="Tahoma" w:cs="Tahoma"/>
          <w:b/>
        </w:rPr>
      </w:pPr>
    </w:p>
    <w:p w14:paraId="370F1973"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Podatki o naročniku</w:t>
      </w:r>
    </w:p>
    <w:p w14:paraId="59502EF6" w14:textId="77777777" w:rsidR="007C70A1" w:rsidRPr="00112425" w:rsidRDefault="007C70A1" w:rsidP="00F309C0">
      <w:pPr>
        <w:keepNext/>
        <w:keepLines/>
        <w:jc w:val="both"/>
        <w:rPr>
          <w:rFonts w:ascii="Tahoma" w:hAnsi="Tahoma" w:cs="Tahoma"/>
        </w:rPr>
      </w:pPr>
    </w:p>
    <w:p w14:paraId="40483CEC" w14:textId="77777777" w:rsidR="00983073" w:rsidRDefault="00623FC6" w:rsidP="00983073">
      <w:pPr>
        <w:keepNext/>
        <w:keepLines/>
        <w:jc w:val="both"/>
        <w:rPr>
          <w:rFonts w:ascii="Tahoma" w:hAnsi="Tahoma" w:cs="Tahoma"/>
        </w:rPr>
      </w:pPr>
      <w:r>
        <w:rPr>
          <w:rFonts w:ascii="Tahoma" w:hAnsi="Tahoma" w:cs="Tahoma"/>
        </w:rPr>
        <w:t>Naročnik</w:t>
      </w:r>
      <w:r w:rsidR="00873A5C">
        <w:rPr>
          <w:rFonts w:ascii="Tahoma" w:hAnsi="Tahoma" w:cs="Tahoma"/>
        </w:rPr>
        <w:t>a</w:t>
      </w:r>
      <w:r w:rsidRPr="00112425">
        <w:rPr>
          <w:rFonts w:ascii="Tahoma" w:hAnsi="Tahoma" w:cs="Tahoma"/>
        </w:rPr>
        <w:t xml:space="preserve"> javnega naročila </w:t>
      </w:r>
      <w:r w:rsidR="00873A5C">
        <w:rPr>
          <w:rFonts w:ascii="Tahoma" w:hAnsi="Tahoma" w:cs="Tahoma"/>
        </w:rPr>
        <w:t>sta</w:t>
      </w:r>
      <w:r w:rsidR="00983073">
        <w:rPr>
          <w:rFonts w:ascii="Tahoma" w:hAnsi="Tahoma" w:cs="Tahoma"/>
        </w:rPr>
        <w:t>:</w:t>
      </w:r>
    </w:p>
    <w:p w14:paraId="0495C65B" w14:textId="77777777" w:rsidR="00983073" w:rsidRPr="00983073" w:rsidRDefault="00623FC6" w:rsidP="00983073">
      <w:pPr>
        <w:pStyle w:val="Odstavekseznama"/>
        <w:keepNext/>
        <w:keepLines/>
        <w:numPr>
          <w:ilvl w:val="0"/>
          <w:numId w:val="46"/>
        </w:numPr>
        <w:jc w:val="both"/>
        <w:rPr>
          <w:rFonts w:ascii="Tahoma" w:hAnsi="Tahoma" w:cs="Tahoma"/>
        </w:rPr>
      </w:pPr>
      <w:r w:rsidRPr="00983073">
        <w:rPr>
          <w:rFonts w:ascii="Tahoma" w:hAnsi="Tahoma" w:cs="Tahoma"/>
          <w:szCs w:val="22"/>
        </w:rPr>
        <w:t xml:space="preserve">JAVNO PODJETJE </w:t>
      </w:r>
      <w:r w:rsidRPr="00983073">
        <w:rPr>
          <w:rFonts w:ascii="Tahoma" w:hAnsi="Tahoma" w:cs="Tahoma"/>
          <w:bCs/>
        </w:rPr>
        <w:t>VODOVOD KANALIZACIJA SNAGA d.o.o., Vodovodna cesta 90, 1000 Ljubljana</w:t>
      </w:r>
      <w:r w:rsidR="00873A5C" w:rsidRPr="00983073">
        <w:rPr>
          <w:rFonts w:ascii="Tahoma" w:hAnsi="Tahoma" w:cs="Tahoma"/>
          <w:bCs/>
        </w:rPr>
        <w:t xml:space="preserve"> (krajše: JP VOKA SNAGA d.o.o.) in </w:t>
      </w:r>
    </w:p>
    <w:p w14:paraId="7C88EC1D" w14:textId="77777777" w:rsidR="00983073" w:rsidRPr="00983073" w:rsidRDefault="00983073" w:rsidP="00983073">
      <w:pPr>
        <w:pStyle w:val="Odstavekseznama"/>
        <w:keepNext/>
        <w:keepLines/>
        <w:numPr>
          <w:ilvl w:val="0"/>
          <w:numId w:val="46"/>
        </w:numPr>
        <w:jc w:val="both"/>
        <w:rPr>
          <w:rFonts w:ascii="Tahoma" w:hAnsi="Tahoma" w:cs="Tahoma"/>
        </w:rPr>
      </w:pPr>
      <w:r>
        <w:rPr>
          <w:rFonts w:ascii="Tahoma" w:hAnsi="Tahoma" w:cs="Tahoma"/>
          <w:bCs/>
        </w:rPr>
        <w:t>Občina Dobrova-Polhov Gradec, Stara cesta 13, 1356 Dobrova</w:t>
      </w:r>
      <w:r w:rsidR="00623FC6" w:rsidRPr="00983073">
        <w:rPr>
          <w:rFonts w:ascii="Tahoma" w:hAnsi="Tahoma" w:cs="Tahoma"/>
          <w:bCs/>
        </w:rPr>
        <w:t>,</w:t>
      </w:r>
    </w:p>
    <w:p w14:paraId="74267991" w14:textId="6FC7F40C" w:rsidR="00623FC6" w:rsidRPr="00983073" w:rsidRDefault="00623FC6" w:rsidP="00983073">
      <w:pPr>
        <w:keepNext/>
        <w:keepLines/>
        <w:jc w:val="both"/>
        <w:rPr>
          <w:rFonts w:ascii="Tahoma" w:hAnsi="Tahoma" w:cs="Tahoma"/>
        </w:rPr>
      </w:pPr>
      <w:r w:rsidRPr="00983073">
        <w:rPr>
          <w:rFonts w:ascii="Tahoma" w:hAnsi="Tahoma" w:cs="Tahoma"/>
          <w:bCs/>
        </w:rPr>
        <w:t xml:space="preserve">ki </w:t>
      </w:r>
      <w:r w:rsidR="00873A5C" w:rsidRPr="00983073">
        <w:rPr>
          <w:rFonts w:ascii="Tahoma" w:hAnsi="Tahoma" w:cs="Tahoma"/>
          <w:bCs/>
        </w:rPr>
        <w:t>sta</w:t>
      </w:r>
      <w:r w:rsidRPr="00983073">
        <w:rPr>
          <w:rFonts w:ascii="Tahoma" w:hAnsi="Tahoma" w:cs="Tahoma"/>
          <w:bCs/>
        </w:rPr>
        <w:t xml:space="preserve"> </w:t>
      </w:r>
      <w:r w:rsidRPr="00983073">
        <w:rPr>
          <w:rFonts w:ascii="Tahoma" w:hAnsi="Tahoma" w:cs="Tahoma"/>
        </w:rPr>
        <w:t>na podlagi pooblastil naročnika,</w:t>
      </w:r>
      <w:r w:rsidRPr="00983073">
        <w:rPr>
          <w:rFonts w:ascii="Tahoma" w:hAnsi="Tahoma" w:cs="Tahoma"/>
          <w:bCs/>
        </w:rPr>
        <w:t xml:space="preserve"> </w:t>
      </w:r>
      <w:r w:rsidRPr="00983073">
        <w:rPr>
          <w:rFonts w:ascii="Tahoma" w:hAnsi="Tahoma" w:cs="Tahoma"/>
        </w:rPr>
        <w:t>prenesl</w:t>
      </w:r>
      <w:r w:rsidR="00873A5C" w:rsidRPr="00983073">
        <w:rPr>
          <w:rFonts w:ascii="Tahoma" w:hAnsi="Tahoma" w:cs="Tahoma"/>
        </w:rPr>
        <w:t>a</w:t>
      </w:r>
      <w:r w:rsidRPr="00983073">
        <w:rPr>
          <w:rFonts w:ascii="Tahoma" w:hAnsi="Tahoma" w:cs="Tahoma"/>
        </w:rPr>
        <w:t xml:space="preserve"> izvedbo postopk</w:t>
      </w:r>
      <w:r w:rsidR="00873A5C" w:rsidRPr="00983073">
        <w:rPr>
          <w:rFonts w:ascii="Tahoma" w:hAnsi="Tahoma" w:cs="Tahoma"/>
        </w:rPr>
        <w:t>a</w:t>
      </w:r>
      <w:r w:rsidRPr="00983073">
        <w:rPr>
          <w:rFonts w:ascii="Tahoma" w:hAnsi="Tahoma" w:cs="Tahoma"/>
        </w:rPr>
        <w:t xml:space="preserve"> oddaje predmetnega javnega naročila na JAVNI HOLDING Ljubljana, d.o.o., Verovškova ulica 70, 1000 Ljubljana. </w:t>
      </w:r>
    </w:p>
    <w:p w14:paraId="0312A697" w14:textId="77777777" w:rsidR="007C70A1" w:rsidRPr="00112425" w:rsidRDefault="007C70A1" w:rsidP="00F309C0">
      <w:pPr>
        <w:keepNext/>
        <w:keepLines/>
        <w:jc w:val="both"/>
        <w:rPr>
          <w:rFonts w:ascii="Tahoma" w:hAnsi="Tahoma" w:cs="Tahoma"/>
          <w:b/>
        </w:rPr>
      </w:pPr>
    </w:p>
    <w:p w14:paraId="7D8DAC85" w14:textId="77777777" w:rsidR="007C70A1" w:rsidRPr="00602923" w:rsidRDefault="007C70A1" w:rsidP="00F309C0">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02923">
        <w:rPr>
          <w:rFonts w:ascii="Tahoma" w:hAnsi="Tahoma" w:cs="Tahoma"/>
          <w:b/>
        </w:rPr>
        <w:t>Pravna podlaga</w:t>
      </w:r>
      <w:r w:rsidR="002339A4" w:rsidRPr="00602923">
        <w:rPr>
          <w:rFonts w:ascii="Tahoma" w:hAnsi="Tahoma" w:cs="Tahoma"/>
          <w:b/>
        </w:rPr>
        <w:t xml:space="preserve"> in opredelitev postopka</w:t>
      </w:r>
    </w:p>
    <w:p w14:paraId="3F2056F7" w14:textId="77777777" w:rsidR="007C70A1" w:rsidRPr="00602923" w:rsidRDefault="007C70A1" w:rsidP="00F309C0">
      <w:pPr>
        <w:keepNext/>
        <w:keepLines/>
        <w:jc w:val="both"/>
      </w:pPr>
    </w:p>
    <w:p w14:paraId="56B51AD2" w14:textId="77777777" w:rsidR="007C70A1" w:rsidRPr="00602923" w:rsidRDefault="007C70A1" w:rsidP="00F309C0">
      <w:pPr>
        <w:pStyle w:val="Telobesedila3"/>
        <w:keepNext/>
        <w:keepLines/>
        <w:rPr>
          <w:rFonts w:ascii="Tahoma" w:hAnsi="Tahoma" w:cs="Tahoma"/>
        </w:rPr>
      </w:pPr>
      <w:r w:rsidRPr="00602923">
        <w:rPr>
          <w:rFonts w:ascii="Tahoma" w:hAnsi="Tahoma" w:cs="Tahoma"/>
        </w:rPr>
        <w:t>Javno naročilo se izvaja skladno s določbami:</w:t>
      </w:r>
    </w:p>
    <w:p w14:paraId="7CD2C300" w14:textId="77777777" w:rsidR="00C80EDD" w:rsidRPr="00602923" w:rsidRDefault="00C80EDD" w:rsidP="00F309C0">
      <w:pPr>
        <w:keepNext/>
        <w:keepLines/>
        <w:numPr>
          <w:ilvl w:val="0"/>
          <w:numId w:val="4"/>
        </w:numPr>
        <w:jc w:val="both"/>
        <w:rPr>
          <w:rFonts w:ascii="Tahoma" w:hAnsi="Tahoma" w:cs="Tahoma"/>
        </w:rPr>
      </w:pPr>
      <w:r w:rsidRPr="00602923">
        <w:rPr>
          <w:rFonts w:ascii="Tahoma" w:hAnsi="Tahoma" w:cs="Tahoma"/>
        </w:rPr>
        <w:t>Zakona o javnem naročan</w:t>
      </w:r>
      <w:r w:rsidR="00C14D02">
        <w:rPr>
          <w:rFonts w:ascii="Tahoma" w:hAnsi="Tahoma" w:cs="Tahoma"/>
        </w:rPr>
        <w:t>ju ZJN-3 (Ur. l. RS, št. 91/15 s spremembami</w:t>
      </w:r>
      <w:r w:rsidRPr="00602923">
        <w:rPr>
          <w:rFonts w:ascii="Tahoma" w:hAnsi="Tahoma" w:cs="Tahoma"/>
        </w:rPr>
        <w:t>; v nadaljevanju: ZJN-3,</w:t>
      </w:r>
    </w:p>
    <w:p w14:paraId="3C8FD99A" w14:textId="77777777" w:rsidR="00C80EDD" w:rsidRPr="00602923" w:rsidRDefault="00C80EDD" w:rsidP="00F309C0">
      <w:pPr>
        <w:keepNext/>
        <w:keepLines/>
        <w:numPr>
          <w:ilvl w:val="0"/>
          <w:numId w:val="4"/>
        </w:numPr>
        <w:jc w:val="both"/>
        <w:rPr>
          <w:rFonts w:ascii="Tahoma" w:hAnsi="Tahoma" w:cs="Tahoma"/>
        </w:rPr>
      </w:pPr>
      <w:r w:rsidRPr="00602923">
        <w:rPr>
          <w:rFonts w:ascii="Tahoma" w:hAnsi="Tahoma" w:cs="Tahoma"/>
        </w:rPr>
        <w:t>Zakona o pravnem varstvu v postopkih javnega naročanja (Ur. l. RS, št. 43/11 in nadaljnji; v nadaljevanju: ZPVPJN),</w:t>
      </w:r>
    </w:p>
    <w:p w14:paraId="759BB37F" w14:textId="281323B7" w:rsidR="00366E6B" w:rsidRDefault="00D15DAF" w:rsidP="00F309C0">
      <w:pPr>
        <w:keepNext/>
        <w:keepLines/>
        <w:numPr>
          <w:ilvl w:val="0"/>
          <w:numId w:val="4"/>
        </w:numPr>
        <w:jc w:val="both"/>
        <w:rPr>
          <w:rFonts w:ascii="Tahoma" w:hAnsi="Tahoma" w:cs="Tahoma"/>
        </w:rPr>
      </w:pPr>
      <w:r w:rsidRPr="00602923">
        <w:rPr>
          <w:rFonts w:ascii="Tahoma" w:hAnsi="Tahoma" w:cs="Tahoma"/>
        </w:rPr>
        <w:t xml:space="preserve">Uredbe o zelenem javnem naročanju (Ur. </w:t>
      </w:r>
      <w:r w:rsidR="00CE1A8B" w:rsidRPr="00602923">
        <w:rPr>
          <w:rFonts w:ascii="Tahoma" w:hAnsi="Tahoma" w:cs="Tahoma"/>
        </w:rPr>
        <w:t>l</w:t>
      </w:r>
      <w:r w:rsidRPr="00602923">
        <w:rPr>
          <w:rFonts w:ascii="Tahoma" w:hAnsi="Tahoma" w:cs="Tahoma"/>
        </w:rPr>
        <w:t xml:space="preserve">. RS, št. </w:t>
      </w:r>
      <w:r w:rsidR="00983073">
        <w:rPr>
          <w:rFonts w:ascii="Tahoma" w:hAnsi="Tahoma" w:cs="Tahoma"/>
        </w:rPr>
        <w:t xml:space="preserve">51/17, </w:t>
      </w:r>
      <w:r w:rsidR="00983073" w:rsidRPr="00112425">
        <w:rPr>
          <w:rFonts w:ascii="Tahoma" w:hAnsi="Tahoma" w:cs="Tahoma"/>
        </w:rPr>
        <w:t>64/19</w:t>
      </w:r>
      <w:r w:rsidR="00983073">
        <w:rPr>
          <w:rFonts w:ascii="Tahoma" w:hAnsi="Tahoma" w:cs="Tahoma"/>
        </w:rPr>
        <w:t xml:space="preserve"> in 121/21</w:t>
      </w:r>
      <w:r w:rsidRPr="00602923">
        <w:rPr>
          <w:rFonts w:ascii="Tahoma" w:hAnsi="Tahoma" w:cs="Tahoma"/>
        </w:rPr>
        <w:t>),</w:t>
      </w:r>
    </w:p>
    <w:p w14:paraId="71420512" w14:textId="77777777" w:rsidR="00C80EDD" w:rsidRPr="00366E6B" w:rsidRDefault="005350AC" w:rsidP="00F309C0">
      <w:pPr>
        <w:keepNext/>
        <w:keepLines/>
        <w:numPr>
          <w:ilvl w:val="0"/>
          <w:numId w:val="4"/>
        </w:numPr>
        <w:jc w:val="both"/>
        <w:rPr>
          <w:rFonts w:ascii="Tahoma" w:hAnsi="Tahoma" w:cs="Tahoma"/>
        </w:rPr>
      </w:pPr>
      <w:r w:rsidRPr="00366E6B">
        <w:rPr>
          <w:rFonts w:ascii="Tahoma" w:hAnsi="Tahoma" w:cs="Tahoma"/>
        </w:rPr>
        <w:t xml:space="preserve">Gradbeni zakon (Ur. </w:t>
      </w:r>
      <w:r w:rsidR="00C14D02" w:rsidRPr="00366E6B">
        <w:rPr>
          <w:rFonts w:ascii="Tahoma" w:hAnsi="Tahoma" w:cs="Tahoma"/>
        </w:rPr>
        <w:t>l</w:t>
      </w:r>
      <w:r w:rsidRPr="00366E6B">
        <w:rPr>
          <w:rFonts w:ascii="Tahoma" w:hAnsi="Tahoma" w:cs="Tahoma"/>
        </w:rPr>
        <w:t xml:space="preserve">. RS, št. </w:t>
      </w:r>
      <w:r w:rsidR="00366E6B" w:rsidRPr="00366E6B">
        <w:rPr>
          <w:rFonts w:ascii="Tahoma" w:hAnsi="Tahoma" w:cs="Tahoma"/>
          <w:bCs/>
        </w:rPr>
        <w:t>199/21</w:t>
      </w:r>
      <w:r w:rsidR="008338C8">
        <w:rPr>
          <w:rFonts w:ascii="Tahoma" w:hAnsi="Tahoma" w:cs="Tahoma"/>
          <w:bCs/>
        </w:rPr>
        <w:t xml:space="preserve">, v nadaljevanju tudi: </w:t>
      </w:r>
      <w:r w:rsidR="00366E6B" w:rsidRPr="00366E6B">
        <w:rPr>
          <w:rFonts w:ascii="Tahoma" w:hAnsi="Tahoma" w:cs="Tahoma"/>
          <w:bCs/>
        </w:rPr>
        <w:t>GZ-1</w:t>
      </w:r>
      <w:r w:rsidR="00366E6B" w:rsidRPr="00366E6B">
        <w:rPr>
          <w:b/>
          <w:bCs/>
        </w:rPr>
        <w:t>)</w:t>
      </w:r>
      <w:r w:rsidR="00B04678" w:rsidRPr="00366E6B">
        <w:rPr>
          <w:rFonts w:ascii="Tahoma" w:hAnsi="Tahoma" w:cs="Tahoma"/>
        </w:rPr>
        <w:t xml:space="preserve"> </w:t>
      </w:r>
      <w:r w:rsidRPr="00366E6B">
        <w:rPr>
          <w:rFonts w:ascii="Tahoma" w:hAnsi="Tahoma" w:cs="Tahoma"/>
        </w:rPr>
        <w:t>in</w:t>
      </w:r>
    </w:p>
    <w:p w14:paraId="0CC98026" w14:textId="77777777" w:rsidR="00FD6FC9" w:rsidRPr="00602923" w:rsidRDefault="00706C97" w:rsidP="00F309C0">
      <w:pPr>
        <w:keepNext/>
        <w:keepLines/>
        <w:numPr>
          <w:ilvl w:val="0"/>
          <w:numId w:val="4"/>
        </w:numPr>
        <w:jc w:val="both"/>
        <w:rPr>
          <w:rFonts w:ascii="Tahoma" w:hAnsi="Tahoma" w:cs="Tahoma"/>
        </w:rPr>
      </w:pPr>
      <w:r w:rsidRPr="00602923">
        <w:rPr>
          <w:rFonts w:ascii="Tahoma" w:hAnsi="Tahoma" w:cs="Tahoma"/>
        </w:rPr>
        <w:t xml:space="preserve">ostalih predpisov, ki temeljijo na zgoraj navedenih zakonih ter </w:t>
      </w:r>
      <w:r w:rsidR="00FD6FC9" w:rsidRPr="00602923">
        <w:rPr>
          <w:rFonts w:ascii="Tahoma" w:hAnsi="Tahoma" w:cs="Tahoma"/>
        </w:rPr>
        <w:t>veljavno zakonodajo, ki se nanaš</w:t>
      </w:r>
      <w:r w:rsidR="00177058" w:rsidRPr="00602923">
        <w:rPr>
          <w:rFonts w:ascii="Tahoma" w:hAnsi="Tahoma" w:cs="Tahoma"/>
        </w:rPr>
        <w:t>a</w:t>
      </w:r>
      <w:r w:rsidRPr="00602923">
        <w:rPr>
          <w:rFonts w:ascii="Tahoma" w:hAnsi="Tahoma" w:cs="Tahoma"/>
        </w:rPr>
        <w:t xml:space="preserve"> na predmet</w:t>
      </w:r>
      <w:r w:rsidR="00FD6FC9" w:rsidRPr="00602923">
        <w:rPr>
          <w:rFonts w:ascii="Tahoma" w:hAnsi="Tahoma" w:cs="Tahoma"/>
        </w:rPr>
        <w:t xml:space="preserve"> javnega</w:t>
      </w:r>
      <w:r w:rsidRPr="00602923">
        <w:rPr>
          <w:rFonts w:ascii="Tahoma" w:hAnsi="Tahoma" w:cs="Tahoma"/>
        </w:rPr>
        <w:t xml:space="preserve"> naročila.</w:t>
      </w:r>
    </w:p>
    <w:p w14:paraId="2945E7FB" w14:textId="77777777" w:rsidR="00F1423B" w:rsidRPr="00602923" w:rsidRDefault="00F1423B" w:rsidP="00F309C0">
      <w:pPr>
        <w:keepNext/>
        <w:keepLines/>
        <w:jc w:val="both"/>
        <w:rPr>
          <w:rFonts w:ascii="Tahoma" w:hAnsi="Tahoma" w:cs="Tahoma"/>
        </w:rPr>
      </w:pPr>
    </w:p>
    <w:p w14:paraId="79E1482B" w14:textId="77777777" w:rsidR="00DF3EAD" w:rsidRPr="00602923" w:rsidRDefault="00DF3EAD" w:rsidP="00F309C0">
      <w:pPr>
        <w:pStyle w:val="Telobesedila"/>
        <w:keepNext/>
        <w:keepLines/>
        <w:widowControl/>
        <w:rPr>
          <w:rFonts w:ascii="Tahoma" w:hAnsi="Tahoma" w:cs="Tahoma"/>
        </w:rPr>
      </w:pPr>
      <w:r w:rsidRPr="00602923">
        <w:rPr>
          <w:rFonts w:ascii="Tahoma" w:hAnsi="Tahoma" w:cs="Tahoma"/>
          <w:b w:val="0"/>
        </w:rPr>
        <w:t>Naročnik izvaja javno naročilo po postopku</w:t>
      </w:r>
      <w:r w:rsidRPr="00602923">
        <w:rPr>
          <w:rFonts w:ascii="Tahoma" w:hAnsi="Tahoma" w:cs="Tahoma"/>
          <w:b w:val="0"/>
          <w:lang w:val="sl-SI"/>
        </w:rPr>
        <w:t xml:space="preserve"> naročila male vrednosti </w:t>
      </w:r>
      <w:r w:rsidRPr="00602923">
        <w:rPr>
          <w:rFonts w:ascii="Tahoma" w:hAnsi="Tahoma" w:cs="Tahoma"/>
          <w:b w:val="0"/>
        </w:rPr>
        <w:t xml:space="preserve">v skladu s </w:t>
      </w:r>
      <w:r w:rsidRPr="00602923">
        <w:rPr>
          <w:rFonts w:ascii="Tahoma" w:hAnsi="Tahoma" w:cs="Tahoma"/>
          <w:b w:val="0"/>
          <w:lang w:val="sl-SI"/>
        </w:rPr>
        <w:t>47.</w:t>
      </w:r>
      <w:r w:rsidRPr="00602923">
        <w:rPr>
          <w:rFonts w:ascii="Tahoma" w:hAnsi="Tahoma" w:cs="Tahoma"/>
          <w:b w:val="0"/>
        </w:rPr>
        <w:t xml:space="preserve"> členom ZJN-</w:t>
      </w:r>
      <w:r w:rsidRPr="00602923">
        <w:rPr>
          <w:rFonts w:ascii="Tahoma" w:hAnsi="Tahoma" w:cs="Tahoma"/>
          <w:b w:val="0"/>
          <w:lang w:val="sl-SI"/>
        </w:rPr>
        <w:t>3</w:t>
      </w:r>
      <w:r w:rsidRPr="00602923">
        <w:rPr>
          <w:rFonts w:ascii="Tahoma" w:hAnsi="Tahoma" w:cs="Tahoma"/>
          <w:b w:val="0"/>
        </w:rPr>
        <w:t>. Naročnik bo o vseh odločitvah v skladu s 90. členom ZJN-3 obvestil ponudnike na način, da bo odločitev</w:t>
      </w:r>
      <w:r w:rsidRPr="00602923">
        <w:rPr>
          <w:rFonts w:ascii="Tahoma" w:hAnsi="Tahoma" w:cs="Tahoma"/>
          <w:b w:val="0"/>
          <w:lang w:val="sl-SI"/>
        </w:rPr>
        <w:t xml:space="preserve"> o (ne)oddaji javnega naročila</w:t>
      </w:r>
      <w:r w:rsidRPr="00602923">
        <w:rPr>
          <w:rFonts w:ascii="Tahoma" w:hAnsi="Tahoma" w:cs="Tahoma"/>
          <w:b w:val="0"/>
        </w:rPr>
        <w:t xml:space="preserve"> objavil na portalu javnih naročil.</w:t>
      </w:r>
      <w:r w:rsidRPr="00602923">
        <w:rPr>
          <w:rFonts w:ascii="Tahoma" w:hAnsi="Tahoma" w:cs="Tahoma"/>
        </w:rPr>
        <w:t xml:space="preserve"> </w:t>
      </w:r>
    </w:p>
    <w:p w14:paraId="529A9E78" w14:textId="77777777" w:rsidR="00DF3EAD" w:rsidRPr="00602923" w:rsidRDefault="00DF3EAD" w:rsidP="00F309C0">
      <w:pPr>
        <w:keepNext/>
        <w:keepLines/>
        <w:tabs>
          <w:tab w:val="left" w:pos="1139"/>
        </w:tabs>
        <w:jc w:val="both"/>
        <w:rPr>
          <w:rFonts w:ascii="Tahoma" w:hAnsi="Tahoma" w:cs="Tahoma"/>
        </w:rPr>
      </w:pPr>
    </w:p>
    <w:p w14:paraId="10BE3D62" w14:textId="77777777" w:rsidR="00DF3EAD" w:rsidRPr="00602923" w:rsidRDefault="00DF3EAD" w:rsidP="00F309C0">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6D459FA2" w14:textId="77777777" w:rsidR="00DF3EAD" w:rsidRPr="00602923" w:rsidRDefault="00DF3EAD" w:rsidP="00F309C0">
      <w:pPr>
        <w:keepNext/>
        <w:keepLines/>
        <w:tabs>
          <w:tab w:val="left" w:pos="1139"/>
        </w:tabs>
        <w:jc w:val="both"/>
        <w:rPr>
          <w:rFonts w:ascii="Tahoma" w:hAnsi="Tahoma" w:cs="Tahoma"/>
        </w:rPr>
      </w:pPr>
    </w:p>
    <w:p w14:paraId="2309EB2F" w14:textId="77777777" w:rsidR="00143243" w:rsidRPr="00FD68B6" w:rsidRDefault="00143243" w:rsidP="00F309C0">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ponudnika, ki bo izpolnjeval vse zahteve in pogoje iz razpisne dokumentacije, razen v delu, ki se nanaša na ponudbeno ceno oz. na zagotovljena sredstva naročnika) preko informacijskega sistema e-JN, povabil k pogajanjem in k oddaji končne ponudbe</w:t>
      </w:r>
      <w:r w:rsidRPr="00FD68B6">
        <w:rPr>
          <w:rFonts w:ascii="Tahoma" w:hAnsi="Tahoma" w:cs="Tahoma"/>
        </w:rPr>
        <w:t>. Prva ponudba bo izhodiščna ponudba za pogajanja. Namen pogajanj je nižanje ponudbene cene za izvedbo predmetnega javnega naročila</w:t>
      </w:r>
      <w:r w:rsidRPr="00C41D35">
        <w:rPr>
          <w:rFonts w:ascii="Tahoma" w:hAnsi="Tahoma" w:cs="Tahoma"/>
          <w:color w:val="000000" w:themeColor="text1"/>
        </w:rPr>
        <w:t xml:space="preserve">, zato bo predmet pogajanj le ponudbena cena, ne pa tudi drugi vidiki izvedbe naročila. Na pogajanjih ponudnik svojo ponudbeno ceno, predloženo postopku naročila male vrednosti, lahko zgolj zniža. Če se ponudnik ne bo odzval vabilu na pogajanja </w:t>
      </w:r>
      <w:r w:rsidRPr="00FD68B6">
        <w:rPr>
          <w:rFonts w:ascii="Tahoma" w:hAnsi="Tahoma" w:cs="Tahoma"/>
        </w:rPr>
        <w:t>in se ne bo udeležil pogajanj, bo naročnik štel, da je ponudbena cena, kot je razvidna iz prve ponudbe, tudi ponudnikova končna ponudbena cena.</w:t>
      </w:r>
    </w:p>
    <w:p w14:paraId="4E90421D" w14:textId="77777777" w:rsidR="00DF3EAD" w:rsidRPr="00602923" w:rsidRDefault="00DF3EAD" w:rsidP="00F309C0">
      <w:pPr>
        <w:keepNext/>
        <w:keepLines/>
        <w:tabs>
          <w:tab w:val="left" w:pos="1139"/>
        </w:tabs>
        <w:jc w:val="both"/>
        <w:rPr>
          <w:rFonts w:ascii="Tahoma" w:hAnsi="Tahoma" w:cs="Tahoma"/>
        </w:rPr>
      </w:pPr>
    </w:p>
    <w:p w14:paraId="0F453CC9" w14:textId="77777777" w:rsidR="00DF3EAD" w:rsidRPr="00112425" w:rsidRDefault="00DF3EAD" w:rsidP="00F309C0">
      <w:pPr>
        <w:keepNext/>
        <w:keepLines/>
        <w:jc w:val="both"/>
        <w:rPr>
          <w:rFonts w:ascii="Tahoma" w:hAnsi="Tahoma" w:cs="Tahoma"/>
        </w:rPr>
      </w:pPr>
      <w:r w:rsidRPr="00602923">
        <w:rPr>
          <w:rFonts w:ascii="Tahoma" w:hAnsi="Tahoma" w:cs="Tahoma"/>
        </w:rPr>
        <w:t>Predmet pogajanj bo (skupna) ponudbena cena v EUR brez DDV, ki predstavlja merilo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14:paraId="6E39B439" w14:textId="77777777" w:rsidR="002339A4" w:rsidRDefault="002339A4" w:rsidP="00F309C0">
      <w:pPr>
        <w:keepNext/>
        <w:keepLines/>
        <w:jc w:val="both"/>
        <w:rPr>
          <w:rFonts w:ascii="Tahoma" w:hAnsi="Tahoma" w:cs="Tahoma"/>
        </w:rPr>
      </w:pPr>
    </w:p>
    <w:p w14:paraId="36C3DA4E" w14:textId="77777777" w:rsidR="00623FC6" w:rsidRDefault="00623FC6" w:rsidP="00F309C0">
      <w:pPr>
        <w:keepNext/>
        <w:keepLines/>
        <w:jc w:val="both"/>
        <w:rPr>
          <w:rFonts w:ascii="Tahoma" w:hAnsi="Tahoma" w:cs="Tahoma"/>
        </w:rPr>
      </w:pPr>
    </w:p>
    <w:p w14:paraId="129AB5E2" w14:textId="77777777" w:rsidR="00623FC6" w:rsidRDefault="00623FC6" w:rsidP="00F309C0">
      <w:pPr>
        <w:keepNext/>
        <w:keepLines/>
        <w:jc w:val="both"/>
        <w:rPr>
          <w:rFonts w:ascii="Tahoma" w:hAnsi="Tahoma" w:cs="Tahoma"/>
        </w:rPr>
      </w:pPr>
    </w:p>
    <w:p w14:paraId="45B7C664"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Jezik in denarna enota</w:t>
      </w:r>
    </w:p>
    <w:p w14:paraId="3642BF73" w14:textId="77777777" w:rsidR="007C70A1" w:rsidRPr="00112425" w:rsidRDefault="007C70A1" w:rsidP="00F309C0">
      <w:pPr>
        <w:keepNext/>
        <w:keepLines/>
        <w:jc w:val="both"/>
        <w:rPr>
          <w:rFonts w:ascii="Tahoma" w:hAnsi="Tahoma" w:cs="Tahoma"/>
          <w:b/>
        </w:rPr>
      </w:pPr>
    </w:p>
    <w:p w14:paraId="39B75F71" w14:textId="77777777" w:rsidR="002339A4" w:rsidRDefault="002339A4" w:rsidP="00F309C0">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4AD54286" w14:textId="77777777" w:rsidR="00623FC6" w:rsidRDefault="00623FC6" w:rsidP="00F309C0">
      <w:pPr>
        <w:keepNext/>
        <w:keepLines/>
        <w:jc w:val="both"/>
        <w:rPr>
          <w:rFonts w:ascii="Tahoma" w:hAnsi="Tahoma" w:cs="Tahoma"/>
          <w:color w:val="000000"/>
        </w:rPr>
      </w:pPr>
    </w:p>
    <w:p w14:paraId="7265EBAA" w14:textId="77777777" w:rsidR="00E34C6F" w:rsidRPr="00112425" w:rsidRDefault="00E34C6F" w:rsidP="00F309C0">
      <w:pPr>
        <w:keepNext/>
        <w:keepLines/>
        <w:jc w:val="both"/>
        <w:rPr>
          <w:rFonts w:ascii="Tahoma" w:hAnsi="Tahoma" w:cs="Tahoma"/>
        </w:rPr>
      </w:pPr>
      <w:r w:rsidRPr="00112425">
        <w:rPr>
          <w:rFonts w:ascii="Tahoma" w:hAnsi="Tahoma" w:cs="Tahoma"/>
        </w:rPr>
        <w:t>Finančni podatki morajo biti podani v evrih, na do dve (2) decimalni mesti natančno.</w:t>
      </w:r>
    </w:p>
    <w:p w14:paraId="4B0EC28E" w14:textId="77777777" w:rsidR="00BD0B90" w:rsidRPr="00112425" w:rsidRDefault="00BD0B90" w:rsidP="00F309C0">
      <w:pPr>
        <w:keepNext/>
        <w:keepLines/>
        <w:jc w:val="both"/>
        <w:rPr>
          <w:rFonts w:ascii="Tahoma" w:hAnsi="Tahoma" w:cs="Tahoma"/>
        </w:rPr>
      </w:pPr>
    </w:p>
    <w:p w14:paraId="104AADB6"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Dodatna pojasnila ponudnikom</w:t>
      </w:r>
      <w:bookmarkEnd w:id="1"/>
      <w:bookmarkEnd w:id="2"/>
      <w:bookmarkEnd w:id="3"/>
      <w:bookmarkEnd w:id="4"/>
      <w:bookmarkEnd w:id="5"/>
    </w:p>
    <w:p w14:paraId="1BF6D6B7" w14:textId="77777777" w:rsidR="007C70A1" w:rsidRPr="00112425" w:rsidRDefault="007C70A1" w:rsidP="00F309C0">
      <w:pPr>
        <w:keepNext/>
        <w:keepLines/>
        <w:jc w:val="both"/>
        <w:rPr>
          <w:rFonts w:ascii="Tahoma" w:hAnsi="Tahoma" w:cs="Tahoma"/>
        </w:rPr>
      </w:pPr>
    </w:p>
    <w:p w14:paraId="6797FBC7" w14:textId="39C9DE49" w:rsidR="00E34C6F" w:rsidRPr="00112425" w:rsidRDefault="00E34C6F" w:rsidP="00F309C0">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najkasneje do </w:t>
      </w:r>
      <w:r w:rsidR="002339A4" w:rsidRPr="00247D65">
        <w:rPr>
          <w:rFonts w:ascii="Tahoma" w:hAnsi="Tahoma"/>
          <w:b/>
        </w:rPr>
        <w:t xml:space="preserve">najkasneje do </w:t>
      </w:r>
      <w:r w:rsidR="00983073" w:rsidRPr="00983073">
        <w:rPr>
          <w:rFonts w:ascii="Tahoma" w:hAnsi="Tahoma"/>
          <w:b/>
        </w:rPr>
        <w:t>25</w:t>
      </w:r>
      <w:r w:rsidR="002339A4" w:rsidRPr="00983073">
        <w:rPr>
          <w:rFonts w:ascii="Tahoma" w:hAnsi="Tahoma"/>
          <w:b/>
        </w:rPr>
        <w:t xml:space="preserve">. </w:t>
      </w:r>
      <w:r w:rsidR="00983073" w:rsidRPr="00983073">
        <w:rPr>
          <w:rFonts w:ascii="Tahoma" w:hAnsi="Tahoma"/>
          <w:b/>
        </w:rPr>
        <w:t>5</w:t>
      </w:r>
      <w:r w:rsidR="002339A4" w:rsidRPr="00983073">
        <w:rPr>
          <w:rFonts w:ascii="Tahoma" w:hAnsi="Tahoma"/>
          <w:b/>
        </w:rPr>
        <w:t>. 202</w:t>
      </w:r>
      <w:r w:rsidR="006A78F9" w:rsidRPr="00983073">
        <w:rPr>
          <w:rFonts w:ascii="Tahoma" w:hAnsi="Tahoma"/>
          <w:b/>
        </w:rPr>
        <w:t>3</w:t>
      </w:r>
      <w:r w:rsidR="002339A4" w:rsidRPr="00983073">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2339A4">
        <w:rPr>
          <w:rFonts w:ascii="Tahoma" w:hAnsi="Tahoma"/>
        </w:rPr>
        <w:t xml:space="preserve">do vključno </w:t>
      </w:r>
      <w:r w:rsidR="00983073" w:rsidRPr="00983073">
        <w:rPr>
          <w:rFonts w:ascii="Tahoma" w:hAnsi="Tahoma"/>
        </w:rPr>
        <w:t>29</w:t>
      </w:r>
      <w:r w:rsidR="002339A4" w:rsidRPr="00983073">
        <w:rPr>
          <w:rFonts w:ascii="Tahoma" w:hAnsi="Tahoma"/>
        </w:rPr>
        <w:t xml:space="preserve">. </w:t>
      </w:r>
      <w:r w:rsidR="00983073" w:rsidRPr="00983073">
        <w:rPr>
          <w:rFonts w:ascii="Tahoma" w:hAnsi="Tahoma"/>
        </w:rPr>
        <w:t>5</w:t>
      </w:r>
      <w:r w:rsidR="002339A4" w:rsidRPr="00983073">
        <w:rPr>
          <w:rFonts w:ascii="Tahoma" w:hAnsi="Tahoma"/>
        </w:rPr>
        <w:t>. 202</w:t>
      </w:r>
      <w:r w:rsidR="006A78F9" w:rsidRPr="00983073">
        <w:rPr>
          <w:rFonts w:ascii="Tahoma" w:hAnsi="Tahoma"/>
        </w:rPr>
        <w:t>3</w:t>
      </w:r>
      <w:r w:rsidR="002339A4" w:rsidRPr="00C8579C">
        <w:rPr>
          <w:rFonts w:ascii="Tahoma" w:hAnsi="Tahoma"/>
        </w:rPr>
        <w:t>,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14:paraId="4CA2DE34" w14:textId="77777777" w:rsidR="00623B62" w:rsidRDefault="00623B62" w:rsidP="00F309C0">
      <w:pPr>
        <w:keepNext/>
        <w:keepLines/>
        <w:jc w:val="both"/>
        <w:rPr>
          <w:rFonts w:ascii="Tahoma" w:hAnsi="Tahoma" w:cs="Tahoma"/>
          <w:color w:val="FF0000"/>
        </w:rPr>
      </w:pPr>
    </w:p>
    <w:p w14:paraId="1F3353B9"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Variantna ponudba</w:t>
      </w:r>
      <w:r w:rsidR="00585CDF">
        <w:rPr>
          <w:rFonts w:ascii="Tahoma" w:hAnsi="Tahoma" w:cs="Tahoma"/>
          <w:b/>
        </w:rPr>
        <w:t xml:space="preserve"> in ponudba z opcijo</w:t>
      </w:r>
    </w:p>
    <w:p w14:paraId="0F1FAA17" w14:textId="77777777" w:rsidR="007C70A1" w:rsidRPr="00112425" w:rsidRDefault="007C70A1" w:rsidP="00F309C0">
      <w:pPr>
        <w:pStyle w:val="BESEDILO"/>
        <w:keepNext/>
        <w:widowControl/>
        <w:tabs>
          <w:tab w:val="clear" w:pos="2155"/>
        </w:tabs>
        <w:rPr>
          <w:rFonts w:ascii="Tahoma" w:hAnsi="Tahoma" w:cs="Tahoma"/>
          <w:kern w:val="0"/>
        </w:rPr>
      </w:pPr>
    </w:p>
    <w:p w14:paraId="4CCCEB94" w14:textId="77777777" w:rsidR="00E34C6F" w:rsidRDefault="00E34C6F" w:rsidP="00F309C0">
      <w:pPr>
        <w:pStyle w:val="BESEDILO"/>
        <w:keepNext/>
        <w:widowControl/>
        <w:rPr>
          <w:rFonts w:ascii="Tahoma" w:hAnsi="Tahoma" w:cs="Tahoma"/>
        </w:rPr>
      </w:pPr>
      <w:r w:rsidRPr="00112425">
        <w:rPr>
          <w:rFonts w:ascii="Tahoma" w:hAnsi="Tahoma" w:cs="Tahoma"/>
        </w:rPr>
        <w:t>Naročnik ne dopušča predložitve variantne ponudbe</w:t>
      </w:r>
      <w:r w:rsidR="00585CDF">
        <w:rPr>
          <w:rFonts w:ascii="Tahoma" w:hAnsi="Tahoma" w:cs="Tahoma"/>
        </w:rPr>
        <w:t xml:space="preserve"> ali ponudbe z opcijo</w:t>
      </w:r>
      <w:r w:rsidRPr="00112425">
        <w:rPr>
          <w:rFonts w:ascii="Tahoma" w:hAnsi="Tahoma" w:cs="Tahoma"/>
        </w:rPr>
        <w:t>. Naročnik bo ponudbo, ki bo vsebovala variantno ponudbo</w:t>
      </w:r>
      <w:r w:rsidR="00585CDF">
        <w:rPr>
          <w:rFonts w:ascii="Tahoma" w:hAnsi="Tahoma" w:cs="Tahoma"/>
        </w:rPr>
        <w:t xml:space="preserve"> ali ponudbe z opcijo</w:t>
      </w:r>
      <w:r w:rsidRPr="00112425">
        <w:rPr>
          <w:rFonts w:ascii="Tahoma" w:hAnsi="Tahoma" w:cs="Tahoma"/>
        </w:rPr>
        <w:t>, zavrnil kot nedopustno.</w:t>
      </w:r>
    </w:p>
    <w:p w14:paraId="6C766195" w14:textId="77777777" w:rsidR="007C70A1" w:rsidRPr="00112425" w:rsidRDefault="007C70A1" w:rsidP="00F309C0">
      <w:pPr>
        <w:keepNext/>
        <w:keepLines/>
        <w:rPr>
          <w:rFonts w:ascii="Tahoma" w:hAnsi="Tahoma" w:cs="Tahoma"/>
        </w:rPr>
      </w:pPr>
    </w:p>
    <w:p w14:paraId="148A82A6" w14:textId="77777777" w:rsidR="00E34C6F" w:rsidRPr="00112425" w:rsidRDefault="00E34C6F" w:rsidP="00F309C0">
      <w:pPr>
        <w:keepNext/>
        <w:keepLines/>
        <w:numPr>
          <w:ilvl w:val="1"/>
          <w:numId w:val="2"/>
        </w:numPr>
        <w:jc w:val="both"/>
        <w:rPr>
          <w:rFonts w:ascii="Tahoma" w:hAnsi="Tahoma" w:cs="Tahoma"/>
          <w:b/>
        </w:rPr>
      </w:pPr>
      <w:r w:rsidRPr="00112425">
        <w:rPr>
          <w:rFonts w:ascii="Tahoma" w:hAnsi="Tahoma" w:cs="Tahoma"/>
          <w:b/>
        </w:rPr>
        <w:t>Pregled in ocenjevanje ponudb</w:t>
      </w:r>
    </w:p>
    <w:p w14:paraId="20C2D4FA" w14:textId="77777777" w:rsidR="00E34C6F" w:rsidRPr="00112425" w:rsidRDefault="00E34C6F" w:rsidP="00F309C0">
      <w:pPr>
        <w:keepNext/>
        <w:keepLines/>
        <w:rPr>
          <w:rFonts w:ascii="Tahoma" w:hAnsi="Tahoma" w:cs="Tahoma"/>
        </w:rPr>
      </w:pPr>
    </w:p>
    <w:p w14:paraId="6D7136E9" w14:textId="77777777" w:rsidR="00E34C6F" w:rsidRPr="00112425" w:rsidRDefault="00E34C6F" w:rsidP="00F309C0">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B547C69" w14:textId="77777777" w:rsidR="001159B2" w:rsidRPr="00112425" w:rsidRDefault="001159B2" w:rsidP="00F309C0">
      <w:pPr>
        <w:keepNext/>
        <w:keepLines/>
        <w:jc w:val="both"/>
        <w:rPr>
          <w:rFonts w:ascii="Tahoma" w:hAnsi="Tahoma" w:cs="Tahoma"/>
          <w:b/>
        </w:rPr>
      </w:pPr>
      <w:bookmarkStart w:id="6" w:name="_Toc116720524"/>
      <w:bookmarkStart w:id="7" w:name="_Toc116720588"/>
      <w:bookmarkStart w:id="8" w:name="_Toc116783499"/>
      <w:bookmarkStart w:id="9" w:name="_Toc116792933"/>
      <w:bookmarkStart w:id="10" w:name="_Toc136417505"/>
    </w:p>
    <w:p w14:paraId="6335940C"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Prav</w:t>
      </w:r>
      <w:bookmarkEnd w:id="6"/>
      <w:bookmarkEnd w:id="7"/>
      <w:bookmarkEnd w:id="8"/>
      <w:bookmarkEnd w:id="9"/>
      <w:bookmarkEnd w:id="10"/>
      <w:r w:rsidR="00712EF3" w:rsidRPr="00112425">
        <w:rPr>
          <w:rFonts w:ascii="Tahoma" w:hAnsi="Tahoma" w:cs="Tahoma"/>
          <w:b/>
        </w:rPr>
        <w:t>no varstvo</w:t>
      </w:r>
    </w:p>
    <w:p w14:paraId="197D6A47" w14:textId="77777777" w:rsidR="007C70A1" w:rsidRPr="00112425" w:rsidRDefault="007C70A1" w:rsidP="00F309C0">
      <w:pPr>
        <w:keepNext/>
        <w:keepLines/>
        <w:jc w:val="both"/>
        <w:rPr>
          <w:rFonts w:ascii="Tahoma" w:hAnsi="Tahoma" w:cs="Tahoma"/>
          <w:b/>
        </w:rPr>
      </w:pPr>
    </w:p>
    <w:p w14:paraId="7B62D811" w14:textId="77777777" w:rsidR="00DF3EAD" w:rsidRPr="00602923" w:rsidRDefault="00DF3EAD" w:rsidP="00F309C0">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 60/11-ZTP-D, 63/13, 90/14-ZDU-1 in 60/17; v nadaljevanju: ZPVPJN).</w:t>
      </w:r>
    </w:p>
    <w:p w14:paraId="1A07FFCF" w14:textId="77777777" w:rsidR="00DF3EAD" w:rsidRPr="00602923" w:rsidRDefault="00DF3EAD" w:rsidP="00F309C0">
      <w:pPr>
        <w:keepNext/>
        <w:keepLines/>
        <w:autoSpaceDE w:val="0"/>
        <w:autoSpaceDN w:val="0"/>
        <w:adjustRightInd w:val="0"/>
        <w:jc w:val="both"/>
        <w:rPr>
          <w:rFonts w:ascii="Tahoma" w:hAnsi="Tahoma" w:cs="Tahoma"/>
        </w:rPr>
      </w:pPr>
    </w:p>
    <w:p w14:paraId="3FED76F3" w14:textId="77777777" w:rsidR="00DF3EAD" w:rsidRPr="00602923" w:rsidRDefault="00DF3EAD" w:rsidP="00F309C0">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13F91E73" w14:textId="77777777" w:rsidR="00DF3EAD" w:rsidRPr="00602923" w:rsidRDefault="00DF3EAD" w:rsidP="00F309C0">
      <w:pPr>
        <w:keepNext/>
        <w:keepLines/>
        <w:autoSpaceDE w:val="0"/>
        <w:autoSpaceDN w:val="0"/>
        <w:adjustRightInd w:val="0"/>
        <w:jc w:val="both"/>
        <w:rPr>
          <w:rFonts w:ascii="Tahoma" w:hAnsi="Tahoma" w:cs="Tahoma"/>
        </w:rPr>
      </w:pPr>
    </w:p>
    <w:p w14:paraId="5711D0E8" w14:textId="77777777" w:rsidR="00DF3EAD" w:rsidRDefault="00DF3EAD" w:rsidP="00F309C0">
      <w:pPr>
        <w:keepNext/>
        <w:keepLines/>
        <w:autoSpaceDE w:val="0"/>
        <w:autoSpaceDN w:val="0"/>
        <w:adjustRightInd w:val="0"/>
        <w:jc w:val="both"/>
        <w:rPr>
          <w:rFonts w:ascii="Tahoma" w:hAnsi="Tahoma" w:cs="Tahoma"/>
        </w:rPr>
      </w:pPr>
      <w:r w:rsidRPr="00602923">
        <w:rPr>
          <w:rFonts w:ascii="Tahoma" w:hAnsi="Tahoma" w:cs="Tahoma"/>
        </w:rPr>
        <w:t xml:space="preserve">V kolikor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18837C9" w14:textId="77777777" w:rsidR="00143243" w:rsidRDefault="00143243" w:rsidP="00F309C0">
      <w:pPr>
        <w:keepNext/>
        <w:keepLines/>
        <w:autoSpaceDE w:val="0"/>
        <w:autoSpaceDN w:val="0"/>
        <w:adjustRightInd w:val="0"/>
        <w:jc w:val="both"/>
        <w:rPr>
          <w:rFonts w:ascii="Tahoma" w:hAnsi="Tahoma" w:cs="Tahoma"/>
        </w:rPr>
      </w:pPr>
    </w:p>
    <w:p w14:paraId="41D0FC40" w14:textId="77777777" w:rsidR="00DF3EAD" w:rsidRPr="008836E4" w:rsidRDefault="00DF3EAD" w:rsidP="00F309C0">
      <w:pPr>
        <w:keepNext/>
        <w:keepLines/>
        <w:autoSpaceDE w:val="0"/>
        <w:autoSpaceDN w:val="0"/>
        <w:adjustRightInd w:val="0"/>
        <w:jc w:val="both"/>
        <w:rPr>
          <w:rFonts w:ascii="Tahoma" w:hAnsi="Tahoma" w:cs="Tahoma"/>
        </w:rPr>
      </w:pPr>
      <w:r w:rsidRPr="00602923">
        <w:rPr>
          <w:rFonts w:ascii="Tahoma" w:hAnsi="Tahoma" w:cs="Tahoma"/>
        </w:rPr>
        <w:t>Zahtevek za revizijo mora biti sestavljen v skladu z določili 15. člena ZPVPJN, vloži se portala eRevizija. Vlagatelj mora zahtevku za revizijo priložiti potrdilo o plačilu takse. Zahtevek za revizijo se vloži v roku iz 25. člena ZPVPJN.</w:t>
      </w:r>
    </w:p>
    <w:p w14:paraId="096A021D" w14:textId="77777777" w:rsidR="00DF3EAD" w:rsidRDefault="00DF3EAD" w:rsidP="00F309C0">
      <w:pPr>
        <w:keepNext/>
        <w:keepLines/>
        <w:autoSpaceDE w:val="0"/>
        <w:autoSpaceDN w:val="0"/>
        <w:adjustRightInd w:val="0"/>
        <w:jc w:val="both"/>
        <w:rPr>
          <w:rFonts w:ascii="Tahoma" w:hAnsi="Tahoma" w:cs="Tahoma"/>
        </w:rPr>
      </w:pPr>
    </w:p>
    <w:p w14:paraId="42DFC45D" w14:textId="77777777" w:rsidR="007C70A1" w:rsidRPr="00112425" w:rsidRDefault="007C70A1" w:rsidP="00F309C0">
      <w:pPr>
        <w:keepNext/>
        <w:keepLines/>
        <w:numPr>
          <w:ilvl w:val="1"/>
          <w:numId w:val="2"/>
        </w:numPr>
        <w:jc w:val="both"/>
        <w:rPr>
          <w:rFonts w:ascii="Tahoma" w:hAnsi="Tahoma" w:cs="Tahoma"/>
          <w:b/>
        </w:rPr>
      </w:pPr>
      <w:bookmarkStart w:id="11" w:name="_Toc163615935"/>
      <w:r w:rsidRPr="00112425">
        <w:rPr>
          <w:rFonts w:ascii="Tahoma" w:hAnsi="Tahoma" w:cs="Tahoma"/>
          <w:b/>
        </w:rPr>
        <w:t>Zaupnost po</w:t>
      </w:r>
      <w:bookmarkEnd w:id="11"/>
      <w:r w:rsidR="00502E8E" w:rsidRPr="00112425">
        <w:rPr>
          <w:rFonts w:ascii="Tahoma" w:hAnsi="Tahoma" w:cs="Tahoma"/>
          <w:b/>
        </w:rPr>
        <w:t>datkov</w:t>
      </w:r>
    </w:p>
    <w:p w14:paraId="1D7CF59C" w14:textId="77777777" w:rsidR="007C70A1" w:rsidRPr="00112425" w:rsidRDefault="007C70A1" w:rsidP="00F309C0">
      <w:pPr>
        <w:pStyle w:val="tekst1"/>
        <w:keepNext/>
        <w:keepLines/>
        <w:spacing w:before="0" w:line="240" w:lineRule="auto"/>
        <w:rPr>
          <w:rFonts w:ascii="Tahoma" w:hAnsi="Tahoma" w:cs="Tahoma"/>
          <w:sz w:val="20"/>
        </w:rPr>
      </w:pPr>
    </w:p>
    <w:p w14:paraId="5DE722A2" w14:textId="77777777" w:rsidR="00404799" w:rsidRPr="00112425" w:rsidRDefault="00404799" w:rsidP="00F309C0">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07288D34" w14:textId="77777777" w:rsidR="00404799" w:rsidRPr="00112425" w:rsidRDefault="00404799" w:rsidP="00F309C0">
      <w:pPr>
        <w:keepNext/>
        <w:keepLines/>
        <w:jc w:val="both"/>
        <w:rPr>
          <w:rFonts w:ascii="Tahoma" w:hAnsi="Tahoma" w:cs="Tahoma"/>
        </w:rPr>
      </w:pPr>
    </w:p>
    <w:p w14:paraId="39BDAA08" w14:textId="77777777" w:rsidR="002C5A51" w:rsidRDefault="00404799" w:rsidP="00F309C0">
      <w:pPr>
        <w:keepNext/>
        <w:keepLines/>
        <w:jc w:val="both"/>
        <w:rPr>
          <w:rFonts w:ascii="Tahoma" w:hAnsi="Tahoma" w:cs="Tahoma"/>
        </w:rPr>
      </w:pPr>
      <w:r w:rsidRPr="00112425">
        <w:rPr>
          <w:rFonts w:ascii="Tahoma" w:hAnsi="Tahoma" w:cs="Tahoma"/>
        </w:rPr>
        <w:lastRenderedPageBreak/>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p>
    <w:p w14:paraId="3C30B9D7" w14:textId="77777777" w:rsidR="000C4341" w:rsidRPr="008C53AF" w:rsidRDefault="00404799" w:rsidP="00F309C0">
      <w:pPr>
        <w:keepNext/>
        <w:keepLines/>
        <w:jc w:val="both"/>
        <w:rPr>
          <w:rFonts w:ascii="Tahoma" w:hAnsi="Tahoma" w:cs="Tahoma"/>
        </w:rPr>
      </w:pPr>
      <w:r w:rsidRPr="00112425">
        <w:rPr>
          <w:rFonts w:ascii="Tahoma" w:hAnsi="Tahoma" w:cs="Tahoma"/>
        </w:rPr>
        <w:t>Naročnik bo v celoti odgovoren za varovanje zaupnosti tako dobljenih podatkov.</w:t>
      </w:r>
      <w:r w:rsidR="002C5A51">
        <w:rPr>
          <w:rFonts w:ascii="Tahoma" w:hAnsi="Tahoma" w:cs="Tahoma"/>
        </w:rPr>
        <w:t xml:space="preserve"> </w:t>
      </w:r>
      <w:r w:rsidR="000C4341" w:rsidRPr="008C53AF">
        <w:rPr>
          <w:rFonts w:ascii="Tahoma" w:hAnsi="Tahoma" w:cs="Tahoma"/>
        </w:rPr>
        <w:t>Naročnik bo omogočil vpogled v skl</w:t>
      </w:r>
      <w:r w:rsidR="000C4341">
        <w:rPr>
          <w:rFonts w:ascii="Tahoma" w:hAnsi="Tahoma" w:cs="Tahoma"/>
        </w:rPr>
        <w:t>adu s 35. člena ZJN-3. Ponudnik</w:t>
      </w:r>
      <w:r w:rsidR="000C4341"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000C4341" w:rsidRPr="006863AC">
        <w:rPr>
          <w:rFonts w:ascii="Tahoma" w:hAnsi="Tahoma" w:cs="Tahoma"/>
        </w:rPr>
        <w:t>sjn@jhl.si</w:t>
      </w:r>
      <w:r w:rsidR="000C4341" w:rsidRPr="008C53AF">
        <w:rPr>
          <w:rFonts w:ascii="Tahoma" w:hAnsi="Tahoma" w:cs="Tahoma"/>
        </w:rPr>
        <w:t xml:space="preserve"> ali na elektronski naslov kontaktne osebe, ki je navedena v Obvestilu o naročilu (Oddelek I: Javni naročnik), ki je objavljeno na Portalu javnih naročil.  </w:t>
      </w:r>
    </w:p>
    <w:p w14:paraId="34564B24" w14:textId="77777777" w:rsidR="009A5F76" w:rsidRPr="00112425" w:rsidRDefault="009A5F76" w:rsidP="00F309C0">
      <w:pPr>
        <w:pStyle w:val="tekst1"/>
        <w:keepNext/>
        <w:keepLines/>
        <w:spacing w:before="0" w:line="240" w:lineRule="auto"/>
        <w:rPr>
          <w:rFonts w:ascii="Tahoma" w:hAnsi="Tahoma" w:cs="Tahoma"/>
          <w:sz w:val="20"/>
        </w:rPr>
      </w:pPr>
    </w:p>
    <w:p w14:paraId="6D8D7C57"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14:paraId="67E814C2" w14:textId="77777777" w:rsidR="007C70A1" w:rsidRPr="00112425" w:rsidRDefault="007C70A1" w:rsidP="00F309C0">
      <w:pPr>
        <w:keepNext/>
        <w:keepLines/>
        <w:jc w:val="both"/>
        <w:rPr>
          <w:rFonts w:ascii="Tahoma" w:hAnsi="Tahoma" w:cs="Tahoma"/>
        </w:rPr>
      </w:pPr>
    </w:p>
    <w:p w14:paraId="4D7139C2" w14:textId="77777777" w:rsidR="007C70A1" w:rsidRPr="00112425" w:rsidRDefault="00787A19" w:rsidP="00F309C0">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86655C" w:rsidRPr="00112425">
        <w:rPr>
          <w:rFonts w:ascii="Tahoma" w:hAnsi="Tahoma" w:cs="Tahoma"/>
        </w:rPr>
        <w:t>pogodbo</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Obligacijskega zakonika.</w:t>
      </w:r>
    </w:p>
    <w:p w14:paraId="0BC194CE" w14:textId="77777777" w:rsidR="005D1D6C" w:rsidRDefault="005D1D6C" w:rsidP="00F309C0">
      <w:pPr>
        <w:keepNext/>
        <w:keepLines/>
        <w:jc w:val="both"/>
        <w:rPr>
          <w:rFonts w:ascii="Tahoma" w:hAnsi="Tahoma" w:cs="Tahoma"/>
        </w:rPr>
      </w:pPr>
    </w:p>
    <w:p w14:paraId="1C7667B3" w14:textId="77777777" w:rsidR="00143243" w:rsidRPr="00021A15" w:rsidRDefault="00143243" w:rsidP="00F309C0">
      <w:pPr>
        <w:keepNext/>
        <w:keepLines/>
        <w:numPr>
          <w:ilvl w:val="0"/>
          <w:numId w:val="2"/>
        </w:numPr>
        <w:jc w:val="both"/>
        <w:rPr>
          <w:rFonts w:ascii="Tahoma" w:hAnsi="Tahoma" w:cs="Tahoma"/>
          <w:b/>
          <w:sz w:val="24"/>
        </w:rPr>
      </w:pPr>
      <w:r w:rsidRPr="00021A15">
        <w:rPr>
          <w:rFonts w:ascii="Tahoma" w:hAnsi="Tahoma" w:cs="Tahoma"/>
          <w:b/>
          <w:sz w:val="24"/>
        </w:rPr>
        <w:t>PONUDBENI POGOJI IN OSTALE ZAHTEVE</w:t>
      </w:r>
    </w:p>
    <w:p w14:paraId="0574EEBC" w14:textId="77777777" w:rsidR="00143243" w:rsidRPr="00112425" w:rsidRDefault="00143243" w:rsidP="00F309C0">
      <w:pPr>
        <w:keepNext/>
        <w:keepLines/>
        <w:jc w:val="both"/>
        <w:rPr>
          <w:rFonts w:ascii="Tahoma" w:hAnsi="Tahoma" w:cs="Tahoma"/>
        </w:rPr>
      </w:pPr>
    </w:p>
    <w:p w14:paraId="71F75851" w14:textId="77777777" w:rsidR="005D1D6C" w:rsidRPr="00112425" w:rsidRDefault="00837427" w:rsidP="00F309C0">
      <w:pPr>
        <w:keepNext/>
        <w:keepLines/>
        <w:numPr>
          <w:ilvl w:val="1"/>
          <w:numId w:val="2"/>
        </w:numPr>
        <w:jc w:val="both"/>
        <w:rPr>
          <w:rFonts w:ascii="Tahoma" w:hAnsi="Tahoma" w:cs="Tahoma"/>
          <w:b/>
        </w:rPr>
      </w:pPr>
      <w:r w:rsidRPr="00112425">
        <w:rPr>
          <w:rFonts w:ascii="Tahoma" w:hAnsi="Tahoma" w:cs="Tahoma"/>
          <w:b/>
        </w:rPr>
        <w:t>Celovitost ponudbe</w:t>
      </w:r>
    </w:p>
    <w:p w14:paraId="39041A35" w14:textId="77777777" w:rsidR="00837427" w:rsidRPr="00112425" w:rsidRDefault="00837427" w:rsidP="00F309C0">
      <w:pPr>
        <w:keepNext/>
        <w:keepLines/>
        <w:jc w:val="both"/>
        <w:rPr>
          <w:rFonts w:ascii="Tahoma" w:hAnsi="Tahoma" w:cs="Tahoma"/>
        </w:rPr>
      </w:pPr>
    </w:p>
    <w:p w14:paraId="6D6E239D" w14:textId="0AEC7981" w:rsidR="005154C7" w:rsidRPr="00112425" w:rsidRDefault="005154C7" w:rsidP="00F309C0">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112425">
        <w:rPr>
          <w:rFonts w:ascii="Tahoma" w:hAnsi="Tahoma" w:cs="Tahoma"/>
          <w:bCs/>
        </w:rPr>
        <w:t xml:space="preserve">št. </w:t>
      </w:r>
      <w:r w:rsidR="00873A5C">
        <w:rPr>
          <w:rFonts w:ascii="Tahoma" w:hAnsi="Tahoma" w:cs="Tahoma"/>
          <w:bCs/>
        </w:rPr>
        <w:t>VKS-83/23</w:t>
      </w:r>
      <w:r w:rsidRPr="00112425">
        <w:rPr>
          <w:rFonts w:ascii="Tahoma" w:hAnsi="Tahoma" w:cs="Tahoma"/>
        </w:rPr>
        <w:t>, bo naročnik tako ponudbo izključil iz sodelovanja v postopku oddaje javnega naročila.</w:t>
      </w:r>
    </w:p>
    <w:p w14:paraId="35593F5D" w14:textId="77777777" w:rsidR="00A149A7" w:rsidRDefault="00A149A7" w:rsidP="00F309C0">
      <w:pPr>
        <w:keepNext/>
        <w:keepLines/>
        <w:jc w:val="both"/>
        <w:rPr>
          <w:rFonts w:ascii="Tahoma" w:hAnsi="Tahoma" w:cs="Tahoma"/>
        </w:rPr>
      </w:pPr>
    </w:p>
    <w:p w14:paraId="3BE09A0B" w14:textId="77777777" w:rsidR="000C4341" w:rsidRDefault="000C4341" w:rsidP="00F309C0">
      <w:pPr>
        <w:keepNext/>
        <w:keepLines/>
        <w:numPr>
          <w:ilvl w:val="1"/>
          <w:numId w:val="2"/>
        </w:numPr>
        <w:jc w:val="both"/>
        <w:rPr>
          <w:rFonts w:ascii="Tahoma" w:hAnsi="Tahoma" w:cs="Tahoma"/>
          <w:b/>
        </w:rPr>
      </w:pPr>
      <w:r>
        <w:rPr>
          <w:rFonts w:ascii="Tahoma" w:hAnsi="Tahoma" w:cs="Tahoma"/>
          <w:b/>
        </w:rPr>
        <w:t>Samostojna ponudba</w:t>
      </w:r>
    </w:p>
    <w:p w14:paraId="328267DF" w14:textId="77777777" w:rsidR="000C4341" w:rsidRPr="00B0702A" w:rsidRDefault="000C4341" w:rsidP="00F309C0">
      <w:pPr>
        <w:keepNext/>
        <w:keepLines/>
        <w:jc w:val="both"/>
        <w:rPr>
          <w:rFonts w:ascii="Tahoma" w:hAnsi="Tahoma" w:cs="Tahoma"/>
        </w:rPr>
      </w:pPr>
    </w:p>
    <w:p w14:paraId="4FD7A19D" w14:textId="77777777" w:rsidR="000C4341" w:rsidRPr="00B0702A" w:rsidRDefault="000C4341" w:rsidP="00F309C0">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1E5FE871" w14:textId="77777777" w:rsidR="000C4341" w:rsidRPr="00112425" w:rsidRDefault="000C4341" w:rsidP="00F309C0">
      <w:pPr>
        <w:keepNext/>
        <w:keepLines/>
        <w:jc w:val="both"/>
        <w:rPr>
          <w:rFonts w:ascii="Tahoma" w:hAnsi="Tahoma" w:cs="Tahoma"/>
        </w:rPr>
      </w:pPr>
    </w:p>
    <w:p w14:paraId="6064F9CF" w14:textId="77777777" w:rsidR="00581FA8" w:rsidRPr="00112425" w:rsidRDefault="00581FA8" w:rsidP="00F309C0">
      <w:pPr>
        <w:keepNext/>
        <w:keepLines/>
        <w:numPr>
          <w:ilvl w:val="1"/>
          <w:numId w:val="2"/>
        </w:numPr>
        <w:jc w:val="both"/>
        <w:rPr>
          <w:rFonts w:ascii="Tahoma" w:hAnsi="Tahoma" w:cs="Tahoma"/>
          <w:b/>
        </w:rPr>
      </w:pPr>
      <w:r w:rsidRPr="00112425">
        <w:rPr>
          <w:rFonts w:ascii="Tahoma" w:hAnsi="Tahoma" w:cs="Tahoma"/>
          <w:b/>
        </w:rPr>
        <w:t>Skupna ponudba</w:t>
      </w:r>
    </w:p>
    <w:p w14:paraId="1CD07456" w14:textId="77777777" w:rsidR="005154C7" w:rsidRPr="00112425" w:rsidRDefault="005154C7" w:rsidP="00F309C0">
      <w:pPr>
        <w:pStyle w:val="tekst1"/>
        <w:keepNext/>
        <w:keepLines/>
        <w:tabs>
          <w:tab w:val="left" w:pos="180"/>
        </w:tabs>
        <w:suppressAutoHyphens/>
        <w:spacing w:before="0" w:line="240" w:lineRule="auto"/>
        <w:ind w:left="720"/>
        <w:rPr>
          <w:rFonts w:ascii="Tahoma" w:hAnsi="Tahoma" w:cs="Tahoma"/>
          <w:sz w:val="20"/>
        </w:rPr>
      </w:pPr>
    </w:p>
    <w:p w14:paraId="040BBD92" w14:textId="77777777" w:rsidR="00C5165E" w:rsidRPr="00112425" w:rsidRDefault="00C5165E" w:rsidP="00F309C0">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14:paraId="5174319A"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navedba, kateri izmed partnerjev iz skupine ponudnikov je pooblaščen za komuniciranje z naročnikom do </w:t>
      </w:r>
      <w:r w:rsidR="008A14C8" w:rsidRPr="00112425">
        <w:rPr>
          <w:rFonts w:ascii="Tahoma" w:hAnsi="Tahoma" w:cs="Tahoma"/>
        </w:rPr>
        <w:t>sklenitve pogodbe</w:t>
      </w:r>
      <w:r w:rsidRPr="00112425">
        <w:rPr>
          <w:rFonts w:ascii="Tahoma" w:hAnsi="Tahoma" w:cs="Tahoma"/>
        </w:rPr>
        <w:t>,</w:t>
      </w:r>
    </w:p>
    <w:p w14:paraId="719FB72F"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navedba vodilnega partnerja in pooblastilo vodilnemu partnerju,</w:t>
      </w:r>
    </w:p>
    <w:p w14:paraId="174388E7"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deležev del vsakega izmed partnerjev,</w:t>
      </w:r>
    </w:p>
    <w:p w14:paraId="14E7BF17"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Pr="00112425">
        <w:rPr>
          <w:rFonts w:ascii="Tahoma" w:hAnsi="Tahoma" w:cs="Tahoma"/>
        </w:rPr>
        <w:t xml:space="preserve"> (opredelitev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14:paraId="199A9F8A"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5BE71DDD"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14:paraId="4C7191FC"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katerim bo naročnik komuniciral,</w:t>
      </w:r>
    </w:p>
    <w:p w14:paraId="3BFA3D33"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0A0AA067"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54B83ED9"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nosilca finančnih zavarovanj za zavarovanje dobre izvedbe posla,</w:t>
      </w:r>
    </w:p>
    <w:p w14:paraId="3B4FE3D9"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nosilca finančnih zavarovanj za zavarovanje odprave napak v garancijskem roku,</w:t>
      </w:r>
    </w:p>
    <w:p w14:paraId="02E4CD95" w14:textId="77777777" w:rsidR="00C5165E" w:rsidRPr="00112425" w:rsidRDefault="00C5165E" w:rsidP="003164BD">
      <w:pPr>
        <w:keepNext/>
        <w:keepLines/>
        <w:numPr>
          <w:ilvl w:val="0"/>
          <w:numId w:val="23"/>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1EAF8720" w14:textId="77777777" w:rsidR="00C5165E" w:rsidRPr="00112425" w:rsidRDefault="00C5165E" w:rsidP="00F309C0">
      <w:pPr>
        <w:keepNext/>
        <w:keepLines/>
        <w:jc w:val="both"/>
        <w:rPr>
          <w:rFonts w:ascii="Tahoma" w:hAnsi="Tahoma" w:cs="Tahoma"/>
          <w:u w:val="single"/>
        </w:rPr>
      </w:pPr>
    </w:p>
    <w:p w14:paraId="4EDFA0BB" w14:textId="20E813E5" w:rsidR="00C5165E" w:rsidRPr="00112425" w:rsidRDefault="00C5165E" w:rsidP="00F309C0">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w:t>
      </w:r>
      <w:r w:rsidR="008A14C8" w:rsidRPr="00112425">
        <w:rPr>
          <w:rFonts w:ascii="Tahoma" w:hAnsi="Tahoma" w:cs="Tahoma"/>
          <w:sz w:val="20"/>
        </w:rPr>
        <w:t xml:space="preserve"> vsi partnerji v skupni ponudbi, če v pravnem aktu ni določeno</w:t>
      </w:r>
      <w:r w:rsidR="00BC1E04">
        <w:rPr>
          <w:rFonts w:ascii="Tahoma" w:hAnsi="Tahoma" w:cs="Tahoma"/>
          <w:sz w:val="20"/>
        </w:rPr>
        <w:t xml:space="preserve"> (dogovorjeno med partnerji) </w:t>
      </w:r>
      <w:r w:rsidR="00BC1E04" w:rsidRPr="00112425">
        <w:rPr>
          <w:rFonts w:ascii="Tahoma" w:hAnsi="Tahoma" w:cs="Tahoma"/>
          <w:sz w:val="20"/>
        </w:rPr>
        <w:t>drugače</w:t>
      </w:r>
      <w:r w:rsidR="008A14C8" w:rsidRPr="00112425">
        <w:rPr>
          <w:rFonts w:ascii="Tahoma" w:hAnsi="Tahoma" w:cs="Tahoma"/>
          <w:sz w:val="20"/>
        </w:rPr>
        <w:t>.</w:t>
      </w:r>
      <w:r w:rsidRPr="00112425">
        <w:rPr>
          <w:rFonts w:ascii="Tahoma" w:hAnsi="Tahoma" w:cs="Tahoma"/>
          <w:sz w:val="20"/>
        </w:rPr>
        <w:t xml:space="preserve"> Vsak član skupine izvajalcev v okviru skupne ponudbe odgovarja naročniku neomejeno solidarno.</w:t>
      </w:r>
    </w:p>
    <w:p w14:paraId="72369090" w14:textId="77777777" w:rsidR="000C4341" w:rsidRDefault="000C4341" w:rsidP="00F309C0">
      <w:pPr>
        <w:keepNext/>
        <w:keepLines/>
        <w:jc w:val="both"/>
        <w:rPr>
          <w:rFonts w:ascii="Tahoma" w:hAnsi="Tahoma" w:cs="Tahoma"/>
          <w:kern w:val="16"/>
        </w:rPr>
      </w:pPr>
      <w:r w:rsidRPr="00C8579C">
        <w:rPr>
          <w:rFonts w:ascii="Tahoma" w:hAnsi="Tahoma" w:cs="Tahoma"/>
        </w:rPr>
        <w:lastRenderedPageBreak/>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00912AFC"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00912AFC"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3254D7EE" w14:textId="77777777" w:rsidR="000C4341" w:rsidRDefault="000C4341" w:rsidP="003164BD">
      <w:pPr>
        <w:keepNext/>
        <w:keepLines/>
        <w:numPr>
          <w:ilvl w:val="0"/>
          <w:numId w:val="23"/>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7BEC836C" w14:textId="77777777" w:rsidR="000C4341" w:rsidRPr="001B4647" w:rsidRDefault="00995C6A" w:rsidP="003164BD">
      <w:pPr>
        <w:keepNext/>
        <w:keepLines/>
        <w:numPr>
          <w:ilvl w:val="0"/>
          <w:numId w:val="23"/>
        </w:numPr>
        <w:ind w:left="714" w:hanging="357"/>
        <w:jc w:val="both"/>
        <w:rPr>
          <w:rFonts w:ascii="Tahoma" w:hAnsi="Tahoma" w:cs="Tahoma"/>
        </w:rPr>
      </w:pPr>
      <w:r>
        <w:rPr>
          <w:rFonts w:ascii="Tahoma" w:hAnsi="Tahoma" w:cs="Tahoma"/>
          <w:kern w:val="16"/>
        </w:rPr>
        <w:t>izpolnjen, podpisan in žigosan</w:t>
      </w:r>
      <w:r w:rsidR="000C4341" w:rsidRPr="001B4647">
        <w:rPr>
          <w:rFonts w:ascii="Tahoma" w:hAnsi="Tahoma" w:cs="Tahoma"/>
        </w:rPr>
        <w:t xml:space="preserve"> </w:t>
      </w:r>
      <w:r>
        <w:rPr>
          <w:rFonts w:ascii="Tahoma" w:hAnsi="Tahoma" w:cs="Tahoma"/>
        </w:rPr>
        <w:t xml:space="preserve">Obrazec 1 k </w:t>
      </w:r>
      <w:r w:rsidR="000C4341" w:rsidRPr="001B4647">
        <w:rPr>
          <w:rFonts w:ascii="Tahoma" w:hAnsi="Tahoma" w:cs="Tahoma"/>
        </w:rPr>
        <w:t>Prilog</w:t>
      </w:r>
      <w:r>
        <w:rPr>
          <w:rFonts w:ascii="Tahoma" w:hAnsi="Tahoma" w:cs="Tahoma"/>
        </w:rPr>
        <w:t>i 1</w:t>
      </w:r>
      <w:r w:rsidR="000C4341" w:rsidRPr="001B4647">
        <w:rPr>
          <w:rFonts w:ascii="Tahoma" w:hAnsi="Tahoma" w:cs="Tahoma"/>
        </w:rPr>
        <w:t xml:space="preserve"> PRAVNI AKT O SKUPNI IZVEDBI NAROČILA;</w:t>
      </w:r>
    </w:p>
    <w:p w14:paraId="3B7ACEC1" w14:textId="77777777" w:rsidR="000C4341" w:rsidRDefault="000C4341" w:rsidP="003164BD">
      <w:pPr>
        <w:keepNext/>
        <w:keepLines/>
        <w:numPr>
          <w:ilvl w:val="0"/>
          <w:numId w:val="23"/>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w:t>
      </w:r>
      <w:r w:rsidR="00995C6A" w:rsidRPr="00995C6A">
        <w:rPr>
          <w:rFonts w:ascii="Tahoma" w:hAnsi="Tahoma" w:cs="Tahoma"/>
        </w:rPr>
        <w:t>IZJAVA O IZPOLNJEVANJU SPOSOBNOSTI PONUDNIKA/PARTNERJA,</w:t>
      </w:r>
    </w:p>
    <w:p w14:paraId="715A9A27" w14:textId="77777777" w:rsidR="00995C6A" w:rsidRPr="00995C6A" w:rsidRDefault="00995C6A" w:rsidP="003164BD">
      <w:pPr>
        <w:keepNext/>
        <w:keepLines/>
        <w:numPr>
          <w:ilvl w:val="0"/>
          <w:numId w:val="23"/>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3BD8B46B" w14:textId="77777777" w:rsidR="000C4341" w:rsidRDefault="000C4341" w:rsidP="003164BD">
      <w:pPr>
        <w:keepNext/>
        <w:keepLines/>
        <w:numPr>
          <w:ilvl w:val="0"/>
          <w:numId w:val="23"/>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sidR="00995C6A">
        <w:rPr>
          <w:rFonts w:ascii="Tahoma" w:hAnsi="Tahoma" w:cs="Tahoma"/>
        </w:rPr>
        <w:t>4</w:t>
      </w:r>
      <w:r w:rsidRPr="001B4647">
        <w:rPr>
          <w:rFonts w:ascii="Tahoma" w:hAnsi="Tahoma" w:cs="Tahoma"/>
        </w:rPr>
        <w:t xml:space="preserve"> IZJAVA O UDELEŽBI FIZIČNIH IN PRAVNIH OSEB V LASTNIŠTVU GOSPODARSKEGA SUBJEKTA;</w:t>
      </w:r>
    </w:p>
    <w:p w14:paraId="038E363B" w14:textId="77777777" w:rsidR="00B612E5" w:rsidRPr="001B4647" w:rsidRDefault="00B612E5" w:rsidP="003164BD">
      <w:pPr>
        <w:keepNext/>
        <w:keepLines/>
        <w:numPr>
          <w:ilvl w:val="0"/>
          <w:numId w:val="23"/>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w:t>
      </w:r>
      <w:r>
        <w:rPr>
          <w:rFonts w:ascii="Tahoma" w:hAnsi="Tahoma" w:cs="Tahoma"/>
        </w:rPr>
        <w:t xml:space="preserve"> 3/5 IZJAVA </w:t>
      </w:r>
      <w:r w:rsidRPr="0060670F">
        <w:rPr>
          <w:rFonts w:ascii="Tahoma" w:hAnsi="Tahoma" w:cs="Tahoma"/>
          <w:iCs/>
        </w:rPr>
        <w:t>FIZIČNE OSEBE OZIROMA ODGOVORNE OSEBE POSLOVNEGA SUBJEKTA O NEPOVEZANOSTI S FUNKCIONARJEM ALI NJEGOVIM DRUŽINSKIM ČLANOM</w:t>
      </w:r>
      <w:r>
        <w:rPr>
          <w:rFonts w:ascii="Tahoma" w:hAnsi="Tahoma" w:cs="Tahoma"/>
          <w:iCs/>
        </w:rPr>
        <w:t>;</w:t>
      </w:r>
    </w:p>
    <w:p w14:paraId="01C3223F" w14:textId="77777777" w:rsidR="000C4341" w:rsidRPr="001B4647" w:rsidRDefault="000C4341" w:rsidP="003164BD">
      <w:pPr>
        <w:keepNext/>
        <w:keepLines/>
        <w:numPr>
          <w:ilvl w:val="0"/>
          <w:numId w:val="23"/>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36056FD4" w14:textId="77777777" w:rsidR="00B70D9F" w:rsidRDefault="00B70D9F" w:rsidP="00F309C0">
      <w:pPr>
        <w:keepNext/>
        <w:keepLines/>
        <w:jc w:val="both"/>
        <w:rPr>
          <w:rFonts w:ascii="Tahoma" w:hAnsi="Tahoma" w:cs="Tahoma"/>
        </w:rPr>
      </w:pPr>
    </w:p>
    <w:p w14:paraId="099FE08D" w14:textId="77777777" w:rsidR="00B70D9F" w:rsidRDefault="00B70D9F" w:rsidP="00F309C0">
      <w:pPr>
        <w:keepNext/>
        <w:keepLines/>
        <w:jc w:val="both"/>
        <w:rPr>
          <w:rFonts w:ascii="Tahoma" w:hAnsi="Tahoma" w:cs="Tahoma"/>
        </w:rPr>
      </w:pPr>
      <w:r>
        <w:rPr>
          <w:rFonts w:ascii="Tahoma" w:hAnsi="Tahoma" w:cs="Tahoma"/>
        </w:rPr>
        <w:t>Priloga 3/1 se izpolni za vsakega od sodelujočih subjektov v ponudbi ločeno.</w:t>
      </w:r>
    </w:p>
    <w:p w14:paraId="5576451B" w14:textId="77777777" w:rsidR="00B70D9F" w:rsidRPr="00112425" w:rsidRDefault="00B70D9F" w:rsidP="00F309C0">
      <w:pPr>
        <w:keepNext/>
        <w:keepLines/>
        <w:jc w:val="both"/>
        <w:rPr>
          <w:rFonts w:ascii="Tahoma" w:hAnsi="Tahoma" w:cs="Tahoma"/>
        </w:rPr>
      </w:pPr>
    </w:p>
    <w:p w14:paraId="35460C61" w14:textId="77777777" w:rsidR="00F1423B" w:rsidRPr="00112425" w:rsidRDefault="00F1423B" w:rsidP="00F309C0">
      <w:pPr>
        <w:keepNext/>
        <w:keepLines/>
        <w:numPr>
          <w:ilvl w:val="1"/>
          <w:numId w:val="2"/>
        </w:numPr>
        <w:jc w:val="both"/>
        <w:rPr>
          <w:rFonts w:ascii="Tahoma" w:hAnsi="Tahoma" w:cs="Tahoma"/>
          <w:b/>
        </w:rPr>
      </w:pPr>
      <w:r w:rsidRPr="00112425">
        <w:rPr>
          <w:rFonts w:ascii="Tahoma" w:hAnsi="Tahoma" w:cs="Tahoma"/>
          <w:b/>
        </w:rPr>
        <w:t>Ponudba s podizvajalci</w:t>
      </w:r>
    </w:p>
    <w:p w14:paraId="5B55AA78" w14:textId="77777777" w:rsidR="005154C7" w:rsidRPr="00112425" w:rsidRDefault="005154C7" w:rsidP="00F309C0">
      <w:pPr>
        <w:keepNext/>
        <w:keepLines/>
        <w:jc w:val="both"/>
        <w:rPr>
          <w:rFonts w:ascii="Tahoma" w:hAnsi="Tahoma" w:cs="Tahoma"/>
        </w:rPr>
      </w:pPr>
    </w:p>
    <w:p w14:paraId="0079B782" w14:textId="77777777" w:rsidR="00143243" w:rsidRPr="00143243" w:rsidRDefault="00143243" w:rsidP="00F309C0">
      <w:pPr>
        <w:keepNext/>
        <w:keepLines/>
        <w:spacing w:after="120"/>
        <w:jc w:val="both"/>
        <w:rPr>
          <w:rFonts w:ascii="Tahoma" w:hAnsi="Tahoma" w:cs="Tahoma"/>
        </w:rPr>
      </w:pPr>
      <w:r w:rsidRPr="00143243">
        <w:rPr>
          <w:rFonts w:ascii="Tahoma" w:hAnsi="Tahoma" w:cs="Tahoma"/>
        </w:rPr>
        <w:t>Ponudnik lahko del javnega naročila odda v podizvajanje. V kolikor namerava ponudnik izvajati predmet javnega naročil s podizvajalci, mora v ponudbi:</w:t>
      </w:r>
    </w:p>
    <w:p w14:paraId="588197A5" w14:textId="77777777" w:rsidR="00BD2B67" w:rsidRPr="00112425" w:rsidRDefault="00BD2B67" w:rsidP="003164BD">
      <w:pPr>
        <w:keepNext/>
        <w:keepLines/>
        <w:numPr>
          <w:ilvl w:val="0"/>
          <w:numId w:val="23"/>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7EA36F3A" w14:textId="77777777" w:rsidR="00BD2B67" w:rsidRPr="00112425" w:rsidRDefault="00BD2B67" w:rsidP="003164BD">
      <w:pPr>
        <w:keepNext/>
        <w:keepLines/>
        <w:numPr>
          <w:ilvl w:val="0"/>
          <w:numId w:val="23"/>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5EEF0B04" w14:textId="77777777" w:rsidR="00BD2B67" w:rsidRPr="00112425" w:rsidRDefault="00BD2B67" w:rsidP="003164BD">
      <w:pPr>
        <w:keepNext/>
        <w:keepLines/>
        <w:numPr>
          <w:ilvl w:val="0"/>
          <w:numId w:val="23"/>
        </w:numPr>
        <w:ind w:left="714" w:hanging="357"/>
        <w:jc w:val="both"/>
        <w:rPr>
          <w:rFonts w:ascii="Tahoma" w:hAnsi="Tahoma" w:cs="Tahoma"/>
        </w:rPr>
      </w:pPr>
      <w:r w:rsidRPr="00112425">
        <w:rPr>
          <w:rFonts w:ascii="Tahoma" w:hAnsi="Tahoma" w:cs="Tahoma"/>
        </w:rPr>
        <w:t>navesti kontaktne podatke in zakonite zastopnike predlaganih podizvajalcev,</w:t>
      </w:r>
    </w:p>
    <w:p w14:paraId="1386778A" w14:textId="77777777" w:rsidR="00995C6A" w:rsidRDefault="00BD2B67" w:rsidP="003164BD">
      <w:pPr>
        <w:keepNext/>
        <w:keepLines/>
        <w:numPr>
          <w:ilvl w:val="0"/>
          <w:numId w:val="23"/>
        </w:numPr>
        <w:ind w:left="714" w:hanging="357"/>
        <w:jc w:val="both"/>
        <w:rPr>
          <w:rFonts w:ascii="Tahoma" w:hAnsi="Tahoma" w:cs="Tahoma"/>
        </w:rPr>
      </w:pPr>
      <w:r w:rsidRPr="00995C6A">
        <w:rPr>
          <w:rFonts w:ascii="Tahoma" w:hAnsi="Tahoma" w:cs="Tahoma"/>
        </w:rPr>
        <w:t xml:space="preserve">predložiti Prilogo 3/2 </w:t>
      </w:r>
      <w:r w:rsidR="00995C6A" w:rsidRPr="00112425">
        <w:rPr>
          <w:rFonts w:ascii="Tahoma" w:hAnsi="Tahoma" w:cs="Tahoma"/>
        </w:rPr>
        <w:t>IZJAVA O IZPOLNJEVANJU SPOSOBNOSTI PODIZVAJALCA/DRUGEGA SUBJEKTA</w:t>
      </w:r>
      <w:r w:rsidRPr="00995C6A">
        <w:rPr>
          <w:rFonts w:ascii="Tahoma" w:hAnsi="Tahoma" w:cs="Tahoma"/>
        </w:rPr>
        <w:t>,</w:t>
      </w:r>
    </w:p>
    <w:p w14:paraId="28A4AFDE" w14:textId="77777777" w:rsidR="00995C6A" w:rsidRDefault="00995C6A" w:rsidP="003164BD">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50FB9D1B" w14:textId="01211F15" w:rsidR="00BD2B67" w:rsidRPr="00873A5C" w:rsidRDefault="00995C6A" w:rsidP="003164BD">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00BD2B67" w:rsidRPr="00995C6A">
        <w:rPr>
          <w:rFonts w:ascii="Tahoma" w:hAnsi="Tahoma" w:cs="Tahoma"/>
          <w:bCs/>
        </w:rPr>
        <w:t>,</w:t>
      </w:r>
    </w:p>
    <w:p w14:paraId="082C0CAF" w14:textId="77777777" w:rsidR="00873A5C" w:rsidRPr="001B4647" w:rsidRDefault="00873A5C" w:rsidP="003164BD">
      <w:pPr>
        <w:keepNext/>
        <w:keepLines/>
        <w:numPr>
          <w:ilvl w:val="0"/>
          <w:numId w:val="23"/>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w:t>
      </w:r>
      <w:r>
        <w:rPr>
          <w:rFonts w:ascii="Tahoma" w:hAnsi="Tahoma" w:cs="Tahoma"/>
        </w:rPr>
        <w:t xml:space="preserve"> 3/5 IZJAVA </w:t>
      </w:r>
      <w:r w:rsidRPr="0060670F">
        <w:rPr>
          <w:rFonts w:ascii="Tahoma" w:hAnsi="Tahoma" w:cs="Tahoma"/>
          <w:iCs/>
        </w:rPr>
        <w:t>FIZIČNE OSEBE OZIROMA ODGOVORNE OSEBE POSLOVNEGA SUBJEKTA O NEPOVEZANOSTI S FUNKCIONARJEM ALI NJEGOVIM DRUŽINSKIM ČLANOM</w:t>
      </w:r>
      <w:r>
        <w:rPr>
          <w:rFonts w:ascii="Tahoma" w:hAnsi="Tahoma" w:cs="Tahoma"/>
          <w:iCs/>
        </w:rPr>
        <w:t>;</w:t>
      </w:r>
    </w:p>
    <w:p w14:paraId="5FC6FD42" w14:textId="77777777" w:rsidR="00BD2B67" w:rsidRPr="00995C6A" w:rsidRDefault="00995C6A" w:rsidP="003164BD">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BD2B67" w:rsidRPr="00995C6A">
        <w:rPr>
          <w:rFonts w:ascii="Tahoma" w:hAnsi="Tahoma" w:cs="Tahoma"/>
        </w:rPr>
        <w:t xml:space="preserve">Prilogo 4/1 </w:t>
      </w:r>
      <w:r w:rsidRPr="00995C6A">
        <w:rPr>
          <w:rFonts w:ascii="Tahoma" w:hAnsi="Tahoma" w:cs="Tahoma"/>
        </w:rPr>
        <w:t>SEZNAM PODIZVAJALCEV IN ZAHTEVA ZA NEPOSREDNO PLAČILO</w:t>
      </w:r>
      <w:r w:rsidR="00BD2B67" w:rsidRPr="00995C6A">
        <w:rPr>
          <w:rFonts w:ascii="Tahoma" w:hAnsi="Tahoma" w:cs="Tahoma"/>
        </w:rPr>
        <w:t>,</w:t>
      </w:r>
    </w:p>
    <w:p w14:paraId="6FEEAEC1" w14:textId="77777777" w:rsidR="00BD2B67" w:rsidRPr="00995C6A" w:rsidRDefault="00995C6A" w:rsidP="003164BD">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1 k Prilogi 4/1 </w:t>
      </w:r>
      <w:r w:rsidRPr="00995C6A">
        <w:rPr>
          <w:rFonts w:ascii="Tahoma" w:hAnsi="Tahoma" w:cs="Tahoma"/>
        </w:rPr>
        <w:t xml:space="preserve">POOBLASTILO PONUDNIKA </w:t>
      </w:r>
      <w:r w:rsidR="00BD2B67" w:rsidRPr="00995C6A">
        <w:rPr>
          <w:rFonts w:ascii="Tahoma" w:hAnsi="Tahoma" w:cs="Tahoma"/>
        </w:rPr>
        <w:t>(v primeru zahteve posameznega podizvajalca za neposredna plačila, da naročnik na podlagi potrjenega računa oziroma situacije s strani glavnega izvajalca/ponudnika neposredno plačuje podizvajalcu),</w:t>
      </w:r>
    </w:p>
    <w:p w14:paraId="32B323E4" w14:textId="77777777" w:rsidR="00BD2B67" w:rsidRPr="00995C6A" w:rsidRDefault="00995C6A" w:rsidP="003164BD">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2 k Prilogi 4/1 </w:t>
      </w:r>
      <w:r w:rsidRPr="00995C6A">
        <w:rPr>
          <w:rFonts w:ascii="Tahoma" w:hAnsi="Tahoma" w:cs="Tahoma"/>
        </w:rPr>
        <w:t xml:space="preserve">SOGLASJE PODIZVAJALCEV </w:t>
      </w:r>
      <w:r w:rsidR="00BD2B67" w:rsidRPr="00995C6A">
        <w:rPr>
          <w:rFonts w:ascii="Tahoma" w:hAnsi="Tahoma" w:cs="Tahoma"/>
        </w:rPr>
        <w:t>(v primeru zahteve posameznega podizvajalca za neposredna plačila, na podlagi katerega naročnik namesto ponudnika poravna podizvajalčevo terjatev do ponudnika),</w:t>
      </w:r>
    </w:p>
    <w:p w14:paraId="1D74AC62" w14:textId="77777777" w:rsidR="00BD2B67" w:rsidRPr="00995C6A" w:rsidRDefault="00995C6A" w:rsidP="003164BD">
      <w:pPr>
        <w:keepNext/>
        <w:keepLines/>
        <w:numPr>
          <w:ilvl w:val="0"/>
          <w:numId w:val="23"/>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 xml:space="preserve">SPORAZUM O MEDSEBOJNEM SODELOVANJU </w:t>
      </w:r>
      <w:r w:rsidR="00BD2B67" w:rsidRPr="00995C6A">
        <w:rPr>
          <w:rFonts w:ascii="Tahoma" w:hAnsi="Tahoma" w:cs="Tahoma"/>
        </w:rPr>
        <w:t>(med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00BD2B67" w:rsidRPr="00995C6A">
        <w:rPr>
          <w:rFonts w:ascii="Tahoma" w:hAnsi="Tahoma" w:cs="Tahoma"/>
        </w:rPr>
        <w:t>.</w:t>
      </w:r>
    </w:p>
    <w:p w14:paraId="2005FB2D" w14:textId="77777777" w:rsidR="00BD2B67" w:rsidRDefault="00BD2B67" w:rsidP="00F309C0">
      <w:pPr>
        <w:keepNext/>
        <w:keepLines/>
        <w:jc w:val="both"/>
        <w:rPr>
          <w:rFonts w:ascii="Tahoma" w:hAnsi="Tahoma" w:cs="Tahoma"/>
        </w:rPr>
      </w:pPr>
    </w:p>
    <w:p w14:paraId="2081C371" w14:textId="77777777" w:rsidR="00B70D9F" w:rsidRDefault="00B70D9F" w:rsidP="00F309C0">
      <w:pPr>
        <w:keepNext/>
        <w:keepLines/>
        <w:jc w:val="both"/>
        <w:rPr>
          <w:rFonts w:ascii="Tahoma" w:hAnsi="Tahoma" w:cs="Tahoma"/>
        </w:rPr>
      </w:pPr>
      <w:r>
        <w:rPr>
          <w:rFonts w:ascii="Tahoma" w:hAnsi="Tahoma" w:cs="Tahoma"/>
        </w:rPr>
        <w:t>Priloge se izpolnijo za vsakega od sodelujočih podizvajalcev v ponudbi ločeno.</w:t>
      </w:r>
    </w:p>
    <w:p w14:paraId="2D339494" w14:textId="77777777" w:rsidR="00B70D9F" w:rsidRPr="00112425" w:rsidRDefault="00B70D9F" w:rsidP="00F309C0">
      <w:pPr>
        <w:keepNext/>
        <w:keepLines/>
        <w:jc w:val="both"/>
        <w:rPr>
          <w:rFonts w:ascii="Tahoma" w:hAnsi="Tahoma" w:cs="Tahoma"/>
        </w:rPr>
      </w:pPr>
    </w:p>
    <w:p w14:paraId="2ED7B308" w14:textId="77777777" w:rsidR="005154C7" w:rsidRPr="00112425" w:rsidRDefault="005154C7" w:rsidP="00F309C0">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A10D5D" w:rsidRPr="00112425">
        <w:rPr>
          <w:rFonts w:ascii="Tahoma" w:hAnsi="Tahoma" w:cs="Tahoma"/>
        </w:rPr>
        <w:t>3</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3FBF567" w14:textId="77777777" w:rsidR="005154C7" w:rsidRPr="00112425" w:rsidRDefault="005154C7" w:rsidP="00F309C0">
      <w:pPr>
        <w:keepNext/>
        <w:keepLines/>
        <w:jc w:val="both"/>
        <w:rPr>
          <w:rFonts w:ascii="Tahoma" w:hAnsi="Tahoma" w:cs="Tahoma"/>
        </w:rPr>
      </w:pPr>
    </w:p>
    <w:p w14:paraId="14022C70" w14:textId="7EA5C50A" w:rsidR="005154C7" w:rsidRDefault="005154C7" w:rsidP="00F309C0">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3885078B" w14:textId="77777777" w:rsidR="00A951BE" w:rsidRPr="00112425" w:rsidRDefault="00A951BE" w:rsidP="00F309C0">
      <w:pPr>
        <w:keepNext/>
        <w:keepLines/>
        <w:jc w:val="both"/>
        <w:rPr>
          <w:rFonts w:ascii="Tahoma" w:hAnsi="Tahoma" w:cs="Tahoma"/>
        </w:rPr>
      </w:pPr>
    </w:p>
    <w:p w14:paraId="326F8B1F" w14:textId="77777777" w:rsidR="005154C7" w:rsidRPr="00112425" w:rsidRDefault="00AB395C" w:rsidP="00F309C0">
      <w:pPr>
        <w:keepNext/>
        <w:keepLines/>
        <w:numPr>
          <w:ilvl w:val="12"/>
          <w:numId w:val="0"/>
        </w:numPr>
        <w:jc w:val="both"/>
      </w:pPr>
      <w:r w:rsidRPr="0011242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14:paraId="2FFD8E31" w14:textId="77777777" w:rsidR="00BD2B67" w:rsidRPr="00112425" w:rsidRDefault="00BD2B67" w:rsidP="00F309C0">
      <w:pPr>
        <w:keepNext/>
        <w:keepLines/>
        <w:jc w:val="both"/>
        <w:rPr>
          <w:rFonts w:ascii="Tahoma" w:hAnsi="Tahoma" w:cs="Tahoma"/>
        </w:rPr>
      </w:pPr>
      <w:r w:rsidRPr="00112425">
        <w:rPr>
          <w:rFonts w:ascii="Tahoma" w:hAnsi="Tahoma" w:cs="Tahoma"/>
          <w:kern w:val="16"/>
        </w:rPr>
        <w:lastRenderedPageBreak/>
        <w:t>Le če podizvajalec v skladu in na način, določen v drugem in tretjem odstavku 94. člena ZJN-3, zahteva neposredno plačilo, se šteje, da je neposredno plačilo podizvajalcu obvezno v skladu s ZJN-3 in obveznost zavezuje naročnika in glavnega izvajalca.</w:t>
      </w:r>
    </w:p>
    <w:p w14:paraId="2D44A7DF" w14:textId="77777777" w:rsidR="00BD2B67" w:rsidRPr="00112425" w:rsidRDefault="00BD2B67" w:rsidP="00F309C0">
      <w:pPr>
        <w:keepNext/>
        <w:keepLines/>
        <w:jc w:val="both"/>
        <w:rPr>
          <w:rFonts w:ascii="Tahoma" w:hAnsi="Tahoma" w:cs="Tahoma"/>
        </w:rPr>
      </w:pPr>
    </w:p>
    <w:p w14:paraId="3DE8E716" w14:textId="77777777" w:rsidR="00BD2B67" w:rsidRDefault="00BD2B67" w:rsidP="00F309C0">
      <w:pPr>
        <w:keepNext/>
        <w:keepLines/>
        <w:jc w:val="both"/>
        <w:rPr>
          <w:rFonts w:ascii="Tahoma" w:hAnsi="Tahoma" w:cs="Tahoma"/>
        </w:rPr>
      </w:pPr>
      <w:r w:rsidRPr="00112425">
        <w:rPr>
          <w:rFonts w:ascii="Tahoma" w:hAnsi="Tahoma" w:cs="Tahoma"/>
        </w:rPr>
        <w:t xml:space="preserve">Če neposredno plačilo podizvajalcu ni obvezno v skladu s 94. členom ZJN-3, mora </w:t>
      </w:r>
      <w:r w:rsidR="00876D80">
        <w:rPr>
          <w:rFonts w:ascii="Tahoma" w:hAnsi="Tahoma" w:cs="Tahoma"/>
        </w:rPr>
        <w:t xml:space="preserve">izbrani ponudnik </w:t>
      </w:r>
      <w:r w:rsidRPr="00112425">
        <w:rPr>
          <w:rFonts w:ascii="Tahoma" w:hAnsi="Tahoma" w:cs="Tahoma"/>
        </w:rPr>
        <w:t>naročnik</w:t>
      </w:r>
      <w:r w:rsidR="00876D80">
        <w:rPr>
          <w:rFonts w:ascii="Tahoma" w:hAnsi="Tahoma" w:cs="Tahoma"/>
        </w:rPr>
        <w:t>u</w:t>
      </w:r>
      <w:r w:rsidRPr="00112425">
        <w:rPr>
          <w:rFonts w:ascii="Tahoma" w:hAnsi="Tahoma" w:cs="Tahoma"/>
        </w:rPr>
        <w:t xml:space="preserve"> najpozneje v 60 dneh od plačila končnega računa oziroma situacije </w:t>
      </w:r>
      <w:r w:rsidR="00876D80">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2AF5FF00" w14:textId="77777777" w:rsidR="00995C6A" w:rsidRPr="00112425" w:rsidRDefault="00995C6A" w:rsidP="00F309C0">
      <w:pPr>
        <w:keepNext/>
        <w:keepLines/>
        <w:jc w:val="both"/>
        <w:rPr>
          <w:rFonts w:ascii="Tahoma" w:hAnsi="Tahoma" w:cs="Tahoma"/>
        </w:rPr>
      </w:pPr>
    </w:p>
    <w:p w14:paraId="3A446BD5" w14:textId="77777777" w:rsidR="00BD2B67" w:rsidRPr="00112425" w:rsidRDefault="00BD2B67" w:rsidP="00F309C0">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6DE99322" w14:textId="77777777" w:rsidR="001B7B78" w:rsidRPr="00112425" w:rsidRDefault="001B7B78" w:rsidP="00F309C0">
      <w:pPr>
        <w:keepNext/>
        <w:keepLines/>
        <w:jc w:val="both"/>
        <w:rPr>
          <w:rFonts w:ascii="Tahoma" w:hAnsi="Tahoma" w:cs="Tahoma"/>
        </w:rPr>
      </w:pPr>
    </w:p>
    <w:p w14:paraId="34BE6781" w14:textId="77777777" w:rsidR="00BD2B67" w:rsidRDefault="00BD2B67" w:rsidP="00F309C0">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79585ED" w14:textId="77777777" w:rsidR="00876D80" w:rsidRPr="00112425" w:rsidRDefault="00876D80" w:rsidP="00F309C0">
      <w:pPr>
        <w:keepNext/>
        <w:keepLines/>
        <w:numPr>
          <w:ilvl w:val="12"/>
          <w:numId w:val="0"/>
        </w:numPr>
        <w:jc w:val="both"/>
        <w:rPr>
          <w:rFonts w:ascii="Tahoma" w:hAnsi="Tahoma" w:cs="Tahoma"/>
          <w:kern w:val="16"/>
        </w:rPr>
      </w:pPr>
    </w:p>
    <w:p w14:paraId="0E3F8235" w14:textId="77777777" w:rsidR="00AB395C" w:rsidRPr="00112425" w:rsidRDefault="00AB395C" w:rsidP="00F309C0">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572EC11" w14:textId="77777777" w:rsidR="00A149A7" w:rsidRDefault="00A149A7" w:rsidP="00F309C0">
      <w:pPr>
        <w:keepNext/>
        <w:keepLines/>
        <w:jc w:val="both"/>
        <w:rPr>
          <w:rFonts w:ascii="Tahoma" w:hAnsi="Tahoma" w:cs="Tahoma"/>
        </w:rPr>
      </w:pPr>
    </w:p>
    <w:p w14:paraId="14D72697" w14:textId="77777777" w:rsidR="005154C7" w:rsidRPr="00112425" w:rsidRDefault="005154C7" w:rsidP="00F309C0">
      <w:pPr>
        <w:keepNext/>
        <w:keepLines/>
        <w:numPr>
          <w:ilvl w:val="1"/>
          <w:numId w:val="2"/>
        </w:numPr>
        <w:jc w:val="both"/>
        <w:rPr>
          <w:rFonts w:ascii="Tahoma" w:hAnsi="Tahoma" w:cs="Tahoma"/>
          <w:b/>
        </w:rPr>
      </w:pPr>
      <w:r w:rsidRPr="00112425">
        <w:rPr>
          <w:rFonts w:ascii="Tahoma" w:hAnsi="Tahoma" w:cs="Tahoma"/>
          <w:b/>
        </w:rPr>
        <w:t>Uporaba zmogljivosti drugih subjektov</w:t>
      </w:r>
    </w:p>
    <w:p w14:paraId="1CF01D3D" w14:textId="77777777" w:rsidR="005154C7" w:rsidRPr="00112425" w:rsidRDefault="005154C7" w:rsidP="00F309C0">
      <w:pPr>
        <w:keepNext/>
        <w:keepLines/>
        <w:ind w:left="720"/>
        <w:jc w:val="both"/>
        <w:rPr>
          <w:rFonts w:ascii="Tahoma" w:hAnsi="Tahoma" w:cs="Tahoma"/>
          <w:b/>
        </w:rPr>
      </w:pPr>
    </w:p>
    <w:p w14:paraId="429E7158" w14:textId="77777777" w:rsidR="000C4341" w:rsidRPr="00C8579C" w:rsidRDefault="000C4341" w:rsidP="00F309C0">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36F220C" w14:textId="77777777" w:rsidR="000C4341" w:rsidRPr="00C8579C" w:rsidRDefault="000C4341" w:rsidP="00F309C0">
      <w:pPr>
        <w:keepNext/>
        <w:keepLines/>
        <w:jc w:val="both"/>
        <w:rPr>
          <w:rFonts w:ascii="Tahoma" w:hAnsi="Tahoma" w:cs="Tahoma"/>
        </w:rPr>
      </w:pPr>
    </w:p>
    <w:p w14:paraId="697A0178" w14:textId="77777777" w:rsidR="000C4341" w:rsidRDefault="000C4341" w:rsidP="00F309C0">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s drugim odstavkom 81. člena ZJN-3. </w:t>
      </w:r>
    </w:p>
    <w:p w14:paraId="08975401" w14:textId="77777777" w:rsidR="002156D6" w:rsidRDefault="002156D6" w:rsidP="00F309C0">
      <w:pPr>
        <w:keepNext/>
        <w:keepLines/>
        <w:autoSpaceDE w:val="0"/>
        <w:autoSpaceDN w:val="0"/>
        <w:adjustRightInd w:val="0"/>
        <w:jc w:val="both"/>
        <w:rPr>
          <w:rFonts w:ascii="Tahoma" w:hAnsi="Tahoma" w:cs="Tahoma"/>
        </w:rPr>
      </w:pPr>
    </w:p>
    <w:p w14:paraId="307E640F" w14:textId="77777777" w:rsidR="000C4341" w:rsidRPr="0072622B" w:rsidRDefault="000C4341" w:rsidP="00F309C0">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7BD1680A" w14:textId="77777777" w:rsidR="000C4341" w:rsidRPr="00C8579C" w:rsidRDefault="000C4341" w:rsidP="00F309C0">
      <w:pPr>
        <w:pStyle w:val="Telobesedila2"/>
        <w:keepNext/>
        <w:keepLines/>
        <w:rPr>
          <w:rFonts w:ascii="Tahoma" w:hAnsi="Tahoma" w:cs="Tahoma"/>
          <w:b w:val="0"/>
          <w:lang w:val="sl-SI"/>
        </w:rPr>
      </w:pPr>
    </w:p>
    <w:p w14:paraId="2B914A9C" w14:textId="77777777" w:rsidR="000C4341" w:rsidRPr="00C8579C" w:rsidRDefault="000C4341" w:rsidP="00F309C0">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FE809A0" w14:textId="77777777" w:rsidR="00995C6A" w:rsidRDefault="00995C6A" w:rsidP="003164BD">
      <w:pPr>
        <w:keepNext/>
        <w:keepLines/>
        <w:numPr>
          <w:ilvl w:val="0"/>
          <w:numId w:val="27"/>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03C63FDB" w14:textId="77777777" w:rsidR="00995C6A" w:rsidRDefault="00995C6A" w:rsidP="003164BD">
      <w:pPr>
        <w:keepNext/>
        <w:keepLines/>
        <w:numPr>
          <w:ilvl w:val="0"/>
          <w:numId w:val="27"/>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678C6A6E" w14:textId="2E52ED3C" w:rsidR="009B7908" w:rsidRPr="00873A5C" w:rsidRDefault="009B7908" w:rsidP="003164BD">
      <w:pPr>
        <w:keepNext/>
        <w:keepLines/>
        <w:numPr>
          <w:ilvl w:val="0"/>
          <w:numId w:val="27"/>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7D1C7BB0" w14:textId="77777777" w:rsidR="00873A5C" w:rsidRPr="001B4647" w:rsidRDefault="00873A5C" w:rsidP="003164BD">
      <w:pPr>
        <w:keepNext/>
        <w:keepLines/>
        <w:numPr>
          <w:ilvl w:val="0"/>
          <w:numId w:val="27"/>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w:t>
      </w:r>
      <w:r>
        <w:rPr>
          <w:rFonts w:ascii="Tahoma" w:hAnsi="Tahoma" w:cs="Tahoma"/>
        </w:rPr>
        <w:t xml:space="preserve"> 3/5 IZJAVA </w:t>
      </w:r>
      <w:r w:rsidRPr="0060670F">
        <w:rPr>
          <w:rFonts w:ascii="Tahoma" w:hAnsi="Tahoma" w:cs="Tahoma"/>
          <w:iCs/>
        </w:rPr>
        <w:t>FIZIČNE OSEBE OZIROMA ODGOVORNE OSEBE POSLOVNEGA SUBJEKTA O NEPOVEZANOSTI S FUNKCIONARJEM ALI NJEGOVIM DRUŽINSKIM ČLANOM</w:t>
      </w:r>
      <w:r>
        <w:rPr>
          <w:rFonts w:ascii="Tahoma" w:hAnsi="Tahoma" w:cs="Tahoma"/>
          <w:iCs/>
        </w:rPr>
        <w:t>;</w:t>
      </w:r>
    </w:p>
    <w:p w14:paraId="10DBEECE" w14:textId="77777777" w:rsidR="008F6CF8" w:rsidRDefault="00995C6A" w:rsidP="003164BD">
      <w:pPr>
        <w:pStyle w:val="Odstavekseznama"/>
        <w:keepNext/>
        <w:keepLines/>
        <w:numPr>
          <w:ilvl w:val="0"/>
          <w:numId w:val="2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0C4341" w:rsidRPr="00995C6A">
        <w:rPr>
          <w:rFonts w:ascii="Tahoma" w:hAnsi="Tahoma" w:cs="Tahoma"/>
        </w:rPr>
        <w:t>Prilogo 4/</w:t>
      </w:r>
      <w:r>
        <w:rPr>
          <w:rFonts w:ascii="Tahoma" w:hAnsi="Tahoma" w:cs="Tahoma"/>
        </w:rPr>
        <w:t>2</w:t>
      </w:r>
      <w:r w:rsidR="000C4341" w:rsidRPr="00995C6A">
        <w:rPr>
          <w:rFonts w:ascii="Tahoma" w:hAnsi="Tahoma" w:cs="Tahoma"/>
        </w:rPr>
        <w:t xml:space="preserve"> UDELEŽBA SUBJEKTA, KATEREGA ZMOGLJIVOST SE UPORABLJA</w:t>
      </w:r>
      <w:r w:rsidR="008F6CF8">
        <w:rPr>
          <w:rFonts w:ascii="Tahoma" w:hAnsi="Tahoma" w:cs="Tahoma"/>
        </w:rPr>
        <w:t>,</w:t>
      </w:r>
    </w:p>
    <w:p w14:paraId="60651D71" w14:textId="77777777" w:rsidR="000C4341" w:rsidRPr="00C8579C" w:rsidRDefault="008F6CF8" w:rsidP="003164BD">
      <w:pPr>
        <w:pStyle w:val="Odstavekseznama"/>
        <w:keepNext/>
        <w:keepLines/>
        <w:numPr>
          <w:ilvl w:val="0"/>
          <w:numId w:val="27"/>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000C4341" w:rsidRPr="00C8579C">
        <w:rPr>
          <w:rFonts w:ascii="Tahoma" w:hAnsi="Tahoma" w:cs="Tahoma"/>
        </w:rPr>
        <w:t>.</w:t>
      </w:r>
    </w:p>
    <w:p w14:paraId="22275244" w14:textId="77777777" w:rsidR="000C4341" w:rsidRDefault="000C4341" w:rsidP="00F309C0">
      <w:pPr>
        <w:keepNext/>
        <w:keepLines/>
        <w:jc w:val="both"/>
        <w:rPr>
          <w:rFonts w:ascii="Tahoma" w:hAnsi="Tahoma" w:cs="Tahoma"/>
        </w:rPr>
      </w:pPr>
    </w:p>
    <w:p w14:paraId="598BC8DA" w14:textId="77777777" w:rsidR="00B70D9F" w:rsidRDefault="00B70D9F" w:rsidP="00F309C0">
      <w:pPr>
        <w:keepNext/>
        <w:keepLines/>
        <w:jc w:val="both"/>
        <w:rPr>
          <w:rFonts w:ascii="Tahoma" w:hAnsi="Tahoma" w:cs="Tahoma"/>
        </w:rPr>
      </w:pPr>
      <w:r>
        <w:rPr>
          <w:rFonts w:ascii="Tahoma" w:hAnsi="Tahoma" w:cs="Tahoma"/>
        </w:rPr>
        <w:t xml:space="preserve">Priloge se izpolnijo za vsakega od sodelujočih </w:t>
      </w:r>
      <w:r w:rsidR="00143243">
        <w:rPr>
          <w:rFonts w:ascii="Tahoma" w:hAnsi="Tahoma" w:cs="Tahoma"/>
        </w:rPr>
        <w:t>subjektov</w:t>
      </w:r>
      <w:r>
        <w:rPr>
          <w:rFonts w:ascii="Tahoma" w:hAnsi="Tahoma" w:cs="Tahoma"/>
        </w:rPr>
        <w:t xml:space="preserve"> v ponudbi ločeno.</w:t>
      </w:r>
    </w:p>
    <w:p w14:paraId="62A53E57" w14:textId="77777777" w:rsidR="00B70D9F" w:rsidRPr="00C8579C" w:rsidRDefault="00B70D9F" w:rsidP="00F309C0">
      <w:pPr>
        <w:keepNext/>
        <w:keepLines/>
        <w:jc w:val="both"/>
        <w:rPr>
          <w:rFonts w:ascii="Tahoma" w:hAnsi="Tahoma" w:cs="Tahoma"/>
        </w:rPr>
      </w:pPr>
    </w:p>
    <w:p w14:paraId="78558610" w14:textId="77777777" w:rsidR="000C4341" w:rsidRPr="00C8579C" w:rsidRDefault="000C4341" w:rsidP="00F309C0">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4051AB0" w14:textId="77777777" w:rsidR="000C4341" w:rsidRPr="00C8579C" w:rsidRDefault="000C4341" w:rsidP="00F309C0">
      <w:pPr>
        <w:pStyle w:val="Telobesedila2"/>
        <w:keepNext/>
        <w:keepLines/>
        <w:rPr>
          <w:rFonts w:ascii="Tahoma" w:hAnsi="Tahoma" w:cs="Tahoma"/>
          <w:b w:val="0"/>
          <w:lang w:val="sl-SI"/>
        </w:rPr>
      </w:pPr>
    </w:p>
    <w:p w14:paraId="52DD839D" w14:textId="77777777" w:rsidR="000C4341" w:rsidRPr="00C8579C" w:rsidRDefault="000C4341" w:rsidP="00F309C0">
      <w:pPr>
        <w:pStyle w:val="Telobesedila2"/>
        <w:keepNext/>
        <w:keepLines/>
        <w:rPr>
          <w:rFonts w:ascii="Tahoma" w:hAnsi="Tahoma" w:cs="Tahoma"/>
          <w:b w:val="0"/>
          <w:lang w:val="sl-SI"/>
        </w:rPr>
      </w:pPr>
      <w:r w:rsidRPr="00C8579C">
        <w:rPr>
          <w:rFonts w:ascii="Tahoma" w:hAnsi="Tahoma" w:cs="Tahoma"/>
          <w:b w:val="0"/>
          <w:i/>
          <w:lang w:val="sl-SI"/>
        </w:rPr>
        <w:lastRenderedPageBreak/>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58B01D52" w14:textId="1D743B5D" w:rsidR="007420A0" w:rsidRDefault="007420A0" w:rsidP="00F309C0">
      <w:pPr>
        <w:keepNext/>
        <w:keepLines/>
        <w:jc w:val="both"/>
        <w:rPr>
          <w:rFonts w:ascii="Tahoma" w:hAnsi="Tahoma" w:cs="Tahoma"/>
        </w:rPr>
      </w:pPr>
    </w:p>
    <w:p w14:paraId="36BDA1BA" w14:textId="77777777" w:rsidR="005154C7" w:rsidRPr="00112425" w:rsidRDefault="00F1423B" w:rsidP="00F309C0">
      <w:pPr>
        <w:keepNext/>
        <w:keepLines/>
        <w:numPr>
          <w:ilvl w:val="1"/>
          <w:numId w:val="2"/>
        </w:numPr>
        <w:jc w:val="both"/>
        <w:rPr>
          <w:rFonts w:ascii="Tahoma" w:hAnsi="Tahoma" w:cs="Tahoma"/>
          <w:b/>
          <w:color w:val="000000"/>
        </w:rPr>
      </w:pPr>
      <w:r w:rsidRPr="00112425">
        <w:rPr>
          <w:rFonts w:ascii="Tahoma" w:hAnsi="Tahoma" w:cs="Tahoma"/>
          <w:b/>
          <w:color w:val="000000"/>
        </w:rPr>
        <w:t xml:space="preserve">Ponudbena </w:t>
      </w:r>
      <w:r w:rsidR="000C4341">
        <w:rPr>
          <w:rFonts w:ascii="Tahoma" w:hAnsi="Tahoma" w:cs="Tahoma"/>
          <w:b/>
          <w:color w:val="000000"/>
        </w:rPr>
        <w:t>vrednost</w:t>
      </w:r>
    </w:p>
    <w:p w14:paraId="23F221CE" w14:textId="77777777" w:rsidR="008E187B" w:rsidRPr="00112425" w:rsidRDefault="008E187B" w:rsidP="00F309C0">
      <w:pPr>
        <w:keepNext/>
        <w:keepLines/>
        <w:jc w:val="both"/>
        <w:rPr>
          <w:rFonts w:ascii="Tahoma" w:hAnsi="Tahoma" w:cs="Tahoma"/>
          <w:b/>
          <w:color w:val="000000"/>
        </w:rPr>
      </w:pPr>
    </w:p>
    <w:p w14:paraId="1B07AF62" w14:textId="77777777" w:rsidR="00D12766" w:rsidRPr="00112425" w:rsidRDefault="00D12766" w:rsidP="00F309C0">
      <w:pPr>
        <w:keepNext/>
        <w:keepLines/>
        <w:jc w:val="both"/>
        <w:rPr>
          <w:rFonts w:ascii="Tahoma" w:hAnsi="Tahoma" w:cs="Tahoma"/>
        </w:rPr>
      </w:pPr>
      <w:r w:rsidRPr="00112425">
        <w:rPr>
          <w:rFonts w:ascii="Tahoma" w:hAnsi="Tahoma" w:cs="Tahoma"/>
        </w:rPr>
        <w:t xml:space="preserve">Vrednost razpisanih del je fiksna </w:t>
      </w:r>
      <w:proofErr w:type="spellStart"/>
      <w:r w:rsidRPr="00112425">
        <w:rPr>
          <w:rFonts w:ascii="Tahoma" w:hAnsi="Tahoma" w:cs="Tahoma"/>
        </w:rPr>
        <w:t>fco</w:t>
      </w:r>
      <w:proofErr w:type="spellEnd"/>
      <w:r w:rsidRPr="00112425">
        <w:rPr>
          <w:rFonts w:ascii="Tahoma" w:hAnsi="Tahoma" w:cs="Tahoma"/>
        </w:rPr>
        <w:t>. lokacija izvedbe. Ponudnik izdela vrednostni del ponudbe na osnovi popisa del po predračunu z upoštevanjem vseh dodatnih pogojev (tehničnih in splošnih) ter podanih fiksnih stroškov, ki morajo bit</w:t>
      </w:r>
      <w:r w:rsidR="00DE5777">
        <w:rPr>
          <w:rFonts w:ascii="Tahoma" w:hAnsi="Tahoma" w:cs="Tahoma"/>
        </w:rPr>
        <w:t>i vkalkulirani v ponudbeni ceni.</w:t>
      </w:r>
      <w:r w:rsidRPr="00112425">
        <w:rPr>
          <w:rFonts w:ascii="Tahoma" w:hAnsi="Tahoma" w:cs="Tahoma"/>
        </w:rPr>
        <w:t xml:space="preserve"> Cene po enotah naj vsebujejo vse stroške, vključno s stroški zagotavljanja in kontrole kvalitete izvedenih del, vzpostavitve koriščenih prostorov ter pomožnih dostopov med časom gradnje v prvotno stanje, zapore cest in stroškov zagotavljanja varstva pri delu.</w:t>
      </w:r>
    </w:p>
    <w:p w14:paraId="10E00A63" w14:textId="77777777" w:rsidR="00D12766" w:rsidRPr="00112425" w:rsidRDefault="00D12766" w:rsidP="00F309C0">
      <w:pPr>
        <w:keepNext/>
        <w:keepLines/>
        <w:jc w:val="both"/>
        <w:rPr>
          <w:rFonts w:ascii="Tahoma" w:hAnsi="Tahoma" w:cs="Tahoma"/>
        </w:rPr>
      </w:pPr>
    </w:p>
    <w:p w14:paraId="7DFB2BE3" w14:textId="77777777" w:rsidR="00D12766" w:rsidRPr="00112425" w:rsidRDefault="00D12766" w:rsidP="00F309C0">
      <w:pPr>
        <w:keepNext/>
        <w:keepLines/>
        <w:jc w:val="both"/>
        <w:rPr>
          <w:rFonts w:ascii="Tahoma" w:hAnsi="Tahoma" w:cs="Tahoma"/>
        </w:rPr>
      </w:pPr>
      <w:r w:rsidRPr="00112425">
        <w:rPr>
          <w:rFonts w:ascii="Tahoma" w:hAnsi="Tahoma" w:cs="Tahoma"/>
        </w:rPr>
        <w:t>Ponudnik mora pri pripravi ponudbe in ponudbenega dela upoštevati vgradnjo materialov, ki so kompatibilni z že vgrajenimi materiali v cestnem telesu sistema.</w:t>
      </w:r>
    </w:p>
    <w:p w14:paraId="27CF9EF3" w14:textId="77777777" w:rsidR="00D12766" w:rsidRPr="00112425" w:rsidRDefault="00D12766" w:rsidP="00F309C0">
      <w:pPr>
        <w:keepNext/>
        <w:keepLines/>
        <w:jc w:val="both"/>
        <w:rPr>
          <w:rFonts w:ascii="Tahoma" w:hAnsi="Tahoma" w:cs="Tahoma"/>
        </w:rPr>
      </w:pPr>
    </w:p>
    <w:p w14:paraId="631190F0" w14:textId="77777777" w:rsidR="00143243" w:rsidRDefault="00D12766" w:rsidP="00F309C0">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r w:rsidR="00143243">
        <w:rPr>
          <w:rFonts w:ascii="Tahoma" w:hAnsi="Tahoma" w:cs="Tahoma"/>
        </w:rPr>
        <w:t xml:space="preserve"> </w:t>
      </w:r>
    </w:p>
    <w:p w14:paraId="33F23E06" w14:textId="77777777" w:rsidR="00143243" w:rsidRDefault="00143243" w:rsidP="00F309C0">
      <w:pPr>
        <w:keepNext/>
        <w:keepLines/>
        <w:jc w:val="both"/>
        <w:rPr>
          <w:rFonts w:ascii="Tahoma" w:hAnsi="Tahoma" w:cs="Tahoma"/>
        </w:rPr>
      </w:pPr>
    </w:p>
    <w:p w14:paraId="0CD79736" w14:textId="77777777" w:rsidR="00D12766" w:rsidRPr="00112425" w:rsidRDefault="000C4341" w:rsidP="00F309C0">
      <w:pPr>
        <w:pStyle w:val="Slog"/>
        <w:keepNext/>
        <w:keepLines/>
        <w:jc w:val="both"/>
        <w:rPr>
          <w:rFonts w:ascii="Tahoma" w:hAnsi="Tahoma" w:cs="Tahoma"/>
          <w:sz w:val="20"/>
          <w:lang w:val="sl-SI"/>
        </w:rPr>
      </w:pPr>
      <w:r w:rsidRPr="00427518">
        <w:rPr>
          <w:rFonts w:ascii="Tahoma" w:hAnsi="Tahoma" w:cs="Tahoma"/>
          <w:sz w:val="20"/>
          <w:lang w:val="sl-SI"/>
        </w:rPr>
        <w:t xml:space="preserve">Ponudbeni </w:t>
      </w:r>
      <w:r w:rsidR="00D12766" w:rsidRPr="00427518">
        <w:rPr>
          <w:rFonts w:ascii="Tahoma" w:hAnsi="Tahoma" w:cs="Tahoma"/>
          <w:sz w:val="20"/>
          <w:lang w:val="sl-SI"/>
        </w:rPr>
        <w:t>predračun (popis del)</w:t>
      </w:r>
      <w:r w:rsidR="00B54159" w:rsidRPr="00427518">
        <w:rPr>
          <w:rFonts w:ascii="Tahoma" w:hAnsi="Tahoma" w:cs="Tahoma"/>
          <w:sz w:val="20"/>
          <w:lang w:val="sl-SI"/>
        </w:rPr>
        <w:t xml:space="preserve"> (Priloga 9)</w:t>
      </w:r>
      <w:r w:rsidR="001159B2" w:rsidRPr="00427518">
        <w:rPr>
          <w:rFonts w:ascii="Tahoma" w:hAnsi="Tahoma" w:cs="Tahoma"/>
          <w:sz w:val="20"/>
          <w:lang w:val="sl-SI"/>
        </w:rPr>
        <w:t xml:space="preserve"> </w:t>
      </w:r>
      <w:r w:rsidRPr="00427518">
        <w:rPr>
          <w:rFonts w:ascii="Tahoma" w:hAnsi="Tahoma" w:cs="Tahoma"/>
          <w:sz w:val="20"/>
          <w:lang w:val="sl-SI"/>
        </w:rPr>
        <w:t>je kot priloga</w:t>
      </w:r>
      <w:r w:rsidR="001159B2" w:rsidRPr="00427518">
        <w:rPr>
          <w:rFonts w:ascii="Tahoma" w:hAnsi="Tahoma" w:cs="Tahoma"/>
          <w:sz w:val="20"/>
          <w:lang w:val="sl-SI"/>
        </w:rPr>
        <w:t xml:space="preserve"> je sestavni</w:t>
      </w:r>
      <w:r w:rsidR="00D12766" w:rsidRPr="00427518">
        <w:rPr>
          <w:rFonts w:ascii="Tahoma" w:hAnsi="Tahoma" w:cs="Tahoma"/>
          <w:sz w:val="20"/>
          <w:lang w:val="sl-SI"/>
        </w:rPr>
        <w:t xml:space="preserve"> del razpisne dokumentacije ter je na voljo ponudnikom v elektronski obliki</w:t>
      </w:r>
      <w:r w:rsidRPr="00427518">
        <w:rPr>
          <w:rFonts w:ascii="Tahoma" w:hAnsi="Tahoma" w:cs="Tahoma"/>
          <w:sz w:val="20"/>
          <w:lang w:val="sl-SI"/>
        </w:rPr>
        <w:t xml:space="preserve"> v </w:t>
      </w:r>
      <w:proofErr w:type="spellStart"/>
      <w:r w:rsidR="00143243" w:rsidRPr="00427518">
        <w:rPr>
          <w:rFonts w:ascii="Tahoma" w:hAnsi="Tahoma" w:cs="Tahoma"/>
          <w:sz w:val="20"/>
          <w:lang w:val="sl-SI"/>
        </w:rPr>
        <w:t>xlsx</w:t>
      </w:r>
      <w:proofErr w:type="spellEnd"/>
      <w:r w:rsidR="00143243" w:rsidRPr="00427518">
        <w:rPr>
          <w:rFonts w:ascii="Tahoma" w:hAnsi="Tahoma" w:cs="Tahoma"/>
          <w:sz w:val="20"/>
          <w:lang w:val="sl-SI"/>
        </w:rPr>
        <w:t>. formatu (excel)</w:t>
      </w:r>
      <w:r w:rsidR="00D12766" w:rsidRPr="00427518">
        <w:rPr>
          <w:rFonts w:ascii="Tahoma" w:hAnsi="Tahoma" w:cs="Tahoma"/>
          <w:sz w:val="20"/>
          <w:lang w:val="sl-SI"/>
        </w:rPr>
        <w:t>. Ponudnik mora v celice v stolpcu 'Cena na enoto' vnesti cene na enoto za vse postavke predračuna. Cene na enoto morajo biti izražene v EUR brez DDV.</w:t>
      </w:r>
      <w:r w:rsidR="00D12766" w:rsidRPr="00427518">
        <w:rPr>
          <w:rFonts w:ascii="Tahoma" w:hAnsi="Tahoma" w:cs="Tahoma"/>
          <w:b/>
          <w:sz w:val="20"/>
          <w:lang w:val="sl-SI"/>
        </w:rPr>
        <w:t xml:space="preserve"> </w:t>
      </w:r>
      <w:r w:rsidR="00D12766" w:rsidRPr="00427518">
        <w:rPr>
          <w:rFonts w:ascii="Tahoma" w:hAnsi="Tahoma" w:cs="Tahoma"/>
          <w:sz w:val="20"/>
          <w:lang w:val="sl-SI"/>
        </w:rPr>
        <w:t>V primeru, da ponudnik v obrazec predračuna ne vnese cene na enoto, bo naročnik štel, da je vrednost navedene postavke upoštevana v skupni ponudbeni vrednosti.</w:t>
      </w:r>
    </w:p>
    <w:p w14:paraId="45D0AA37" w14:textId="77777777" w:rsidR="00D12766" w:rsidRDefault="00D12766" w:rsidP="00F309C0">
      <w:pPr>
        <w:pStyle w:val="Slog"/>
        <w:keepNext/>
        <w:keepLines/>
        <w:jc w:val="both"/>
        <w:rPr>
          <w:rFonts w:ascii="Tahoma" w:hAnsi="Tahoma" w:cs="Tahoma"/>
          <w:sz w:val="20"/>
          <w:lang w:val="sl-SI"/>
        </w:rPr>
      </w:pPr>
    </w:p>
    <w:p w14:paraId="711ED146" w14:textId="77777777" w:rsidR="00143243" w:rsidRDefault="00143243" w:rsidP="00F309C0">
      <w:pPr>
        <w:pStyle w:val="Slog"/>
        <w:keepNext/>
        <w:keepLines/>
        <w:jc w:val="both"/>
        <w:rPr>
          <w:rFonts w:ascii="Tahoma" w:hAnsi="Tahoma" w:cs="Tahoma"/>
          <w:sz w:val="20"/>
          <w:lang w:val="sl-SI"/>
        </w:rPr>
      </w:pPr>
      <w:r>
        <w:rPr>
          <w:rFonts w:ascii="Tahoma" w:hAnsi="Tahoma" w:cs="Tahoma"/>
          <w:sz w:val="20"/>
          <w:lang w:val="sl-SI"/>
        </w:rPr>
        <w:t xml:space="preserve">Ponudnik mora ponudbeni predračun (popis del) predložiti v ponudbi v pdf. formatu in </w:t>
      </w:r>
      <w:proofErr w:type="spellStart"/>
      <w:r>
        <w:rPr>
          <w:rFonts w:ascii="Tahoma" w:hAnsi="Tahoma" w:cs="Tahoma"/>
          <w:sz w:val="20"/>
          <w:lang w:val="sl-SI"/>
        </w:rPr>
        <w:t>xlsx</w:t>
      </w:r>
      <w:proofErr w:type="spellEnd"/>
      <w:r>
        <w:rPr>
          <w:rFonts w:ascii="Tahoma" w:hAnsi="Tahoma" w:cs="Tahoma"/>
          <w:sz w:val="20"/>
          <w:lang w:val="sl-SI"/>
        </w:rPr>
        <w:t xml:space="preserve">. formatu (excel). V primeru razlikovanja med ponudbenim predračunom v pdf. formatu in </w:t>
      </w:r>
      <w:proofErr w:type="spellStart"/>
      <w:r>
        <w:rPr>
          <w:rFonts w:ascii="Tahoma" w:hAnsi="Tahoma" w:cs="Tahoma"/>
          <w:sz w:val="20"/>
          <w:lang w:val="sl-SI"/>
        </w:rPr>
        <w:t>xlsx</w:t>
      </w:r>
      <w:proofErr w:type="spellEnd"/>
      <w:r>
        <w:rPr>
          <w:rFonts w:ascii="Tahoma" w:hAnsi="Tahoma" w:cs="Tahoma"/>
          <w:sz w:val="20"/>
          <w:lang w:val="sl-SI"/>
        </w:rPr>
        <w:t>. formatu (excel), se kot veljaven ponudbeni predračun šteje ponudbeni predračun v pdf. formatu.</w:t>
      </w:r>
    </w:p>
    <w:p w14:paraId="464F6DB4" w14:textId="77777777" w:rsidR="006B6C6B" w:rsidRPr="00112425" w:rsidRDefault="006B6C6B" w:rsidP="00F309C0">
      <w:pPr>
        <w:pStyle w:val="Slog"/>
        <w:keepNext/>
        <w:keepLines/>
        <w:jc w:val="both"/>
        <w:rPr>
          <w:rFonts w:ascii="Tahoma" w:hAnsi="Tahoma" w:cs="Tahoma"/>
          <w:sz w:val="20"/>
          <w:lang w:val="sl-SI"/>
        </w:rPr>
      </w:pPr>
    </w:p>
    <w:p w14:paraId="70307538" w14:textId="77777777" w:rsidR="00D12766" w:rsidRPr="00112425" w:rsidRDefault="00D12766" w:rsidP="00F309C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0E0DD597" w14:textId="77777777" w:rsidR="00D12766" w:rsidRPr="00112425" w:rsidRDefault="00D12766" w:rsidP="00F309C0">
      <w:pPr>
        <w:pStyle w:val="Slog"/>
        <w:keepNext/>
        <w:keepLines/>
        <w:jc w:val="both"/>
        <w:rPr>
          <w:rFonts w:ascii="Tahoma" w:hAnsi="Tahoma" w:cs="Tahoma"/>
          <w:sz w:val="20"/>
          <w:lang w:val="sl-SI"/>
        </w:rPr>
      </w:pPr>
    </w:p>
    <w:p w14:paraId="43C7B93A" w14:textId="77777777" w:rsidR="00D12766" w:rsidRPr="00112425" w:rsidRDefault="00D12766" w:rsidP="00F309C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w:t>
      </w:r>
      <w:r w:rsidR="00B54159">
        <w:rPr>
          <w:rFonts w:ascii="Tahoma" w:hAnsi="Tahoma" w:cs="Tahoma"/>
          <w:b/>
          <w:sz w:val="20"/>
          <w:lang w:val="sl-SI"/>
        </w:rPr>
        <w:t>obrazcu</w:t>
      </w:r>
      <w:r w:rsidRPr="00112425">
        <w:rPr>
          <w:rFonts w:ascii="Tahoma" w:hAnsi="Tahoma" w:cs="Tahoma"/>
          <w:b/>
          <w:sz w:val="20"/>
          <w:lang w:val="sl-SI"/>
        </w:rPr>
        <w:t xml:space="preserve"> </w:t>
      </w:r>
      <w:r w:rsidRPr="00467A95">
        <w:rPr>
          <w:rFonts w:ascii="Tahoma" w:hAnsi="Tahoma" w:cs="Tahoma"/>
          <w:b/>
          <w:sz w:val="20"/>
          <w:lang w:val="sl-SI"/>
        </w:rPr>
        <w:t>predračun</w:t>
      </w:r>
      <w:r w:rsidR="000C4341" w:rsidRPr="00467A95">
        <w:rPr>
          <w:rFonts w:ascii="Tahoma" w:hAnsi="Tahoma" w:cs="Tahoma"/>
          <w:b/>
          <w:sz w:val="20"/>
          <w:lang w:val="sl-SI"/>
        </w:rPr>
        <w:t>u</w:t>
      </w:r>
      <w:r w:rsidR="00B54159" w:rsidRPr="00467A95">
        <w:rPr>
          <w:rFonts w:ascii="Tahoma" w:hAnsi="Tahoma" w:cs="Tahoma"/>
          <w:b/>
          <w:sz w:val="20"/>
          <w:lang w:val="sl-SI"/>
        </w:rPr>
        <w:t xml:space="preserve"> – popis del</w:t>
      </w:r>
      <w:r w:rsidRPr="00467A95">
        <w:rPr>
          <w:rFonts w:ascii="Tahoma" w:hAnsi="Tahoma" w:cs="Tahoma"/>
          <w:b/>
          <w:sz w:val="20"/>
          <w:lang w:val="sl-SI"/>
        </w:rPr>
        <w:t xml:space="preserve"> navesti TIP in proizvajalca materiala</w:t>
      </w:r>
      <w:r w:rsidRPr="00112425">
        <w:rPr>
          <w:rFonts w:ascii="Tahoma" w:hAnsi="Tahoma" w:cs="Tahoma"/>
          <w:b/>
          <w:sz w:val="20"/>
          <w:lang w:val="sl-SI"/>
        </w:rPr>
        <w:t xml:space="preserve"> (kjer je to zahtevano). V primeru, da ponudnik v obrazec predračuna ne vnese TIP in proizvajalca ponujenega materiala, bo naročnik štel, da je </w:t>
      </w:r>
      <w:r w:rsidR="00AD368A">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6019C8D3" w14:textId="77777777" w:rsidR="0082423D" w:rsidRPr="00CA6647" w:rsidRDefault="0082423D" w:rsidP="00F309C0">
      <w:pPr>
        <w:keepNext/>
        <w:keepLines/>
        <w:jc w:val="both"/>
        <w:rPr>
          <w:rFonts w:ascii="Tahoma" w:hAnsi="Tahoma" w:cs="Tahoma"/>
          <w:color w:val="FF0000"/>
        </w:rPr>
      </w:pPr>
    </w:p>
    <w:p w14:paraId="583A2FED" w14:textId="77777777" w:rsidR="00912AFC" w:rsidRPr="008F7391" w:rsidRDefault="00912AFC" w:rsidP="00F309C0">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9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4B4D78CE" w14:textId="77777777" w:rsidR="000A7EC5" w:rsidRPr="00CA6647" w:rsidRDefault="000A7EC5" w:rsidP="00F309C0">
      <w:pPr>
        <w:keepNext/>
        <w:keepLines/>
        <w:jc w:val="both"/>
        <w:rPr>
          <w:rFonts w:ascii="Tahoma" w:hAnsi="Tahoma" w:cs="Tahoma"/>
          <w:color w:val="FF0000"/>
        </w:rPr>
      </w:pPr>
      <w:r w:rsidRPr="00CA6647">
        <w:rPr>
          <w:rFonts w:ascii="Tahoma" w:hAnsi="Tahoma" w:cs="Tahoma"/>
          <w:color w:val="FF0000"/>
        </w:rPr>
        <w:t xml:space="preserve"> </w:t>
      </w:r>
    </w:p>
    <w:p w14:paraId="76204B47" w14:textId="77777777" w:rsidR="0075292D" w:rsidRPr="00112425" w:rsidRDefault="00325548" w:rsidP="00F309C0">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4FF4D7D5" w14:textId="77777777" w:rsidR="00325548" w:rsidRPr="00112425" w:rsidRDefault="00325548" w:rsidP="00F309C0">
      <w:pPr>
        <w:keepNext/>
        <w:keepLines/>
        <w:jc w:val="both"/>
        <w:rPr>
          <w:rFonts w:ascii="Tahoma" w:hAnsi="Tahoma" w:cs="Tahoma"/>
        </w:rPr>
      </w:pPr>
    </w:p>
    <w:p w14:paraId="7F08D5B9" w14:textId="7E42642C" w:rsidR="00906709" w:rsidRPr="00112425" w:rsidRDefault="00CD5446" w:rsidP="00F309C0">
      <w:pPr>
        <w:keepNext/>
        <w:keepLines/>
        <w:jc w:val="both"/>
        <w:rPr>
          <w:rFonts w:ascii="Tahoma" w:hAnsi="Tahoma" w:cs="Tahoma"/>
        </w:rPr>
      </w:pPr>
      <w:r w:rsidRPr="00112425">
        <w:rPr>
          <w:rFonts w:ascii="Tahoma" w:hAnsi="Tahoma" w:cs="Tahoma"/>
        </w:rPr>
        <w:t xml:space="preserve">Ponudba </w:t>
      </w:r>
      <w:r w:rsidR="00A10A27" w:rsidRPr="00112425">
        <w:rPr>
          <w:rFonts w:ascii="Tahoma" w:hAnsi="Tahoma" w:cs="Tahoma"/>
        </w:rPr>
        <w:t>m</w:t>
      </w:r>
      <w:r w:rsidR="004B7452" w:rsidRPr="00112425">
        <w:rPr>
          <w:rFonts w:ascii="Tahoma" w:hAnsi="Tahoma" w:cs="Tahoma"/>
        </w:rPr>
        <w:t xml:space="preserve">ora biti veljavna </w:t>
      </w:r>
      <w:r w:rsidR="006F5550" w:rsidRPr="00112425">
        <w:rPr>
          <w:rFonts w:ascii="Tahoma" w:hAnsi="Tahoma" w:cs="Tahoma"/>
        </w:rPr>
        <w:t xml:space="preserve">najmanj </w:t>
      </w:r>
      <w:r w:rsidR="006F5550" w:rsidRPr="007420A0">
        <w:rPr>
          <w:rFonts w:ascii="Tahoma" w:hAnsi="Tahoma" w:cs="Tahoma"/>
          <w:color w:val="000000" w:themeColor="text1"/>
        </w:rPr>
        <w:t xml:space="preserve">do </w:t>
      </w:r>
      <w:r w:rsidR="00983073">
        <w:rPr>
          <w:rFonts w:ascii="Tahoma" w:hAnsi="Tahoma" w:cs="Tahoma"/>
        </w:rPr>
        <w:t>30</w:t>
      </w:r>
      <w:r w:rsidR="006F5550" w:rsidRPr="00543342">
        <w:rPr>
          <w:rFonts w:ascii="Tahoma" w:hAnsi="Tahoma" w:cs="Tahoma"/>
        </w:rPr>
        <w:t xml:space="preserve">. </w:t>
      </w:r>
      <w:r w:rsidR="00082D0D">
        <w:rPr>
          <w:rFonts w:ascii="Tahoma" w:hAnsi="Tahoma" w:cs="Tahoma"/>
        </w:rPr>
        <w:t>8</w:t>
      </w:r>
      <w:r w:rsidR="006A78F9">
        <w:rPr>
          <w:rFonts w:ascii="Tahoma" w:hAnsi="Tahoma" w:cs="Tahoma"/>
        </w:rPr>
        <w:t>.</w:t>
      </w:r>
      <w:r w:rsidR="00E877DE" w:rsidRPr="00543342">
        <w:rPr>
          <w:rFonts w:ascii="Tahoma" w:hAnsi="Tahoma" w:cs="Tahoma"/>
        </w:rPr>
        <w:t xml:space="preserve"> </w:t>
      </w:r>
      <w:r w:rsidR="006F5550" w:rsidRPr="00543342">
        <w:rPr>
          <w:rFonts w:ascii="Tahoma" w:hAnsi="Tahoma" w:cs="Tahoma"/>
        </w:rPr>
        <w:t>202</w:t>
      </w:r>
      <w:r w:rsidR="007420A0" w:rsidRPr="00543342">
        <w:rPr>
          <w:rFonts w:ascii="Tahoma" w:hAnsi="Tahoma" w:cs="Tahoma"/>
        </w:rPr>
        <w:t>3</w:t>
      </w:r>
      <w:r w:rsidR="0095068C" w:rsidRPr="00112425">
        <w:rPr>
          <w:rFonts w:ascii="Tahoma" w:hAnsi="Tahoma" w:cs="Tahoma"/>
        </w:rPr>
        <w:t xml:space="preserve">. </w:t>
      </w:r>
    </w:p>
    <w:p w14:paraId="10FC2820" w14:textId="77777777" w:rsidR="00D41BE0" w:rsidRPr="00112425" w:rsidRDefault="00D41BE0" w:rsidP="00F309C0">
      <w:pPr>
        <w:keepNext/>
        <w:keepLines/>
        <w:jc w:val="both"/>
        <w:rPr>
          <w:rFonts w:ascii="Tahoma" w:hAnsi="Tahoma" w:cs="Tahoma"/>
        </w:rPr>
      </w:pPr>
    </w:p>
    <w:p w14:paraId="349C084D" w14:textId="77777777" w:rsidR="00193548" w:rsidRPr="00112425" w:rsidRDefault="00734DC1" w:rsidP="00F309C0">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w:t>
      </w:r>
      <w:r w:rsidR="00193548" w:rsidRPr="00112425">
        <w:rPr>
          <w:rFonts w:ascii="Tahoma" w:hAnsi="Tahoma" w:cs="Tahoma"/>
          <w:b/>
          <w:color w:val="000000"/>
        </w:rPr>
        <w:t>lačilni pogoji</w:t>
      </w:r>
    </w:p>
    <w:p w14:paraId="60F7400C" w14:textId="77777777" w:rsidR="000D6F21" w:rsidRPr="00112425" w:rsidRDefault="000D6F21" w:rsidP="00F309C0">
      <w:pPr>
        <w:pStyle w:val="BESEDILO"/>
        <w:keepNext/>
        <w:widowControl/>
        <w:tabs>
          <w:tab w:val="clear" w:pos="2155"/>
        </w:tabs>
        <w:rPr>
          <w:rFonts w:ascii="Tahoma" w:hAnsi="Tahoma" w:cs="Tahoma"/>
          <w:kern w:val="0"/>
        </w:rPr>
      </w:pPr>
    </w:p>
    <w:p w14:paraId="0860F08B" w14:textId="77777777" w:rsidR="007648BE" w:rsidRPr="00112425" w:rsidRDefault="003E2F40" w:rsidP="00F309C0">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v osnutku pogodbe naročnika (Priloga 7).</w:t>
      </w:r>
    </w:p>
    <w:p w14:paraId="09F8B25B" w14:textId="77777777" w:rsidR="007648BE" w:rsidRDefault="007648BE" w:rsidP="00F309C0">
      <w:pPr>
        <w:pStyle w:val="BESEDILO"/>
        <w:keepNext/>
        <w:widowControl/>
        <w:tabs>
          <w:tab w:val="clear" w:pos="2155"/>
        </w:tabs>
        <w:rPr>
          <w:rFonts w:ascii="Tahoma" w:hAnsi="Tahoma" w:cs="Tahoma"/>
          <w:kern w:val="0"/>
        </w:rPr>
      </w:pPr>
    </w:p>
    <w:p w14:paraId="24DF06D5" w14:textId="77777777" w:rsidR="00E877DE" w:rsidRPr="00F63E10" w:rsidRDefault="00E877DE" w:rsidP="00F309C0">
      <w:pPr>
        <w:keepNext/>
        <w:keepLines/>
        <w:numPr>
          <w:ilvl w:val="1"/>
          <w:numId w:val="2"/>
        </w:numPr>
        <w:jc w:val="both"/>
        <w:rPr>
          <w:rFonts w:ascii="Tahoma" w:hAnsi="Tahoma" w:cs="Tahoma"/>
          <w:b/>
        </w:rPr>
      </w:pPr>
      <w:r w:rsidRPr="00F63E10">
        <w:rPr>
          <w:rFonts w:ascii="Tahoma" w:hAnsi="Tahoma" w:cs="Tahoma"/>
          <w:b/>
        </w:rPr>
        <w:t>Ostale zahteve</w:t>
      </w:r>
      <w:r>
        <w:rPr>
          <w:rFonts w:ascii="Tahoma" w:hAnsi="Tahoma" w:cs="Tahoma"/>
          <w:b/>
        </w:rPr>
        <w:t xml:space="preserve"> in pogoji naročnika ter</w:t>
      </w:r>
      <w:r w:rsidRPr="00F63E10">
        <w:rPr>
          <w:rFonts w:ascii="Tahoma" w:hAnsi="Tahoma" w:cs="Tahoma"/>
          <w:b/>
        </w:rPr>
        <w:t xml:space="preserve"> osnutk</w:t>
      </w:r>
      <w:r>
        <w:rPr>
          <w:rFonts w:ascii="Tahoma" w:hAnsi="Tahoma" w:cs="Tahoma"/>
          <w:b/>
        </w:rPr>
        <w:t>i</w:t>
      </w:r>
      <w:r w:rsidRPr="00F63E10">
        <w:rPr>
          <w:rFonts w:ascii="Tahoma" w:hAnsi="Tahoma" w:cs="Tahoma"/>
          <w:b/>
        </w:rPr>
        <w:t xml:space="preserve"> pogodb</w:t>
      </w:r>
    </w:p>
    <w:p w14:paraId="1B15CE95" w14:textId="77777777" w:rsidR="00E877DE" w:rsidRDefault="00E877DE" w:rsidP="00F309C0">
      <w:pPr>
        <w:keepNext/>
        <w:keepLines/>
        <w:jc w:val="both"/>
        <w:rPr>
          <w:rFonts w:ascii="Tahoma" w:hAnsi="Tahoma" w:cs="Tahoma"/>
          <w:lang w:val="x-none"/>
        </w:rPr>
      </w:pPr>
    </w:p>
    <w:p w14:paraId="2EA2DC42" w14:textId="77777777" w:rsidR="00E877DE" w:rsidRDefault="00E877DE" w:rsidP="00F309C0">
      <w:pPr>
        <w:pStyle w:val="Odstavekseznama"/>
        <w:keepNext/>
        <w:keepLines/>
        <w:numPr>
          <w:ilvl w:val="2"/>
          <w:numId w:val="2"/>
        </w:numPr>
        <w:jc w:val="both"/>
        <w:rPr>
          <w:rFonts w:ascii="Tahoma" w:hAnsi="Tahoma" w:cs="Tahoma"/>
        </w:rPr>
      </w:pPr>
      <w:r>
        <w:rPr>
          <w:rFonts w:ascii="Tahoma" w:hAnsi="Tahoma" w:cs="Tahoma"/>
        </w:rPr>
        <w:t>Pogodba</w:t>
      </w:r>
    </w:p>
    <w:p w14:paraId="38E8974F" w14:textId="77777777" w:rsidR="00E877DE" w:rsidRDefault="00E877DE" w:rsidP="00F309C0">
      <w:pPr>
        <w:keepNext/>
        <w:keepLines/>
        <w:jc w:val="both"/>
        <w:rPr>
          <w:rFonts w:ascii="Tahoma" w:hAnsi="Tahoma" w:cs="Tahoma"/>
        </w:rPr>
      </w:pPr>
    </w:p>
    <w:p w14:paraId="1155543D" w14:textId="77777777" w:rsidR="0011065C" w:rsidRDefault="0011065C" w:rsidP="0011065C">
      <w:pPr>
        <w:keepNext/>
        <w:keepLines/>
        <w:jc w:val="both"/>
        <w:rPr>
          <w:rFonts w:ascii="Tahoma" w:hAnsi="Tahoma" w:cs="Tahoma"/>
        </w:rPr>
      </w:pPr>
      <w:r>
        <w:rPr>
          <w:rFonts w:ascii="Tahoma" w:hAnsi="Tahoma" w:cs="Tahoma"/>
        </w:rPr>
        <w:t>Naročniki bodo z izbranim izvajalcem sklenili ločene pogodbe. Pogodbe z izbranim ponudnikom po podpisal zakoniti zastopnik posameznega naročnika.</w:t>
      </w:r>
    </w:p>
    <w:p w14:paraId="4C057299" w14:textId="77777777" w:rsidR="00CA600E" w:rsidRPr="00112425" w:rsidRDefault="00CA600E" w:rsidP="00F309C0">
      <w:pPr>
        <w:keepNext/>
        <w:keepLines/>
        <w:jc w:val="both"/>
        <w:rPr>
          <w:rFonts w:ascii="Tahoma" w:hAnsi="Tahoma" w:cs="Tahoma"/>
        </w:rPr>
      </w:pPr>
      <w:r w:rsidRPr="00112425">
        <w:rPr>
          <w:rFonts w:ascii="Tahoma" w:hAnsi="Tahoma" w:cs="Tahoma"/>
        </w:rPr>
        <w:lastRenderedPageBreak/>
        <w:t>Pogodba se bo pred podpisom vsebinsko prilagodila le glede na to, ali bo izbrani ponudnik predložil skupno ponudbo, prijavil sodelovanje podizvajalcev in podobno.</w:t>
      </w:r>
    </w:p>
    <w:p w14:paraId="080A3D30" w14:textId="77777777" w:rsidR="00E877DE" w:rsidRPr="00C8579C" w:rsidRDefault="00E877DE" w:rsidP="00F309C0">
      <w:pPr>
        <w:keepNext/>
        <w:keepLines/>
        <w:jc w:val="both"/>
        <w:rPr>
          <w:rFonts w:ascii="Tahoma" w:hAnsi="Tahoma" w:cs="Tahoma"/>
        </w:rPr>
      </w:pPr>
    </w:p>
    <w:p w14:paraId="0BDA199B" w14:textId="77777777" w:rsidR="00E877DE" w:rsidRDefault="00E877DE" w:rsidP="00F309C0">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pogodb</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49150781" w14:textId="77777777" w:rsidR="00E877DE" w:rsidRDefault="00E877DE" w:rsidP="00F309C0">
      <w:pPr>
        <w:keepNext/>
        <w:keepLines/>
        <w:jc w:val="both"/>
        <w:rPr>
          <w:rFonts w:ascii="Tahoma" w:hAnsi="Tahoma" w:cs="Tahoma"/>
        </w:rPr>
      </w:pPr>
    </w:p>
    <w:p w14:paraId="46CDC28B" w14:textId="77777777" w:rsidR="00E877DE" w:rsidRPr="00112425" w:rsidRDefault="00E877DE" w:rsidP="00F309C0">
      <w:pPr>
        <w:keepNext/>
        <w:keepLines/>
        <w:jc w:val="both"/>
        <w:rPr>
          <w:rFonts w:ascii="Tahoma" w:hAnsi="Tahoma" w:cs="Tahoma"/>
        </w:rPr>
      </w:pPr>
      <w:r w:rsidRPr="00112425">
        <w:rPr>
          <w:rFonts w:ascii="Tahoma" w:hAnsi="Tahoma" w:cs="Tahoma"/>
        </w:rPr>
        <w:t>Osnut</w:t>
      </w:r>
      <w:r w:rsidR="00CA600E">
        <w:rPr>
          <w:rFonts w:ascii="Tahoma" w:hAnsi="Tahoma" w:cs="Tahoma"/>
        </w:rPr>
        <w:t xml:space="preserve">ek </w:t>
      </w:r>
      <w:r w:rsidRPr="00112425">
        <w:rPr>
          <w:rFonts w:ascii="Tahoma" w:hAnsi="Tahoma" w:cs="Tahoma"/>
        </w:rPr>
        <w:t>pogodb</w:t>
      </w:r>
      <w:r w:rsidR="00CA600E">
        <w:rPr>
          <w:rFonts w:ascii="Tahoma" w:hAnsi="Tahoma" w:cs="Tahoma"/>
        </w:rPr>
        <w:t>e</w:t>
      </w:r>
      <w:r w:rsidRPr="00112425">
        <w:rPr>
          <w:rFonts w:ascii="Tahoma" w:hAnsi="Tahoma" w:cs="Tahoma"/>
        </w:rPr>
        <w:t xml:space="preserve"> </w:t>
      </w:r>
      <w:r w:rsidR="00CA600E">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w:t>
      </w:r>
      <w:r w:rsidRPr="002F1616">
        <w:rPr>
          <w:rFonts w:ascii="Tahoma" w:hAnsi="Tahoma" w:cs="Tahoma"/>
        </w:rPr>
        <w:t xml:space="preserve">Priloga </w:t>
      </w:r>
      <w:r w:rsidR="00AD0713">
        <w:rPr>
          <w:rFonts w:ascii="Tahoma" w:hAnsi="Tahoma" w:cs="Tahoma"/>
        </w:rPr>
        <w:t>7</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Priloge 3/1</w:t>
      </w:r>
      <w:r>
        <w:rPr>
          <w:rFonts w:ascii="Tahoma" w:hAnsi="Tahoma" w:cs="Tahoma"/>
        </w:rPr>
        <w:t xml:space="preserve"> potrdi, da se strinja z vsebino osnutk</w:t>
      </w:r>
      <w:r w:rsidR="00CA600E">
        <w:rPr>
          <w:rFonts w:ascii="Tahoma" w:hAnsi="Tahoma" w:cs="Tahoma"/>
        </w:rPr>
        <w:t>a</w:t>
      </w:r>
      <w:r>
        <w:rPr>
          <w:rFonts w:ascii="Tahoma" w:hAnsi="Tahoma" w:cs="Tahoma"/>
        </w:rPr>
        <w:t xml:space="preserve"> pogodbe ter da bo v primeru, da bo izbran kot ekonomsko najugodnejši ponudnik, podpisal na poziv naročnika. Osnutk</w:t>
      </w:r>
      <w:r w:rsidR="00CA600E">
        <w:rPr>
          <w:rFonts w:ascii="Tahoma" w:hAnsi="Tahoma" w:cs="Tahoma"/>
        </w:rPr>
        <w:t>a</w:t>
      </w:r>
      <w:r>
        <w:rPr>
          <w:rFonts w:ascii="Tahoma" w:hAnsi="Tahoma" w:cs="Tahoma"/>
        </w:rPr>
        <w:t xml:space="preserve"> pogodb</w:t>
      </w:r>
      <w:r w:rsidR="00CA600E">
        <w:rPr>
          <w:rFonts w:ascii="Tahoma" w:hAnsi="Tahoma" w:cs="Tahoma"/>
        </w:rPr>
        <w:t>e</w:t>
      </w:r>
      <w:r>
        <w:rPr>
          <w:rFonts w:ascii="Tahoma" w:hAnsi="Tahoma" w:cs="Tahoma"/>
        </w:rPr>
        <w:t xml:space="preserve"> ponudniku ni potrebno prilagati k ponudbi</w:t>
      </w:r>
      <w:r w:rsidRPr="00112425">
        <w:rPr>
          <w:rFonts w:ascii="Tahoma" w:hAnsi="Tahoma" w:cs="Tahoma"/>
        </w:rPr>
        <w:t>.</w:t>
      </w:r>
    </w:p>
    <w:p w14:paraId="5EAD30CD" w14:textId="77777777" w:rsidR="00E877DE" w:rsidRPr="00BC65D2" w:rsidRDefault="00E877DE" w:rsidP="00F309C0">
      <w:pPr>
        <w:keepNext/>
        <w:keepLines/>
        <w:jc w:val="both"/>
        <w:rPr>
          <w:rFonts w:ascii="Tahoma" w:hAnsi="Tahoma" w:cs="Tahoma"/>
        </w:rPr>
      </w:pPr>
    </w:p>
    <w:p w14:paraId="35360E4D" w14:textId="77777777" w:rsidR="00E877DE" w:rsidRDefault="00E877DE" w:rsidP="00F309C0">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Pr>
          <w:rFonts w:ascii="Tahoma" w:hAnsi="Tahoma" w:cs="Tahoma"/>
        </w:rPr>
        <w:t>pogodbe</w:t>
      </w:r>
      <w:r w:rsidRPr="00B66303">
        <w:rPr>
          <w:rFonts w:ascii="Tahoma" w:hAnsi="Tahoma" w:cs="Tahoma"/>
        </w:rPr>
        <w:t xml:space="preserve">, ki </w:t>
      </w:r>
      <w:r w:rsidR="00CA600E">
        <w:rPr>
          <w:rFonts w:ascii="Tahoma" w:hAnsi="Tahoma" w:cs="Tahoma"/>
        </w:rPr>
        <w:t>je</w:t>
      </w:r>
      <w:r w:rsidRPr="00B66303">
        <w:rPr>
          <w:rFonts w:ascii="Tahoma" w:hAnsi="Tahoma" w:cs="Tahoma"/>
        </w:rPr>
        <w:t xml:space="preserve"> kot priloga sestavni del te razpisne dokumentacije. </w:t>
      </w:r>
    </w:p>
    <w:p w14:paraId="75CF740A" w14:textId="77777777" w:rsidR="00E877DE" w:rsidRDefault="00E877DE" w:rsidP="00F309C0">
      <w:pPr>
        <w:keepNext/>
        <w:keepLines/>
        <w:jc w:val="both"/>
        <w:rPr>
          <w:rFonts w:ascii="Tahoma" w:hAnsi="Tahoma" w:cs="Tahoma"/>
          <w:b/>
        </w:rPr>
      </w:pPr>
    </w:p>
    <w:p w14:paraId="32A39C32" w14:textId="77777777" w:rsidR="00E877DE" w:rsidRPr="00D212FC" w:rsidRDefault="00E877DE" w:rsidP="00F309C0">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iz 35. člena ZIntPK</w:t>
      </w:r>
    </w:p>
    <w:p w14:paraId="49ABE7AE" w14:textId="77777777" w:rsidR="00E877DE" w:rsidRDefault="00E877DE" w:rsidP="00F309C0">
      <w:pPr>
        <w:keepNext/>
        <w:keepLines/>
        <w:jc w:val="both"/>
        <w:rPr>
          <w:rFonts w:ascii="Tahoma" w:hAnsi="Tahoma" w:cs="Tahoma"/>
        </w:rPr>
      </w:pPr>
    </w:p>
    <w:p w14:paraId="62E3DCEB" w14:textId="77777777" w:rsidR="00E877DE" w:rsidRPr="00B66303" w:rsidRDefault="00E877DE" w:rsidP="00F309C0">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r>
        <w:rPr>
          <w:rFonts w:ascii="Tahoma" w:hAnsi="Tahoma" w:cs="Tahoma"/>
        </w:rPr>
        <w:t>ZIntPK</w:t>
      </w:r>
      <w:r w:rsidRPr="00B66303">
        <w:rPr>
          <w:rFonts w:ascii="Tahoma" w:hAnsi="Tahoma" w:cs="Tahoma"/>
        </w:rPr>
        <w:t>, naročniki ne smejo sodelovati.</w:t>
      </w:r>
    </w:p>
    <w:p w14:paraId="5A9F13FD" w14:textId="77777777" w:rsidR="00E877DE" w:rsidRPr="00D212FC" w:rsidRDefault="00E877DE" w:rsidP="00F309C0">
      <w:pPr>
        <w:keepNext/>
        <w:keepLines/>
        <w:jc w:val="both"/>
        <w:rPr>
          <w:rFonts w:ascii="Tahoma" w:hAnsi="Tahoma" w:cs="Tahoma"/>
        </w:rPr>
      </w:pPr>
    </w:p>
    <w:p w14:paraId="23CEAAFA" w14:textId="77777777" w:rsidR="00E877DE" w:rsidRDefault="00E877DE" w:rsidP="00F309C0">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4A81F909" w14:textId="77777777" w:rsidR="00E877DE" w:rsidRPr="00300973" w:rsidRDefault="00E877DE" w:rsidP="00F309C0">
      <w:pPr>
        <w:keepNext/>
        <w:keepLines/>
        <w:jc w:val="both"/>
        <w:rPr>
          <w:rFonts w:ascii="Tahoma" w:hAnsi="Tahoma" w:cs="Tahoma"/>
        </w:rPr>
      </w:pPr>
    </w:p>
    <w:p w14:paraId="773B9B4B" w14:textId="77777777" w:rsidR="00E877DE" w:rsidRDefault="00E877DE" w:rsidP="00F309C0">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 za katere se glede na določbe zakona, ki ureja gospodarske družbe, šteje, da so povezane družbe z izbranim ponudnikom (</w:t>
      </w:r>
      <w:r w:rsidRPr="000B3212">
        <w:rPr>
          <w:rFonts w:ascii="Tahoma" w:hAnsi="Tahoma" w:cs="Tahoma"/>
        </w:rPr>
        <w:t>Priloga 3/4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44C181F5" w14:textId="77777777" w:rsidR="00E877DE" w:rsidRDefault="00E877DE" w:rsidP="00F309C0">
      <w:pPr>
        <w:keepNext/>
        <w:keepLines/>
        <w:jc w:val="both"/>
        <w:rPr>
          <w:rFonts w:ascii="Tahoma" w:hAnsi="Tahoma" w:cs="Tahoma"/>
        </w:rPr>
      </w:pPr>
    </w:p>
    <w:p w14:paraId="4EA37BA1" w14:textId="77777777" w:rsidR="00E877DE" w:rsidRDefault="00E877DE" w:rsidP="00F309C0">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Pr="00300973">
        <w:rPr>
          <w:rFonts w:ascii="Tahoma" w:hAnsi="Tahoma" w:cs="Tahoma"/>
        </w:rPr>
        <w:t>.</w:t>
      </w:r>
    </w:p>
    <w:p w14:paraId="70CAB158" w14:textId="77777777" w:rsidR="00E877DE" w:rsidRDefault="00E877DE" w:rsidP="00F309C0">
      <w:pPr>
        <w:pStyle w:val="BESEDILO"/>
        <w:keepNext/>
        <w:widowControl/>
        <w:tabs>
          <w:tab w:val="clear" w:pos="2155"/>
        </w:tabs>
        <w:rPr>
          <w:rFonts w:ascii="Tahoma" w:hAnsi="Tahoma" w:cs="Tahoma"/>
          <w:kern w:val="0"/>
        </w:rPr>
      </w:pPr>
    </w:p>
    <w:p w14:paraId="4AE37D93" w14:textId="56FC0882" w:rsidR="0011065C" w:rsidRPr="00A72D83" w:rsidRDefault="0011065C" w:rsidP="0011065C">
      <w:pPr>
        <w:pStyle w:val="Odstavekseznama"/>
        <w:keepNext/>
        <w:keepLines/>
        <w:numPr>
          <w:ilvl w:val="2"/>
          <w:numId w:val="2"/>
        </w:numPr>
        <w:jc w:val="both"/>
        <w:rPr>
          <w:rFonts w:ascii="Tahoma" w:hAnsi="Tahoma" w:cs="Tahoma"/>
        </w:rPr>
      </w:pPr>
      <w:r>
        <w:rPr>
          <w:rFonts w:ascii="Tahoma" w:hAnsi="Tahoma" w:cs="Tahoma"/>
        </w:rPr>
        <w:t xml:space="preserve">Izjava </w:t>
      </w:r>
      <w:r w:rsidRPr="00A72D83">
        <w:rPr>
          <w:rFonts w:ascii="Tahoma" w:hAnsi="Tahoma" w:cs="Tahoma"/>
          <w:iCs/>
        </w:rPr>
        <w:t>fizične osebe oziroma odgovorne osebe poslovnega subjekta</w:t>
      </w:r>
      <w:r>
        <w:rPr>
          <w:rFonts w:ascii="Tahoma" w:hAnsi="Tahoma" w:cs="Tahoma"/>
          <w:iCs/>
        </w:rPr>
        <w:t xml:space="preserve"> </w:t>
      </w:r>
      <w:r w:rsidRPr="00A72D83">
        <w:rPr>
          <w:rFonts w:ascii="Tahoma" w:hAnsi="Tahoma" w:cs="Tahoma"/>
          <w:iCs/>
        </w:rPr>
        <w:t>o nepovezanosti s funkcionarjem ali njegovim družinskim članom</w:t>
      </w:r>
      <w:r>
        <w:rPr>
          <w:rFonts w:ascii="Tahoma" w:hAnsi="Tahoma" w:cs="Tahoma"/>
          <w:iCs/>
        </w:rPr>
        <w:t xml:space="preserve"> </w:t>
      </w:r>
      <w:r w:rsidRPr="00737C91">
        <w:rPr>
          <w:rFonts w:ascii="Tahoma" w:hAnsi="Tahoma" w:cs="Tahoma"/>
          <w:i/>
          <w:iCs/>
        </w:rPr>
        <w:t xml:space="preserve">– za naročnika Občina </w:t>
      </w:r>
      <w:r>
        <w:rPr>
          <w:rFonts w:ascii="Tahoma" w:hAnsi="Tahoma" w:cs="Tahoma"/>
          <w:i/>
          <w:iCs/>
        </w:rPr>
        <w:t>Dobrova-Polhov Gradec</w:t>
      </w:r>
    </w:p>
    <w:p w14:paraId="1455546F" w14:textId="77777777" w:rsidR="0011065C" w:rsidRDefault="0011065C" w:rsidP="0011065C">
      <w:pPr>
        <w:keepNext/>
        <w:keepLines/>
        <w:jc w:val="both"/>
        <w:rPr>
          <w:rFonts w:ascii="Tahoma" w:hAnsi="Tahoma" w:cs="Tahoma"/>
          <w:b/>
        </w:rPr>
      </w:pPr>
    </w:p>
    <w:p w14:paraId="2894EC9C" w14:textId="1C5F72DF" w:rsidR="0011065C" w:rsidRPr="0046013B" w:rsidRDefault="0011065C" w:rsidP="0011065C">
      <w:pPr>
        <w:keepNext/>
        <w:keepLines/>
        <w:jc w:val="both"/>
        <w:rPr>
          <w:rFonts w:ascii="Tahoma" w:hAnsi="Tahoma" w:cs="Tahoma"/>
          <w:bCs/>
          <w:iCs/>
        </w:rPr>
      </w:pPr>
      <w:r w:rsidRPr="0046013B">
        <w:rPr>
          <w:rFonts w:ascii="Tahoma" w:hAnsi="Tahoma" w:cs="Tahoma"/>
          <w:bCs/>
          <w:iCs/>
        </w:rPr>
        <w:t xml:space="preserve">Gospodarski subjekt mora zagotoviti, da ni povezan s funkcionarjem ali družinskim članom funkcionarja </w:t>
      </w:r>
      <w:r>
        <w:rPr>
          <w:rFonts w:ascii="Tahoma" w:hAnsi="Tahoma" w:cs="Tahoma"/>
          <w:bCs/>
          <w:iCs/>
        </w:rPr>
        <w:t>O</w:t>
      </w:r>
      <w:r w:rsidRPr="0046013B">
        <w:rPr>
          <w:rFonts w:ascii="Tahoma" w:hAnsi="Tahoma" w:cs="Tahoma"/>
          <w:bCs/>
          <w:iCs/>
        </w:rPr>
        <w:t>bčine</w:t>
      </w:r>
      <w:r>
        <w:rPr>
          <w:rFonts w:ascii="Tahoma" w:hAnsi="Tahoma" w:cs="Tahoma"/>
          <w:bCs/>
          <w:iCs/>
        </w:rPr>
        <w:t xml:space="preserve"> </w:t>
      </w:r>
      <w:r w:rsidRPr="0011065C">
        <w:rPr>
          <w:rFonts w:ascii="Tahoma" w:hAnsi="Tahoma" w:cs="Tahoma"/>
          <w:bCs/>
          <w:iCs/>
        </w:rPr>
        <w:t xml:space="preserve">Dobrova-Polhov Gradec </w:t>
      </w:r>
      <w:r w:rsidRPr="0046013B">
        <w:rPr>
          <w:rFonts w:ascii="Tahoma" w:hAnsi="Tahoma" w:cs="Tahoma"/>
          <w:bCs/>
          <w:iCs/>
        </w:rPr>
        <w:t xml:space="preserve">na način, ki je določen v prvem odstavku 35. člena </w:t>
      </w:r>
      <w:r>
        <w:rPr>
          <w:rFonts w:ascii="Tahoma" w:hAnsi="Tahoma" w:cs="Tahoma"/>
        </w:rPr>
        <w:t>ZIntPK</w:t>
      </w:r>
      <w:r w:rsidRPr="0046013B">
        <w:rPr>
          <w:rFonts w:ascii="Tahoma" w:hAnsi="Tahoma" w:cs="Tahoma"/>
          <w:bCs/>
          <w:iCs/>
        </w:rPr>
        <w:t>.</w:t>
      </w:r>
    </w:p>
    <w:p w14:paraId="7445DEAE" w14:textId="77777777" w:rsidR="0011065C" w:rsidRDefault="0011065C" w:rsidP="0011065C">
      <w:pPr>
        <w:keepNext/>
        <w:keepLines/>
        <w:jc w:val="both"/>
        <w:rPr>
          <w:rFonts w:ascii="Tahoma" w:hAnsi="Tahoma" w:cs="Tahoma"/>
          <w:b/>
        </w:rPr>
      </w:pPr>
    </w:p>
    <w:p w14:paraId="377CBA63" w14:textId="77777777" w:rsidR="0011065C" w:rsidRDefault="0011065C" w:rsidP="0011065C">
      <w:pPr>
        <w:keepNext/>
        <w:keepLines/>
        <w:jc w:val="both"/>
        <w:rPr>
          <w:rFonts w:ascii="Tahoma" w:hAnsi="Tahoma" w:cs="Tahoma"/>
          <w:i/>
        </w:rPr>
      </w:pPr>
      <w:r w:rsidRPr="0046013B">
        <w:rPr>
          <w:rFonts w:ascii="Tahoma" w:hAnsi="Tahoma" w:cs="Tahoma"/>
          <w:i/>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47074780" w14:textId="77777777" w:rsidR="0011065C" w:rsidRDefault="0011065C" w:rsidP="0011065C">
      <w:pPr>
        <w:keepNext/>
        <w:keepLines/>
        <w:jc w:val="both"/>
        <w:rPr>
          <w:rFonts w:ascii="Tahoma" w:hAnsi="Tahoma" w:cs="Tahoma"/>
          <w:i/>
        </w:rPr>
      </w:pPr>
    </w:p>
    <w:p w14:paraId="7D4EC3AD" w14:textId="77777777" w:rsidR="0011065C" w:rsidRPr="0046013B" w:rsidRDefault="0011065C" w:rsidP="0011065C">
      <w:pPr>
        <w:keepNext/>
        <w:keepLines/>
        <w:jc w:val="both"/>
        <w:rPr>
          <w:rFonts w:ascii="Tahoma" w:hAnsi="Tahoma" w:cs="Tahoma"/>
        </w:rPr>
      </w:pPr>
      <w:r>
        <w:rPr>
          <w:rFonts w:ascii="Tahoma" w:hAnsi="Tahoma" w:cs="Tahoma"/>
        </w:rPr>
        <w:t>Ponudnik mora v ponudbi priložiti i</w:t>
      </w:r>
      <w:r w:rsidRPr="0046013B">
        <w:rPr>
          <w:rFonts w:ascii="Tahoma" w:hAnsi="Tahoma" w:cs="Tahoma"/>
        </w:rPr>
        <w:t>zpolnjen</w:t>
      </w:r>
      <w:r>
        <w:rPr>
          <w:rFonts w:ascii="Tahoma" w:hAnsi="Tahoma" w:cs="Tahoma"/>
        </w:rPr>
        <w:t>o</w:t>
      </w:r>
      <w:r w:rsidRPr="0046013B">
        <w:rPr>
          <w:rFonts w:ascii="Tahoma" w:hAnsi="Tahoma" w:cs="Tahoma"/>
        </w:rPr>
        <w:t xml:space="preserve"> in fizično podpisan</w:t>
      </w:r>
      <w:r>
        <w:rPr>
          <w:rFonts w:ascii="Tahoma" w:hAnsi="Tahoma" w:cs="Tahoma"/>
        </w:rPr>
        <w:t>o</w:t>
      </w:r>
      <w:r w:rsidRPr="0046013B">
        <w:rPr>
          <w:rFonts w:ascii="Tahoma" w:hAnsi="Tahoma" w:cs="Tahoma"/>
        </w:rPr>
        <w:t xml:space="preserve"> </w:t>
      </w:r>
      <w:r w:rsidRPr="000B3212">
        <w:rPr>
          <w:rFonts w:ascii="Tahoma" w:hAnsi="Tahoma" w:cs="Tahoma"/>
          <w:bCs/>
          <w:iCs/>
        </w:rPr>
        <w:t>Prilogo 3/5</w:t>
      </w:r>
      <w:r w:rsidRPr="00397CEF">
        <w:rPr>
          <w:rFonts w:ascii="Tahoma" w:hAnsi="Tahoma" w:cs="Tahoma"/>
          <w:bCs/>
          <w:iCs/>
        </w:rPr>
        <w:t xml:space="preserve"> »</w:t>
      </w:r>
      <w:r w:rsidRPr="00397CEF">
        <w:rPr>
          <w:rFonts w:ascii="Tahoma" w:hAnsi="Tahoma" w:cs="Tahoma"/>
          <w:iCs/>
        </w:rPr>
        <w:t>Izjava fizične osebe oziroma odgovorne osebe poslovnega subjekta o nepovezanosti s funkcionarjem ali njegovim družinskim članom«</w:t>
      </w:r>
      <w:r w:rsidRPr="0046013B">
        <w:rPr>
          <w:rFonts w:ascii="Tahoma" w:hAnsi="Tahoma" w:cs="Tahoma"/>
        </w:rPr>
        <w:t xml:space="preserve"> za vse gospodarske subjekte, ki v kakršni koli vlogi sodelujejo v ponudbi (</w:t>
      </w:r>
      <w:r>
        <w:rPr>
          <w:rFonts w:ascii="Tahoma" w:hAnsi="Tahoma" w:cs="Tahoma"/>
        </w:rPr>
        <w:t xml:space="preserve">ponudnik, partner </w:t>
      </w:r>
      <w:r w:rsidRPr="0046013B">
        <w:rPr>
          <w:rFonts w:ascii="Tahoma" w:hAnsi="Tahoma" w:cs="Tahoma"/>
        </w:rPr>
        <w:t xml:space="preserve">v primeru skupne ponudbe, gospodarski subjekti, na katerih kapacitete se sklicuje </w:t>
      </w:r>
      <w:r>
        <w:rPr>
          <w:rFonts w:ascii="Tahoma" w:hAnsi="Tahoma" w:cs="Tahoma"/>
        </w:rPr>
        <w:t>kandidat</w:t>
      </w:r>
      <w:r w:rsidRPr="0046013B">
        <w:rPr>
          <w:rFonts w:ascii="Tahoma" w:hAnsi="Tahoma" w:cs="Tahoma"/>
        </w:rPr>
        <w:t xml:space="preserve"> in podizvajalci).  </w:t>
      </w:r>
    </w:p>
    <w:p w14:paraId="51B5BD4E" w14:textId="77777777" w:rsidR="0011065C" w:rsidRPr="0046013B" w:rsidRDefault="0011065C" w:rsidP="0011065C">
      <w:pPr>
        <w:keepNext/>
        <w:keepLines/>
        <w:jc w:val="both"/>
        <w:rPr>
          <w:rFonts w:ascii="Tahoma" w:hAnsi="Tahoma" w:cs="Tahoma"/>
        </w:rPr>
      </w:pPr>
    </w:p>
    <w:p w14:paraId="442C441C" w14:textId="77777777" w:rsidR="0011065C" w:rsidRPr="0046013B" w:rsidRDefault="0011065C" w:rsidP="0011065C">
      <w:pPr>
        <w:keepNext/>
        <w:keepLines/>
        <w:jc w:val="both"/>
        <w:rPr>
          <w:rFonts w:ascii="Tahoma" w:hAnsi="Tahoma" w:cs="Tahoma"/>
        </w:rPr>
      </w:pPr>
      <w:r>
        <w:rPr>
          <w:rFonts w:ascii="Tahoma" w:hAnsi="Tahoma" w:cs="Tahoma"/>
        </w:rPr>
        <w:t>Ponudnik izpolnjene obrazce</w:t>
      </w:r>
      <w:r w:rsidRPr="0046013B">
        <w:rPr>
          <w:rFonts w:ascii="Tahoma" w:hAnsi="Tahoma" w:cs="Tahoma"/>
        </w:rPr>
        <w:t xml:space="preserve"> naloži</w:t>
      </w:r>
      <w:r>
        <w:rPr>
          <w:rFonts w:ascii="Tahoma" w:hAnsi="Tahoma" w:cs="Tahoma"/>
        </w:rPr>
        <w:t xml:space="preserve"> na informacijski sistem e-JN </w:t>
      </w:r>
      <w:r w:rsidRPr="002703D4">
        <w:rPr>
          <w:rFonts w:ascii="Tahoma" w:hAnsi="Tahoma" w:cs="Tahoma"/>
          <w:b/>
        </w:rPr>
        <w:t xml:space="preserve">v razdelek </w:t>
      </w:r>
      <w:r w:rsidRPr="00917D01">
        <w:rPr>
          <w:rFonts w:ascii="Tahoma" w:hAnsi="Tahoma" w:cs="Tahoma"/>
          <w:b/>
        </w:rPr>
        <w:t>»Dokumenti«, del »Ostale priloge«</w:t>
      </w:r>
      <w:r w:rsidRPr="0046013B">
        <w:rPr>
          <w:rFonts w:ascii="Tahoma" w:hAnsi="Tahoma" w:cs="Tahoma"/>
        </w:rPr>
        <w:t xml:space="preserve"> v .pdf </w:t>
      </w:r>
      <w:r>
        <w:rPr>
          <w:rFonts w:ascii="Tahoma" w:hAnsi="Tahoma" w:cs="Tahoma"/>
        </w:rPr>
        <w:t>formatu</w:t>
      </w:r>
      <w:r w:rsidRPr="0046013B">
        <w:rPr>
          <w:rFonts w:ascii="Tahoma" w:hAnsi="Tahoma" w:cs="Tahoma"/>
        </w:rPr>
        <w:t>.</w:t>
      </w:r>
    </w:p>
    <w:p w14:paraId="6F58DDA5" w14:textId="12AAD95A" w:rsidR="007420A0" w:rsidRDefault="007420A0" w:rsidP="00F309C0">
      <w:pPr>
        <w:pStyle w:val="BESEDILO"/>
        <w:keepNext/>
        <w:widowControl/>
        <w:tabs>
          <w:tab w:val="clear" w:pos="2155"/>
        </w:tabs>
        <w:rPr>
          <w:rFonts w:ascii="Tahoma" w:hAnsi="Tahoma" w:cs="Tahoma"/>
          <w:kern w:val="0"/>
        </w:rPr>
      </w:pPr>
    </w:p>
    <w:p w14:paraId="3F60FC54" w14:textId="7C1569D0" w:rsidR="007420A0" w:rsidRDefault="007420A0" w:rsidP="00F309C0">
      <w:pPr>
        <w:pStyle w:val="BESEDILO"/>
        <w:keepNext/>
        <w:widowControl/>
        <w:tabs>
          <w:tab w:val="clear" w:pos="2155"/>
        </w:tabs>
        <w:rPr>
          <w:rFonts w:ascii="Tahoma" w:hAnsi="Tahoma" w:cs="Tahoma"/>
          <w:kern w:val="0"/>
        </w:rPr>
      </w:pPr>
    </w:p>
    <w:p w14:paraId="5C8941A1" w14:textId="6EF69698" w:rsidR="00A866B9" w:rsidRDefault="00A866B9" w:rsidP="00F309C0">
      <w:pPr>
        <w:pStyle w:val="BESEDILO"/>
        <w:keepNext/>
        <w:widowControl/>
        <w:tabs>
          <w:tab w:val="clear" w:pos="2155"/>
        </w:tabs>
        <w:rPr>
          <w:rFonts w:ascii="Tahoma" w:hAnsi="Tahoma" w:cs="Tahoma"/>
          <w:kern w:val="0"/>
        </w:rPr>
      </w:pPr>
    </w:p>
    <w:p w14:paraId="04FC447D" w14:textId="3227E9F4" w:rsidR="00A866B9" w:rsidRDefault="00A866B9" w:rsidP="00F309C0">
      <w:pPr>
        <w:pStyle w:val="BESEDILO"/>
        <w:keepNext/>
        <w:widowControl/>
        <w:tabs>
          <w:tab w:val="clear" w:pos="2155"/>
        </w:tabs>
        <w:rPr>
          <w:rFonts w:ascii="Tahoma" w:hAnsi="Tahoma" w:cs="Tahoma"/>
          <w:kern w:val="0"/>
        </w:rPr>
      </w:pPr>
    </w:p>
    <w:p w14:paraId="4046F1CF" w14:textId="28AB9CF7" w:rsidR="00A866B9" w:rsidRDefault="00A866B9" w:rsidP="00F309C0">
      <w:pPr>
        <w:pStyle w:val="BESEDILO"/>
        <w:keepNext/>
        <w:widowControl/>
        <w:tabs>
          <w:tab w:val="clear" w:pos="2155"/>
        </w:tabs>
        <w:rPr>
          <w:rFonts w:ascii="Tahoma" w:hAnsi="Tahoma" w:cs="Tahoma"/>
          <w:kern w:val="0"/>
        </w:rPr>
      </w:pPr>
    </w:p>
    <w:p w14:paraId="5AB17064" w14:textId="7583B0AC" w:rsidR="00A866B9" w:rsidRDefault="00A866B9" w:rsidP="00F309C0">
      <w:pPr>
        <w:pStyle w:val="BESEDILO"/>
        <w:keepNext/>
        <w:widowControl/>
        <w:tabs>
          <w:tab w:val="clear" w:pos="2155"/>
        </w:tabs>
        <w:rPr>
          <w:rFonts w:ascii="Tahoma" w:hAnsi="Tahoma" w:cs="Tahoma"/>
          <w:kern w:val="0"/>
        </w:rPr>
      </w:pPr>
    </w:p>
    <w:p w14:paraId="581DA7DA" w14:textId="77777777" w:rsidR="00A866B9" w:rsidRDefault="00A866B9" w:rsidP="00F309C0">
      <w:pPr>
        <w:pStyle w:val="BESEDILO"/>
        <w:keepNext/>
        <w:widowControl/>
        <w:tabs>
          <w:tab w:val="clear" w:pos="2155"/>
        </w:tabs>
        <w:rPr>
          <w:rFonts w:ascii="Tahoma" w:hAnsi="Tahoma" w:cs="Tahoma"/>
          <w:kern w:val="0"/>
        </w:rPr>
      </w:pPr>
    </w:p>
    <w:p w14:paraId="18EE2BA6" w14:textId="77777777" w:rsidR="00D12766" w:rsidRPr="00112425" w:rsidRDefault="00D12766" w:rsidP="00F309C0">
      <w:pPr>
        <w:keepNext/>
        <w:keepLines/>
        <w:numPr>
          <w:ilvl w:val="0"/>
          <w:numId w:val="2"/>
        </w:numPr>
        <w:jc w:val="both"/>
        <w:rPr>
          <w:rFonts w:ascii="Tahoma" w:hAnsi="Tahoma" w:cs="Tahoma"/>
          <w:b/>
          <w:sz w:val="24"/>
        </w:rPr>
      </w:pPr>
      <w:r w:rsidRPr="00112425">
        <w:rPr>
          <w:rFonts w:ascii="Tahoma" w:hAnsi="Tahoma" w:cs="Tahoma"/>
          <w:b/>
          <w:sz w:val="24"/>
        </w:rPr>
        <w:lastRenderedPageBreak/>
        <w:t>TEHNIČNA SPECIFIKACIJA IN OSTALI PONUDBENI POGOJI IN ZAHTEVE</w:t>
      </w:r>
    </w:p>
    <w:p w14:paraId="040D42AB" w14:textId="77777777" w:rsidR="00D12766" w:rsidRPr="00112425" w:rsidRDefault="00D12766" w:rsidP="00F309C0">
      <w:pPr>
        <w:keepNext/>
        <w:keepLines/>
        <w:jc w:val="both"/>
        <w:rPr>
          <w:rFonts w:ascii="Tahoma" w:hAnsi="Tahoma"/>
          <w:b/>
        </w:rPr>
      </w:pPr>
    </w:p>
    <w:p w14:paraId="0BC358EA" w14:textId="77777777" w:rsidR="00D12766" w:rsidRPr="00CA600E" w:rsidRDefault="00D12766" w:rsidP="00F309C0">
      <w:pPr>
        <w:pStyle w:val="Odstavekseznama"/>
        <w:keepNext/>
        <w:keepLines/>
        <w:numPr>
          <w:ilvl w:val="1"/>
          <w:numId w:val="2"/>
        </w:numPr>
        <w:jc w:val="both"/>
        <w:rPr>
          <w:rFonts w:ascii="Tahoma" w:hAnsi="Tahoma" w:cs="Tahoma"/>
          <w:b/>
        </w:rPr>
      </w:pPr>
      <w:r w:rsidRPr="00CA600E">
        <w:rPr>
          <w:rFonts w:ascii="Tahoma" w:hAnsi="Tahoma" w:cs="Tahoma"/>
          <w:b/>
        </w:rPr>
        <w:t xml:space="preserve">Splošno </w:t>
      </w:r>
    </w:p>
    <w:p w14:paraId="6036C4B9" w14:textId="77777777" w:rsidR="00D12766" w:rsidRPr="00112425" w:rsidRDefault="00D12766" w:rsidP="00F309C0">
      <w:pPr>
        <w:keepNext/>
        <w:keepLines/>
        <w:jc w:val="both"/>
        <w:rPr>
          <w:rFonts w:ascii="Tahoma" w:hAnsi="Tahoma" w:cs="Tahoma"/>
        </w:rPr>
      </w:pPr>
    </w:p>
    <w:p w14:paraId="3025E47F" w14:textId="77777777" w:rsidR="00D12766" w:rsidRPr="00112425" w:rsidRDefault="00D12766" w:rsidP="00F309C0">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38BB9635" w14:textId="77777777" w:rsidR="00D12766" w:rsidRPr="00112425" w:rsidRDefault="00D12766" w:rsidP="00F309C0">
      <w:pPr>
        <w:keepNext/>
        <w:keepLines/>
        <w:rPr>
          <w:rFonts w:ascii="Tahoma" w:hAnsi="Tahoma" w:cs="Tahoma"/>
          <w:b/>
        </w:rPr>
      </w:pPr>
    </w:p>
    <w:p w14:paraId="0F7E4054" w14:textId="77777777" w:rsidR="000C52F6" w:rsidRPr="00112425" w:rsidRDefault="000C52F6" w:rsidP="00F309C0">
      <w:pPr>
        <w:keepNext/>
        <w:keepLines/>
        <w:jc w:val="both"/>
        <w:rPr>
          <w:rFonts w:ascii="Tahoma" w:hAnsi="Tahoma" w:cs="Tahoma"/>
          <w:b/>
        </w:rPr>
      </w:pPr>
      <w:r w:rsidRPr="00112425">
        <w:rPr>
          <w:rFonts w:ascii="Tahoma" w:hAnsi="Tahoma" w:cs="Tahoma"/>
          <w:b/>
        </w:rPr>
        <w:t>DOKAZILA:</w:t>
      </w:r>
    </w:p>
    <w:p w14:paraId="79769E85" w14:textId="32D1872C" w:rsidR="000C52F6" w:rsidRPr="00112425" w:rsidRDefault="000C52F6" w:rsidP="00F309C0">
      <w:pPr>
        <w:keepNext/>
        <w:keepLines/>
        <w:spacing w:after="120"/>
        <w:jc w:val="both"/>
        <w:rPr>
          <w:rFonts w:ascii="Tahoma" w:hAnsi="Tahoma" w:cs="Tahoma"/>
        </w:rPr>
      </w:pPr>
      <w:r w:rsidRPr="00112425">
        <w:rPr>
          <w:rFonts w:ascii="Tahoma" w:hAnsi="Tahoma" w:cs="Tahoma"/>
        </w:rPr>
        <w:t>Ponudnik izkaže izpolnjevanje pogojev s podpisom in s predložitvijo naslednjih prilog:</w:t>
      </w:r>
    </w:p>
    <w:p w14:paraId="56AC4382" w14:textId="77777777" w:rsidR="00CA600E" w:rsidRPr="00112425" w:rsidRDefault="00CA600E" w:rsidP="003164BD">
      <w:pPr>
        <w:keepNext/>
        <w:keepLines/>
        <w:numPr>
          <w:ilvl w:val="0"/>
          <w:numId w:val="23"/>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 xml:space="preserve">IZJAVA O IZPOLNJEVANJU SPOSOBNOSTI PONUDNIKA/PARTNERJA </w:t>
      </w:r>
    </w:p>
    <w:p w14:paraId="29A6C159" w14:textId="77777777" w:rsidR="000C52F6" w:rsidRPr="00112425" w:rsidRDefault="00CA600E" w:rsidP="003164BD">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0C52F6" w:rsidRPr="00112425">
        <w:rPr>
          <w:rFonts w:ascii="Tahoma" w:hAnsi="Tahoma" w:cs="Tahoma"/>
        </w:rPr>
        <w:t>,</w:t>
      </w:r>
    </w:p>
    <w:p w14:paraId="7D54351E" w14:textId="77777777" w:rsidR="000C52F6" w:rsidRPr="006B6C6B" w:rsidRDefault="000C52F6" w:rsidP="003164BD">
      <w:pPr>
        <w:keepNext/>
        <w:keepLines/>
        <w:numPr>
          <w:ilvl w:val="0"/>
          <w:numId w:val="23"/>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2286AC2C" w14:textId="77777777" w:rsidR="006B6C6B" w:rsidRPr="00112425" w:rsidRDefault="006B6C6B" w:rsidP="00F309C0">
      <w:pPr>
        <w:keepNext/>
        <w:keepLines/>
        <w:ind w:left="714"/>
        <w:jc w:val="both"/>
        <w:rPr>
          <w:rFonts w:ascii="Tahoma" w:hAnsi="Tahoma" w:cs="Tahoma"/>
        </w:rPr>
      </w:pPr>
    </w:p>
    <w:p w14:paraId="2387D998" w14:textId="77777777" w:rsidR="00D12766" w:rsidRPr="0082423D" w:rsidRDefault="00D12766" w:rsidP="00F309C0">
      <w:pPr>
        <w:keepNext/>
        <w:keepLines/>
        <w:numPr>
          <w:ilvl w:val="1"/>
          <w:numId w:val="2"/>
        </w:numPr>
        <w:jc w:val="both"/>
        <w:rPr>
          <w:rFonts w:ascii="Tahoma" w:hAnsi="Tahoma" w:cs="Tahoma"/>
          <w:b/>
        </w:rPr>
      </w:pPr>
      <w:r w:rsidRPr="0082423D">
        <w:rPr>
          <w:rFonts w:ascii="Tahoma" w:hAnsi="Tahoma" w:cs="Tahoma"/>
          <w:b/>
        </w:rPr>
        <w:t xml:space="preserve">Tehnična specifikacija </w:t>
      </w:r>
    </w:p>
    <w:p w14:paraId="2DB36C3E" w14:textId="77777777" w:rsidR="00D12766" w:rsidRPr="00112425" w:rsidRDefault="00D12766" w:rsidP="00F309C0">
      <w:pPr>
        <w:keepNext/>
        <w:keepLines/>
        <w:jc w:val="both"/>
        <w:rPr>
          <w:rFonts w:ascii="Tahoma" w:hAnsi="Tahoma" w:cs="Tahoma"/>
        </w:rPr>
      </w:pPr>
    </w:p>
    <w:p w14:paraId="574C6010" w14:textId="611DCCEA" w:rsidR="00AF3EC1" w:rsidRPr="00112425" w:rsidRDefault="00D12766" w:rsidP="00F309C0">
      <w:pPr>
        <w:keepNext/>
        <w:keepLines/>
        <w:jc w:val="both"/>
        <w:rPr>
          <w:rFonts w:ascii="Tahoma" w:hAnsi="Tahoma" w:cs="Tahoma"/>
        </w:rPr>
      </w:pPr>
      <w:r w:rsidRPr="00112425">
        <w:rPr>
          <w:rFonts w:ascii="Tahoma" w:hAnsi="Tahoma" w:cs="Tahoma"/>
        </w:rPr>
        <w:t xml:space="preserve">Predmet javnega naročila je </w:t>
      </w:r>
      <w:r w:rsidR="00873A5C">
        <w:rPr>
          <w:rFonts w:ascii="Tahoma" w:hAnsi="Tahoma" w:cs="Tahoma"/>
        </w:rPr>
        <w:t>Prestavitev javne sanitarne in meteorne kanalizacije ter obnova vodovoda v Horjulski cesti</w:t>
      </w:r>
      <w:r w:rsidR="00A30A31" w:rsidRPr="00112425">
        <w:rPr>
          <w:rFonts w:ascii="Tahoma" w:hAnsi="Tahoma" w:cs="Tahoma"/>
        </w:rPr>
        <w:t xml:space="preserve">. </w:t>
      </w:r>
      <w:r w:rsidR="009A36A7" w:rsidRPr="00112425">
        <w:rPr>
          <w:rFonts w:ascii="Tahoma" w:hAnsi="Tahoma" w:cs="Tahoma"/>
        </w:rPr>
        <w:t>Podroben opis predmeta javnega naročila je, poleg določb, opisov, zahtev in prilog, navedenih v razpisni dokumentaciji, razviden v ponudben</w:t>
      </w:r>
      <w:r w:rsidR="000C4341">
        <w:rPr>
          <w:rFonts w:ascii="Tahoma" w:hAnsi="Tahoma" w:cs="Tahoma"/>
        </w:rPr>
        <w:t xml:space="preserve">em </w:t>
      </w:r>
      <w:r w:rsidR="009A36A7" w:rsidRPr="00112425">
        <w:rPr>
          <w:rFonts w:ascii="Tahoma" w:hAnsi="Tahoma" w:cs="Tahoma"/>
        </w:rPr>
        <w:t>predračun</w:t>
      </w:r>
      <w:r w:rsidR="000C4341">
        <w:rPr>
          <w:rFonts w:ascii="Tahoma" w:hAnsi="Tahoma" w:cs="Tahoma"/>
        </w:rPr>
        <w:t xml:space="preserve">u </w:t>
      </w:r>
      <w:r w:rsidR="009A36A7" w:rsidRPr="00112425">
        <w:rPr>
          <w:rFonts w:ascii="Tahoma" w:hAnsi="Tahoma" w:cs="Tahoma"/>
        </w:rPr>
        <w:t>(popis</w:t>
      </w:r>
      <w:r w:rsidR="000C4341">
        <w:rPr>
          <w:rFonts w:ascii="Tahoma" w:hAnsi="Tahoma" w:cs="Tahoma"/>
        </w:rPr>
        <w:t>u</w:t>
      </w:r>
      <w:r w:rsidR="009A36A7" w:rsidRPr="00112425">
        <w:rPr>
          <w:rFonts w:ascii="Tahoma" w:hAnsi="Tahoma" w:cs="Tahoma"/>
        </w:rPr>
        <w:t xml:space="preserve"> del), ki </w:t>
      </w:r>
      <w:r w:rsidR="000C4341">
        <w:rPr>
          <w:rFonts w:ascii="Tahoma" w:hAnsi="Tahoma" w:cs="Tahoma"/>
        </w:rPr>
        <w:t>je</w:t>
      </w:r>
      <w:r w:rsidR="009A36A7" w:rsidRPr="00112425">
        <w:rPr>
          <w:rFonts w:ascii="Tahoma" w:hAnsi="Tahoma" w:cs="Tahoma"/>
        </w:rPr>
        <w:t xml:space="preserve"> kot prilog</w:t>
      </w:r>
      <w:r w:rsidR="000C4341">
        <w:rPr>
          <w:rFonts w:ascii="Tahoma" w:hAnsi="Tahoma" w:cs="Tahoma"/>
        </w:rPr>
        <w:t xml:space="preserve">a </w:t>
      </w:r>
      <w:r w:rsidR="009A36A7" w:rsidRPr="00112425">
        <w:rPr>
          <w:rFonts w:ascii="Tahoma" w:hAnsi="Tahoma" w:cs="Tahoma"/>
        </w:rPr>
        <w:t>sestavni del razpisne dokumentacije.</w:t>
      </w:r>
    </w:p>
    <w:p w14:paraId="280E21FA" w14:textId="77777777" w:rsidR="009A36A7" w:rsidRPr="00112425" w:rsidRDefault="009A36A7" w:rsidP="00F309C0">
      <w:pPr>
        <w:keepNext/>
        <w:keepLines/>
        <w:spacing w:after="60"/>
        <w:jc w:val="both"/>
        <w:rPr>
          <w:rFonts w:ascii="Tahoma" w:hAnsi="Tahoma" w:cs="Tahoma"/>
          <w:u w:val="single"/>
        </w:rPr>
      </w:pPr>
    </w:p>
    <w:p w14:paraId="413A3755" w14:textId="77777777" w:rsidR="00D12766" w:rsidRPr="00112425" w:rsidRDefault="00D12766" w:rsidP="00F309C0">
      <w:pPr>
        <w:keepNext/>
        <w:keepLines/>
        <w:spacing w:after="60"/>
        <w:jc w:val="both"/>
        <w:rPr>
          <w:rFonts w:ascii="Tahoma" w:hAnsi="Tahoma" w:cs="Tahoma"/>
          <w:u w:val="single"/>
        </w:rPr>
      </w:pPr>
      <w:r w:rsidRPr="00112425">
        <w:rPr>
          <w:rFonts w:ascii="Tahoma" w:hAnsi="Tahoma" w:cs="Tahoma"/>
          <w:u w:val="single"/>
        </w:rPr>
        <w:t>Ponudnik mora</w:t>
      </w:r>
      <w:r w:rsidR="009A36A7" w:rsidRPr="00112425">
        <w:rPr>
          <w:rFonts w:ascii="Tahoma" w:hAnsi="Tahoma" w:cs="Tahoma"/>
          <w:u w:val="single"/>
        </w:rPr>
        <w:t xml:space="preserve"> ponudbo pripraviti na osnovi </w:t>
      </w:r>
      <w:r w:rsidRPr="00112425">
        <w:rPr>
          <w:rFonts w:ascii="Tahoma" w:hAnsi="Tahoma" w:cs="Tahoma"/>
        </w:rPr>
        <w:t>izdelan</w:t>
      </w:r>
      <w:r w:rsidR="000C4341">
        <w:rPr>
          <w:rFonts w:ascii="Tahoma" w:hAnsi="Tahoma" w:cs="Tahoma"/>
        </w:rPr>
        <w:t>ega</w:t>
      </w:r>
      <w:r w:rsidRPr="00112425">
        <w:rPr>
          <w:rFonts w:ascii="Tahoma" w:hAnsi="Tahoma" w:cs="Tahoma"/>
        </w:rPr>
        <w:t xml:space="preserve"> </w:t>
      </w:r>
      <w:r w:rsidRPr="00112425">
        <w:rPr>
          <w:rFonts w:ascii="Tahoma" w:hAnsi="Tahoma" w:cs="Tahoma"/>
          <w:b/>
        </w:rPr>
        <w:t>popis</w:t>
      </w:r>
      <w:r w:rsidR="000C4341">
        <w:rPr>
          <w:rFonts w:ascii="Tahoma" w:hAnsi="Tahoma" w:cs="Tahoma"/>
          <w:b/>
        </w:rPr>
        <w:t>a</w:t>
      </w:r>
      <w:r w:rsidRPr="00112425">
        <w:rPr>
          <w:rFonts w:ascii="Tahoma" w:hAnsi="Tahoma" w:cs="Tahoma"/>
          <w:b/>
        </w:rPr>
        <w:t xml:space="preserve"> del </w:t>
      </w:r>
      <w:r w:rsidRPr="00112425">
        <w:rPr>
          <w:rFonts w:ascii="Tahoma" w:hAnsi="Tahoma" w:cs="Tahoma"/>
        </w:rPr>
        <w:t>(</w:t>
      </w:r>
      <w:r w:rsidR="00B54159">
        <w:rPr>
          <w:rFonts w:ascii="Tahoma" w:hAnsi="Tahoma" w:cs="Tahoma"/>
        </w:rPr>
        <w:t>obrazec</w:t>
      </w:r>
      <w:r w:rsidRPr="00112425">
        <w:rPr>
          <w:rFonts w:ascii="Tahoma" w:hAnsi="Tahoma" w:cs="Tahoma"/>
        </w:rPr>
        <w:t xml:space="preserve"> </w:t>
      </w:r>
      <w:r w:rsidR="000C4341">
        <w:rPr>
          <w:rFonts w:ascii="Tahoma" w:hAnsi="Tahoma" w:cs="Tahoma"/>
        </w:rPr>
        <w:t>predračun</w:t>
      </w:r>
      <w:r w:rsidR="00B54159">
        <w:rPr>
          <w:rFonts w:ascii="Tahoma" w:hAnsi="Tahoma" w:cs="Tahoma"/>
        </w:rPr>
        <w:t>a</w:t>
      </w:r>
      <w:r w:rsidR="00D471C0">
        <w:rPr>
          <w:rFonts w:ascii="Tahoma" w:hAnsi="Tahoma" w:cs="Tahoma"/>
        </w:rPr>
        <w:t xml:space="preserve"> – popis del</w:t>
      </w:r>
      <w:r w:rsidR="009A36A7" w:rsidRPr="00112425">
        <w:rPr>
          <w:rFonts w:ascii="Tahoma" w:hAnsi="Tahoma" w:cs="Tahoma"/>
        </w:rPr>
        <w:t xml:space="preserve">), ki </w:t>
      </w:r>
      <w:r w:rsidR="000C4341">
        <w:rPr>
          <w:rFonts w:ascii="Tahoma" w:hAnsi="Tahoma" w:cs="Tahoma"/>
        </w:rPr>
        <w:t>je</w:t>
      </w:r>
      <w:r w:rsidR="009A36A7" w:rsidRPr="00112425">
        <w:rPr>
          <w:rFonts w:ascii="Tahoma" w:hAnsi="Tahoma" w:cs="Tahoma"/>
        </w:rPr>
        <w:t xml:space="preserve"> kot </w:t>
      </w:r>
      <w:r w:rsidR="00B54159">
        <w:rPr>
          <w:rFonts w:ascii="Tahoma" w:hAnsi="Tahoma" w:cs="Tahoma"/>
        </w:rPr>
        <w:t>P</w:t>
      </w:r>
      <w:r w:rsidR="009A36A7" w:rsidRPr="00112425">
        <w:rPr>
          <w:rFonts w:ascii="Tahoma" w:hAnsi="Tahoma" w:cs="Tahoma"/>
        </w:rPr>
        <w:t>rilog</w:t>
      </w:r>
      <w:r w:rsidR="000C4341">
        <w:rPr>
          <w:rFonts w:ascii="Tahoma" w:hAnsi="Tahoma" w:cs="Tahoma"/>
        </w:rPr>
        <w:t>a</w:t>
      </w:r>
      <w:r w:rsidR="00B54159">
        <w:rPr>
          <w:rFonts w:ascii="Tahoma" w:hAnsi="Tahoma" w:cs="Tahoma"/>
        </w:rPr>
        <w:t xml:space="preserve"> 9</w:t>
      </w:r>
      <w:r w:rsidR="009A36A7" w:rsidRPr="00112425">
        <w:rPr>
          <w:rFonts w:ascii="Tahoma" w:hAnsi="Tahoma" w:cs="Tahoma"/>
        </w:rPr>
        <w:t xml:space="preserve"> </w:t>
      </w:r>
      <w:r w:rsidRPr="00112425">
        <w:rPr>
          <w:rFonts w:ascii="Tahoma" w:hAnsi="Tahoma" w:cs="Tahoma"/>
        </w:rPr>
        <w:t xml:space="preserve">sestavni del razpisne dokumentacije. </w:t>
      </w:r>
    </w:p>
    <w:p w14:paraId="7169849A" w14:textId="77777777" w:rsidR="00D12766" w:rsidRPr="00112425" w:rsidRDefault="00D12766" w:rsidP="00F309C0">
      <w:pPr>
        <w:pStyle w:val="Telobesedila3"/>
        <w:keepNext/>
        <w:keepLines/>
        <w:tabs>
          <w:tab w:val="clear" w:pos="142"/>
          <w:tab w:val="left" w:pos="708"/>
        </w:tabs>
        <w:rPr>
          <w:rFonts w:ascii="Tahoma" w:hAnsi="Tahoma" w:cs="Tahoma"/>
        </w:rPr>
      </w:pPr>
    </w:p>
    <w:p w14:paraId="78110825" w14:textId="77777777" w:rsidR="00D12766" w:rsidRPr="00112425" w:rsidRDefault="00D12766" w:rsidP="00F309C0">
      <w:pPr>
        <w:keepNext/>
        <w:keepLines/>
        <w:jc w:val="both"/>
        <w:rPr>
          <w:rFonts w:ascii="Tahoma" w:hAnsi="Tahoma" w:cs="Tahoma"/>
          <w:bCs/>
        </w:rPr>
      </w:pPr>
      <w:r w:rsidRPr="00112425">
        <w:rPr>
          <w:rFonts w:ascii="Tahoma" w:hAnsi="Tahoma" w:cs="Tahoma"/>
        </w:rPr>
        <w:t>Podrobnejše tehnične značilnosti so določene v projektni dokumentaciji, katere o</w:t>
      </w:r>
      <w:r w:rsidRPr="00112425">
        <w:rPr>
          <w:rFonts w:ascii="Tahoma" w:hAnsi="Tahoma" w:cs="Tahoma"/>
          <w:bCs/>
        </w:rPr>
        <w:t xml:space="preserve">gled je možen na podlagi </w:t>
      </w:r>
      <w:r w:rsidRPr="00112425">
        <w:rPr>
          <w:rFonts w:ascii="Tahoma" w:hAnsi="Tahoma" w:cs="Tahoma"/>
          <w:bCs/>
          <w:u w:val="single"/>
        </w:rPr>
        <w:t>predhodnega dogovora s kontaktno osebo</w:t>
      </w:r>
      <w:r w:rsidRPr="00112425">
        <w:rPr>
          <w:rFonts w:ascii="Tahoma" w:hAnsi="Tahoma" w:cs="Tahoma"/>
          <w:bCs/>
        </w:rPr>
        <w:t xml:space="preserve">. </w:t>
      </w:r>
    </w:p>
    <w:p w14:paraId="40726B8D" w14:textId="77777777" w:rsidR="00F3668A" w:rsidRDefault="00F3668A" w:rsidP="00F309C0">
      <w:pPr>
        <w:keepNext/>
        <w:keepLines/>
        <w:jc w:val="both"/>
        <w:rPr>
          <w:rFonts w:ascii="Tahoma" w:hAnsi="Tahoma" w:cs="Tahoma"/>
          <w:bCs/>
        </w:rPr>
      </w:pPr>
    </w:p>
    <w:p w14:paraId="0094E0A9" w14:textId="0BF7BDBC" w:rsidR="00460C04" w:rsidRPr="00112425" w:rsidRDefault="00D12766" w:rsidP="00F309C0">
      <w:pPr>
        <w:keepNext/>
        <w:keepLines/>
        <w:jc w:val="both"/>
        <w:rPr>
          <w:rFonts w:ascii="Tahoma" w:hAnsi="Tahoma" w:cs="Tahoma"/>
          <w:bCs/>
        </w:rPr>
      </w:pPr>
      <w:r w:rsidRPr="00112425">
        <w:rPr>
          <w:rFonts w:ascii="Tahoma" w:hAnsi="Tahoma" w:cs="Tahoma"/>
          <w:bCs/>
        </w:rPr>
        <w:t xml:space="preserve">Kontaktna oseba: </w:t>
      </w:r>
      <w:r w:rsidR="00D764CC" w:rsidRPr="00D764CC">
        <w:rPr>
          <w:rFonts w:ascii="Tahoma" w:hAnsi="Tahoma" w:cs="Tahoma"/>
          <w:bCs/>
        </w:rPr>
        <w:t>Marto Malus</w:t>
      </w:r>
      <w:r w:rsidR="00D764CC">
        <w:rPr>
          <w:rFonts w:ascii="Tahoma" w:hAnsi="Tahoma" w:cs="Tahoma"/>
          <w:bCs/>
        </w:rPr>
        <w:t>, telefon:</w:t>
      </w:r>
      <w:r w:rsidR="00D764CC" w:rsidRPr="00D764CC">
        <w:rPr>
          <w:rFonts w:ascii="Tahoma" w:hAnsi="Tahoma" w:cs="Tahoma"/>
          <w:bCs/>
        </w:rPr>
        <w:t xml:space="preserve"> 01 </w:t>
      </w:r>
      <w:r w:rsidR="007D29BA">
        <w:rPr>
          <w:rFonts w:ascii="Tahoma" w:hAnsi="Tahoma" w:cs="Tahoma"/>
          <w:bCs/>
        </w:rPr>
        <w:t>58 08 319</w:t>
      </w:r>
      <w:r w:rsidR="00D764CC" w:rsidRPr="00D764CC">
        <w:rPr>
          <w:rFonts w:ascii="Tahoma" w:hAnsi="Tahoma" w:cs="Tahoma"/>
          <w:bCs/>
        </w:rPr>
        <w:t xml:space="preserve">, </w:t>
      </w:r>
      <w:r w:rsidR="00D764CC" w:rsidRPr="00112425">
        <w:rPr>
          <w:rFonts w:ascii="Tahoma" w:hAnsi="Tahoma" w:cs="Tahoma"/>
          <w:bCs/>
        </w:rPr>
        <w:t xml:space="preserve">elektronska pošta: </w:t>
      </w:r>
      <w:hyperlink r:id="rId12" w:history="1">
        <w:r w:rsidR="00D764CC" w:rsidRPr="00D764CC">
          <w:rPr>
            <w:rStyle w:val="Hiperpovezava"/>
            <w:rFonts w:ascii="Tahoma" w:hAnsi="Tahoma" w:cs="Tahoma"/>
            <w:bCs/>
          </w:rPr>
          <w:t>marta.malus@vokasnaga.si</w:t>
        </w:r>
      </w:hyperlink>
      <w:r w:rsidR="00D764CC">
        <w:rPr>
          <w:rFonts w:ascii="Tahoma" w:hAnsi="Tahoma" w:cs="Tahoma"/>
          <w:bCs/>
        </w:rPr>
        <w:t xml:space="preserve">. </w:t>
      </w:r>
    </w:p>
    <w:p w14:paraId="6A7B5E1A" w14:textId="77777777" w:rsidR="000438AC" w:rsidRPr="00112425" w:rsidRDefault="000438AC" w:rsidP="00F309C0">
      <w:pPr>
        <w:keepNext/>
        <w:keepLines/>
        <w:jc w:val="both"/>
        <w:rPr>
          <w:rFonts w:ascii="Tahoma" w:hAnsi="Tahoma" w:cs="Tahoma"/>
          <w:bCs/>
        </w:rPr>
      </w:pPr>
    </w:p>
    <w:p w14:paraId="19D5F9D2" w14:textId="77777777" w:rsidR="00D12766" w:rsidRPr="0082423D" w:rsidRDefault="00D12766" w:rsidP="00F309C0">
      <w:pPr>
        <w:keepNext/>
        <w:keepLines/>
        <w:numPr>
          <w:ilvl w:val="1"/>
          <w:numId w:val="2"/>
        </w:numPr>
        <w:jc w:val="both"/>
        <w:rPr>
          <w:rFonts w:ascii="Tahoma" w:hAnsi="Tahoma" w:cs="Tahoma"/>
          <w:b/>
        </w:rPr>
      </w:pPr>
      <w:r w:rsidRPr="0082423D">
        <w:rPr>
          <w:rFonts w:ascii="Tahoma" w:hAnsi="Tahoma" w:cs="Tahoma"/>
          <w:b/>
        </w:rPr>
        <w:t>Ostali ponudbeni pogoji in zahteve</w:t>
      </w:r>
    </w:p>
    <w:p w14:paraId="40DD9B38" w14:textId="77777777" w:rsidR="00D12766" w:rsidRPr="00112425" w:rsidRDefault="00D12766" w:rsidP="00F309C0">
      <w:pPr>
        <w:keepNext/>
        <w:keepLines/>
        <w:rPr>
          <w:rFonts w:ascii="Tahoma" w:hAnsi="Tahoma" w:cs="Tahoma"/>
          <w:b/>
        </w:rPr>
      </w:pPr>
    </w:p>
    <w:p w14:paraId="10989A73" w14:textId="77777777" w:rsidR="00D12766" w:rsidRPr="00112425" w:rsidRDefault="00D12766" w:rsidP="00F309C0">
      <w:pPr>
        <w:keepNext/>
        <w:keepLines/>
        <w:numPr>
          <w:ilvl w:val="2"/>
          <w:numId w:val="2"/>
        </w:numPr>
        <w:jc w:val="both"/>
        <w:rPr>
          <w:rFonts w:ascii="Tahoma" w:hAnsi="Tahoma" w:cs="Tahoma"/>
        </w:rPr>
      </w:pPr>
      <w:r w:rsidRPr="00112425">
        <w:rPr>
          <w:rFonts w:ascii="Tahoma" w:hAnsi="Tahoma" w:cs="Tahoma"/>
        </w:rPr>
        <w:t xml:space="preserve">Rok izvedbe </w:t>
      </w:r>
    </w:p>
    <w:p w14:paraId="4969DEDB" w14:textId="77777777" w:rsidR="00D12766" w:rsidRPr="00112425" w:rsidRDefault="00D12766" w:rsidP="00F309C0">
      <w:pPr>
        <w:keepNext/>
        <w:keepLines/>
        <w:jc w:val="both"/>
        <w:rPr>
          <w:rFonts w:ascii="Tahoma" w:hAnsi="Tahoma" w:cs="Tahoma"/>
        </w:rPr>
      </w:pPr>
    </w:p>
    <w:p w14:paraId="7D97506C" w14:textId="7BF7BB03" w:rsidR="00FA66D0" w:rsidRDefault="00FA66D0"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w:t>
      </w:r>
      <w:r w:rsidRPr="00543342">
        <w:rPr>
          <w:rFonts w:ascii="Tahoma" w:eastAsia="Frutiger" w:hAnsi="Tahoma" w:cs="Tahoma"/>
          <w:lang w:eastAsia="en-US"/>
        </w:rPr>
        <w:t xml:space="preserve">je </w:t>
      </w:r>
      <w:r w:rsidRPr="00801398">
        <w:rPr>
          <w:rFonts w:ascii="Tahoma" w:eastAsia="Frutiger" w:hAnsi="Tahoma" w:cs="Tahoma"/>
          <w:lang w:eastAsia="en-US"/>
        </w:rPr>
        <w:t>1</w:t>
      </w:r>
      <w:r w:rsidR="00801398" w:rsidRPr="00801398">
        <w:rPr>
          <w:rFonts w:ascii="Tahoma" w:eastAsia="Frutiger" w:hAnsi="Tahoma" w:cs="Tahoma"/>
          <w:lang w:eastAsia="en-US"/>
        </w:rPr>
        <w:t>2</w:t>
      </w:r>
      <w:r w:rsidRPr="00801398">
        <w:rPr>
          <w:rFonts w:ascii="Tahoma" w:eastAsia="Frutiger" w:hAnsi="Tahoma" w:cs="Tahoma"/>
          <w:lang w:eastAsia="en-US"/>
        </w:rPr>
        <w:t>0 (sto</w:t>
      </w:r>
      <w:r w:rsidR="00801398" w:rsidRPr="00801398">
        <w:rPr>
          <w:rFonts w:ascii="Tahoma" w:eastAsia="Frutiger" w:hAnsi="Tahoma" w:cs="Tahoma"/>
          <w:lang w:eastAsia="en-US"/>
        </w:rPr>
        <w:t>dvajset</w:t>
      </w:r>
      <w:r w:rsidRPr="00801398">
        <w:rPr>
          <w:rFonts w:ascii="Tahoma" w:eastAsia="Frutiger" w:hAnsi="Tahoma" w:cs="Tahoma"/>
          <w:lang w:eastAsia="en-US"/>
        </w:rPr>
        <w:t>) koledarskih dni</w:t>
      </w:r>
      <w:r w:rsidRPr="004C1F13">
        <w:rPr>
          <w:rFonts w:ascii="Tahoma" w:eastAsia="Frutiger" w:hAnsi="Tahoma" w:cs="Tahoma"/>
          <w:lang w:eastAsia="en-US"/>
        </w:rPr>
        <w:t xml:space="preserve"> od dneva </w:t>
      </w:r>
      <w:r>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p>
    <w:p w14:paraId="30F52969" w14:textId="77777777" w:rsidR="00FA66D0" w:rsidRDefault="00FA66D0" w:rsidP="00F309C0">
      <w:pPr>
        <w:keepNext/>
        <w:keepLines/>
        <w:tabs>
          <w:tab w:val="left" w:pos="0"/>
          <w:tab w:val="left" w:pos="567"/>
          <w:tab w:val="left" w:pos="851"/>
        </w:tabs>
        <w:jc w:val="both"/>
        <w:rPr>
          <w:rFonts w:ascii="Tahoma" w:eastAsia="Frutiger" w:hAnsi="Tahoma" w:cs="Tahoma"/>
          <w:lang w:eastAsia="en-US"/>
        </w:rPr>
      </w:pPr>
    </w:p>
    <w:p w14:paraId="48426375" w14:textId="77777777" w:rsidR="00FA66D0" w:rsidRPr="004C1F13" w:rsidRDefault="00FA66D0"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Dan uvedbe izvajalca v delo se ugotovi zapisniško in evidentira v gradbenem dnevniku. </w:t>
      </w:r>
    </w:p>
    <w:p w14:paraId="35EE4FD4" w14:textId="77777777" w:rsidR="00467A95" w:rsidRDefault="00467A95" w:rsidP="00F309C0">
      <w:pPr>
        <w:keepNext/>
        <w:keepLines/>
        <w:jc w:val="both"/>
        <w:rPr>
          <w:rFonts w:ascii="Tahoma" w:hAnsi="Tahoma" w:cs="Tahoma"/>
        </w:rPr>
      </w:pPr>
    </w:p>
    <w:p w14:paraId="12794711" w14:textId="77777777" w:rsidR="00D12766" w:rsidRPr="00112425" w:rsidRDefault="00D12766" w:rsidP="00F309C0">
      <w:pPr>
        <w:keepNext/>
        <w:keepLines/>
        <w:numPr>
          <w:ilvl w:val="2"/>
          <w:numId w:val="2"/>
        </w:numPr>
        <w:jc w:val="both"/>
        <w:rPr>
          <w:rFonts w:ascii="Tahoma" w:hAnsi="Tahoma" w:cs="Tahoma"/>
        </w:rPr>
      </w:pPr>
      <w:r w:rsidRPr="00112425">
        <w:rPr>
          <w:rFonts w:ascii="Tahoma" w:hAnsi="Tahoma" w:cs="Tahoma"/>
        </w:rPr>
        <w:t>Garancijska doba</w:t>
      </w:r>
    </w:p>
    <w:p w14:paraId="51A822DA" w14:textId="77777777" w:rsidR="00D12766" w:rsidRPr="00112425" w:rsidRDefault="00D12766" w:rsidP="00F309C0">
      <w:pPr>
        <w:keepNext/>
        <w:keepLines/>
        <w:jc w:val="both"/>
        <w:rPr>
          <w:rFonts w:ascii="Tahoma" w:hAnsi="Tahoma"/>
        </w:rPr>
      </w:pPr>
    </w:p>
    <w:p w14:paraId="3A4DF091" w14:textId="77777777" w:rsidR="003C2396" w:rsidRDefault="00D12766" w:rsidP="00F309C0">
      <w:pPr>
        <w:keepNext/>
        <w:keepLines/>
        <w:jc w:val="both"/>
        <w:rPr>
          <w:rFonts w:ascii="Tahoma" w:hAnsi="Tahoma" w:cs="Tahoma"/>
          <w:color w:val="000000"/>
        </w:rPr>
      </w:pPr>
      <w:r w:rsidRPr="00112425">
        <w:rPr>
          <w:rFonts w:ascii="Tahoma" w:hAnsi="Tahoma" w:cs="Tahoma"/>
          <w:color w:val="000000"/>
        </w:rPr>
        <w:t>Naročnik zahteva garancijo za vsa opravljena dela</w:t>
      </w:r>
      <w:r w:rsidR="00D471C0">
        <w:rPr>
          <w:rFonts w:ascii="Tahoma" w:hAnsi="Tahoma" w:cs="Tahoma"/>
          <w:color w:val="000000"/>
        </w:rPr>
        <w:t>, v skladu relevantno zakonodajo</w:t>
      </w:r>
      <w:r w:rsidRPr="00112425">
        <w:rPr>
          <w:rFonts w:ascii="Tahoma" w:hAnsi="Tahoma" w:cs="Tahoma"/>
          <w:color w:val="000000"/>
        </w:rPr>
        <w:t xml:space="preserve"> (tudi za dela podizvajalcev in za subjekt/e, katerih zmogljivost</w:t>
      </w:r>
      <w:r w:rsidR="00D471C0">
        <w:rPr>
          <w:rFonts w:ascii="Tahoma" w:hAnsi="Tahoma" w:cs="Tahoma"/>
          <w:color w:val="000000"/>
        </w:rPr>
        <w:t xml:space="preserve"> uporablja ponudnik v ponudbi), ki se na predmet javnega naročila nanaša.</w:t>
      </w:r>
    </w:p>
    <w:p w14:paraId="5B12CFAE" w14:textId="77777777" w:rsidR="006D6E39" w:rsidRDefault="006D6E39"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7BB61A5A" w14:textId="77777777" w:rsidR="00D471C0" w:rsidRPr="00112425" w:rsidRDefault="00D471C0" w:rsidP="00F309C0">
      <w:pPr>
        <w:keepNext/>
        <w:keepLines/>
        <w:jc w:val="both"/>
        <w:rPr>
          <w:rFonts w:ascii="Tahoma" w:hAnsi="Tahoma" w:cs="Tahoma"/>
          <w:kern w:val="16"/>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osnutku pogodbe (Priloga 7).</w:t>
      </w:r>
    </w:p>
    <w:p w14:paraId="141DEE3A" w14:textId="77777777" w:rsidR="004B0595" w:rsidRPr="00112425" w:rsidRDefault="004B0595"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5B48E08A" w14:textId="77777777" w:rsidR="002F4E5A" w:rsidRPr="00602923" w:rsidRDefault="001159B2" w:rsidP="00F309C0">
      <w:pPr>
        <w:keepNext/>
        <w:keepLines/>
        <w:numPr>
          <w:ilvl w:val="2"/>
          <w:numId w:val="2"/>
        </w:numPr>
        <w:jc w:val="both"/>
        <w:rPr>
          <w:rFonts w:ascii="Tahoma" w:hAnsi="Tahoma" w:cs="Tahoma"/>
        </w:rPr>
      </w:pPr>
      <w:r w:rsidRPr="00602923">
        <w:rPr>
          <w:rFonts w:ascii="Tahoma" w:hAnsi="Tahoma" w:cs="Tahoma"/>
        </w:rPr>
        <w:t>Okoljski</w:t>
      </w:r>
      <w:r w:rsidR="002F4E5A" w:rsidRPr="00602923">
        <w:rPr>
          <w:rFonts w:ascii="Tahoma" w:hAnsi="Tahoma" w:cs="Tahoma"/>
        </w:rPr>
        <w:t xml:space="preserve"> vidiki </w:t>
      </w:r>
    </w:p>
    <w:p w14:paraId="15DAF430" w14:textId="77777777" w:rsidR="002F4E5A" w:rsidRPr="00602923" w:rsidRDefault="002F4E5A"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340"/>
        <w:jc w:val="both"/>
        <w:rPr>
          <w:rFonts w:ascii="Tahoma" w:hAnsi="Tahoma" w:cs="Tahoma"/>
          <w:sz w:val="18"/>
          <w:szCs w:val="18"/>
        </w:rPr>
      </w:pPr>
    </w:p>
    <w:p w14:paraId="0BD6980D" w14:textId="30DB4FB5" w:rsidR="002F4E5A" w:rsidRPr="00112425" w:rsidRDefault="003C2396" w:rsidP="00F309C0">
      <w:pPr>
        <w:keepNext/>
        <w:keepLines/>
        <w:jc w:val="both"/>
        <w:rPr>
          <w:rFonts w:ascii="Tahoma" w:hAnsi="Tahoma" w:cs="Tahoma"/>
        </w:rPr>
      </w:pPr>
      <w:r w:rsidRPr="00602923">
        <w:rPr>
          <w:rFonts w:ascii="Tahoma" w:hAnsi="Tahoma" w:cs="Tahoma"/>
        </w:rPr>
        <w:t>Izbrani izvajalec bo moral p</w:t>
      </w:r>
      <w:r w:rsidR="002F4E5A" w:rsidRPr="00602923">
        <w:rPr>
          <w:rFonts w:ascii="Tahoma" w:hAnsi="Tahoma" w:cs="Tahoma"/>
        </w:rPr>
        <w:t xml:space="preserve">redmet javnega naročila </w:t>
      </w:r>
      <w:r w:rsidRPr="00602923">
        <w:rPr>
          <w:rFonts w:ascii="Tahoma" w:hAnsi="Tahoma" w:cs="Tahoma"/>
        </w:rPr>
        <w:t>izvajati</w:t>
      </w:r>
      <w:r w:rsidR="002F4E5A" w:rsidRPr="00602923">
        <w:rPr>
          <w:rFonts w:ascii="Tahoma" w:hAnsi="Tahoma" w:cs="Tahoma"/>
        </w:rPr>
        <w:t xml:space="preserve"> na način, da je izpolnjen cilj, ki</w:t>
      </w:r>
      <w:r w:rsidR="000F12C2" w:rsidRPr="00602923">
        <w:rPr>
          <w:rFonts w:ascii="Tahoma" w:hAnsi="Tahoma" w:cs="Tahoma"/>
        </w:rPr>
        <w:t xml:space="preserve"> je </w:t>
      </w:r>
      <w:r w:rsidRPr="00602923">
        <w:rPr>
          <w:rFonts w:ascii="Tahoma" w:hAnsi="Tahoma" w:cs="Tahoma"/>
        </w:rPr>
        <w:t xml:space="preserve">za predmetno javno naročilo opredeljen v </w:t>
      </w:r>
      <w:r w:rsidR="002F4E5A" w:rsidRPr="00602923">
        <w:rPr>
          <w:rFonts w:ascii="Tahoma" w:hAnsi="Tahoma" w:cs="Tahoma"/>
        </w:rPr>
        <w:t>d</w:t>
      </w:r>
      <w:r w:rsidRPr="00602923">
        <w:rPr>
          <w:rFonts w:ascii="Tahoma" w:hAnsi="Tahoma" w:cs="Tahoma"/>
        </w:rPr>
        <w:t>rugem</w:t>
      </w:r>
      <w:r w:rsidR="002F4E5A" w:rsidRPr="00602923">
        <w:rPr>
          <w:rFonts w:ascii="Tahoma" w:hAnsi="Tahoma" w:cs="Tahoma"/>
        </w:rPr>
        <w:t xml:space="preserve"> odstavka 6. člena Uredbe o zelenem javnem naročanju (Ur. l. RS, št. </w:t>
      </w:r>
      <w:r w:rsidR="00A866B9">
        <w:rPr>
          <w:rFonts w:ascii="Tahoma" w:hAnsi="Tahoma" w:cs="Tahoma"/>
        </w:rPr>
        <w:t xml:space="preserve">51/17, </w:t>
      </w:r>
      <w:r w:rsidR="00A866B9" w:rsidRPr="00112425">
        <w:rPr>
          <w:rFonts w:ascii="Tahoma" w:hAnsi="Tahoma" w:cs="Tahoma"/>
        </w:rPr>
        <w:t>64/19</w:t>
      </w:r>
      <w:r w:rsidR="00A866B9">
        <w:rPr>
          <w:rFonts w:ascii="Tahoma" w:hAnsi="Tahoma" w:cs="Tahoma"/>
        </w:rPr>
        <w:t xml:space="preserve"> in 121/21</w:t>
      </w:r>
      <w:r w:rsidR="002F4E5A" w:rsidRPr="000E2293">
        <w:rPr>
          <w:rFonts w:ascii="Tahoma" w:hAnsi="Tahoma" w:cs="Tahoma"/>
        </w:rPr>
        <w:t>)</w:t>
      </w:r>
      <w:r w:rsidR="00D471C0" w:rsidRPr="000E2293">
        <w:rPr>
          <w:rFonts w:ascii="Tahoma" w:hAnsi="Tahoma" w:cs="Tahoma"/>
        </w:rPr>
        <w:t xml:space="preserve"> in v skladu z vsemi pogodbenimi določili, ki so opredeljena v osnutku pogodbe (Priloga 7).  </w:t>
      </w:r>
    </w:p>
    <w:p w14:paraId="4293F08E" w14:textId="77777777" w:rsidR="004B0595" w:rsidRPr="00112425" w:rsidRDefault="004B0595"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40805C84" w14:textId="77777777" w:rsidR="00D12766" w:rsidRPr="00112425" w:rsidRDefault="00D12766" w:rsidP="00F309C0">
      <w:pPr>
        <w:keepNext/>
        <w:keepLines/>
        <w:numPr>
          <w:ilvl w:val="2"/>
          <w:numId w:val="2"/>
        </w:numPr>
        <w:jc w:val="both"/>
        <w:rPr>
          <w:rFonts w:ascii="Tahoma" w:hAnsi="Tahoma" w:cs="Tahoma"/>
        </w:rPr>
      </w:pPr>
      <w:r w:rsidRPr="00112425">
        <w:rPr>
          <w:rFonts w:ascii="Tahoma" w:hAnsi="Tahoma" w:cs="Tahoma"/>
        </w:rPr>
        <w:t xml:space="preserve">Cenik materiala, prodajne cene ur </w:t>
      </w:r>
    </w:p>
    <w:p w14:paraId="176A0122" w14:textId="77777777" w:rsidR="00D12766" w:rsidRPr="00112425" w:rsidRDefault="00D12766" w:rsidP="00F309C0">
      <w:pPr>
        <w:keepNext/>
        <w:keepLines/>
        <w:jc w:val="both"/>
        <w:rPr>
          <w:rFonts w:ascii="Tahoma" w:hAnsi="Tahoma" w:cs="Tahoma"/>
          <w:sz w:val="18"/>
          <w:szCs w:val="18"/>
        </w:rPr>
      </w:pPr>
    </w:p>
    <w:p w14:paraId="58BA2C46" w14:textId="77777777" w:rsidR="00D12766" w:rsidRPr="00112425" w:rsidRDefault="00D12766" w:rsidP="00F309C0">
      <w:pPr>
        <w:keepNext/>
        <w:keepLines/>
        <w:jc w:val="both"/>
        <w:rPr>
          <w:rFonts w:ascii="Tahoma" w:hAnsi="Tahoma" w:cs="Tahoma"/>
        </w:rPr>
      </w:pPr>
      <w:r w:rsidRPr="00112425">
        <w:rPr>
          <w:rFonts w:ascii="Tahoma" w:hAnsi="Tahoma" w:cs="Tahoma"/>
        </w:rPr>
        <w:t xml:space="preserve">Ponudnik </w:t>
      </w:r>
      <w:r w:rsidRPr="00112425">
        <w:rPr>
          <w:rFonts w:ascii="Tahoma" w:hAnsi="Tahoma" w:cs="Tahoma"/>
          <w:b/>
        </w:rPr>
        <w:t>mora</w:t>
      </w:r>
      <w:r w:rsidRPr="00112425">
        <w:rPr>
          <w:rFonts w:ascii="Tahoma" w:hAnsi="Tahoma" w:cs="Tahoma"/>
        </w:rPr>
        <w:t xml:space="preserve"> v </w:t>
      </w:r>
      <w:r w:rsidR="00B54159">
        <w:rPr>
          <w:rFonts w:ascii="Tahoma" w:hAnsi="Tahoma" w:cs="Tahoma"/>
        </w:rPr>
        <w:t>P</w:t>
      </w:r>
      <w:r w:rsidRPr="00112425">
        <w:rPr>
          <w:rFonts w:ascii="Tahoma" w:hAnsi="Tahoma" w:cs="Tahoma"/>
        </w:rPr>
        <w:t>rilogi</w:t>
      </w:r>
      <w:r w:rsidR="00B54159">
        <w:rPr>
          <w:rFonts w:ascii="Tahoma" w:hAnsi="Tahoma" w:cs="Tahoma"/>
        </w:rPr>
        <w:t xml:space="preserve"> 10</w:t>
      </w:r>
      <w:r w:rsidRPr="00112425">
        <w:rPr>
          <w:rFonts w:ascii="Tahoma" w:hAnsi="Tahoma" w:cs="Tahoma"/>
        </w:rPr>
        <w:t xml:space="preserve"> priložiti cenik materiala </w:t>
      </w:r>
      <w:proofErr w:type="spellStart"/>
      <w:r w:rsidRPr="00112425">
        <w:rPr>
          <w:rFonts w:ascii="Tahoma" w:hAnsi="Tahoma" w:cs="Tahoma"/>
        </w:rPr>
        <w:t>fco</w:t>
      </w:r>
      <w:proofErr w:type="spellEnd"/>
      <w:r w:rsidRPr="00112425">
        <w:rPr>
          <w:rFonts w:ascii="Tahoma" w:hAnsi="Tahoma" w:cs="Tahoma"/>
        </w:rPr>
        <w:t xml:space="preserve"> gradbišče </w:t>
      </w:r>
      <w:r w:rsidRPr="00EC2ED4">
        <w:rPr>
          <w:rFonts w:ascii="Tahoma" w:hAnsi="Tahoma" w:cs="Tahoma"/>
        </w:rPr>
        <w:t>in</w:t>
      </w:r>
      <w:r w:rsidRPr="00112425">
        <w:rPr>
          <w:rFonts w:ascii="Tahoma" w:hAnsi="Tahoma" w:cs="Tahoma"/>
        </w:rPr>
        <w:t xml:space="preserve"> cenik prodajnih ur po kvalifikacijski strukturi.</w:t>
      </w:r>
    </w:p>
    <w:p w14:paraId="5AF6264C" w14:textId="77777777" w:rsidR="006D6E39" w:rsidRPr="00112425" w:rsidRDefault="006D6E39" w:rsidP="00F309C0">
      <w:pPr>
        <w:keepNext/>
        <w:keepLines/>
        <w:jc w:val="both"/>
        <w:rPr>
          <w:rFonts w:ascii="Tahoma" w:hAnsi="Tahoma" w:cs="Tahoma"/>
          <w:b/>
        </w:rPr>
      </w:pPr>
      <w:r w:rsidRPr="00112425">
        <w:rPr>
          <w:rFonts w:ascii="Tahoma" w:hAnsi="Tahoma" w:cs="Tahoma"/>
          <w:b/>
        </w:rPr>
        <w:lastRenderedPageBreak/>
        <w:t>DOKAZILA:</w:t>
      </w:r>
    </w:p>
    <w:p w14:paraId="30281125" w14:textId="77777777" w:rsidR="00D12766" w:rsidRDefault="00D12766" w:rsidP="00F309C0">
      <w:pPr>
        <w:keepNext/>
        <w:keepLines/>
        <w:jc w:val="both"/>
        <w:rPr>
          <w:rFonts w:ascii="Tahoma" w:hAnsi="Tahoma" w:cs="Tahoma"/>
        </w:rPr>
      </w:pPr>
      <w:r w:rsidRPr="00112425">
        <w:rPr>
          <w:rFonts w:ascii="Tahoma" w:hAnsi="Tahoma" w:cs="Tahoma"/>
        </w:rPr>
        <w:t xml:space="preserve">Kot dokazilo za izpolnjevanje pogoja mora potencialni ponudnik predložiti cenik materiala </w:t>
      </w:r>
      <w:proofErr w:type="spellStart"/>
      <w:r w:rsidRPr="00112425">
        <w:rPr>
          <w:rFonts w:ascii="Tahoma" w:hAnsi="Tahoma" w:cs="Tahoma"/>
        </w:rPr>
        <w:t>fco</w:t>
      </w:r>
      <w:proofErr w:type="spellEnd"/>
      <w:r w:rsidRPr="00112425">
        <w:rPr>
          <w:rFonts w:ascii="Tahoma" w:hAnsi="Tahoma" w:cs="Tahoma"/>
        </w:rPr>
        <w:t xml:space="preserve"> gradbišče in cenik prodajnih ur po </w:t>
      </w:r>
      <w:r w:rsidR="005350AC" w:rsidRPr="00112425">
        <w:rPr>
          <w:rFonts w:ascii="Tahoma" w:hAnsi="Tahoma" w:cs="Tahoma"/>
        </w:rPr>
        <w:t>kvalifikacijski strukturi (P</w:t>
      </w:r>
      <w:r w:rsidRPr="00112425">
        <w:rPr>
          <w:rFonts w:ascii="Tahoma" w:hAnsi="Tahoma" w:cs="Tahoma"/>
        </w:rPr>
        <w:t>riloga 1</w:t>
      </w:r>
      <w:r w:rsidR="001159B2" w:rsidRPr="00112425">
        <w:rPr>
          <w:rFonts w:ascii="Tahoma" w:hAnsi="Tahoma" w:cs="Tahoma"/>
        </w:rPr>
        <w:t>0</w:t>
      </w:r>
      <w:r w:rsidRPr="00112425">
        <w:rPr>
          <w:rFonts w:ascii="Tahoma" w:hAnsi="Tahoma" w:cs="Tahoma"/>
        </w:rPr>
        <w:t>).</w:t>
      </w:r>
    </w:p>
    <w:p w14:paraId="0C2682A0" w14:textId="77777777" w:rsidR="00CA600E" w:rsidRDefault="00CA600E" w:rsidP="00F309C0">
      <w:pPr>
        <w:keepNext/>
        <w:keepLines/>
        <w:jc w:val="both"/>
        <w:rPr>
          <w:rFonts w:ascii="Tahoma" w:hAnsi="Tahoma" w:cs="Tahoma"/>
        </w:rPr>
      </w:pPr>
    </w:p>
    <w:p w14:paraId="3C6DE0DC" w14:textId="77777777" w:rsidR="00D12766" w:rsidRPr="00112425" w:rsidRDefault="00D12766" w:rsidP="00F309C0">
      <w:pPr>
        <w:keepNext/>
        <w:keepLines/>
        <w:numPr>
          <w:ilvl w:val="2"/>
          <w:numId w:val="2"/>
        </w:numPr>
        <w:tabs>
          <w:tab w:val="num" w:pos="1222"/>
        </w:tabs>
        <w:jc w:val="both"/>
        <w:rPr>
          <w:rFonts w:ascii="Tahoma" w:hAnsi="Tahoma" w:cs="Tahoma"/>
        </w:rPr>
      </w:pPr>
      <w:bookmarkStart w:id="12" w:name="_Toc161110918"/>
      <w:r w:rsidRPr="00112425">
        <w:rPr>
          <w:rFonts w:ascii="Tahoma" w:hAnsi="Tahoma" w:cs="Tahoma"/>
        </w:rPr>
        <w:t>Zavarovanje odgovornosti</w:t>
      </w:r>
      <w:bookmarkEnd w:id="12"/>
    </w:p>
    <w:p w14:paraId="5E581C41" w14:textId="77777777" w:rsidR="00D12766" w:rsidRPr="00112425" w:rsidRDefault="00D12766" w:rsidP="00F309C0">
      <w:pPr>
        <w:keepNext/>
        <w:keepLines/>
        <w:rPr>
          <w:rFonts w:ascii="Tahoma" w:hAnsi="Tahoma" w:cs="Tahoma"/>
          <w:sz w:val="18"/>
          <w:szCs w:val="18"/>
        </w:rPr>
      </w:pPr>
    </w:p>
    <w:p w14:paraId="2082124F" w14:textId="77777777" w:rsidR="00BF205E" w:rsidRDefault="00D12766" w:rsidP="00BF205E">
      <w:pPr>
        <w:keepNext/>
        <w:keepLines/>
        <w:jc w:val="both"/>
        <w:rPr>
          <w:rFonts w:ascii="Tahoma" w:hAnsi="Tahoma" w:cs="Tahoma"/>
        </w:rPr>
      </w:pPr>
      <w:r w:rsidRPr="00112425">
        <w:rPr>
          <w:rFonts w:ascii="Tahoma" w:hAnsi="Tahoma" w:cs="Tahoma"/>
        </w:rPr>
        <w:t xml:space="preserve">Ponudnik </w:t>
      </w:r>
      <w:r w:rsidR="00E70E82">
        <w:rPr>
          <w:rFonts w:ascii="Tahoma" w:hAnsi="Tahoma" w:cs="Tahoma"/>
        </w:rPr>
        <w:t xml:space="preserve">(partner, podizvajalec) </w:t>
      </w:r>
      <w:r w:rsidRPr="00112425">
        <w:rPr>
          <w:rFonts w:ascii="Tahoma" w:hAnsi="Tahoma" w:cs="Tahoma"/>
        </w:rPr>
        <w:t xml:space="preserve">mora imeti </w:t>
      </w:r>
      <w:r w:rsidR="00053B0A">
        <w:rPr>
          <w:rFonts w:ascii="Tahoma" w:hAnsi="Tahoma" w:cs="Tahoma"/>
        </w:rPr>
        <w:t xml:space="preserve">na dan, </w:t>
      </w:r>
      <w:r w:rsidR="00053B0A" w:rsidRPr="00D81A2A">
        <w:rPr>
          <w:rFonts w:ascii="Tahoma" w:hAnsi="Tahoma" w:cs="Tahoma"/>
          <w:bCs/>
        </w:rPr>
        <w:t>ko poteče rok za oddajo ponudb</w:t>
      </w:r>
      <w:r w:rsidR="00053B0A">
        <w:rPr>
          <w:rFonts w:ascii="Tahoma" w:hAnsi="Tahoma" w:cs="Tahoma"/>
          <w:bCs/>
        </w:rPr>
        <w:t xml:space="preserve">, </w:t>
      </w:r>
      <w:r w:rsidR="00BF205E" w:rsidRPr="00BF205E">
        <w:rPr>
          <w:rFonts w:ascii="Tahoma" w:hAnsi="Tahoma" w:cs="Tahoma"/>
          <w:bCs/>
        </w:rPr>
        <w:t>zavarovano odgovornost za škodo v zvezi z opravljanj</w:t>
      </w:r>
      <w:r w:rsidR="00BF205E">
        <w:rPr>
          <w:rFonts w:ascii="Tahoma" w:hAnsi="Tahoma" w:cs="Tahoma"/>
          <w:bCs/>
        </w:rPr>
        <w:t xml:space="preserve">em svoje dejavnosti </w:t>
      </w:r>
      <w:r w:rsidR="00BF205E">
        <w:rPr>
          <w:rFonts w:ascii="Tahoma" w:hAnsi="Tahoma" w:cs="Tahoma"/>
        </w:rPr>
        <w:t xml:space="preserve">v skladu </w:t>
      </w:r>
      <w:r w:rsidR="00BF205E" w:rsidRPr="00C45EF3">
        <w:rPr>
          <w:rFonts w:ascii="Tahoma" w:hAnsi="Tahoma" w:cs="Tahoma"/>
        </w:rPr>
        <w:t xml:space="preserve">z določili </w:t>
      </w:r>
      <w:r w:rsidR="00BF205E" w:rsidRPr="00FE4A03">
        <w:rPr>
          <w:rFonts w:ascii="Tahoma" w:hAnsi="Tahoma" w:cs="Tahoma"/>
        </w:rPr>
        <w:t>Gradbenega zakona</w:t>
      </w:r>
      <w:r w:rsidR="00BF205E">
        <w:rPr>
          <w:rFonts w:ascii="Tahoma" w:hAnsi="Tahoma" w:cs="Tahoma"/>
        </w:rPr>
        <w:t xml:space="preserve"> (GZ-1)</w:t>
      </w:r>
      <w:r w:rsidR="00BF205E">
        <w:rPr>
          <w:rFonts w:ascii="Tahoma" w:hAnsi="Tahoma" w:cs="Tahoma"/>
          <w:bCs/>
        </w:rPr>
        <w:t xml:space="preserve">, pri čemer mora </w:t>
      </w:r>
      <w:r w:rsidR="00BF205E">
        <w:rPr>
          <w:rFonts w:ascii="Tahoma" w:hAnsi="Tahoma" w:cs="Tahoma"/>
        </w:rPr>
        <w:t>z</w:t>
      </w:r>
      <w:r w:rsidR="00BF205E" w:rsidRPr="00BF205E">
        <w:rPr>
          <w:rFonts w:ascii="Tahoma" w:hAnsi="Tahoma" w:cs="Tahoma"/>
        </w:rPr>
        <w:t>avarovanje odgovornosti za škodo vključevati odgovornost za škodo, ki bi nastala investitorju ali tretji osebi v zvezi z opravljanjem njegove dejavnosti, in mora kriti škodo zaradi malomarnosti, napake ali opustitve dolžnosti izvajalca in pri njem zaposlenih, pri čemer višina letne zavarovalne vsote ne sme biti nižja od 50.000 eurov.</w:t>
      </w:r>
      <w:r w:rsidR="00BF205E">
        <w:rPr>
          <w:rFonts w:ascii="Tahoma" w:hAnsi="Tahoma" w:cs="Tahoma"/>
        </w:rPr>
        <w:t xml:space="preserve"> </w:t>
      </w:r>
    </w:p>
    <w:p w14:paraId="0C2E8B5B" w14:textId="77777777" w:rsidR="00BF205E" w:rsidRDefault="00BF205E" w:rsidP="00BF205E">
      <w:pPr>
        <w:keepNext/>
        <w:keepLines/>
        <w:jc w:val="both"/>
        <w:rPr>
          <w:rFonts w:ascii="Tahoma" w:hAnsi="Tahoma" w:cs="Tahoma"/>
        </w:rPr>
      </w:pPr>
    </w:p>
    <w:p w14:paraId="57372CAE" w14:textId="51357DF9" w:rsidR="00BF205E" w:rsidRPr="00BF205E" w:rsidRDefault="00BF205E" w:rsidP="00BF205E">
      <w:pPr>
        <w:keepNext/>
        <w:keepLines/>
        <w:jc w:val="both"/>
        <w:rPr>
          <w:rFonts w:ascii="Tahoma" w:hAnsi="Tahoma" w:cs="Tahoma"/>
        </w:rPr>
      </w:pPr>
      <w:r w:rsidRPr="00BF205E">
        <w:rPr>
          <w:rFonts w:ascii="Tahoma" w:hAnsi="Tahoma" w:cs="Tahoma"/>
        </w:rPr>
        <w:t xml:space="preserve">Če ima </w:t>
      </w:r>
      <w:r>
        <w:rPr>
          <w:rFonts w:ascii="Tahoma" w:hAnsi="Tahoma" w:cs="Tahoma"/>
        </w:rPr>
        <w:t xml:space="preserve">ponudnik (partner, podizvajalec) </w:t>
      </w:r>
      <w:r w:rsidRPr="00BF205E">
        <w:rPr>
          <w:rFonts w:ascii="Tahoma" w:hAnsi="Tahoma" w:cs="Tahoma"/>
        </w:rPr>
        <w:t>v tujini zavarovano odgovornost za škodo, mora zavarovanje kriti škodo iz prejšnjega odstavka, povzročeno v Republiki Sloveniji, pri čemer višina letne zavarovalne vsote ne sme biti nižja od 50.000 eurov.</w:t>
      </w:r>
    </w:p>
    <w:p w14:paraId="24AD4883" w14:textId="77777777" w:rsidR="00BF205E" w:rsidRDefault="00BF205E" w:rsidP="00F309C0">
      <w:pPr>
        <w:keepNext/>
        <w:keepLines/>
        <w:jc w:val="both"/>
        <w:rPr>
          <w:rFonts w:ascii="Tahoma" w:hAnsi="Tahoma" w:cs="Tahoma"/>
        </w:rPr>
      </w:pPr>
    </w:p>
    <w:p w14:paraId="09F1A25E" w14:textId="77777777" w:rsidR="00CB39BE" w:rsidRPr="00CB39BE" w:rsidRDefault="00CB39BE" w:rsidP="00F309C0">
      <w:pPr>
        <w:keepNext/>
        <w:keepLines/>
        <w:jc w:val="both"/>
        <w:rPr>
          <w:rFonts w:ascii="Tahoma" w:hAnsi="Tahoma" w:cs="Tahoma"/>
        </w:rPr>
      </w:pPr>
      <w:r w:rsidRPr="00CB39BE">
        <w:rPr>
          <w:rFonts w:ascii="Tahoma" w:hAnsi="Tahoma" w:cs="Tahoma"/>
        </w:rPr>
        <w:t xml:space="preserve">Izvajalec bo moral izročiti naročniku dokazilo o zavarovanju odgovornosti (fotokopijo zavarovalne police) in potrdilo o plačilu zavarovalne premije najkasneje ob uvedbi v posel. </w:t>
      </w:r>
    </w:p>
    <w:p w14:paraId="15EEB0BD" w14:textId="77777777" w:rsidR="00602923" w:rsidRDefault="00602923" w:rsidP="00F309C0">
      <w:pPr>
        <w:keepNext/>
        <w:keepLines/>
        <w:jc w:val="both"/>
        <w:rPr>
          <w:rFonts w:ascii="Tahoma" w:hAnsi="Tahoma" w:cs="Tahoma"/>
          <w:b/>
        </w:rPr>
      </w:pPr>
    </w:p>
    <w:p w14:paraId="00FF0C2B" w14:textId="77777777" w:rsidR="006D6E39" w:rsidRPr="00112425" w:rsidRDefault="006D6E39" w:rsidP="00F309C0">
      <w:pPr>
        <w:keepNext/>
        <w:keepLines/>
        <w:jc w:val="both"/>
        <w:rPr>
          <w:rFonts w:ascii="Tahoma" w:hAnsi="Tahoma" w:cs="Tahoma"/>
          <w:b/>
        </w:rPr>
      </w:pPr>
      <w:r w:rsidRPr="00112425">
        <w:rPr>
          <w:rFonts w:ascii="Tahoma" w:hAnsi="Tahoma" w:cs="Tahoma"/>
          <w:b/>
        </w:rPr>
        <w:t>DOKAZILA:</w:t>
      </w:r>
    </w:p>
    <w:p w14:paraId="5382885D" w14:textId="77777777" w:rsidR="00D12766" w:rsidRPr="00112425" w:rsidRDefault="00D12766" w:rsidP="00F309C0">
      <w:pPr>
        <w:keepNext/>
        <w:keepLines/>
        <w:jc w:val="both"/>
        <w:rPr>
          <w:rFonts w:ascii="Tahoma" w:hAnsi="Tahoma" w:cs="Tahoma"/>
        </w:rPr>
      </w:pPr>
      <w:r w:rsidRPr="00112425">
        <w:rPr>
          <w:rFonts w:ascii="Tahoma" w:hAnsi="Tahoma" w:cs="Tahoma"/>
        </w:rPr>
        <w:t>Kot dokazilo za izpolnjevanje pogoja mora potencialni ponudnik</w:t>
      </w:r>
      <w:r w:rsidR="00376BDF">
        <w:rPr>
          <w:rFonts w:ascii="Tahoma" w:hAnsi="Tahoma" w:cs="Tahoma"/>
        </w:rPr>
        <w:t>/partner/podizvajalec</w:t>
      </w:r>
      <w:r w:rsidRPr="00112425">
        <w:rPr>
          <w:rFonts w:ascii="Tahoma" w:hAnsi="Tahoma" w:cs="Tahoma"/>
        </w:rPr>
        <w:t xml:space="preserve"> predložiti kopijo veljavne zavarovalne pogodbe in /ali po</w:t>
      </w:r>
      <w:r w:rsidR="006C211F" w:rsidRPr="00112425">
        <w:rPr>
          <w:rFonts w:ascii="Tahoma" w:hAnsi="Tahoma" w:cs="Tahoma"/>
        </w:rPr>
        <w:t>lice</w:t>
      </w:r>
      <w:r w:rsidR="00585CDF">
        <w:rPr>
          <w:rFonts w:ascii="Tahoma" w:hAnsi="Tahoma" w:cs="Tahoma"/>
        </w:rPr>
        <w:t xml:space="preserve">, </w:t>
      </w:r>
      <w:r w:rsidR="00585CDF" w:rsidRPr="00585CDF">
        <w:rPr>
          <w:rFonts w:ascii="Tahoma" w:hAnsi="Tahoma" w:cs="Tahoma"/>
        </w:rPr>
        <w:t>na zahtevo naročnika pa tudi potrdilo zavarovalnice, da ima ponudnik sklenjeno zavarovanje, ki izpolnjuje zahteve iz razpisne dokumentacije</w:t>
      </w:r>
      <w:r w:rsidR="006C211F" w:rsidRPr="00112425">
        <w:rPr>
          <w:rFonts w:ascii="Tahoma" w:hAnsi="Tahoma" w:cs="Tahoma"/>
        </w:rPr>
        <w:t xml:space="preserve"> (P</w:t>
      </w:r>
      <w:r w:rsidRPr="00112425">
        <w:rPr>
          <w:rFonts w:ascii="Tahoma" w:hAnsi="Tahoma" w:cs="Tahoma"/>
        </w:rPr>
        <w:t>riloga 1</w:t>
      </w:r>
      <w:r w:rsidR="001159B2" w:rsidRPr="00112425">
        <w:rPr>
          <w:rFonts w:ascii="Tahoma" w:hAnsi="Tahoma" w:cs="Tahoma"/>
        </w:rPr>
        <w:t>1</w:t>
      </w:r>
      <w:r w:rsidR="00CB39BE">
        <w:rPr>
          <w:rFonts w:ascii="Tahoma" w:hAnsi="Tahoma" w:cs="Tahoma"/>
        </w:rPr>
        <w:t>).</w:t>
      </w:r>
    </w:p>
    <w:p w14:paraId="51B64136" w14:textId="77777777" w:rsidR="00CB39BE" w:rsidRPr="00112425" w:rsidRDefault="00CB39BE" w:rsidP="00F309C0">
      <w:pPr>
        <w:pStyle w:val="Telobesedila"/>
        <w:keepNext/>
        <w:keepLines/>
        <w:widowControl/>
        <w:rPr>
          <w:rFonts w:ascii="Tahoma" w:hAnsi="Tahoma" w:cs="Tahoma"/>
          <w:b w:val="0"/>
          <w:sz w:val="18"/>
          <w:szCs w:val="18"/>
        </w:rPr>
      </w:pPr>
    </w:p>
    <w:p w14:paraId="57F0895C" w14:textId="77777777" w:rsidR="00D12766" w:rsidRPr="00112425" w:rsidRDefault="00D12766" w:rsidP="00F309C0">
      <w:pPr>
        <w:pStyle w:val="Odstavekseznama"/>
        <w:keepNext/>
        <w:keepLines/>
        <w:numPr>
          <w:ilvl w:val="2"/>
          <w:numId w:val="2"/>
        </w:numPr>
        <w:rPr>
          <w:rFonts w:ascii="Tahoma" w:hAnsi="Tahoma" w:cs="Tahoma"/>
        </w:rPr>
      </w:pPr>
      <w:r w:rsidRPr="00112425">
        <w:rPr>
          <w:rFonts w:ascii="Tahoma" w:hAnsi="Tahoma" w:cs="Tahoma"/>
        </w:rPr>
        <w:t>Zagotavljanju varnosti in zdravja pri delu</w:t>
      </w:r>
    </w:p>
    <w:p w14:paraId="41D278F8" w14:textId="77777777" w:rsidR="00D12766" w:rsidRPr="00112425" w:rsidRDefault="00D12766" w:rsidP="00F309C0">
      <w:pPr>
        <w:keepNext/>
        <w:keepLines/>
        <w:jc w:val="both"/>
        <w:rPr>
          <w:rFonts w:ascii="Tahoma" w:hAnsi="Tahoma" w:cs="Tahoma"/>
        </w:rPr>
      </w:pPr>
    </w:p>
    <w:p w14:paraId="4277A72C" w14:textId="77777777" w:rsidR="00D12766" w:rsidRPr="00112425" w:rsidRDefault="00D12766" w:rsidP="00F309C0">
      <w:pPr>
        <w:keepNext/>
        <w:keepLines/>
        <w:jc w:val="both"/>
        <w:rPr>
          <w:rFonts w:ascii="Tahoma" w:hAnsi="Tahoma" w:cs="Tahoma"/>
        </w:rPr>
      </w:pPr>
      <w:r w:rsidRPr="00112425">
        <w:rPr>
          <w:rFonts w:ascii="Tahoma" w:hAnsi="Tahoma" w:cs="Tahoma"/>
        </w:rPr>
        <w:t xml:space="preserve">Ponudnik bo moral dosledno upoštevati določbe Uredbe o zagotavljanju varnosti in zdravja pri delu na začasnih in premičnih gradbiščih (Ur. </w:t>
      </w:r>
      <w:r w:rsidR="003A6132">
        <w:rPr>
          <w:rFonts w:ascii="Tahoma" w:hAnsi="Tahoma" w:cs="Tahoma"/>
        </w:rPr>
        <w:t>l</w:t>
      </w:r>
      <w:r w:rsidR="00E9210C">
        <w:rPr>
          <w:rFonts w:ascii="Tahoma" w:hAnsi="Tahoma" w:cs="Tahoma"/>
        </w:rPr>
        <w:t>. RS, št. 83/</w:t>
      </w:r>
      <w:r w:rsidRPr="00112425">
        <w:rPr>
          <w:rFonts w:ascii="Tahoma" w:hAnsi="Tahoma" w:cs="Tahoma"/>
        </w:rPr>
        <w:t>05). Nespoštovanje določil je razlog za prekinitev pogodbe.</w:t>
      </w:r>
    </w:p>
    <w:p w14:paraId="03551E1A" w14:textId="77777777" w:rsidR="00D12766" w:rsidRPr="00112425" w:rsidRDefault="00D12766" w:rsidP="00F309C0">
      <w:pPr>
        <w:keepNext/>
        <w:keepLines/>
        <w:jc w:val="both"/>
        <w:rPr>
          <w:rFonts w:ascii="Tahoma" w:hAnsi="Tahoma" w:cs="Tahoma"/>
          <w:sz w:val="18"/>
          <w:szCs w:val="18"/>
        </w:rPr>
      </w:pPr>
    </w:p>
    <w:p w14:paraId="73707A1F" w14:textId="77777777" w:rsidR="00FB0B59" w:rsidRDefault="00D12766" w:rsidP="00F309C0">
      <w:pPr>
        <w:keepNext/>
        <w:keepLines/>
        <w:jc w:val="both"/>
        <w:rPr>
          <w:rFonts w:ascii="Tahoma" w:hAnsi="Tahoma" w:cs="Tahoma"/>
        </w:rPr>
      </w:pPr>
      <w:r w:rsidRPr="00112425">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14:paraId="3D09FDB0" w14:textId="77777777" w:rsidR="00D23F54" w:rsidRDefault="00D23F54" w:rsidP="00F309C0">
      <w:pPr>
        <w:keepNext/>
        <w:keepLines/>
        <w:jc w:val="both"/>
        <w:rPr>
          <w:rFonts w:ascii="Tahoma" w:hAnsi="Tahoma" w:cs="Tahoma"/>
        </w:rPr>
      </w:pPr>
    </w:p>
    <w:p w14:paraId="43560E3F" w14:textId="77777777" w:rsidR="00CA600E" w:rsidRDefault="00CA600E" w:rsidP="00F309C0">
      <w:pPr>
        <w:pStyle w:val="Odstavekseznama"/>
        <w:keepNext/>
        <w:keepLines/>
        <w:numPr>
          <w:ilvl w:val="2"/>
          <w:numId w:val="2"/>
        </w:numPr>
        <w:jc w:val="both"/>
        <w:rPr>
          <w:rFonts w:ascii="Tahoma" w:hAnsi="Tahoma" w:cs="Tahoma"/>
        </w:rPr>
      </w:pPr>
      <w:r w:rsidRPr="00CA600E">
        <w:rPr>
          <w:rFonts w:ascii="Tahoma" w:hAnsi="Tahoma" w:cs="Tahoma"/>
        </w:rPr>
        <w:t>Tehnično ekonomski elaborat</w:t>
      </w:r>
    </w:p>
    <w:p w14:paraId="576D6166" w14:textId="77777777" w:rsidR="00CA600E" w:rsidRPr="00CA600E" w:rsidRDefault="00CA600E" w:rsidP="00F309C0">
      <w:pPr>
        <w:pStyle w:val="Odstavekseznama"/>
        <w:keepNext/>
        <w:keepLines/>
        <w:ind w:left="720"/>
        <w:jc w:val="both"/>
        <w:rPr>
          <w:rFonts w:ascii="Tahoma" w:hAnsi="Tahoma" w:cs="Tahoma"/>
        </w:rPr>
      </w:pPr>
    </w:p>
    <w:p w14:paraId="1A3E7015" w14:textId="77777777" w:rsidR="00CA600E" w:rsidRPr="00E1273F" w:rsidRDefault="00CA600E" w:rsidP="00F309C0">
      <w:pPr>
        <w:keepNext/>
        <w:keepLines/>
        <w:jc w:val="both"/>
        <w:rPr>
          <w:rFonts w:ascii="Tahoma" w:hAnsi="Tahoma" w:cs="Tahoma"/>
        </w:rPr>
      </w:pPr>
      <w:r w:rsidRPr="00E1273F">
        <w:rPr>
          <w:rFonts w:ascii="Tahoma" w:hAnsi="Tahoma" w:cs="Tahoma"/>
        </w:rPr>
        <w:t>Izbrani ponudnik bo moral naročniku v roku 5 (petih) delovnih dni od prejema projektne dokumentacije pripraviti tehnično ekonomski elaborat (v nadaljevanju: TEE) in ga predložiti v potrditev naročniku. TEE mora biti skladen s ponudbo izbranega ponudnika in projektom. Po potrditvi TEE s strani naročnika oziroma njegovega predstavnika, se izbranega ponudnika uvede v delo.</w:t>
      </w:r>
    </w:p>
    <w:p w14:paraId="685E89ED" w14:textId="77777777" w:rsidR="00CA600E" w:rsidRPr="00E1273F" w:rsidRDefault="00CA600E" w:rsidP="00F309C0">
      <w:pPr>
        <w:keepNext/>
        <w:keepLines/>
        <w:jc w:val="both"/>
        <w:rPr>
          <w:rFonts w:ascii="Tahoma" w:hAnsi="Tahoma" w:cs="Tahoma"/>
        </w:rPr>
      </w:pPr>
    </w:p>
    <w:p w14:paraId="0DDE4110" w14:textId="77777777" w:rsidR="00CA600E" w:rsidRDefault="00CA600E" w:rsidP="00F309C0">
      <w:pPr>
        <w:keepNext/>
        <w:keepLines/>
        <w:jc w:val="both"/>
        <w:rPr>
          <w:rFonts w:ascii="Tahoma" w:hAnsi="Tahoma" w:cs="Tahoma"/>
        </w:rPr>
      </w:pPr>
      <w:r w:rsidRPr="00E1273F">
        <w:rPr>
          <w:rFonts w:ascii="Tahoma" w:hAnsi="Tahoma" w:cs="Tahoma"/>
        </w:rPr>
        <w:t>TEE je dokument, s katerim izbrani ponudnik opredeli material za izvedbo pogodbenih del in v skladu z veljavno zakonodajo predloži naročniku tehnično dokumentacijo za opremo.</w:t>
      </w:r>
      <w:r>
        <w:rPr>
          <w:rFonts w:ascii="Tahoma" w:hAnsi="Tahoma" w:cs="Tahoma"/>
        </w:rPr>
        <w:t xml:space="preserve"> </w:t>
      </w:r>
    </w:p>
    <w:p w14:paraId="5ECDF23C" w14:textId="5C74F850" w:rsidR="000438AC" w:rsidRDefault="000438AC" w:rsidP="00F309C0">
      <w:pPr>
        <w:keepNext/>
        <w:keepLines/>
        <w:jc w:val="both"/>
        <w:rPr>
          <w:rFonts w:ascii="Tahoma" w:hAnsi="Tahoma" w:cs="Tahoma"/>
          <w:b/>
          <w:sz w:val="24"/>
        </w:rPr>
      </w:pPr>
    </w:p>
    <w:p w14:paraId="0E66F7F9" w14:textId="032B1530" w:rsidR="00D513B3" w:rsidRPr="00D513B3" w:rsidRDefault="00D513B3" w:rsidP="00F309C0">
      <w:pPr>
        <w:pStyle w:val="Odstavekseznama"/>
        <w:keepNext/>
        <w:keepLines/>
        <w:numPr>
          <w:ilvl w:val="2"/>
          <w:numId w:val="2"/>
        </w:numPr>
        <w:jc w:val="both"/>
        <w:rPr>
          <w:rFonts w:ascii="Tahoma" w:hAnsi="Tahoma" w:cs="Tahoma"/>
        </w:rPr>
      </w:pPr>
      <w:r w:rsidRPr="00D513B3">
        <w:rPr>
          <w:rFonts w:ascii="Tahoma" w:hAnsi="Tahoma" w:cs="Tahoma"/>
        </w:rPr>
        <w:t>Zdravstvene zahteve</w:t>
      </w:r>
    </w:p>
    <w:p w14:paraId="4705A179" w14:textId="697E0E84" w:rsidR="00D513B3" w:rsidRDefault="00D513B3" w:rsidP="00F309C0">
      <w:pPr>
        <w:keepNext/>
        <w:keepLines/>
        <w:jc w:val="both"/>
        <w:rPr>
          <w:rFonts w:ascii="Tahoma" w:hAnsi="Tahoma" w:cs="Tahoma"/>
          <w:b/>
          <w:sz w:val="24"/>
        </w:rPr>
      </w:pPr>
    </w:p>
    <w:p w14:paraId="21800BD8" w14:textId="77777777" w:rsidR="00D513B3" w:rsidRPr="00112425" w:rsidRDefault="00D513B3" w:rsidP="00F309C0">
      <w:pPr>
        <w:keepNext/>
        <w:keepLines/>
        <w:jc w:val="both"/>
        <w:rPr>
          <w:rFonts w:ascii="Tahoma" w:hAnsi="Tahoma" w:cs="Tahoma"/>
        </w:rPr>
      </w:pPr>
      <w:r w:rsidRPr="00112425">
        <w:rPr>
          <w:rFonts w:ascii="Tahoma" w:hAnsi="Tahoma" w:cs="Tahoma"/>
          <w:u w:val="single"/>
        </w:rPr>
        <w:t>Pravilnik o zdravstvenih zahtevah za osebe, ki pri delu v proizvodnji in prometu z živili prihajajo v stik z živili (Ur.</w:t>
      </w:r>
      <w:r>
        <w:rPr>
          <w:rFonts w:ascii="Tahoma" w:hAnsi="Tahoma" w:cs="Tahoma"/>
          <w:u w:val="single"/>
        </w:rPr>
        <w:t xml:space="preserve"> </w:t>
      </w:r>
      <w:r w:rsidRPr="00112425">
        <w:rPr>
          <w:rFonts w:ascii="Tahoma" w:hAnsi="Tahoma" w:cs="Tahoma"/>
          <w:u w:val="single"/>
        </w:rPr>
        <w:t>l. RS št. 82/03 in 25/09)</w:t>
      </w:r>
      <w:r w:rsidRPr="00112425">
        <w:rPr>
          <w:rFonts w:ascii="Tahoma" w:hAnsi="Tahoma" w:cs="Tahoma"/>
        </w:rPr>
        <w:t xml:space="preserve"> določa</w:t>
      </w:r>
      <w:r>
        <w:rPr>
          <w:rFonts w:ascii="Tahoma" w:hAnsi="Tahoma" w:cs="Tahoma"/>
        </w:rPr>
        <w:t xml:space="preserve"> (Priloga 12)</w:t>
      </w:r>
      <w:r w:rsidRPr="00112425">
        <w:rPr>
          <w:rFonts w:ascii="Tahoma" w:hAnsi="Tahoma" w:cs="Tahoma"/>
        </w:rPr>
        <w:t>:</w:t>
      </w:r>
    </w:p>
    <w:p w14:paraId="48533429" w14:textId="77777777" w:rsidR="00D513B3" w:rsidRPr="00112425" w:rsidRDefault="00D513B3" w:rsidP="003164BD">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 xml:space="preserve">zdravstvene zahteve za osebe, ki pri delu v proizvodnji in prometu z živili, </w:t>
      </w:r>
      <w:r w:rsidRPr="00112425">
        <w:rPr>
          <w:rFonts w:ascii="Tahoma" w:hAnsi="Tahoma" w:cs="Tahoma"/>
          <w:u w:val="single"/>
        </w:rPr>
        <w:t>vključno s pitno vodo</w:t>
      </w:r>
      <w:r w:rsidRPr="00112425">
        <w:rPr>
          <w:rFonts w:ascii="Tahoma" w:hAnsi="Tahoma" w:cs="Tahoma"/>
        </w:rPr>
        <w:t xml:space="preserve">, prihajajo stalno ali občasno v stik z živili (pitno vodo) </w:t>
      </w:r>
    </w:p>
    <w:p w14:paraId="3B04E8CE" w14:textId="77777777" w:rsidR="00D513B3" w:rsidRPr="00112425" w:rsidRDefault="00D513B3" w:rsidP="003164BD">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dolžnosti oseb</w:t>
      </w:r>
    </w:p>
    <w:p w14:paraId="4663ED7E" w14:textId="77777777" w:rsidR="00D513B3" w:rsidRPr="00112425" w:rsidRDefault="00D513B3" w:rsidP="003164BD">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obseg, način in pogoje za opravljanje pregledov oseb</w:t>
      </w:r>
    </w:p>
    <w:p w14:paraId="029ADFA2" w14:textId="77777777" w:rsidR="00D513B3" w:rsidRPr="00112425" w:rsidRDefault="00D513B3" w:rsidP="003164BD">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dolžnosti nosilcev živilske dejavnosti</w:t>
      </w:r>
    </w:p>
    <w:p w14:paraId="0A81E9B3" w14:textId="77777777" w:rsidR="00D513B3" w:rsidRPr="00112425" w:rsidRDefault="00D513B3" w:rsidP="00F309C0">
      <w:pPr>
        <w:keepNext/>
        <w:keepLines/>
        <w:jc w:val="both"/>
        <w:rPr>
          <w:rFonts w:ascii="Tahoma" w:hAnsi="Tahoma" w:cs="Tahoma"/>
        </w:rPr>
      </w:pPr>
    </w:p>
    <w:p w14:paraId="34EF3313" w14:textId="77777777" w:rsidR="00D513B3" w:rsidRPr="00112425" w:rsidRDefault="00D513B3" w:rsidP="00F309C0">
      <w:pPr>
        <w:keepNext/>
        <w:keepLines/>
        <w:jc w:val="both"/>
        <w:rPr>
          <w:rFonts w:ascii="Tahoma" w:hAnsi="Tahoma" w:cs="Tahoma"/>
        </w:rPr>
      </w:pPr>
      <w:r w:rsidRPr="00112425">
        <w:rPr>
          <w:rFonts w:ascii="Tahoma" w:hAnsi="Tahoma" w:cs="Tahoma"/>
        </w:rPr>
        <w:t>Stik z živili (pitno vodo) v smislu tega pravilnika pomeni stik z:</w:t>
      </w:r>
    </w:p>
    <w:p w14:paraId="57872F77" w14:textId="77777777" w:rsidR="00D513B3" w:rsidRPr="00112425" w:rsidRDefault="00D513B3" w:rsidP="003164BD">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delovno opremo,</w:t>
      </w:r>
    </w:p>
    <w:p w14:paraId="7834D56F" w14:textId="77777777" w:rsidR="00D513B3" w:rsidRPr="00112425" w:rsidRDefault="00D513B3" w:rsidP="003164BD">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delovnimi površinami,</w:t>
      </w:r>
    </w:p>
    <w:p w14:paraId="1DED0CBF" w14:textId="77777777" w:rsidR="00D513B3" w:rsidRPr="00112425" w:rsidRDefault="00D513B3" w:rsidP="003164BD">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lastRenderedPageBreak/>
        <w:t>predmeti ali materiali, ki neposredno prihajajo v stik z živili.</w:t>
      </w:r>
    </w:p>
    <w:p w14:paraId="2A0EB3F6" w14:textId="7BEEA4BD" w:rsidR="00D513B3" w:rsidRDefault="00D513B3" w:rsidP="00F309C0">
      <w:pPr>
        <w:pStyle w:val="Telobesedila2"/>
        <w:keepNext/>
        <w:keepLines/>
        <w:rPr>
          <w:rFonts w:ascii="Tahoma" w:hAnsi="Tahoma" w:cs="Tahoma"/>
        </w:rPr>
      </w:pPr>
    </w:p>
    <w:p w14:paraId="111A9D2B" w14:textId="0364F0CA" w:rsidR="00D513B3" w:rsidRPr="00112425" w:rsidRDefault="00D513B3" w:rsidP="00F309C0">
      <w:pPr>
        <w:pStyle w:val="Telobesedila2"/>
        <w:keepNext/>
        <w:keepLines/>
        <w:rPr>
          <w:rFonts w:ascii="Tahoma" w:hAnsi="Tahoma" w:cs="Tahoma"/>
        </w:rPr>
      </w:pPr>
      <w:r w:rsidRPr="00112425">
        <w:rPr>
          <w:rFonts w:ascii="Tahoma" w:hAnsi="Tahoma" w:cs="Tahoma"/>
        </w:rPr>
        <w:t>Zahteve za zunanje izvajalce, ki izvajajo pogodbena ali druga dela:</w:t>
      </w:r>
    </w:p>
    <w:p w14:paraId="450C21F5" w14:textId="52761A79" w:rsidR="00D513B3" w:rsidRPr="00112425" w:rsidRDefault="00D513B3" w:rsidP="003164BD">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 xml:space="preserve">Pred pričetkom pogodbenega ali drugega dela mora izvajalec obvestiti </w:t>
      </w:r>
      <w:r w:rsidR="00082D0D">
        <w:rPr>
          <w:rFonts w:ascii="Tahoma" w:hAnsi="Tahoma" w:cs="Tahoma"/>
        </w:rPr>
        <w:t>naročnika</w:t>
      </w:r>
      <w:r w:rsidRPr="00112425">
        <w:rPr>
          <w:rFonts w:ascii="Tahoma" w:hAnsi="Tahoma" w:cs="Tahoma"/>
        </w:rPr>
        <w:t xml:space="preserve"> o zdravstvenem stanju zaposlenih, ki bodo opravljali delo in sicer s:</w:t>
      </w:r>
    </w:p>
    <w:p w14:paraId="7D7F9BB4" w14:textId="77777777" w:rsidR="00D513B3" w:rsidRPr="00112425" w:rsidRDefault="00D513B3" w:rsidP="003164BD">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67A95">
        <w:rPr>
          <w:rFonts w:ascii="Tahoma" w:hAnsi="Tahoma" w:cs="Tahoma"/>
        </w:rPr>
        <w:t>Prilog 13</w:t>
      </w:r>
      <w:r w:rsidRPr="00112425">
        <w:rPr>
          <w:rFonts w:ascii="Tahoma" w:hAnsi="Tahoma" w:cs="Tahoma"/>
        </w:rPr>
        <w:t xml:space="preserve"> (Soglasje osebe k obveznosti prijavljanja bolezni, ki se lahko prenašajo z delom) za vse zaposlene, ki bodo pri svojem delu prihajali stalno ali občasno v stik s pitno vodo,</w:t>
      </w:r>
    </w:p>
    <w:p w14:paraId="23853138" w14:textId="77777777" w:rsidR="00D513B3" w:rsidRPr="00112425" w:rsidRDefault="00D513B3" w:rsidP="003164BD">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67A95">
        <w:rPr>
          <w:rFonts w:ascii="Tahoma" w:hAnsi="Tahoma" w:cs="Tahoma"/>
        </w:rPr>
        <w:t>Prilog 13.a</w:t>
      </w:r>
      <w:r w:rsidRPr="00112425">
        <w:rPr>
          <w:rFonts w:ascii="Tahoma" w:hAnsi="Tahoma" w:cs="Tahoma"/>
        </w:rPr>
        <w:t xml:space="preserve"> (Individualna izjava o bolezenskih znakih) za vse zaposlene, ki bodo pri svojem delu prihajali stalno ali občasno v stik s pitno vodo, da se ugotovi začetno zdravstveno stanje zaposlenih.</w:t>
      </w:r>
    </w:p>
    <w:p w14:paraId="47BDE951" w14:textId="77777777" w:rsidR="00D513B3" w:rsidRPr="00112425" w:rsidRDefault="00D513B3" w:rsidP="00F309C0">
      <w:pPr>
        <w:keepNext/>
        <w:keepLines/>
        <w:jc w:val="both"/>
        <w:rPr>
          <w:rFonts w:ascii="Tahoma" w:hAnsi="Tahoma" w:cs="Tahoma"/>
        </w:rPr>
      </w:pPr>
    </w:p>
    <w:p w14:paraId="5BAC9633" w14:textId="17E26A6D" w:rsidR="00D513B3" w:rsidRPr="00112425" w:rsidRDefault="00D513B3" w:rsidP="003164BD">
      <w:pPr>
        <w:keepNext/>
        <w:keepLines/>
        <w:numPr>
          <w:ilvl w:val="0"/>
          <w:numId w:val="15"/>
        </w:numPr>
        <w:tabs>
          <w:tab w:val="clear" w:pos="1068"/>
          <w:tab w:val="num" w:pos="426"/>
        </w:tabs>
        <w:ind w:left="426" w:hanging="284"/>
        <w:jc w:val="both"/>
        <w:rPr>
          <w:rFonts w:ascii="Tahoma" w:hAnsi="Tahoma" w:cs="Tahoma"/>
        </w:rPr>
      </w:pPr>
      <w:r w:rsidRPr="00112425">
        <w:rPr>
          <w:rFonts w:ascii="Tahoma" w:hAnsi="Tahoma" w:cs="Tahoma"/>
        </w:rPr>
        <w:t xml:space="preserve">V primeru pojava bolezenskih znakov iz </w:t>
      </w:r>
      <w:r w:rsidRPr="00467A95">
        <w:rPr>
          <w:rFonts w:ascii="Tahoma" w:hAnsi="Tahoma" w:cs="Tahoma"/>
        </w:rPr>
        <w:t>Priloge 13.a</w:t>
      </w:r>
      <w:r w:rsidRPr="00112425">
        <w:rPr>
          <w:rFonts w:ascii="Tahoma" w:hAnsi="Tahoma" w:cs="Tahoma"/>
        </w:rPr>
        <w:t xml:space="preserve"> pri zaposlenem pred ali med izvajanjem pogodbenega ali drugega dela mora izvajalec del obvestiti </w:t>
      </w:r>
      <w:r w:rsidR="00082D0D">
        <w:rPr>
          <w:rFonts w:ascii="Tahoma" w:hAnsi="Tahoma" w:cs="Tahoma"/>
        </w:rPr>
        <w:t>naročnika</w:t>
      </w:r>
      <w:r w:rsidRPr="00112425">
        <w:rPr>
          <w:rFonts w:ascii="Tahoma" w:hAnsi="Tahoma" w:cs="Tahoma"/>
        </w:rPr>
        <w:t>:</w:t>
      </w:r>
    </w:p>
    <w:p w14:paraId="070B1133" w14:textId="77777777" w:rsidR="00D513B3" w:rsidRPr="00112425" w:rsidRDefault="00D513B3" w:rsidP="003164BD">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o napotitvi in ugotovitvah ter morebitnem ukrepanju javnega zdravstvenega zavoda,</w:t>
      </w:r>
      <w:r>
        <w:rPr>
          <w:rFonts w:ascii="Tahoma" w:hAnsi="Tahoma" w:cs="Tahoma"/>
        </w:rPr>
        <w:t xml:space="preserve"> </w:t>
      </w:r>
      <w:r w:rsidRPr="00112425">
        <w:rPr>
          <w:rFonts w:ascii="Tahoma" w:hAnsi="Tahoma" w:cs="Tahoma"/>
        </w:rPr>
        <w:t xml:space="preserve">ki je opravil pregled zaposlenega in </w:t>
      </w:r>
    </w:p>
    <w:p w14:paraId="4E9F8FDE" w14:textId="77777777" w:rsidR="00D513B3" w:rsidRPr="00112425" w:rsidRDefault="00D513B3" w:rsidP="003164BD">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 xml:space="preserve"> predložiti </w:t>
      </w:r>
      <w:r w:rsidRPr="00467A95">
        <w:rPr>
          <w:rFonts w:ascii="Tahoma" w:hAnsi="Tahoma" w:cs="Tahoma"/>
        </w:rPr>
        <w:t>Prilogo 13.b</w:t>
      </w:r>
      <w:r w:rsidRPr="00112425">
        <w:rPr>
          <w:rFonts w:ascii="Tahoma" w:hAnsi="Tahoma" w:cs="Tahoma"/>
        </w:rPr>
        <w:t xml:space="preserve"> (Potrdilo o pregledu osebe, ki pri delu prihaja v stik z živili).</w:t>
      </w:r>
    </w:p>
    <w:p w14:paraId="5A5F1648" w14:textId="77777777" w:rsidR="00D513B3" w:rsidRPr="00112425" w:rsidRDefault="00D513B3" w:rsidP="00F309C0">
      <w:pPr>
        <w:pStyle w:val="Sprotnaopomba-besedilo"/>
        <w:keepNext/>
        <w:keepLines/>
        <w:rPr>
          <w:rFonts w:ascii="Tahoma" w:hAnsi="Tahoma" w:cs="Tahoma"/>
        </w:rPr>
      </w:pPr>
    </w:p>
    <w:p w14:paraId="0CE6B1CF" w14:textId="77777777" w:rsidR="00D513B3" w:rsidRDefault="00D513B3" w:rsidP="00F309C0">
      <w:pPr>
        <w:keepNext/>
        <w:keepLines/>
        <w:jc w:val="both"/>
        <w:rPr>
          <w:rFonts w:ascii="Tahoma" w:hAnsi="Tahoma" w:cs="Tahoma"/>
        </w:rPr>
      </w:pPr>
      <w:r w:rsidRPr="00112425">
        <w:rPr>
          <w:rFonts w:ascii="Tahoma" w:hAnsi="Tahoma" w:cs="Tahoma"/>
        </w:rPr>
        <w:t xml:space="preserve">Izbrani ponudnik bo moral najkasneje pred pričetkom pogodbenih del naročniku predložiti </w:t>
      </w:r>
      <w:r>
        <w:rPr>
          <w:rFonts w:ascii="Tahoma" w:hAnsi="Tahoma" w:cs="Tahoma"/>
        </w:rPr>
        <w:t xml:space="preserve">izpolnjene in podpisane Priloge 12, </w:t>
      </w:r>
      <w:r w:rsidRPr="00467A95">
        <w:rPr>
          <w:rFonts w:ascii="Tahoma" w:hAnsi="Tahoma" w:cs="Tahoma"/>
        </w:rPr>
        <w:t>Prilog</w:t>
      </w:r>
      <w:r>
        <w:rPr>
          <w:rFonts w:ascii="Tahoma" w:hAnsi="Tahoma" w:cs="Tahoma"/>
        </w:rPr>
        <w:t>e</w:t>
      </w:r>
      <w:r w:rsidRPr="00467A95">
        <w:rPr>
          <w:rFonts w:ascii="Tahoma" w:hAnsi="Tahoma" w:cs="Tahoma"/>
        </w:rPr>
        <w:t xml:space="preserve"> 13, Prilog</w:t>
      </w:r>
      <w:r>
        <w:rPr>
          <w:rFonts w:ascii="Tahoma" w:hAnsi="Tahoma" w:cs="Tahoma"/>
        </w:rPr>
        <w:t>e</w:t>
      </w:r>
      <w:r w:rsidRPr="00467A95">
        <w:rPr>
          <w:rFonts w:ascii="Tahoma" w:hAnsi="Tahoma" w:cs="Tahoma"/>
        </w:rPr>
        <w:t xml:space="preserve"> 13.a in Prilog</w:t>
      </w:r>
      <w:r>
        <w:rPr>
          <w:rFonts w:ascii="Tahoma" w:hAnsi="Tahoma" w:cs="Tahoma"/>
        </w:rPr>
        <w:t>e</w:t>
      </w:r>
      <w:r w:rsidRPr="00467A95">
        <w:rPr>
          <w:rFonts w:ascii="Tahoma" w:hAnsi="Tahoma" w:cs="Tahoma"/>
        </w:rPr>
        <w:t xml:space="preserve"> 13.b</w:t>
      </w:r>
      <w:r>
        <w:rPr>
          <w:rFonts w:ascii="Tahoma" w:hAnsi="Tahoma" w:cs="Tahoma"/>
        </w:rPr>
        <w:t xml:space="preserve"> (vključno s </w:t>
      </w:r>
      <w:r w:rsidRPr="00112425">
        <w:rPr>
          <w:rFonts w:ascii="Tahoma" w:hAnsi="Tahoma" w:cs="Tahoma"/>
        </w:rPr>
        <w:t>soglasj</w:t>
      </w:r>
      <w:r>
        <w:rPr>
          <w:rFonts w:ascii="Tahoma" w:hAnsi="Tahoma" w:cs="Tahoma"/>
        </w:rPr>
        <w:t>i</w:t>
      </w:r>
      <w:r w:rsidRPr="00112425">
        <w:rPr>
          <w:rFonts w:ascii="Tahoma" w:hAnsi="Tahoma" w:cs="Tahoma"/>
        </w:rPr>
        <w:t xml:space="preserve"> vseh delavcev (</w:t>
      </w:r>
      <w:r w:rsidRPr="00467A95">
        <w:rPr>
          <w:rFonts w:ascii="Tahoma" w:hAnsi="Tahoma" w:cs="Tahoma"/>
        </w:rPr>
        <w:t>Priloga 13</w:t>
      </w:r>
      <w:r w:rsidRPr="00112425">
        <w:rPr>
          <w:rFonts w:ascii="Tahoma" w:hAnsi="Tahoma" w:cs="Tahoma"/>
        </w:rPr>
        <w:t>), ki bodo izvajali dela za predmetno javno naročilo</w:t>
      </w:r>
      <w:r>
        <w:rPr>
          <w:rFonts w:ascii="Tahoma" w:hAnsi="Tahoma" w:cs="Tahoma"/>
        </w:rPr>
        <w:t>)</w:t>
      </w:r>
      <w:r w:rsidRPr="00112425">
        <w:rPr>
          <w:rFonts w:ascii="Tahoma" w:hAnsi="Tahoma" w:cs="Tahoma"/>
        </w:rPr>
        <w:t xml:space="preserve">, vključno z vsemi delavci </w:t>
      </w:r>
      <w:r>
        <w:rPr>
          <w:rFonts w:ascii="Tahoma" w:hAnsi="Tahoma" w:cs="Tahoma"/>
        </w:rPr>
        <w:t xml:space="preserve">partnerjev in </w:t>
      </w:r>
      <w:r w:rsidRPr="00112425">
        <w:rPr>
          <w:rFonts w:ascii="Tahoma" w:hAnsi="Tahoma" w:cs="Tahoma"/>
        </w:rPr>
        <w:t xml:space="preserve">morebitnih podizvajalcev.  </w:t>
      </w:r>
    </w:p>
    <w:p w14:paraId="09400A06" w14:textId="77777777" w:rsidR="00D513B3" w:rsidRDefault="00D513B3" w:rsidP="00F309C0">
      <w:pPr>
        <w:keepNext/>
        <w:keepLines/>
        <w:jc w:val="both"/>
        <w:rPr>
          <w:rFonts w:ascii="Tahoma" w:hAnsi="Tahoma" w:cs="Tahoma"/>
        </w:rPr>
      </w:pPr>
    </w:p>
    <w:p w14:paraId="78CD4804" w14:textId="77777777" w:rsidR="00D513B3" w:rsidRPr="00112425" w:rsidRDefault="00D513B3" w:rsidP="00F309C0">
      <w:pPr>
        <w:keepNext/>
        <w:keepLines/>
        <w:jc w:val="both"/>
        <w:rPr>
          <w:rFonts w:ascii="Tahoma" w:hAnsi="Tahoma" w:cs="Tahoma"/>
        </w:rPr>
      </w:pPr>
      <w:r>
        <w:rPr>
          <w:rFonts w:ascii="Tahoma" w:hAnsi="Tahoma" w:cs="Tahoma"/>
        </w:rPr>
        <w:t xml:space="preserve">Priloge 12, </w:t>
      </w:r>
      <w:r w:rsidRPr="00467A95">
        <w:rPr>
          <w:rFonts w:ascii="Tahoma" w:hAnsi="Tahoma" w:cs="Tahoma"/>
        </w:rPr>
        <w:t>Prilog</w:t>
      </w:r>
      <w:r>
        <w:rPr>
          <w:rFonts w:ascii="Tahoma" w:hAnsi="Tahoma" w:cs="Tahoma"/>
        </w:rPr>
        <w:t>e</w:t>
      </w:r>
      <w:r w:rsidRPr="00467A95">
        <w:rPr>
          <w:rFonts w:ascii="Tahoma" w:hAnsi="Tahoma" w:cs="Tahoma"/>
        </w:rPr>
        <w:t xml:space="preserve"> 13, Prilog</w:t>
      </w:r>
      <w:r>
        <w:rPr>
          <w:rFonts w:ascii="Tahoma" w:hAnsi="Tahoma" w:cs="Tahoma"/>
        </w:rPr>
        <w:t>e</w:t>
      </w:r>
      <w:r w:rsidRPr="00467A95">
        <w:rPr>
          <w:rFonts w:ascii="Tahoma" w:hAnsi="Tahoma" w:cs="Tahoma"/>
        </w:rPr>
        <w:t xml:space="preserve"> 13.a in Prilog</w:t>
      </w:r>
      <w:r>
        <w:rPr>
          <w:rFonts w:ascii="Tahoma" w:hAnsi="Tahoma" w:cs="Tahoma"/>
        </w:rPr>
        <w:t>e</w:t>
      </w:r>
      <w:r w:rsidRPr="00467A95">
        <w:rPr>
          <w:rFonts w:ascii="Tahoma" w:hAnsi="Tahoma" w:cs="Tahoma"/>
        </w:rPr>
        <w:t xml:space="preserve"> 13.b</w:t>
      </w:r>
      <w:r>
        <w:rPr>
          <w:rFonts w:ascii="Tahoma" w:hAnsi="Tahoma" w:cs="Tahoma"/>
        </w:rPr>
        <w:t xml:space="preserve"> ni potrebno prilagati k ponudbi.</w:t>
      </w:r>
    </w:p>
    <w:p w14:paraId="250E0480" w14:textId="58C7995B" w:rsidR="00D513B3" w:rsidRPr="00112425" w:rsidRDefault="00D513B3" w:rsidP="00F309C0">
      <w:pPr>
        <w:keepNext/>
        <w:keepLines/>
        <w:jc w:val="both"/>
        <w:rPr>
          <w:rFonts w:ascii="Tahoma" w:hAnsi="Tahoma" w:cs="Tahoma"/>
          <w:b/>
          <w:sz w:val="24"/>
        </w:rPr>
      </w:pPr>
    </w:p>
    <w:p w14:paraId="1DD2C7A2" w14:textId="77777777" w:rsidR="007C70A1" w:rsidRPr="00112425" w:rsidRDefault="009F4E76" w:rsidP="00F309C0">
      <w:pPr>
        <w:keepNext/>
        <w:keepLines/>
        <w:numPr>
          <w:ilvl w:val="0"/>
          <w:numId w:val="2"/>
        </w:numPr>
        <w:jc w:val="both"/>
        <w:rPr>
          <w:rFonts w:ascii="Tahoma" w:hAnsi="Tahoma" w:cs="Tahoma"/>
          <w:b/>
          <w:sz w:val="24"/>
        </w:rPr>
      </w:pPr>
      <w:r w:rsidRPr="00112425">
        <w:rPr>
          <w:rFonts w:ascii="Tahoma" w:hAnsi="Tahoma" w:cs="Tahoma"/>
          <w:b/>
          <w:sz w:val="24"/>
        </w:rPr>
        <w:t>UGOTAVLJANJE SPOSOBNOSTI</w:t>
      </w:r>
    </w:p>
    <w:p w14:paraId="3A41518B" w14:textId="77777777" w:rsidR="007C70A1" w:rsidRPr="00112425" w:rsidRDefault="007C70A1" w:rsidP="00F309C0">
      <w:pPr>
        <w:keepNext/>
        <w:keepLines/>
        <w:jc w:val="both"/>
        <w:rPr>
          <w:rFonts w:ascii="Tahoma" w:hAnsi="Tahoma" w:cs="Tahoma"/>
        </w:rPr>
      </w:pPr>
    </w:p>
    <w:p w14:paraId="0615A6BF" w14:textId="77777777" w:rsidR="00E50968" w:rsidRPr="00112425" w:rsidRDefault="00E50968" w:rsidP="00E50968">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07AAA895" w14:textId="77777777" w:rsidR="00E50968" w:rsidRPr="00112425" w:rsidRDefault="00E50968" w:rsidP="00E50968">
      <w:pPr>
        <w:keepNext/>
        <w:keepLines/>
        <w:jc w:val="both"/>
        <w:rPr>
          <w:rFonts w:ascii="Tahoma" w:hAnsi="Tahoma" w:cs="Tahoma"/>
          <w:bCs/>
        </w:rPr>
      </w:pPr>
    </w:p>
    <w:p w14:paraId="391222A3" w14:textId="77777777" w:rsidR="00E50968" w:rsidRDefault="00E50968" w:rsidP="00E50968">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07C79E23" w14:textId="77777777" w:rsidR="00E50968" w:rsidRPr="00112425" w:rsidRDefault="00E50968" w:rsidP="00E50968">
      <w:pPr>
        <w:keepNext/>
        <w:keepLines/>
        <w:jc w:val="both"/>
        <w:rPr>
          <w:rFonts w:ascii="Tahoma" w:hAnsi="Tahoma" w:cs="Tahoma"/>
          <w:bCs/>
        </w:rPr>
      </w:pPr>
    </w:p>
    <w:p w14:paraId="100A4CCE" w14:textId="77777777" w:rsidR="00E50968" w:rsidRDefault="00E50968" w:rsidP="00E50968">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76313521" w14:textId="77777777" w:rsidR="00E50968" w:rsidRPr="00112425" w:rsidRDefault="00E50968" w:rsidP="00E50968">
      <w:pPr>
        <w:keepNext/>
        <w:keepLines/>
        <w:jc w:val="both"/>
        <w:rPr>
          <w:rFonts w:ascii="Tahoma" w:hAnsi="Tahoma" w:cs="Tahoma"/>
          <w:bCs/>
        </w:rPr>
      </w:pPr>
    </w:p>
    <w:p w14:paraId="58D018F7" w14:textId="77777777" w:rsidR="00E50968" w:rsidRPr="00112425" w:rsidRDefault="00E50968" w:rsidP="00E50968">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425A9DD0" w14:textId="77777777" w:rsidR="00E50968" w:rsidRPr="00112425" w:rsidRDefault="00E50968" w:rsidP="00E50968">
      <w:pPr>
        <w:keepNext/>
        <w:keepLines/>
        <w:jc w:val="both"/>
        <w:rPr>
          <w:rFonts w:ascii="Tahoma" w:hAnsi="Tahoma" w:cs="Tahoma"/>
          <w:bCs/>
        </w:rPr>
      </w:pPr>
    </w:p>
    <w:p w14:paraId="2965057D" w14:textId="77777777" w:rsidR="00E50968" w:rsidRPr="00112425" w:rsidRDefault="00E50968" w:rsidP="00E50968">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2390467B" w14:textId="77777777" w:rsidR="00E50968" w:rsidRPr="00112425" w:rsidRDefault="00E50968" w:rsidP="00E50968">
      <w:pPr>
        <w:keepNext/>
        <w:keepLines/>
        <w:jc w:val="both"/>
        <w:rPr>
          <w:rFonts w:ascii="Tahoma" w:hAnsi="Tahoma" w:cs="Tahoma"/>
          <w:bCs/>
        </w:rPr>
      </w:pPr>
    </w:p>
    <w:p w14:paraId="70ECADC1" w14:textId="77777777" w:rsidR="00E50968" w:rsidRPr="00112425" w:rsidRDefault="00E50968" w:rsidP="00E50968">
      <w:pPr>
        <w:keepNext/>
        <w:keepLines/>
        <w:jc w:val="both"/>
        <w:rPr>
          <w:rFonts w:ascii="Tahoma" w:hAnsi="Tahoma" w:cs="Tahoma"/>
        </w:rPr>
      </w:pPr>
      <w:r w:rsidRPr="00112425">
        <w:rPr>
          <w:rFonts w:ascii="Tahoma" w:hAnsi="Tahoma" w:cs="Tahoma"/>
        </w:rPr>
        <w:t>Naročnik si pridržuje pravico, da v času pregleda ponudb in vse do podpisa pogodbe</w:t>
      </w:r>
      <w:r>
        <w:rPr>
          <w:rFonts w:ascii="Tahoma" w:hAnsi="Tahoma" w:cs="Tahoma"/>
        </w:rPr>
        <w:t>/okvirnega sporazuma</w:t>
      </w:r>
      <w:r w:rsidRPr="00112425">
        <w:rPr>
          <w:rFonts w:ascii="Tahoma" w:hAnsi="Tahoma" w:cs="Tahoma"/>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2D2B37C" w14:textId="77777777" w:rsidR="00E50968" w:rsidRPr="00112425" w:rsidRDefault="00E50968" w:rsidP="00E50968">
      <w:pPr>
        <w:keepNext/>
        <w:keepLines/>
        <w:jc w:val="both"/>
        <w:rPr>
          <w:rFonts w:ascii="Tahoma" w:hAnsi="Tahoma" w:cs="Tahoma"/>
          <w:bCs/>
        </w:rPr>
      </w:pPr>
    </w:p>
    <w:p w14:paraId="283C64F4" w14:textId="32EFC157" w:rsidR="00E50968" w:rsidRDefault="00E50968" w:rsidP="00E50968">
      <w:pPr>
        <w:keepNext/>
        <w:keepLines/>
        <w:jc w:val="both"/>
        <w:rPr>
          <w:rFonts w:ascii="Tahoma" w:hAnsi="Tahoma" w:cs="Tahoma"/>
          <w:bCs/>
        </w:rPr>
      </w:pPr>
      <w:r w:rsidRPr="00112425">
        <w:rPr>
          <w:rFonts w:ascii="Tahoma" w:hAnsi="Tahoma" w:cs="Tahoma"/>
          <w:bCs/>
        </w:rPr>
        <w:lastRenderedPageBreak/>
        <w:t>Gospodarski subjekt s podpisom Priloge 3/1 oziroma 3/2 soglaša, da lahko naročnik v zvezi z oddajo predmetnega javnega naročila pridobi podatke za preveritev ponudbe v skladu z 89. členom ZJN-3 v enotnem informacijskem sistemu – eDosje iz devetega odstavka 77. člena ZJN-3.</w:t>
      </w:r>
    </w:p>
    <w:p w14:paraId="32D900F8" w14:textId="77777777" w:rsidR="00A866B9" w:rsidRPr="00112425" w:rsidRDefault="00A866B9" w:rsidP="00E50968">
      <w:pPr>
        <w:keepNext/>
        <w:keepLines/>
        <w:jc w:val="both"/>
        <w:rPr>
          <w:rFonts w:ascii="Tahoma" w:hAnsi="Tahoma" w:cs="Tahoma"/>
          <w:bCs/>
        </w:rPr>
      </w:pPr>
    </w:p>
    <w:p w14:paraId="198937D1" w14:textId="77777777" w:rsidR="00E50968" w:rsidRDefault="00E50968" w:rsidP="00E50968">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5C1A2971" w14:textId="77777777" w:rsidR="009C0150" w:rsidRPr="00112425" w:rsidRDefault="009C0150" w:rsidP="00F309C0">
      <w:pPr>
        <w:keepNext/>
        <w:keepLines/>
        <w:jc w:val="both"/>
        <w:rPr>
          <w:rFonts w:ascii="Tahoma" w:hAnsi="Tahoma" w:cs="Tahoma"/>
          <w:bCs/>
        </w:rPr>
      </w:pPr>
    </w:p>
    <w:p w14:paraId="72B4C2DE" w14:textId="77777777" w:rsidR="001769DE" w:rsidRPr="00112425" w:rsidRDefault="001769DE" w:rsidP="00F309C0">
      <w:pPr>
        <w:keepNext/>
        <w:keepLines/>
        <w:numPr>
          <w:ilvl w:val="1"/>
          <w:numId w:val="2"/>
        </w:numPr>
        <w:jc w:val="both"/>
        <w:rPr>
          <w:rFonts w:ascii="Tahoma" w:hAnsi="Tahoma" w:cs="Tahoma"/>
          <w:b/>
        </w:rPr>
      </w:pPr>
      <w:r w:rsidRPr="00112425">
        <w:rPr>
          <w:rFonts w:ascii="Tahoma" w:hAnsi="Tahoma" w:cs="Tahoma"/>
          <w:b/>
        </w:rPr>
        <w:t>Razlogi za izključitev</w:t>
      </w:r>
    </w:p>
    <w:p w14:paraId="1BA4B14B" w14:textId="77777777" w:rsidR="001769DE" w:rsidRPr="00112425" w:rsidRDefault="001769DE" w:rsidP="00F309C0">
      <w:pPr>
        <w:keepNext/>
        <w:keepLines/>
        <w:jc w:val="both"/>
        <w:rPr>
          <w:rFonts w:ascii="Tahoma" w:hAnsi="Tahoma" w:cs="Tahoma"/>
        </w:rPr>
      </w:pPr>
    </w:p>
    <w:p w14:paraId="13F38839" w14:textId="77777777" w:rsidR="00E50968" w:rsidRDefault="00E50968" w:rsidP="00E50968">
      <w:pPr>
        <w:keepNext/>
        <w:keepLines/>
        <w:jc w:val="both"/>
        <w:rPr>
          <w:rFonts w:ascii="Tahoma" w:hAnsi="Tahoma" w:cs="Tahoma"/>
          <w:bCs/>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00BDBCAA" w14:textId="77777777" w:rsidR="00E50968" w:rsidRPr="00C111EF" w:rsidRDefault="00E50968" w:rsidP="00E50968">
      <w:pPr>
        <w:keepNext/>
        <w:keepLines/>
        <w:jc w:val="both"/>
        <w:rPr>
          <w:rFonts w:ascii="Tahoma" w:hAnsi="Tahoma" w:cs="Tahoma"/>
          <w:bCs/>
        </w:rPr>
      </w:pPr>
    </w:p>
    <w:p w14:paraId="09FB83F4" w14:textId="77777777" w:rsidR="00E50968" w:rsidRPr="00C111EF" w:rsidRDefault="00E50968" w:rsidP="00E50968">
      <w:pPr>
        <w:keepNext/>
        <w:keepLines/>
        <w:jc w:val="both"/>
        <w:rPr>
          <w:rFonts w:ascii="Tahoma" w:hAnsi="Tahoma" w:cs="Tahoma"/>
          <w:bCs/>
        </w:rPr>
      </w:pPr>
      <w:r w:rsidRPr="00C111EF">
        <w:rPr>
          <w:rFonts w:ascii="Tahoma" w:hAnsi="Tahoma" w:cs="Tahoma"/>
          <w:bCs/>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59F83991" w14:textId="77777777" w:rsidR="00FA66D0" w:rsidRPr="00112425" w:rsidRDefault="00FA66D0" w:rsidP="00F309C0">
      <w:pPr>
        <w:keepNext/>
        <w:keepLines/>
        <w:jc w:val="both"/>
        <w:rPr>
          <w:rFonts w:ascii="Tahoma" w:hAnsi="Tahoma" w:cs="Tahoma"/>
        </w:rPr>
      </w:pPr>
    </w:p>
    <w:p w14:paraId="22C564F1" w14:textId="77777777" w:rsidR="001769DE" w:rsidRPr="00112425" w:rsidRDefault="001769DE" w:rsidP="00F309C0">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sidR="00FA66D0">
        <w:rPr>
          <w:rFonts w:ascii="Tahoma" w:hAnsi="Tahoma" w:cs="Tahoma"/>
          <w:lang w:val="sl-SI"/>
        </w:rPr>
        <w:t>(prvi odstavek 75. člena ZJN-3)</w:t>
      </w:r>
    </w:p>
    <w:p w14:paraId="5E2AEDE7" w14:textId="77777777" w:rsidR="00E50968" w:rsidRPr="00112425" w:rsidRDefault="00E50968" w:rsidP="00E50968">
      <w:pPr>
        <w:pStyle w:val="Telobesedila2"/>
        <w:keepNext/>
        <w:keepLines/>
        <w:rPr>
          <w:rFonts w:ascii="Tahoma" w:hAnsi="Tahoma" w:cs="Tahoma"/>
          <w:b w:val="0"/>
          <w:lang w:val="sl-SI"/>
        </w:rPr>
      </w:pPr>
      <w:r w:rsidRPr="00112425">
        <w:rPr>
          <w:rFonts w:ascii="Tahoma" w:hAnsi="Tahoma" w:cs="Tahoma"/>
          <w:b w:val="0"/>
          <w:lang w:val="sl-SI"/>
        </w:rPr>
        <w:t xml:space="preserve">Naročnik </w:t>
      </w:r>
      <w:r>
        <w:rPr>
          <w:rFonts w:ascii="Tahoma" w:hAnsi="Tahoma" w:cs="Tahoma"/>
          <w:b w:val="0"/>
          <w:lang w:val="sl-SI"/>
        </w:rPr>
        <w:t>mora</w:t>
      </w:r>
      <w:r w:rsidRPr="00112425">
        <w:rPr>
          <w:rFonts w:ascii="Tahoma" w:hAnsi="Tahoma" w:cs="Tahoma"/>
          <w:b w:val="0"/>
          <w:lang w:val="sl-SI"/>
        </w:rPr>
        <w:t xml:space="preserve"> iz sodelovanja v post</w:t>
      </w:r>
      <w:r>
        <w:rPr>
          <w:rFonts w:ascii="Tahoma" w:hAnsi="Tahoma" w:cs="Tahoma"/>
          <w:b w:val="0"/>
          <w:lang w:val="sl-SI"/>
        </w:rPr>
        <w:t>opku javnega naročanja izključiti</w:t>
      </w:r>
      <w:r w:rsidRPr="00112425">
        <w:rPr>
          <w:rFonts w:ascii="Tahoma" w:hAnsi="Tahoma" w:cs="Tahoma"/>
          <w:b w:val="0"/>
          <w:lang w:val="sl-SI"/>
        </w:rPr>
        <w:t xml:space="preserve"> gospodarski subjekt, če pri preverjanju v skladu s 77., 79. in 80. členom ZJN-3 ugotovi </w:t>
      </w:r>
      <w:r w:rsidRPr="00747ACE">
        <w:rPr>
          <w:rFonts w:ascii="Tahoma" w:hAnsi="Tahoma" w:cs="Tahoma"/>
          <w:b w:val="0"/>
          <w:lang w:val="sl-SI"/>
        </w:rPr>
        <w:t xml:space="preserve">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747ACE">
        <w:rPr>
          <w:rFonts w:ascii="Tahoma" w:hAnsi="Tahoma" w:cs="Tahoma"/>
          <w:b w:val="0"/>
          <w:lang w:val="sl-SI"/>
        </w:rPr>
        <w:t>popr</w:t>
      </w:r>
      <w:proofErr w:type="spellEnd"/>
      <w:r w:rsidRPr="00747ACE">
        <w:rPr>
          <w:rFonts w:ascii="Tahoma" w:hAnsi="Tahoma" w:cs="Tahoma"/>
          <w:b w:val="0"/>
          <w:lang w:val="sl-SI"/>
        </w:rPr>
        <w:t>., 54/15, 38/16, 27/17, 23/20, 91/20, 95/21, 186/21 in 105/22 - ZZNŠPP; v nadaljnjem besedilu: KZ-1) ali za primerljiva kazniva dejanja, ki so jih izrekla tuja sodišča</w:t>
      </w:r>
      <w:r w:rsidRPr="00112425">
        <w:rPr>
          <w:rFonts w:ascii="Tahoma" w:hAnsi="Tahoma" w:cs="Tahoma"/>
          <w:b w:val="0"/>
          <w:lang w:val="sl-SI"/>
        </w:rPr>
        <w:t>.</w:t>
      </w:r>
    </w:p>
    <w:p w14:paraId="2FF5ABE2" w14:textId="77777777" w:rsidR="00E50968" w:rsidRPr="00112425" w:rsidRDefault="00E50968" w:rsidP="00E50968">
      <w:pPr>
        <w:pStyle w:val="Telobesedila2"/>
        <w:keepNext/>
        <w:keepLines/>
        <w:rPr>
          <w:rFonts w:ascii="Tahoma" w:hAnsi="Tahoma" w:cs="Tahoma"/>
          <w:b w:val="0"/>
          <w:lang w:val="sl-SI"/>
        </w:rPr>
      </w:pPr>
    </w:p>
    <w:p w14:paraId="7ECFC554" w14:textId="77777777" w:rsidR="00E50968" w:rsidRPr="00112425" w:rsidRDefault="00E50968" w:rsidP="00E50968">
      <w:pPr>
        <w:pStyle w:val="Telobesedila2"/>
        <w:keepNext/>
        <w:keepLines/>
        <w:rPr>
          <w:rFonts w:ascii="Tahoma" w:hAnsi="Tahoma" w:cs="Tahoma"/>
          <w:b w:val="0"/>
          <w:lang w:val="sl-SI"/>
        </w:rPr>
      </w:pPr>
      <w:r w:rsidRPr="00112425">
        <w:rPr>
          <w:rFonts w:ascii="Tahoma" w:hAnsi="Tahoma" w:cs="Tahoma"/>
          <w:b w:val="0"/>
          <w:lang w:val="sl-SI"/>
        </w:rPr>
        <w:t xml:space="preserve">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w:t>
      </w:r>
      <w:r w:rsidRPr="008372F3">
        <w:rPr>
          <w:rFonts w:ascii="Tahoma" w:hAnsi="Tahoma" w:cs="Tahoma"/>
          <w:b w:val="0"/>
          <w:highlight w:val="lightGray"/>
          <w:lang w:val="sl-SI"/>
        </w:rPr>
        <w:t>Prilogo 3/3</w:t>
      </w:r>
      <w:r w:rsidRPr="00112425">
        <w:rPr>
          <w:rFonts w:ascii="Tahoma" w:hAnsi="Tahoma" w:cs="Tahoma"/>
          <w:b w:val="0"/>
          <w:lang w:val="sl-SI"/>
        </w:rPr>
        <w:t>.</w:t>
      </w:r>
    </w:p>
    <w:p w14:paraId="38432F3E" w14:textId="77777777" w:rsidR="007420A0" w:rsidRPr="00112425" w:rsidRDefault="007420A0" w:rsidP="00F309C0">
      <w:pPr>
        <w:pStyle w:val="Telobesedila2"/>
        <w:keepNext/>
        <w:keepLines/>
        <w:rPr>
          <w:rFonts w:ascii="Tahoma" w:hAnsi="Tahoma" w:cs="Tahoma"/>
          <w:b w:val="0"/>
          <w:lang w:val="sl-SI"/>
        </w:rPr>
      </w:pPr>
    </w:p>
    <w:p w14:paraId="6DE99BF6" w14:textId="77777777" w:rsidR="001769DE" w:rsidRPr="00112425" w:rsidRDefault="001769DE" w:rsidP="00F309C0">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r w:rsidR="00FA66D0">
        <w:rPr>
          <w:rFonts w:ascii="Tahoma" w:hAnsi="Tahoma" w:cs="Tahoma"/>
          <w:lang w:val="sl-SI"/>
        </w:rPr>
        <w:t xml:space="preserve"> (drugi odstavek 75. člena ZJN-3)</w:t>
      </w:r>
    </w:p>
    <w:p w14:paraId="63B2039D" w14:textId="77777777" w:rsidR="00E50968" w:rsidRPr="008372F3" w:rsidRDefault="00E50968" w:rsidP="00E50968">
      <w:pPr>
        <w:keepNext/>
        <w:keepLines/>
        <w:jc w:val="both"/>
        <w:rPr>
          <w:rFonts w:ascii="Tahoma" w:hAnsi="Tahoma" w:cs="Tahoma"/>
        </w:rPr>
      </w:pPr>
      <w:r w:rsidRPr="008372F3">
        <w:rPr>
          <w:rFonts w:ascii="Tahoma" w:hAnsi="Tahoma" w:cs="Tahoma"/>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C382B2A" w14:textId="77777777" w:rsidR="00602923" w:rsidRDefault="00602923" w:rsidP="00F309C0">
      <w:pPr>
        <w:pStyle w:val="Telobesedila2"/>
        <w:keepNext/>
        <w:keepLines/>
        <w:rPr>
          <w:rFonts w:ascii="Tahoma" w:hAnsi="Tahoma" w:cs="Tahoma"/>
          <w:lang w:val="sl-SI"/>
        </w:rPr>
      </w:pPr>
    </w:p>
    <w:p w14:paraId="21DCCA51" w14:textId="77777777" w:rsidR="001769DE" w:rsidRPr="00112425" w:rsidRDefault="001769DE" w:rsidP="00F309C0">
      <w:pPr>
        <w:pStyle w:val="Telobesedila2"/>
        <w:keepNext/>
        <w:keepLines/>
        <w:rPr>
          <w:rFonts w:ascii="Tahoma" w:hAnsi="Tahoma" w:cs="Tahoma"/>
          <w:lang w:val="sl-SI"/>
        </w:rPr>
      </w:pPr>
      <w:r w:rsidRPr="00112425">
        <w:rPr>
          <w:rFonts w:ascii="Tahoma" w:hAnsi="Tahoma" w:cs="Tahoma"/>
          <w:lang w:val="sl-SI"/>
        </w:rPr>
        <w:t>D: Nacionalni razlogi za izključitev</w:t>
      </w:r>
      <w:r w:rsidR="00FA66D0">
        <w:rPr>
          <w:rFonts w:ascii="Tahoma" w:hAnsi="Tahoma" w:cs="Tahoma"/>
          <w:lang w:val="sl-SI"/>
        </w:rPr>
        <w:t xml:space="preserve"> (četrti odstavek 75. člena ZJN-3)</w:t>
      </w:r>
    </w:p>
    <w:p w14:paraId="3F26DFD1" w14:textId="77777777" w:rsidR="00E50968" w:rsidRPr="00112425" w:rsidRDefault="00E50968" w:rsidP="00E50968">
      <w:pPr>
        <w:pStyle w:val="Telobesedila2"/>
        <w:keepNext/>
        <w:keepLines/>
        <w:ind w:right="0"/>
        <w:rPr>
          <w:rFonts w:ascii="Tahoma" w:hAnsi="Tahoma" w:cs="Tahoma"/>
          <w:b w:val="0"/>
          <w:lang w:val="sl-SI"/>
        </w:rPr>
      </w:pPr>
      <w:r w:rsidRPr="00112425">
        <w:rPr>
          <w:rFonts w:ascii="Tahoma" w:hAnsi="Tahoma" w:cs="Tahoma"/>
          <w:b w:val="0"/>
          <w:lang w:val="sl-SI"/>
        </w:rPr>
        <w:t xml:space="preserve">Naročnik </w:t>
      </w:r>
      <w:r>
        <w:rPr>
          <w:rFonts w:ascii="Tahoma" w:hAnsi="Tahoma" w:cs="Tahoma"/>
          <w:b w:val="0"/>
          <w:lang w:val="sl-SI"/>
        </w:rPr>
        <w:t>mora</w:t>
      </w:r>
      <w:r w:rsidRPr="00112425">
        <w:rPr>
          <w:rFonts w:ascii="Tahoma" w:hAnsi="Tahoma" w:cs="Tahoma"/>
          <w:b w:val="0"/>
          <w:lang w:val="sl-SI"/>
        </w:rPr>
        <w:t xml:space="preserve"> iz posameznega postopka javnega naročanja izključil gospodarski subjekt:</w:t>
      </w:r>
    </w:p>
    <w:p w14:paraId="51652121" w14:textId="77777777" w:rsidR="00E50968" w:rsidRPr="00112425" w:rsidRDefault="00E50968" w:rsidP="00E50968">
      <w:pPr>
        <w:keepNext/>
        <w:keepLines/>
        <w:ind w:left="426" w:hanging="284"/>
        <w:jc w:val="both"/>
        <w:rPr>
          <w:rFonts w:ascii="Tahoma" w:hAnsi="Tahoma" w:cs="Tahoma"/>
          <w:szCs w:val="18"/>
        </w:rPr>
      </w:pPr>
      <w:r w:rsidRPr="00112425">
        <w:rPr>
          <w:rFonts w:ascii="Tahoma" w:hAnsi="Tahoma" w:cs="Tahoma"/>
          <w:b/>
        </w:rPr>
        <w:t>a)</w:t>
      </w:r>
      <w:r w:rsidRPr="00112425">
        <w:rPr>
          <w:rFonts w:ascii="Tahoma" w:hAnsi="Tahoma" w:cs="Tahoma"/>
        </w:rPr>
        <w:t xml:space="preserve"> če je ta na dan, ko poteče rok za oddajo </w:t>
      </w:r>
      <w:r>
        <w:rPr>
          <w:rFonts w:ascii="Tahoma" w:hAnsi="Tahoma" w:cs="Tahoma"/>
        </w:rPr>
        <w:t>prijav</w:t>
      </w:r>
      <w:r w:rsidRPr="00112425">
        <w:rPr>
          <w:rFonts w:ascii="Tahoma" w:hAnsi="Tahoma" w:cs="Tahoma"/>
        </w:rPr>
        <w:t xml:space="preserve"> ali ponudb, izlo</w:t>
      </w:r>
      <w:r>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Pr>
          <w:rFonts w:ascii="Tahoma" w:hAnsi="Tahoma" w:cs="Tahoma"/>
          <w:szCs w:val="18"/>
        </w:rPr>
        <w:t xml:space="preserve">v </w:t>
      </w:r>
      <w:r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2FB4BE6A" w14:textId="77777777" w:rsidR="00E50968" w:rsidRPr="00112425" w:rsidRDefault="00E50968" w:rsidP="00E50968">
      <w:pPr>
        <w:keepNext/>
        <w:keepLines/>
        <w:ind w:left="426" w:hanging="284"/>
        <w:jc w:val="both"/>
        <w:rPr>
          <w:rFonts w:ascii="Tahoma" w:hAnsi="Tahoma" w:cs="Tahoma"/>
        </w:rPr>
      </w:pPr>
      <w:r w:rsidRPr="00112425">
        <w:rPr>
          <w:rFonts w:ascii="Tahoma" w:hAnsi="Tahoma" w:cs="Tahoma"/>
          <w:b/>
        </w:rPr>
        <w:lastRenderedPageBreak/>
        <w:t>b)</w:t>
      </w:r>
      <w:r w:rsidRPr="00112425">
        <w:rPr>
          <w:rFonts w:ascii="Tahoma" w:hAnsi="Tahoma" w:cs="Tahoma"/>
        </w:rPr>
        <w:t xml:space="preserve"> </w:t>
      </w:r>
      <w:r w:rsidRPr="00AE019D">
        <w:rPr>
          <w:rFonts w:ascii="Tahoma" w:hAnsi="Tahoma" w:cs="Tahoma"/>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63C49D0" w14:textId="14303CFD" w:rsidR="00DE14FF" w:rsidRDefault="00DE14FF" w:rsidP="00F309C0">
      <w:pPr>
        <w:pStyle w:val="Telobesedila2"/>
        <w:keepNext/>
        <w:keepLines/>
        <w:rPr>
          <w:rFonts w:ascii="Tahoma" w:hAnsi="Tahoma" w:cs="Tahoma"/>
          <w:b w:val="0"/>
          <w:lang w:val="sl-SI"/>
        </w:rPr>
      </w:pPr>
    </w:p>
    <w:p w14:paraId="17ABCD60" w14:textId="77777777" w:rsidR="00E50968" w:rsidRPr="003F256A" w:rsidRDefault="00E50968" w:rsidP="00E50968">
      <w:pPr>
        <w:pStyle w:val="Telobesedila2"/>
        <w:keepNext/>
        <w:keepLines/>
        <w:ind w:right="0"/>
        <w:rPr>
          <w:rFonts w:ascii="Tahoma" w:hAnsi="Tahoma" w:cs="Tahoma"/>
          <w:lang w:val="sl-SI"/>
        </w:rPr>
      </w:pPr>
      <w:r w:rsidRPr="003F256A">
        <w:rPr>
          <w:rFonts w:ascii="Tahoma" w:hAnsi="Tahoma" w:cs="Tahoma"/>
          <w:lang w:val="sl-SI"/>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4F294F9" w14:textId="77777777" w:rsidR="00E50968" w:rsidRPr="00AB02EA" w:rsidRDefault="00E50968" w:rsidP="00E50968">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949D7AB" w14:textId="77777777" w:rsidR="00E50968" w:rsidRPr="00AB02EA" w:rsidRDefault="00E50968" w:rsidP="00E50968">
      <w:pPr>
        <w:keepNext/>
        <w:keepLines/>
        <w:numPr>
          <w:ilvl w:val="0"/>
          <w:numId w:val="7"/>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00E39258" w14:textId="77777777" w:rsidR="00E50968" w:rsidRPr="00AB02EA" w:rsidRDefault="00E50968" w:rsidP="00E50968">
      <w:pPr>
        <w:keepNext/>
        <w:keepLines/>
        <w:numPr>
          <w:ilvl w:val="0"/>
          <w:numId w:val="7"/>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3571D791" w14:textId="77777777" w:rsidR="00E50968" w:rsidRPr="00AB02EA" w:rsidRDefault="00E50968" w:rsidP="00E50968">
      <w:pPr>
        <w:keepNext/>
        <w:keepLines/>
        <w:numPr>
          <w:ilvl w:val="0"/>
          <w:numId w:val="7"/>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B67A5D9" w14:textId="77777777" w:rsidR="00E50968" w:rsidRPr="00112425" w:rsidRDefault="00E50968" w:rsidP="00E50968">
      <w:pPr>
        <w:pStyle w:val="Telobesedila2"/>
        <w:keepNext/>
        <w:keepLines/>
        <w:rPr>
          <w:rFonts w:ascii="Tahoma" w:hAnsi="Tahoma" w:cs="Tahoma"/>
          <w:b w:val="0"/>
          <w:lang w:val="sl-SI"/>
        </w:rPr>
      </w:pPr>
    </w:p>
    <w:p w14:paraId="025268C7" w14:textId="77777777" w:rsidR="00E50968" w:rsidRPr="00112425" w:rsidRDefault="00E50968" w:rsidP="00E50968">
      <w:pPr>
        <w:keepNext/>
        <w:keepLines/>
        <w:jc w:val="both"/>
        <w:rPr>
          <w:rFonts w:ascii="Tahoma" w:hAnsi="Tahoma" w:cs="Tahoma"/>
          <w:b/>
        </w:rPr>
      </w:pPr>
      <w:r w:rsidRPr="00112425">
        <w:rPr>
          <w:rFonts w:ascii="Tahoma" w:hAnsi="Tahoma" w:cs="Tahoma"/>
          <w:b/>
        </w:rPr>
        <w:t>OPOMBA:</w:t>
      </w:r>
    </w:p>
    <w:p w14:paraId="2E8A3FFC" w14:textId="77777777" w:rsidR="00E50968" w:rsidRPr="00112425" w:rsidRDefault="00E50968" w:rsidP="00E50968">
      <w:pPr>
        <w:keepNext/>
        <w:keepLines/>
        <w:jc w:val="both"/>
        <w:rPr>
          <w:rFonts w:ascii="Tahoma" w:hAnsi="Tahoma" w:cs="Tahoma"/>
          <w:b/>
        </w:rPr>
      </w:pPr>
    </w:p>
    <w:p w14:paraId="08C5680A" w14:textId="77777777" w:rsidR="00E50968" w:rsidRPr="008372F3" w:rsidRDefault="00E50968" w:rsidP="00E50968">
      <w:pPr>
        <w:keepNext/>
        <w:keepLines/>
        <w:jc w:val="both"/>
        <w:rPr>
          <w:rFonts w:ascii="Tahoma" w:hAnsi="Tahoma" w:cs="Tahoma"/>
          <w:bCs/>
          <w:i/>
        </w:rPr>
      </w:pPr>
      <w:r w:rsidRPr="008372F3">
        <w:rPr>
          <w:rFonts w:ascii="Tahoma" w:hAnsi="Tahoma" w:cs="Tahoma"/>
          <w:bCs/>
          <w: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183508AC" w14:textId="77777777" w:rsidR="00E50968" w:rsidRPr="00B54159" w:rsidRDefault="00E50968" w:rsidP="00E50968">
      <w:pPr>
        <w:keepNext/>
        <w:keepLines/>
        <w:jc w:val="both"/>
        <w:rPr>
          <w:rFonts w:ascii="Tahoma" w:hAnsi="Tahoma" w:cs="Tahoma"/>
          <w:b/>
          <w:bCs/>
        </w:rPr>
      </w:pPr>
    </w:p>
    <w:p w14:paraId="459A7B70" w14:textId="77777777" w:rsidR="00E50968" w:rsidRPr="003906EC" w:rsidRDefault="00E50968" w:rsidP="00E50968">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527E4011" w14:textId="77777777" w:rsidR="00E50968" w:rsidRDefault="00E50968" w:rsidP="00E50968">
      <w:pPr>
        <w:keepNext/>
        <w:keepLines/>
        <w:jc w:val="both"/>
        <w:rPr>
          <w:rFonts w:ascii="Tahoma" w:hAnsi="Tahoma" w:cs="Tahoma"/>
          <w:b/>
        </w:rPr>
      </w:pPr>
    </w:p>
    <w:p w14:paraId="506CB7D9" w14:textId="77777777" w:rsidR="00E50968" w:rsidRPr="00112425" w:rsidRDefault="00E50968" w:rsidP="00E50968">
      <w:pPr>
        <w:keepNext/>
        <w:keepLines/>
        <w:jc w:val="both"/>
        <w:rPr>
          <w:rFonts w:ascii="Tahoma" w:hAnsi="Tahoma" w:cs="Tahoma"/>
          <w:b/>
        </w:rPr>
      </w:pPr>
      <w:r w:rsidRPr="00112425">
        <w:rPr>
          <w:rFonts w:ascii="Tahoma" w:hAnsi="Tahoma" w:cs="Tahoma"/>
          <w:b/>
        </w:rPr>
        <w:t>DOKAZILA</w:t>
      </w:r>
      <w:r>
        <w:rPr>
          <w:rFonts w:ascii="Tahoma" w:hAnsi="Tahoma" w:cs="Tahoma"/>
          <w:b/>
        </w:rPr>
        <w:t xml:space="preserve"> za tč. A, B, D in E</w:t>
      </w:r>
      <w:r w:rsidRPr="00112425">
        <w:rPr>
          <w:rFonts w:ascii="Tahoma" w:hAnsi="Tahoma" w:cs="Tahoma"/>
          <w:b/>
        </w:rPr>
        <w:t>:</w:t>
      </w:r>
    </w:p>
    <w:p w14:paraId="75D5DA58" w14:textId="77777777" w:rsidR="00E50968" w:rsidRPr="00112425" w:rsidRDefault="00E50968" w:rsidP="00E50968">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28264BFE" w14:textId="77777777" w:rsidR="00E50968" w:rsidRPr="00112425" w:rsidRDefault="00E50968" w:rsidP="003164BD">
      <w:pPr>
        <w:keepNext/>
        <w:keepLines/>
        <w:numPr>
          <w:ilvl w:val="0"/>
          <w:numId w:val="23"/>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603E2A03" w14:textId="77777777" w:rsidR="00E50968" w:rsidRPr="00112425" w:rsidRDefault="00E50968" w:rsidP="003164BD">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4BDE8DA8" w14:textId="77777777" w:rsidR="00E50968" w:rsidRPr="00112425" w:rsidRDefault="00E50968" w:rsidP="003164BD">
      <w:pPr>
        <w:keepNext/>
        <w:keepLines/>
        <w:numPr>
          <w:ilvl w:val="0"/>
          <w:numId w:val="23"/>
        </w:numPr>
        <w:ind w:left="714" w:hanging="357"/>
        <w:jc w:val="both"/>
        <w:rPr>
          <w:rFonts w:ascii="Tahoma" w:hAnsi="Tahoma" w:cs="Tahoma"/>
        </w:rPr>
      </w:pPr>
      <w:r w:rsidRPr="00112425">
        <w:rPr>
          <w:rFonts w:ascii="Tahoma" w:hAnsi="Tahoma" w:cs="Tahoma"/>
        </w:rPr>
        <w:t>Priloga 3/3</w:t>
      </w:r>
      <w:r>
        <w:rPr>
          <w:rFonts w:ascii="Tahoma" w:hAnsi="Tahoma" w:cs="Tahoma"/>
        </w:rPr>
        <w:t xml:space="preserve"> </w:t>
      </w:r>
      <w:r w:rsidRPr="00112425">
        <w:rPr>
          <w:rFonts w:ascii="Tahoma" w:hAnsi="Tahoma" w:cs="Tahoma"/>
        </w:rPr>
        <w:t>IZJAVA FIZIČNE OSEBE.</w:t>
      </w:r>
    </w:p>
    <w:p w14:paraId="33ED3455" w14:textId="77777777" w:rsidR="00E50968" w:rsidRDefault="00E50968" w:rsidP="00E50968">
      <w:pPr>
        <w:keepNext/>
        <w:keepLines/>
        <w:jc w:val="both"/>
        <w:rPr>
          <w:rFonts w:ascii="Tahoma" w:hAnsi="Tahoma" w:cs="Tahoma"/>
          <w:szCs w:val="22"/>
        </w:rPr>
      </w:pPr>
    </w:p>
    <w:p w14:paraId="2DFD739A" w14:textId="77777777" w:rsidR="00E50968" w:rsidRDefault="00E50968" w:rsidP="00E50968">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6F48A2CD" w14:textId="77777777" w:rsidR="00E50968" w:rsidRDefault="00E50968" w:rsidP="00E50968">
      <w:pPr>
        <w:keepNext/>
        <w:keepLines/>
        <w:jc w:val="both"/>
        <w:rPr>
          <w:rFonts w:ascii="Tahoma" w:hAnsi="Tahoma" w:cs="Tahoma"/>
          <w:bCs/>
        </w:rPr>
      </w:pPr>
    </w:p>
    <w:p w14:paraId="509A73BB" w14:textId="77777777" w:rsidR="00E50968" w:rsidRDefault="00E50968" w:rsidP="00E50968">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50569E15" w14:textId="77777777" w:rsidR="00E50968" w:rsidRDefault="00E50968" w:rsidP="00E50968">
      <w:pPr>
        <w:keepNext/>
        <w:keepLines/>
        <w:jc w:val="both"/>
        <w:rPr>
          <w:rFonts w:ascii="Tahoma" w:hAnsi="Tahoma" w:cs="Tahoma"/>
          <w:szCs w:val="22"/>
        </w:rPr>
      </w:pPr>
    </w:p>
    <w:p w14:paraId="25FB5A9B" w14:textId="77777777" w:rsidR="00E50968" w:rsidRPr="00C111EF" w:rsidRDefault="00E50968" w:rsidP="00E50968">
      <w:pPr>
        <w:keepNext/>
        <w:keepLines/>
        <w:jc w:val="both"/>
        <w:rPr>
          <w:rFonts w:ascii="Tahoma" w:hAnsi="Tahoma" w:cs="Tahoma"/>
          <w:bCs/>
          <w:szCs w:val="22"/>
        </w:rPr>
      </w:pPr>
      <w:r w:rsidRPr="00C111EF">
        <w:rPr>
          <w:rFonts w:ascii="Tahoma" w:hAnsi="Tahoma" w:cs="Tahoma"/>
          <w:bCs/>
          <w:szCs w:val="22"/>
          <w:lang w:val="x-none"/>
        </w:rPr>
        <w:t xml:space="preserve">Če država članica ali tretja država </w:t>
      </w:r>
      <w:r w:rsidRPr="00C111EF">
        <w:rPr>
          <w:rFonts w:ascii="Tahoma" w:hAnsi="Tahoma" w:cs="Tahoma"/>
          <w:bCs/>
          <w:szCs w:val="22"/>
        </w:rPr>
        <w:t xml:space="preserve">gospodarskega </w:t>
      </w:r>
      <w:r w:rsidRPr="00C111EF">
        <w:rPr>
          <w:rFonts w:ascii="Tahoma" w:hAnsi="Tahoma" w:cs="Tahoma"/>
          <w:bCs/>
          <w:szCs w:val="22"/>
          <w:lang w:val="x-none"/>
        </w:rPr>
        <w:t>subjekta, ki</w:t>
      </w:r>
      <w:r w:rsidRPr="00C111EF">
        <w:rPr>
          <w:rFonts w:ascii="Tahoma" w:hAnsi="Tahoma" w:cs="Tahoma"/>
          <w:bCs/>
          <w:szCs w:val="22"/>
        </w:rPr>
        <w:t xml:space="preserve"> ni</w:t>
      </w:r>
      <w:r w:rsidRPr="00C111EF">
        <w:rPr>
          <w:rFonts w:ascii="Tahoma" w:hAnsi="Tahoma" w:cs="Tahoma"/>
          <w:bCs/>
          <w:szCs w:val="22"/>
          <w:lang w:val="x-none"/>
        </w:rPr>
        <w:t>ma sedeža v Republiki Sloveniji</w:t>
      </w:r>
      <w:r w:rsidRPr="00C111EF">
        <w:rPr>
          <w:rFonts w:ascii="Tahoma" w:hAnsi="Tahoma" w:cs="Tahoma"/>
          <w:bCs/>
          <w:szCs w:val="22"/>
        </w:rPr>
        <w:t>,</w:t>
      </w:r>
      <w:r w:rsidRPr="00C111EF">
        <w:rPr>
          <w:rFonts w:ascii="Tahoma" w:hAnsi="Tahoma" w:cs="Tahoma"/>
          <w:bCs/>
          <w:szCs w:val="22"/>
          <w:lang w:val="x-none"/>
        </w:rPr>
        <w:t xml:space="preserve"> dokumentov in potrdil iz </w:t>
      </w:r>
      <w:r>
        <w:rPr>
          <w:rFonts w:ascii="Tahoma" w:hAnsi="Tahoma" w:cs="Tahoma"/>
          <w:bCs/>
          <w:szCs w:val="22"/>
        </w:rPr>
        <w:t>tretjega</w:t>
      </w:r>
      <w:r w:rsidRPr="00C111EF">
        <w:rPr>
          <w:rFonts w:ascii="Tahoma" w:hAnsi="Tahoma" w:cs="Tahoma"/>
          <w:bCs/>
          <w:szCs w:val="22"/>
          <w:lang w:val="x-none"/>
        </w:rPr>
        <w:t xml:space="preserve"> odstavka </w:t>
      </w:r>
      <w:r>
        <w:rPr>
          <w:rFonts w:ascii="Tahoma" w:hAnsi="Tahoma" w:cs="Tahoma"/>
          <w:bCs/>
          <w:szCs w:val="22"/>
        </w:rPr>
        <w:t xml:space="preserve">77. člena ZJN-3 </w:t>
      </w:r>
      <w:r w:rsidRPr="00C111EF">
        <w:rPr>
          <w:rFonts w:ascii="Tahoma" w:hAnsi="Tahoma" w:cs="Tahoma"/>
          <w:bCs/>
          <w:szCs w:val="22"/>
          <w:lang w:val="x-none"/>
        </w:rPr>
        <w:t xml:space="preserve">ne izdaja ali če ti ne zajemajo vseh primerov iz prvega in drugega odstavka ter b) točke četrtega odstavka 75. člena </w:t>
      </w:r>
      <w:r w:rsidRPr="00C111EF">
        <w:rPr>
          <w:rFonts w:ascii="Tahoma" w:hAnsi="Tahoma" w:cs="Tahoma"/>
          <w:bCs/>
          <w:szCs w:val="22"/>
        </w:rPr>
        <w:t>ZJN-3</w:t>
      </w:r>
      <w:r w:rsidRPr="00C111EF">
        <w:rPr>
          <w:rFonts w:ascii="Tahoma" w:hAnsi="Tahoma" w:cs="Tahoma"/>
          <w:bCs/>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9A05F0C" w14:textId="48F8108E" w:rsidR="00E50968" w:rsidRDefault="00E50968" w:rsidP="00F309C0">
      <w:pPr>
        <w:pStyle w:val="Telobesedila2"/>
        <w:keepNext/>
        <w:keepLines/>
        <w:rPr>
          <w:rFonts w:ascii="Tahoma" w:hAnsi="Tahoma" w:cs="Tahoma"/>
          <w:b w:val="0"/>
          <w:lang w:val="sl-SI"/>
        </w:rPr>
      </w:pPr>
    </w:p>
    <w:p w14:paraId="6FA00042" w14:textId="7ED52160" w:rsidR="00A866B9" w:rsidRDefault="00A866B9" w:rsidP="00F309C0">
      <w:pPr>
        <w:pStyle w:val="Telobesedila2"/>
        <w:keepNext/>
        <w:keepLines/>
        <w:rPr>
          <w:rFonts w:ascii="Tahoma" w:hAnsi="Tahoma" w:cs="Tahoma"/>
          <w:b w:val="0"/>
          <w:lang w:val="sl-SI"/>
        </w:rPr>
      </w:pPr>
    </w:p>
    <w:p w14:paraId="516E4E65" w14:textId="29355009" w:rsidR="00A866B9" w:rsidRDefault="00A866B9" w:rsidP="00F309C0">
      <w:pPr>
        <w:pStyle w:val="Telobesedila2"/>
        <w:keepNext/>
        <w:keepLines/>
        <w:rPr>
          <w:rFonts w:ascii="Tahoma" w:hAnsi="Tahoma" w:cs="Tahoma"/>
          <w:b w:val="0"/>
          <w:lang w:val="sl-SI"/>
        </w:rPr>
      </w:pPr>
    </w:p>
    <w:p w14:paraId="7D4C3C10" w14:textId="77777777" w:rsidR="00A866B9" w:rsidRPr="00112425" w:rsidRDefault="00A866B9" w:rsidP="00F309C0">
      <w:pPr>
        <w:pStyle w:val="Telobesedila2"/>
        <w:keepNext/>
        <w:keepLines/>
        <w:rPr>
          <w:rFonts w:ascii="Tahoma" w:hAnsi="Tahoma" w:cs="Tahoma"/>
          <w:b w:val="0"/>
          <w:lang w:val="sl-SI"/>
        </w:rPr>
      </w:pPr>
    </w:p>
    <w:p w14:paraId="6B422504" w14:textId="77777777" w:rsidR="001769DE" w:rsidRPr="00112425" w:rsidRDefault="001769DE" w:rsidP="00F309C0">
      <w:pPr>
        <w:keepNext/>
        <w:keepLines/>
        <w:numPr>
          <w:ilvl w:val="1"/>
          <w:numId w:val="2"/>
        </w:numPr>
        <w:jc w:val="both"/>
        <w:rPr>
          <w:rFonts w:ascii="Tahoma" w:hAnsi="Tahoma" w:cs="Tahoma"/>
          <w:b/>
        </w:rPr>
      </w:pPr>
      <w:r w:rsidRPr="00112425">
        <w:rPr>
          <w:rFonts w:ascii="Tahoma" w:hAnsi="Tahoma" w:cs="Tahoma"/>
          <w:b/>
        </w:rPr>
        <w:lastRenderedPageBreak/>
        <w:t xml:space="preserve">Pogoji za sodelovanje </w:t>
      </w:r>
    </w:p>
    <w:p w14:paraId="6392EA36" w14:textId="77777777" w:rsidR="001769DE" w:rsidRPr="00112425" w:rsidRDefault="001769DE" w:rsidP="00F309C0">
      <w:pPr>
        <w:keepNext/>
        <w:keepLines/>
        <w:ind w:left="720"/>
        <w:jc w:val="both"/>
        <w:rPr>
          <w:rFonts w:ascii="Tahoma" w:hAnsi="Tahoma" w:cs="Tahoma"/>
          <w:b/>
        </w:rPr>
      </w:pPr>
    </w:p>
    <w:p w14:paraId="162FF8DB" w14:textId="77777777" w:rsidR="001769DE" w:rsidRPr="00112425" w:rsidRDefault="001769DE" w:rsidP="00F309C0">
      <w:pPr>
        <w:keepNext/>
        <w:keepLines/>
        <w:numPr>
          <w:ilvl w:val="2"/>
          <w:numId w:val="2"/>
        </w:numPr>
        <w:jc w:val="both"/>
        <w:rPr>
          <w:rFonts w:ascii="Tahoma" w:hAnsi="Tahoma" w:cs="Tahoma"/>
        </w:rPr>
      </w:pPr>
      <w:r w:rsidRPr="00112425">
        <w:rPr>
          <w:rFonts w:ascii="Tahoma" w:hAnsi="Tahoma" w:cs="Tahoma"/>
        </w:rPr>
        <w:t>Ustreznost za opravljanje poklicne dejavnosti</w:t>
      </w:r>
    </w:p>
    <w:p w14:paraId="496A97DD" w14:textId="77777777" w:rsidR="001769DE" w:rsidRPr="00112425" w:rsidRDefault="001769DE" w:rsidP="00F309C0">
      <w:pPr>
        <w:keepNext/>
        <w:keepLines/>
        <w:jc w:val="both"/>
        <w:rPr>
          <w:rFonts w:ascii="Tahoma" w:hAnsi="Tahoma" w:cs="Tahoma"/>
        </w:rPr>
      </w:pPr>
    </w:p>
    <w:p w14:paraId="1950DCDE" w14:textId="77777777" w:rsidR="00AE13F6" w:rsidRPr="00112425" w:rsidRDefault="00AE13F6" w:rsidP="00F309C0">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E35F37C" w14:textId="77777777" w:rsidR="00AE13F6" w:rsidRPr="00112425" w:rsidRDefault="00AE13F6" w:rsidP="00F309C0">
      <w:pPr>
        <w:keepNext/>
        <w:keepLines/>
        <w:jc w:val="both"/>
        <w:rPr>
          <w:rFonts w:ascii="Tahoma" w:hAnsi="Tahoma" w:cs="Tahoma"/>
          <w:bCs/>
        </w:rPr>
      </w:pPr>
    </w:p>
    <w:p w14:paraId="06CAB6CA" w14:textId="77777777" w:rsidR="00AE13F6" w:rsidRPr="00112425" w:rsidRDefault="00AE13F6" w:rsidP="00F309C0">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9D31596" w14:textId="77777777" w:rsidR="00AE13F6" w:rsidRPr="00112425" w:rsidRDefault="00AE13F6" w:rsidP="00F309C0">
      <w:pPr>
        <w:keepNext/>
        <w:keepLines/>
        <w:jc w:val="both"/>
        <w:rPr>
          <w:rFonts w:ascii="Tahoma" w:hAnsi="Tahoma" w:cs="Tahoma"/>
          <w:b/>
        </w:rPr>
      </w:pPr>
    </w:p>
    <w:p w14:paraId="21EFE9CB" w14:textId="77777777" w:rsidR="00AE13F6" w:rsidRPr="00112425" w:rsidRDefault="00AE13F6" w:rsidP="00F309C0">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54AE320E" w14:textId="77777777" w:rsidR="006C65A8" w:rsidRDefault="006C65A8" w:rsidP="00F309C0">
      <w:pPr>
        <w:keepNext/>
        <w:keepLines/>
        <w:jc w:val="both"/>
        <w:rPr>
          <w:rFonts w:ascii="Tahoma" w:hAnsi="Tahoma" w:cs="Tahoma"/>
          <w:b/>
        </w:rPr>
      </w:pPr>
    </w:p>
    <w:p w14:paraId="006B3A74" w14:textId="5D45AA96" w:rsidR="00AE13F6" w:rsidRPr="00112425" w:rsidRDefault="00AE13F6" w:rsidP="00F309C0">
      <w:pPr>
        <w:keepNext/>
        <w:keepLines/>
        <w:jc w:val="both"/>
        <w:rPr>
          <w:rFonts w:ascii="Tahoma" w:hAnsi="Tahoma" w:cs="Tahoma"/>
          <w:b/>
        </w:rPr>
      </w:pPr>
      <w:r w:rsidRPr="00112425">
        <w:rPr>
          <w:rFonts w:ascii="Tahoma" w:hAnsi="Tahoma" w:cs="Tahoma"/>
          <w:b/>
        </w:rPr>
        <w:t>DOKAZILA:</w:t>
      </w:r>
    </w:p>
    <w:p w14:paraId="2CAE2F09" w14:textId="77777777" w:rsidR="00AE13F6" w:rsidRPr="00112425" w:rsidRDefault="00AE13F6"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314F3D45" w14:textId="77777777" w:rsidR="00AE13F6" w:rsidRPr="00112425" w:rsidRDefault="00AE13F6" w:rsidP="003164BD">
      <w:pPr>
        <w:keepNext/>
        <w:keepLines/>
        <w:numPr>
          <w:ilvl w:val="0"/>
          <w:numId w:val="23"/>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47EE4C9B" w14:textId="77777777" w:rsidR="00AE13F6" w:rsidRPr="00112425" w:rsidRDefault="00AE13F6" w:rsidP="003164BD">
      <w:pPr>
        <w:keepNext/>
        <w:keepLines/>
        <w:numPr>
          <w:ilvl w:val="0"/>
          <w:numId w:val="23"/>
        </w:numPr>
        <w:ind w:left="714" w:hanging="357"/>
        <w:jc w:val="both"/>
        <w:rPr>
          <w:rFonts w:ascii="Tahoma" w:hAnsi="Tahoma" w:cs="Tahoma"/>
        </w:rPr>
      </w:pPr>
      <w:r w:rsidRPr="00112425">
        <w:rPr>
          <w:rFonts w:ascii="Tahoma" w:hAnsi="Tahoma" w:cs="Tahoma"/>
        </w:rPr>
        <w:t>Priloga 3/2: »Izjava o izpolnjevanju sposobnosti podizvajalca/drugega subjekta«,</w:t>
      </w:r>
    </w:p>
    <w:p w14:paraId="1BFDB1E9" w14:textId="77777777" w:rsidR="00AE13F6" w:rsidRPr="00112425" w:rsidRDefault="00AE13F6" w:rsidP="003164BD">
      <w:pPr>
        <w:keepNext/>
        <w:keepLines/>
        <w:numPr>
          <w:ilvl w:val="0"/>
          <w:numId w:val="23"/>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6E9F0079" w14:textId="77777777" w:rsidR="00AE13F6" w:rsidRPr="00112425" w:rsidRDefault="00AE13F6" w:rsidP="00F309C0">
      <w:pPr>
        <w:keepNext/>
        <w:keepLines/>
        <w:jc w:val="both"/>
        <w:rPr>
          <w:rFonts w:ascii="Tahoma" w:hAnsi="Tahoma" w:cs="Tahoma"/>
        </w:rPr>
      </w:pPr>
    </w:p>
    <w:p w14:paraId="64E21113" w14:textId="77777777" w:rsidR="00B6464B" w:rsidRPr="00112425" w:rsidRDefault="00B6464B" w:rsidP="00F309C0">
      <w:pPr>
        <w:keepNext/>
        <w:keepLines/>
        <w:numPr>
          <w:ilvl w:val="2"/>
          <w:numId w:val="2"/>
        </w:numPr>
        <w:jc w:val="both"/>
        <w:rPr>
          <w:rFonts w:ascii="Tahoma" w:hAnsi="Tahoma" w:cs="Tahoma"/>
        </w:rPr>
      </w:pPr>
      <w:r w:rsidRPr="00112425">
        <w:rPr>
          <w:rFonts w:ascii="Tahoma" w:hAnsi="Tahoma" w:cs="Tahoma"/>
        </w:rPr>
        <w:t>Ekonomski in finančni položaj</w:t>
      </w:r>
    </w:p>
    <w:p w14:paraId="4FB5EE21" w14:textId="77777777" w:rsidR="00B6464B" w:rsidRPr="00112425" w:rsidRDefault="00B6464B" w:rsidP="00F309C0">
      <w:pPr>
        <w:keepNext/>
        <w:keepLines/>
        <w:jc w:val="both"/>
        <w:rPr>
          <w:rFonts w:ascii="Tahoma" w:hAnsi="Tahoma" w:cs="Tahoma"/>
        </w:rPr>
      </w:pPr>
    </w:p>
    <w:p w14:paraId="117D34DE" w14:textId="77777777" w:rsidR="00E70D83" w:rsidRPr="00112425" w:rsidRDefault="0070203D" w:rsidP="00F309C0">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14:paraId="0B61EA10" w14:textId="77777777" w:rsidR="00B6464B" w:rsidRPr="00112425" w:rsidRDefault="00B6464B" w:rsidP="00F309C0">
      <w:pPr>
        <w:keepNext/>
        <w:keepLines/>
        <w:jc w:val="both"/>
        <w:rPr>
          <w:rFonts w:ascii="Tahoma" w:hAnsi="Tahoma" w:cs="Tahoma"/>
        </w:rPr>
      </w:pPr>
      <w:r w:rsidRPr="00112425">
        <w:rPr>
          <w:rFonts w:ascii="Tahoma" w:hAnsi="Tahoma" w:cs="Tahoma"/>
        </w:rPr>
        <w:t xml:space="preserve"> </w:t>
      </w:r>
    </w:p>
    <w:p w14:paraId="465D313E" w14:textId="77777777" w:rsidR="00B6464B" w:rsidRPr="00112425" w:rsidRDefault="0070203D" w:rsidP="00F309C0">
      <w:pPr>
        <w:keepNext/>
        <w:keepLines/>
        <w:jc w:val="both"/>
        <w:rPr>
          <w:rFonts w:ascii="Tahoma" w:hAnsi="Tahoma" w:cs="Tahoma"/>
        </w:rPr>
      </w:pPr>
      <w:r w:rsidRPr="00112425">
        <w:rPr>
          <w:rFonts w:ascii="Tahoma" w:hAnsi="Tahoma" w:cs="Tahoma"/>
        </w:rPr>
        <w:t>Gospodarski subjekt</w:t>
      </w:r>
      <w:r w:rsidR="00B6464B" w:rsidRPr="00112425">
        <w:rPr>
          <w:rFonts w:ascii="Tahoma" w:hAnsi="Tahoma" w:cs="Tahoma"/>
        </w:rPr>
        <w:t xml:space="preserve"> v preteklih šestih (6) mesecih pred oddajo ponudbe ni smel imeti d</w:t>
      </w:r>
      <w:r w:rsidR="00E70D83" w:rsidRPr="00112425">
        <w:rPr>
          <w:rFonts w:ascii="Tahoma" w:hAnsi="Tahoma" w:cs="Tahoma"/>
        </w:rPr>
        <w:t>ospelih neporavnanih obveznosti.</w:t>
      </w:r>
    </w:p>
    <w:p w14:paraId="0036F1AB" w14:textId="77777777" w:rsidR="00B6464B" w:rsidRDefault="00B6464B" w:rsidP="00F309C0">
      <w:pPr>
        <w:keepNext/>
        <w:keepLines/>
        <w:jc w:val="both"/>
        <w:rPr>
          <w:rFonts w:ascii="Tahoma" w:hAnsi="Tahoma" w:cs="Tahoma"/>
          <w:b/>
        </w:rPr>
      </w:pPr>
    </w:p>
    <w:p w14:paraId="56E1CDF0" w14:textId="77777777" w:rsidR="00B6464B" w:rsidRPr="00112425" w:rsidRDefault="00D1723F" w:rsidP="00F309C0">
      <w:pPr>
        <w:keepNext/>
        <w:keepLines/>
        <w:jc w:val="both"/>
        <w:rPr>
          <w:rFonts w:ascii="Tahoma" w:hAnsi="Tahoma" w:cs="Tahoma"/>
          <w:b/>
        </w:rPr>
      </w:pPr>
      <w:r>
        <w:rPr>
          <w:rFonts w:ascii="Tahoma" w:hAnsi="Tahoma" w:cs="Tahoma"/>
          <w:b/>
        </w:rPr>
        <w:t xml:space="preserve">Pogoj mora izpolniti ponudnik. </w:t>
      </w:r>
      <w:r w:rsidR="00B6464B" w:rsidRPr="00112425">
        <w:rPr>
          <w:rFonts w:ascii="Tahoma" w:hAnsi="Tahoma" w:cs="Tahoma"/>
          <w:b/>
        </w:rPr>
        <w:t>V primeru skupne ponudbe mora navedene pogoje izpolnjevati vsak izmed partnerjev v skupni ponudbi.</w:t>
      </w:r>
    </w:p>
    <w:p w14:paraId="2FA65F75" w14:textId="77777777" w:rsidR="00B6464B" w:rsidRPr="00602923" w:rsidRDefault="00B6464B" w:rsidP="00F309C0">
      <w:pPr>
        <w:keepNext/>
        <w:keepLines/>
        <w:jc w:val="both"/>
        <w:rPr>
          <w:rFonts w:ascii="Tahoma" w:hAnsi="Tahoma" w:cs="Tahoma"/>
          <w:sz w:val="16"/>
          <w:szCs w:val="16"/>
        </w:rPr>
      </w:pPr>
    </w:p>
    <w:p w14:paraId="1CA8E99E" w14:textId="77777777" w:rsidR="00E70D83" w:rsidRPr="00112425" w:rsidRDefault="00E70D83" w:rsidP="00F309C0">
      <w:pPr>
        <w:keepNext/>
        <w:keepLines/>
        <w:jc w:val="both"/>
        <w:rPr>
          <w:rFonts w:ascii="Tahoma" w:hAnsi="Tahoma" w:cs="Tahoma"/>
          <w:b/>
        </w:rPr>
      </w:pPr>
      <w:r w:rsidRPr="00112425">
        <w:rPr>
          <w:rFonts w:ascii="Tahoma" w:hAnsi="Tahoma" w:cs="Tahoma"/>
          <w:b/>
        </w:rPr>
        <w:t>DOKAZILA:</w:t>
      </w:r>
    </w:p>
    <w:p w14:paraId="17170B46" w14:textId="77777777" w:rsidR="00E70D83" w:rsidRPr="00112425" w:rsidRDefault="00E70D83"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A182ABC" w14:textId="77777777" w:rsidR="00E70D83" w:rsidRPr="00112425" w:rsidRDefault="00E70D83" w:rsidP="003164BD">
      <w:pPr>
        <w:keepNext/>
        <w:keepLines/>
        <w:numPr>
          <w:ilvl w:val="0"/>
          <w:numId w:val="23"/>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Pr="00112425">
        <w:rPr>
          <w:rFonts w:ascii="Tahoma" w:hAnsi="Tahoma" w:cs="Tahoma"/>
        </w:rPr>
        <w:t>.</w:t>
      </w:r>
    </w:p>
    <w:p w14:paraId="3C2C51E1" w14:textId="77777777" w:rsidR="00EE4699" w:rsidRPr="00112425" w:rsidRDefault="00EE4699" w:rsidP="00F309C0">
      <w:pPr>
        <w:keepNext/>
        <w:keepLines/>
        <w:jc w:val="both"/>
        <w:rPr>
          <w:rFonts w:ascii="Tahoma" w:hAnsi="Tahoma" w:cs="Tahoma"/>
        </w:rPr>
      </w:pPr>
    </w:p>
    <w:p w14:paraId="0B4DE794" w14:textId="77777777" w:rsidR="00B6464B" w:rsidRPr="00112425" w:rsidRDefault="00B6464B" w:rsidP="00F309C0">
      <w:pPr>
        <w:keepNext/>
        <w:keepLines/>
        <w:numPr>
          <w:ilvl w:val="2"/>
          <w:numId w:val="2"/>
        </w:numPr>
        <w:jc w:val="both"/>
        <w:rPr>
          <w:rFonts w:ascii="Tahoma" w:hAnsi="Tahoma" w:cs="Tahoma"/>
        </w:rPr>
      </w:pPr>
      <w:r w:rsidRPr="00112425">
        <w:rPr>
          <w:rFonts w:ascii="Tahoma" w:hAnsi="Tahoma" w:cs="Tahoma"/>
        </w:rPr>
        <w:t xml:space="preserve">Tehnična in strokovna sposobnost </w:t>
      </w:r>
    </w:p>
    <w:p w14:paraId="46B9CD24" w14:textId="77777777" w:rsidR="00B6464B" w:rsidRPr="00112425" w:rsidRDefault="00B6464B" w:rsidP="00F309C0">
      <w:pPr>
        <w:keepNext/>
        <w:keepLines/>
        <w:jc w:val="both"/>
        <w:rPr>
          <w:rFonts w:ascii="Tahoma" w:eastAsia="Calibri" w:hAnsi="Tahoma" w:cs="Tahoma"/>
          <w:bCs/>
          <w:i/>
          <w:sz w:val="18"/>
        </w:rPr>
      </w:pPr>
    </w:p>
    <w:p w14:paraId="60FFB6A4" w14:textId="77777777" w:rsidR="00B6464B" w:rsidRPr="00112425" w:rsidRDefault="00B6464B" w:rsidP="00F309C0">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4D0EA63E" w14:textId="77777777" w:rsidR="00CA5490" w:rsidRPr="00112425" w:rsidRDefault="00CA5490" w:rsidP="00F309C0">
      <w:pPr>
        <w:keepNext/>
        <w:keepLines/>
        <w:jc w:val="both"/>
        <w:rPr>
          <w:rFonts w:ascii="Tahoma" w:eastAsia="Calibri" w:hAnsi="Tahoma" w:cs="Tahoma"/>
          <w:bCs/>
          <w:i/>
          <w:sz w:val="18"/>
        </w:rPr>
      </w:pPr>
    </w:p>
    <w:p w14:paraId="460C6B3F" w14:textId="77777777" w:rsidR="00EB4E0A" w:rsidRPr="00112425" w:rsidRDefault="00EB4E0A" w:rsidP="00F309C0">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14:paraId="657B17BE" w14:textId="77777777" w:rsidR="00EB4E0A" w:rsidRPr="00602923" w:rsidRDefault="00EB4E0A" w:rsidP="00F309C0">
      <w:pPr>
        <w:keepNext/>
        <w:keepLines/>
        <w:jc w:val="both"/>
        <w:rPr>
          <w:rFonts w:ascii="Tahoma" w:hAnsi="Tahoma" w:cs="Tahoma"/>
          <w:sz w:val="16"/>
          <w:szCs w:val="16"/>
        </w:rPr>
      </w:pPr>
    </w:p>
    <w:p w14:paraId="3E4AB548" w14:textId="77777777" w:rsidR="00400A59" w:rsidRPr="00112425" w:rsidRDefault="002A4ECB" w:rsidP="00F309C0">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r w:rsidR="00400A59">
        <w:rPr>
          <w:rFonts w:ascii="Tahoma" w:eastAsia="Calibri" w:hAnsi="Tahoma" w:cs="Tahoma"/>
          <w:bCs/>
          <w:i/>
          <w:sz w:val="18"/>
        </w:rPr>
        <w:t xml:space="preserve">Ponudnik, partner v primeru skupne ponudbe in/ali nominirani podizvajalec ne more biti hkrati tudi </w:t>
      </w:r>
      <w:r w:rsidR="00400A59" w:rsidRPr="00112425">
        <w:rPr>
          <w:rFonts w:ascii="Tahoma" w:eastAsia="Calibri" w:hAnsi="Tahoma" w:cs="Tahoma"/>
          <w:bCs/>
          <w:i/>
          <w:sz w:val="18"/>
        </w:rPr>
        <w:t>končni naročnik/investitor/plačnik referenčnega posla</w:t>
      </w:r>
      <w:r w:rsidR="00400A59">
        <w:rPr>
          <w:rFonts w:ascii="Tahoma" w:eastAsia="Calibri" w:hAnsi="Tahoma" w:cs="Tahoma"/>
          <w:bCs/>
          <w:i/>
          <w:sz w:val="18"/>
        </w:rPr>
        <w:t xml:space="preserve"> (izdajatelj reference); naročnik takšne reference ne bo priznal.</w:t>
      </w:r>
    </w:p>
    <w:p w14:paraId="53195C27" w14:textId="77777777" w:rsidR="002A4ECB" w:rsidRPr="00112425" w:rsidRDefault="002A4ECB" w:rsidP="00F309C0">
      <w:pPr>
        <w:keepNext/>
        <w:keepLines/>
        <w:jc w:val="both"/>
        <w:rPr>
          <w:rFonts w:ascii="Tahoma" w:eastAsia="Calibri" w:hAnsi="Tahoma" w:cs="Tahoma"/>
          <w:bCs/>
          <w:i/>
          <w:sz w:val="18"/>
        </w:rPr>
      </w:pPr>
    </w:p>
    <w:p w14:paraId="0EF12B93" w14:textId="77777777" w:rsidR="00B6464B" w:rsidRPr="00112425" w:rsidRDefault="00B6464B" w:rsidP="00F309C0">
      <w:pPr>
        <w:keepNext/>
        <w:keepLines/>
        <w:numPr>
          <w:ilvl w:val="3"/>
          <w:numId w:val="2"/>
        </w:numPr>
        <w:jc w:val="both"/>
        <w:rPr>
          <w:rFonts w:ascii="Tahoma" w:hAnsi="Tahoma" w:cs="Tahoma"/>
        </w:rPr>
      </w:pPr>
      <w:r w:rsidRPr="00112425">
        <w:rPr>
          <w:rFonts w:ascii="Tahoma" w:hAnsi="Tahoma" w:cs="Tahoma"/>
        </w:rPr>
        <w:t>Te</w:t>
      </w:r>
      <w:r w:rsidR="00D73CCB" w:rsidRPr="00112425">
        <w:rPr>
          <w:rFonts w:ascii="Tahoma" w:hAnsi="Tahoma" w:cs="Tahoma"/>
        </w:rPr>
        <w:t>hnična sposobnost</w:t>
      </w:r>
      <w:r w:rsidR="00CA5490" w:rsidRPr="00112425">
        <w:rPr>
          <w:rFonts w:ascii="Tahoma" w:hAnsi="Tahoma" w:cs="Tahoma"/>
        </w:rPr>
        <w:t xml:space="preserve"> </w:t>
      </w:r>
      <w:r w:rsidR="0070203D" w:rsidRPr="00112425">
        <w:rPr>
          <w:rFonts w:ascii="Tahoma" w:hAnsi="Tahoma" w:cs="Tahoma"/>
        </w:rPr>
        <w:t xml:space="preserve">– ponudnik </w:t>
      </w:r>
    </w:p>
    <w:p w14:paraId="55214CFD" w14:textId="77777777" w:rsidR="00B6464B" w:rsidRPr="00112425" w:rsidRDefault="00B6464B" w:rsidP="00F309C0">
      <w:pPr>
        <w:keepNext/>
        <w:keepLines/>
        <w:jc w:val="both"/>
        <w:rPr>
          <w:rFonts w:ascii="Tahoma" w:hAnsi="Tahoma" w:cs="Tahoma"/>
          <w:b/>
        </w:rPr>
      </w:pPr>
    </w:p>
    <w:p w14:paraId="799374A7" w14:textId="77777777" w:rsidR="00B6464B" w:rsidRPr="00112425" w:rsidRDefault="00EC69E1" w:rsidP="00F309C0">
      <w:pPr>
        <w:keepNext/>
        <w:keepLines/>
        <w:jc w:val="both"/>
        <w:rPr>
          <w:rFonts w:ascii="Tahoma" w:hAnsi="Tahoma" w:cs="Tahoma"/>
          <w:bCs/>
        </w:rPr>
      </w:pPr>
      <w:r>
        <w:rPr>
          <w:rFonts w:ascii="Tahoma" w:hAnsi="Tahoma" w:cs="Tahoma"/>
          <w:bCs/>
        </w:rPr>
        <w:t>Ponudnik</w:t>
      </w:r>
      <w:r w:rsidR="00B6464B" w:rsidRPr="00112425">
        <w:rPr>
          <w:rFonts w:ascii="Tahoma" w:hAnsi="Tahoma" w:cs="Tahoma"/>
          <w:bCs/>
        </w:rPr>
        <w:t xml:space="preserve"> mora razpolagati z vsemi tehničnimi sredstvi in opremo,</w:t>
      </w:r>
      <w:r w:rsidR="00B6464B" w:rsidRPr="00112425">
        <w:rPr>
          <w:rFonts w:ascii="Tahoma" w:hAnsi="Tahoma" w:cs="Tahoma"/>
        </w:rPr>
        <w:t xml:space="preserve"> ter </w:t>
      </w:r>
      <w:r w:rsidR="00B6464B" w:rsidRPr="00112425">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8EF1657" w14:textId="77777777" w:rsidR="00E70D83" w:rsidRPr="00602923" w:rsidRDefault="00E70D83" w:rsidP="00F309C0">
      <w:pPr>
        <w:keepNext/>
        <w:keepLines/>
        <w:ind w:right="-2"/>
        <w:jc w:val="both"/>
        <w:rPr>
          <w:rFonts w:ascii="Tahoma" w:hAnsi="Tahoma" w:cs="Tahoma"/>
          <w:smallCaps/>
          <w:sz w:val="16"/>
          <w:szCs w:val="16"/>
        </w:rPr>
      </w:pPr>
    </w:p>
    <w:p w14:paraId="7738E231" w14:textId="77777777" w:rsidR="00E70D83" w:rsidRPr="00112425" w:rsidRDefault="00E70D83" w:rsidP="00F309C0">
      <w:pPr>
        <w:keepNext/>
        <w:keepLines/>
        <w:jc w:val="both"/>
        <w:rPr>
          <w:rFonts w:ascii="Tahoma" w:hAnsi="Tahoma" w:cs="Tahoma"/>
        </w:rPr>
      </w:pPr>
      <w:r w:rsidRPr="00112425">
        <w:rPr>
          <w:rFonts w:ascii="Tahoma" w:hAnsi="Tahoma" w:cs="Tahoma"/>
        </w:rPr>
        <w:lastRenderedPageBreak/>
        <w:t>Predmet ponudbe mora izpolnjevati vse standarde, pogoje</w:t>
      </w:r>
      <w:r w:rsidR="00B42357" w:rsidRPr="00112425">
        <w:rPr>
          <w:rFonts w:ascii="Tahoma" w:hAnsi="Tahoma" w:cs="Tahoma"/>
        </w:rPr>
        <w:t xml:space="preserve">, tehnične specifikacije </w:t>
      </w:r>
      <w:r w:rsidRPr="00112425">
        <w:rPr>
          <w:rFonts w:ascii="Tahoma" w:hAnsi="Tahoma" w:cs="Tahoma"/>
        </w:rPr>
        <w:t xml:space="preserve">in </w:t>
      </w:r>
      <w:r w:rsidR="00B42357" w:rsidRPr="00112425">
        <w:rPr>
          <w:rFonts w:ascii="Tahoma" w:hAnsi="Tahoma" w:cs="Tahoma"/>
        </w:rPr>
        <w:t xml:space="preserve">ostale </w:t>
      </w:r>
      <w:r w:rsidRPr="00112425">
        <w:rPr>
          <w:rFonts w:ascii="Tahoma" w:hAnsi="Tahoma" w:cs="Tahoma"/>
        </w:rPr>
        <w:t xml:space="preserve">zahteve naročnika, ki so navedene v razpisni dokumentaciji in izveden v skladu s pravili stroke ter v skladu z določbami predpisov in standardov s področja predmeta javnega naročila in v skladu z vsemi zahtevami in pogoji naročnika, navedenimi v razpisni dokumentaciji. </w:t>
      </w:r>
    </w:p>
    <w:p w14:paraId="5C4A62CB" w14:textId="77777777" w:rsidR="0070203D" w:rsidRPr="00112425" w:rsidRDefault="0070203D" w:rsidP="00F309C0">
      <w:pPr>
        <w:keepNext/>
        <w:keepLines/>
        <w:jc w:val="both"/>
        <w:rPr>
          <w:rFonts w:ascii="Tahoma" w:hAnsi="Tahoma" w:cs="Tahoma"/>
        </w:rPr>
      </w:pPr>
    </w:p>
    <w:p w14:paraId="2CBCDC4A" w14:textId="77777777" w:rsidR="0070203D" w:rsidRPr="00B0095E" w:rsidRDefault="00EC69E1" w:rsidP="00F309C0">
      <w:pPr>
        <w:keepNext/>
        <w:keepLines/>
        <w:autoSpaceDE w:val="0"/>
        <w:autoSpaceDN w:val="0"/>
        <w:adjustRightInd w:val="0"/>
        <w:jc w:val="both"/>
        <w:rPr>
          <w:rFonts w:ascii="Tahoma" w:hAnsi="Tahoma" w:cs="Tahoma"/>
        </w:rPr>
      </w:pPr>
      <w:r w:rsidRPr="00B0095E">
        <w:rPr>
          <w:rFonts w:ascii="Tahoma" w:hAnsi="Tahoma" w:cs="Tahoma"/>
        </w:rPr>
        <w:t>Ponudnik</w:t>
      </w:r>
      <w:r w:rsidR="0070203D" w:rsidRPr="00B0095E">
        <w:rPr>
          <w:rFonts w:ascii="Tahoma" w:hAnsi="Tahoma" w:cs="Tahoma"/>
        </w:rPr>
        <w:t xml:space="preserve"> mora v ponudbi izkazati, da je v obdobju </w:t>
      </w:r>
      <w:r w:rsidR="00BA771A" w:rsidRPr="00B0095E">
        <w:rPr>
          <w:rFonts w:ascii="Tahoma" w:hAnsi="Tahoma" w:cs="Tahoma"/>
        </w:rPr>
        <w:t>zadnjih petih (5</w:t>
      </w:r>
      <w:r w:rsidR="00D23F54" w:rsidRPr="00B0095E">
        <w:rPr>
          <w:rFonts w:ascii="Tahoma" w:hAnsi="Tahoma" w:cs="Tahoma"/>
        </w:rPr>
        <w:t>) let</w:t>
      </w:r>
      <w:r w:rsidR="0070203D" w:rsidRPr="00B0095E">
        <w:rPr>
          <w:rFonts w:ascii="Tahoma" w:hAnsi="Tahoma" w:cs="Tahoma"/>
          <w:color w:val="FF0000"/>
        </w:rPr>
        <w:t xml:space="preserve"> </w:t>
      </w:r>
      <w:r w:rsidR="0070203D" w:rsidRPr="00B0095E">
        <w:rPr>
          <w:rFonts w:ascii="Tahoma" w:hAnsi="Tahoma" w:cs="Tahoma"/>
        </w:rPr>
        <w:t>do roka za predložitev ponudb, kvalitetno, strokovno in v skladu s pogodbenimi določili uspešno izvedel in zaključil izvedbo sledečih del:</w:t>
      </w:r>
    </w:p>
    <w:p w14:paraId="2E308620" w14:textId="77777777" w:rsidR="00B0095E" w:rsidRPr="00B0095E" w:rsidRDefault="00B0095E" w:rsidP="00B0095E">
      <w:pPr>
        <w:pStyle w:val="Odstavekseznama"/>
        <w:keepNext/>
        <w:numPr>
          <w:ilvl w:val="0"/>
          <w:numId w:val="37"/>
        </w:numPr>
        <w:jc w:val="both"/>
        <w:rPr>
          <w:rFonts w:ascii="Tahoma" w:hAnsi="Tahoma" w:cs="Tahoma"/>
        </w:rPr>
      </w:pPr>
      <w:r w:rsidRPr="00B0095E">
        <w:rPr>
          <w:rFonts w:ascii="Tahoma" w:hAnsi="Tahoma" w:cs="Tahoma"/>
        </w:rPr>
        <w:t>vsaj eno (1) gradnjo ali obnovo javnega vodovoda iz PEHD DN90mm ali DN110 mm, v minimalni skupni dolžini vsaj 100 m,</w:t>
      </w:r>
    </w:p>
    <w:p w14:paraId="7E1EB50F" w14:textId="2455274F" w:rsidR="00B0095E" w:rsidRDefault="00B0095E" w:rsidP="00B0095E">
      <w:pPr>
        <w:pStyle w:val="Odstavekseznama"/>
        <w:keepNext/>
        <w:numPr>
          <w:ilvl w:val="0"/>
          <w:numId w:val="37"/>
        </w:numPr>
        <w:jc w:val="both"/>
        <w:rPr>
          <w:rFonts w:ascii="Tahoma" w:hAnsi="Tahoma" w:cs="Tahoma"/>
        </w:rPr>
      </w:pPr>
      <w:r w:rsidRPr="00B0095E">
        <w:rPr>
          <w:rFonts w:ascii="Tahoma" w:hAnsi="Tahoma" w:cs="Tahoma"/>
        </w:rPr>
        <w:t>vsaj eno (1) gradnjo ali obnovo javne kanalizacije iz armiranega poliestra (GRP) DN600 mm ali večji, v minimalni skupni dolžini vsaj 100</w:t>
      </w:r>
      <w:r>
        <w:rPr>
          <w:rFonts w:ascii="Tahoma" w:hAnsi="Tahoma" w:cs="Tahoma"/>
        </w:rPr>
        <w:t xml:space="preserve"> </w:t>
      </w:r>
      <w:r w:rsidRPr="00B0095E">
        <w:rPr>
          <w:rFonts w:ascii="Tahoma" w:hAnsi="Tahoma" w:cs="Tahoma"/>
        </w:rPr>
        <w:t>m.</w:t>
      </w:r>
    </w:p>
    <w:p w14:paraId="040F009D" w14:textId="0F8BB801" w:rsidR="00FA66D0" w:rsidRDefault="00B0095E" w:rsidP="00B0095E">
      <w:pPr>
        <w:pStyle w:val="Odstavekseznama"/>
        <w:keepNext/>
        <w:ind w:left="720"/>
        <w:jc w:val="both"/>
        <w:rPr>
          <w:rFonts w:ascii="Tahoma" w:hAnsi="Tahoma" w:cs="Tahoma"/>
        </w:rPr>
      </w:pPr>
      <w:r>
        <w:rPr>
          <w:rFonts w:ascii="Tahoma" w:hAnsi="Tahoma" w:cs="Tahoma"/>
        </w:rPr>
        <w:t xml:space="preserve"> </w:t>
      </w:r>
    </w:p>
    <w:p w14:paraId="4E972DEC" w14:textId="77777777" w:rsidR="00EB4E0A" w:rsidRPr="00FA66D0" w:rsidRDefault="0070203D" w:rsidP="00F309C0">
      <w:pPr>
        <w:keepNext/>
        <w:keepLines/>
        <w:rPr>
          <w:rFonts w:ascii="Tahoma" w:hAnsi="Tahoma" w:cs="Tahoma"/>
        </w:rPr>
      </w:pPr>
      <w:r w:rsidRPr="00FA66D0">
        <w:rPr>
          <w:rFonts w:ascii="Tahoma" w:hAnsi="Tahoma" w:cs="Tahoma"/>
        </w:rPr>
        <w:t>Kot zaključek del se šteje datum uspešne primopredaje celotnega referenčnega objekta.</w:t>
      </w:r>
      <w:r w:rsidR="00EB4E0A" w:rsidRPr="00FA66D0">
        <w:rPr>
          <w:rFonts w:ascii="Tahoma" w:hAnsi="Tahoma" w:cs="Tahoma"/>
        </w:rPr>
        <w:t xml:space="preserve"> Naročnik bo štel eno pogodbo za eno referenco.</w:t>
      </w:r>
    </w:p>
    <w:p w14:paraId="18C99AFE" w14:textId="77777777" w:rsidR="00AF3EC1" w:rsidRPr="00602923" w:rsidRDefault="00AF3EC1" w:rsidP="00F309C0">
      <w:pPr>
        <w:keepNext/>
        <w:keepLines/>
        <w:jc w:val="both"/>
        <w:rPr>
          <w:rFonts w:ascii="Tahoma" w:hAnsi="Tahoma" w:cs="Tahoma"/>
          <w:b/>
        </w:rPr>
      </w:pPr>
    </w:p>
    <w:p w14:paraId="094BB71A" w14:textId="77777777" w:rsidR="008D660E" w:rsidRPr="00602923" w:rsidRDefault="008D660E" w:rsidP="00F309C0">
      <w:pPr>
        <w:keepNext/>
        <w:keepLines/>
        <w:jc w:val="both"/>
        <w:rPr>
          <w:rFonts w:ascii="Tahoma" w:hAnsi="Tahoma" w:cs="Tahoma"/>
          <w:b/>
        </w:rPr>
      </w:pPr>
      <w:r w:rsidRPr="00602923">
        <w:rPr>
          <w:rFonts w:ascii="Tahoma" w:hAnsi="Tahoma" w:cs="Tahoma"/>
          <w:b/>
        </w:rPr>
        <w:t>DOKAZILA:</w:t>
      </w:r>
    </w:p>
    <w:p w14:paraId="38BC1618" w14:textId="77777777" w:rsidR="00135152" w:rsidRPr="00602923" w:rsidRDefault="00EC69E1" w:rsidP="00F309C0">
      <w:pPr>
        <w:keepNext/>
        <w:keepLines/>
        <w:jc w:val="both"/>
        <w:rPr>
          <w:rFonts w:ascii="Tahoma" w:hAnsi="Tahoma" w:cs="Tahoma"/>
        </w:rPr>
      </w:pPr>
      <w:r w:rsidRPr="00602923">
        <w:rPr>
          <w:rFonts w:ascii="Tahoma" w:hAnsi="Tahoma" w:cs="Tahoma"/>
        </w:rPr>
        <w:t>Ponudnik</w:t>
      </w:r>
      <w:r w:rsidR="008D660E" w:rsidRPr="00602923">
        <w:rPr>
          <w:rFonts w:ascii="Tahoma" w:hAnsi="Tahoma" w:cs="Tahoma"/>
        </w:rPr>
        <w:t xml:space="preserve"> izkaže izpolnjevanje teh pogojev </w:t>
      </w:r>
      <w:r w:rsidR="00135152" w:rsidRPr="00602923">
        <w:rPr>
          <w:rFonts w:ascii="Tahoma" w:hAnsi="Tahoma" w:cs="Tahoma"/>
        </w:rPr>
        <w:t xml:space="preserve">z izpolnjenimi in podpisani </w:t>
      </w:r>
      <w:r w:rsidR="00EF3FF3" w:rsidRPr="00602923">
        <w:rPr>
          <w:rFonts w:ascii="Tahoma" w:hAnsi="Tahoma" w:cs="Tahoma"/>
        </w:rPr>
        <w:t xml:space="preserve">predloženimi </w:t>
      </w:r>
      <w:r w:rsidR="00135152" w:rsidRPr="00602923">
        <w:rPr>
          <w:rFonts w:ascii="Tahoma" w:hAnsi="Tahoma" w:cs="Tahoma"/>
        </w:rPr>
        <w:t>naslednjimi prilogami:</w:t>
      </w:r>
      <w:r w:rsidR="008D660E" w:rsidRPr="00602923">
        <w:rPr>
          <w:rFonts w:ascii="Tahoma" w:hAnsi="Tahoma" w:cs="Tahoma"/>
        </w:rPr>
        <w:t xml:space="preserve"> </w:t>
      </w:r>
      <w:r w:rsidR="00135152" w:rsidRPr="00602923">
        <w:rPr>
          <w:rFonts w:ascii="Tahoma" w:hAnsi="Tahoma" w:cs="Tahoma"/>
        </w:rPr>
        <w:t xml:space="preserve">        </w:t>
      </w:r>
    </w:p>
    <w:p w14:paraId="22A872A8" w14:textId="54B61407" w:rsidR="00282833" w:rsidRPr="00135EEB" w:rsidRDefault="00EF3FF3" w:rsidP="003164BD">
      <w:pPr>
        <w:keepNext/>
        <w:keepLines/>
        <w:numPr>
          <w:ilvl w:val="0"/>
          <w:numId w:val="30"/>
        </w:numPr>
        <w:jc w:val="both"/>
        <w:rPr>
          <w:rFonts w:ascii="Tahoma" w:hAnsi="Tahoma" w:cs="Tahoma"/>
        </w:rPr>
      </w:pPr>
      <w:r w:rsidRPr="00135EEB">
        <w:rPr>
          <w:rFonts w:ascii="Tahoma" w:hAnsi="Tahoma" w:cs="Tahoma"/>
        </w:rPr>
        <w:t>Priloga od 5</w:t>
      </w:r>
      <w:r w:rsidR="00282833" w:rsidRPr="00135EEB">
        <w:rPr>
          <w:rFonts w:ascii="Tahoma" w:hAnsi="Tahoma" w:cs="Tahoma"/>
        </w:rPr>
        <w:t>/1</w:t>
      </w:r>
      <w:r w:rsidRPr="00135EEB">
        <w:rPr>
          <w:rFonts w:ascii="Tahoma" w:hAnsi="Tahoma" w:cs="Tahoma"/>
        </w:rPr>
        <w:t xml:space="preserve"> »POTRDITEV REFERENC S STRANI POSAMEZNIH NAROČNIKOV</w:t>
      </w:r>
      <w:r w:rsidR="00282833" w:rsidRPr="00135EEB">
        <w:rPr>
          <w:rFonts w:ascii="Tahoma" w:hAnsi="Tahoma" w:cs="Tahoma"/>
        </w:rPr>
        <w:t xml:space="preserve"> –</w:t>
      </w:r>
      <w:r w:rsidR="00135EEB">
        <w:rPr>
          <w:rFonts w:ascii="Tahoma" w:hAnsi="Tahoma" w:cs="Tahoma"/>
        </w:rPr>
        <w:t xml:space="preserve"> </w:t>
      </w:r>
      <w:r w:rsidR="00F309C0" w:rsidRPr="00135EEB">
        <w:rPr>
          <w:rFonts w:ascii="Tahoma" w:hAnsi="Tahoma" w:cs="Tahoma"/>
        </w:rPr>
        <w:t>vodovod</w:t>
      </w:r>
      <w:r w:rsidR="006B6C6B" w:rsidRPr="00135EEB">
        <w:rPr>
          <w:rFonts w:ascii="Tahoma" w:hAnsi="Tahoma" w:cs="Tahoma"/>
        </w:rPr>
        <w:t>«</w:t>
      </w:r>
      <w:r w:rsidR="00282833" w:rsidRPr="00135EEB">
        <w:rPr>
          <w:rFonts w:ascii="Tahoma" w:hAnsi="Tahoma" w:cs="Tahoma"/>
        </w:rPr>
        <w:t>,</w:t>
      </w:r>
    </w:p>
    <w:p w14:paraId="33436C00" w14:textId="3FDAA117" w:rsidR="00EF3FF3" w:rsidRPr="00135EEB" w:rsidRDefault="00282833" w:rsidP="003164BD">
      <w:pPr>
        <w:keepNext/>
        <w:keepLines/>
        <w:numPr>
          <w:ilvl w:val="0"/>
          <w:numId w:val="30"/>
        </w:numPr>
        <w:jc w:val="both"/>
        <w:rPr>
          <w:rFonts w:ascii="Tahoma" w:hAnsi="Tahoma" w:cs="Tahoma"/>
        </w:rPr>
      </w:pPr>
      <w:r w:rsidRPr="00135EEB">
        <w:rPr>
          <w:rFonts w:ascii="Tahoma" w:hAnsi="Tahoma" w:cs="Tahoma"/>
        </w:rPr>
        <w:t>Priloga od 5/2 »POTRDITEV REFERENC S STRANI POSAMEZNIH NAROČNIKOV –</w:t>
      </w:r>
      <w:r w:rsidR="00135EEB">
        <w:rPr>
          <w:rFonts w:ascii="Tahoma" w:hAnsi="Tahoma" w:cs="Tahoma"/>
        </w:rPr>
        <w:t xml:space="preserve"> </w:t>
      </w:r>
      <w:r w:rsidR="00135EEB" w:rsidRPr="00135EEB">
        <w:rPr>
          <w:rFonts w:ascii="Tahoma" w:hAnsi="Tahoma" w:cs="Tahoma"/>
        </w:rPr>
        <w:t>kanalizacija</w:t>
      </w:r>
      <w:r w:rsidRPr="00135EEB">
        <w:rPr>
          <w:rFonts w:ascii="Tahoma" w:hAnsi="Tahoma" w:cs="Tahoma"/>
        </w:rPr>
        <w:t>«</w:t>
      </w:r>
      <w:r w:rsidR="00135EEB" w:rsidRPr="00135EEB">
        <w:rPr>
          <w:rFonts w:ascii="Tahoma" w:hAnsi="Tahoma" w:cs="Tahoma"/>
        </w:rPr>
        <w:t>.</w:t>
      </w:r>
    </w:p>
    <w:p w14:paraId="719CEC11" w14:textId="77777777" w:rsidR="009168A2" w:rsidRPr="00602923" w:rsidRDefault="009168A2" w:rsidP="00F309C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2C194AC7" w14:textId="77777777" w:rsidR="00F62103" w:rsidRPr="00602923" w:rsidRDefault="00F62103" w:rsidP="00F309C0">
      <w:pPr>
        <w:keepNext/>
        <w:keepLines/>
        <w:shd w:val="clear" w:color="auto" w:fill="FFFFFF"/>
        <w:ind w:right="62"/>
        <w:jc w:val="both"/>
        <w:rPr>
          <w:rFonts w:ascii="Tahoma" w:hAnsi="Tahoma" w:cs="Tahoma"/>
        </w:rPr>
      </w:pPr>
    </w:p>
    <w:p w14:paraId="61567ED8" w14:textId="77777777" w:rsidR="00135152" w:rsidRPr="00602923" w:rsidRDefault="00135152" w:rsidP="00F309C0">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4E4D1A68" w14:textId="77777777" w:rsidR="00FE4A03" w:rsidRPr="00602923" w:rsidRDefault="00FE4A03" w:rsidP="00F309C0">
      <w:pPr>
        <w:keepNext/>
        <w:keepLines/>
        <w:jc w:val="both"/>
        <w:rPr>
          <w:rFonts w:ascii="Tahoma" w:hAnsi="Tahoma" w:cs="Tahoma"/>
        </w:rPr>
      </w:pPr>
    </w:p>
    <w:p w14:paraId="7EFADDDF" w14:textId="77777777" w:rsidR="00D73CCB" w:rsidRPr="00602923" w:rsidRDefault="006B6C6B" w:rsidP="00F309C0">
      <w:pPr>
        <w:keepNext/>
        <w:keepLines/>
        <w:numPr>
          <w:ilvl w:val="3"/>
          <w:numId w:val="2"/>
        </w:numPr>
        <w:jc w:val="both"/>
        <w:rPr>
          <w:rFonts w:ascii="Tahoma" w:hAnsi="Tahoma" w:cs="Tahoma"/>
        </w:rPr>
      </w:pPr>
      <w:r>
        <w:rPr>
          <w:rFonts w:ascii="Tahoma" w:hAnsi="Tahoma" w:cs="Tahoma"/>
        </w:rPr>
        <w:t>S</w:t>
      </w:r>
      <w:r w:rsidR="00F01D80" w:rsidRPr="00602923">
        <w:rPr>
          <w:rFonts w:ascii="Tahoma" w:hAnsi="Tahoma" w:cs="Tahoma"/>
        </w:rPr>
        <w:t>trokovna sposobnost</w:t>
      </w:r>
      <w:r w:rsidR="00D73CCB" w:rsidRPr="00602923">
        <w:rPr>
          <w:rFonts w:ascii="Tahoma" w:hAnsi="Tahoma" w:cs="Tahoma"/>
        </w:rPr>
        <w:t xml:space="preserve"> </w:t>
      </w:r>
      <w:r w:rsidR="00F01D80" w:rsidRPr="00602923">
        <w:rPr>
          <w:rFonts w:ascii="Tahoma" w:hAnsi="Tahoma" w:cs="Tahoma"/>
        </w:rPr>
        <w:t>–</w:t>
      </w:r>
      <w:r w:rsidR="009C6B9A">
        <w:rPr>
          <w:rFonts w:ascii="Tahoma" w:hAnsi="Tahoma" w:cs="Tahoma"/>
        </w:rPr>
        <w:t xml:space="preserve"> </w:t>
      </w:r>
      <w:r w:rsidR="00F01D80" w:rsidRPr="00602923">
        <w:rPr>
          <w:rFonts w:ascii="Tahoma" w:hAnsi="Tahoma" w:cs="Tahoma"/>
        </w:rPr>
        <w:t xml:space="preserve">vodja </w:t>
      </w:r>
      <w:r w:rsidR="00D55DFC">
        <w:rPr>
          <w:rFonts w:ascii="Tahoma" w:hAnsi="Tahoma" w:cs="Tahoma"/>
        </w:rPr>
        <w:t>gradnje</w:t>
      </w:r>
    </w:p>
    <w:p w14:paraId="791EA8E6" w14:textId="77777777" w:rsidR="00D73CCB" w:rsidRPr="00602923" w:rsidRDefault="00D73CCB" w:rsidP="00F309C0">
      <w:pPr>
        <w:keepNext/>
        <w:keepLines/>
        <w:jc w:val="both"/>
        <w:rPr>
          <w:rFonts w:ascii="Tahoma" w:hAnsi="Tahoma" w:cs="Tahoma"/>
        </w:rPr>
      </w:pPr>
    </w:p>
    <w:p w14:paraId="2842672F" w14:textId="77777777" w:rsidR="00437150" w:rsidRPr="00602923" w:rsidRDefault="00EC69E1" w:rsidP="00F309C0">
      <w:pPr>
        <w:keepNext/>
        <w:keepLines/>
        <w:autoSpaceDE w:val="0"/>
        <w:autoSpaceDN w:val="0"/>
        <w:adjustRightInd w:val="0"/>
        <w:spacing w:after="25"/>
        <w:jc w:val="both"/>
        <w:rPr>
          <w:rFonts w:ascii="Tahoma" w:hAnsi="Tahoma" w:cs="Tahoma"/>
        </w:rPr>
      </w:pPr>
      <w:r w:rsidRPr="00602923">
        <w:rPr>
          <w:rFonts w:ascii="Tahoma" w:hAnsi="Tahoma" w:cs="Tahoma"/>
        </w:rPr>
        <w:t>Ponudnik</w:t>
      </w:r>
      <w:r w:rsidR="00437150" w:rsidRPr="00602923">
        <w:rPr>
          <w:rFonts w:ascii="Tahoma" w:hAnsi="Tahoma" w:cs="Tahoma"/>
        </w:rPr>
        <w:t xml:space="preserve"> mora razpolagati z ustreznimi kadri, ki so izkušeni, strokovno usposobljeni in sposobni izvesti predmet javnega naročila.                     </w:t>
      </w:r>
    </w:p>
    <w:p w14:paraId="167D31A5" w14:textId="77777777" w:rsidR="00F01D80" w:rsidRPr="00602923" w:rsidRDefault="00F01D80" w:rsidP="00F309C0">
      <w:pPr>
        <w:keepNext/>
        <w:keepLines/>
        <w:autoSpaceDE w:val="0"/>
        <w:autoSpaceDN w:val="0"/>
        <w:adjustRightInd w:val="0"/>
        <w:spacing w:after="25"/>
        <w:jc w:val="both"/>
        <w:rPr>
          <w:rFonts w:ascii="Tahoma" w:hAnsi="Tahoma" w:cs="Tahoma"/>
        </w:rPr>
      </w:pPr>
    </w:p>
    <w:p w14:paraId="5BE649ED" w14:textId="33B16675" w:rsidR="007C65D2" w:rsidRPr="00427518" w:rsidRDefault="007C65D2" w:rsidP="00F309C0">
      <w:pPr>
        <w:keepNext/>
        <w:keepLines/>
        <w:autoSpaceDE w:val="0"/>
        <w:autoSpaceDN w:val="0"/>
        <w:adjustRightInd w:val="0"/>
        <w:spacing w:after="25"/>
        <w:jc w:val="both"/>
        <w:rPr>
          <w:rFonts w:ascii="Tahoma" w:hAnsi="Tahoma" w:cs="Tahoma"/>
        </w:rPr>
      </w:pPr>
      <w:r w:rsidRPr="00427518">
        <w:rPr>
          <w:rFonts w:ascii="Tahoma" w:hAnsi="Tahoma" w:cs="Tahoma"/>
        </w:rPr>
        <w:t xml:space="preserve">Posameznik, ki bo prevzel vodenje gradnje (vodja gradnje) mora biti polno zaposlen pri </w:t>
      </w:r>
      <w:r w:rsidR="00427518">
        <w:rPr>
          <w:rFonts w:ascii="Tahoma" w:hAnsi="Tahoma" w:cs="Tahoma"/>
        </w:rPr>
        <w:t>(glavnemu</w:t>
      </w:r>
      <w:r w:rsidR="00A5127C">
        <w:rPr>
          <w:rFonts w:ascii="Tahoma" w:hAnsi="Tahoma" w:cs="Tahoma"/>
        </w:rPr>
        <w:t xml:space="preserve"> </w:t>
      </w:r>
      <w:r w:rsidR="00427518">
        <w:rPr>
          <w:rFonts w:ascii="Tahoma" w:hAnsi="Tahoma" w:cs="Tahoma"/>
        </w:rPr>
        <w:t xml:space="preserve">(vodilnemu)) </w:t>
      </w:r>
      <w:r w:rsidRPr="00427518">
        <w:rPr>
          <w:rFonts w:ascii="Tahoma" w:hAnsi="Tahoma" w:cs="Tahoma"/>
        </w:rPr>
        <w:t>ponudniku</w:t>
      </w:r>
      <w:r w:rsidR="00427518">
        <w:rPr>
          <w:rFonts w:ascii="Tahoma" w:hAnsi="Tahoma" w:cs="Tahoma"/>
        </w:rPr>
        <w:t xml:space="preserve"> (v primeru samostojne ponudbe ali skupne ponudbe) ali</w:t>
      </w:r>
      <w:r w:rsidRPr="00427518">
        <w:rPr>
          <w:rFonts w:ascii="Tahoma" w:hAnsi="Tahoma" w:cs="Tahoma"/>
        </w:rPr>
        <w:t xml:space="preserve"> partnerju v skupni ponudbi in izpolnjevati zahteve za vodenje gradnje v skladu z </w:t>
      </w:r>
      <w:r w:rsidR="00427518">
        <w:rPr>
          <w:rFonts w:ascii="Tahoma" w:hAnsi="Tahoma" w:cs="Tahoma"/>
        </w:rPr>
        <w:t>veljavno zakonodajo</w:t>
      </w:r>
      <w:r w:rsidRPr="00427518">
        <w:rPr>
          <w:rFonts w:ascii="Tahoma" w:hAnsi="Tahoma" w:cs="Tahoma"/>
        </w:rPr>
        <w:t>.</w:t>
      </w:r>
    </w:p>
    <w:p w14:paraId="2CAEF1C6" w14:textId="77777777" w:rsidR="00D55DFC" w:rsidRDefault="00D55DFC" w:rsidP="00F309C0">
      <w:pPr>
        <w:keepNext/>
        <w:keepLines/>
        <w:jc w:val="both"/>
        <w:rPr>
          <w:rFonts w:ascii="Tahoma" w:hAnsi="Tahoma" w:cs="Tahoma"/>
        </w:rPr>
      </w:pPr>
    </w:p>
    <w:p w14:paraId="4E7E0941" w14:textId="77777777" w:rsidR="00EC7886" w:rsidRPr="00602923" w:rsidRDefault="00EC7886" w:rsidP="00F309C0">
      <w:pPr>
        <w:keepNext/>
        <w:keepLines/>
        <w:jc w:val="both"/>
        <w:rPr>
          <w:rFonts w:ascii="Tahoma" w:hAnsi="Tahoma" w:cs="Tahoma"/>
        </w:rPr>
      </w:pPr>
      <w:r w:rsidRPr="00602923">
        <w:rPr>
          <w:rFonts w:ascii="Tahoma" w:hAnsi="Tahoma" w:cs="Tahoma"/>
        </w:rPr>
        <w:t>Vodja gradnje mora biti obvezno dnevno prisot</w:t>
      </w:r>
      <w:r w:rsidR="00A71530" w:rsidRPr="00602923">
        <w:rPr>
          <w:rFonts w:ascii="Tahoma" w:hAnsi="Tahoma" w:cs="Tahoma"/>
        </w:rPr>
        <w:t>en</w:t>
      </w:r>
      <w:r w:rsidRPr="00602923">
        <w:rPr>
          <w:rFonts w:ascii="Tahoma" w:hAnsi="Tahoma" w:cs="Tahoma"/>
        </w:rPr>
        <w:t xml:space="preserve"> na gradbišču.</w:t>
      </w:r>
      <w:r w:rsidR="00ED390C">
        <w:rPr>
          <w:rFonts w:ascii="Tahoma" w:hAnsi="Tahoma" w:cs="Tahoma"/>
        </w:rPr>
        <w:t xml:space="preserve"> </w:t>
      </w:r>
      <w:r w:rsidR="00ED390C" w:rsidRPr="00213ABE">
        <w:rPr>
          <w:rFonts w:ascii="Tahoma" w:hAnsi="Tahoma" w:cs="Tahoma"/>
        </w:rPr>
        <w:t>V kolikor bo izbrani ponudnik po sklenitvi pogodbe zamenjal vodjo gradnje, mora novi vodja gradnje izpolnjevati zahteve v skladu s to razpisno dokumentacijo.</w:t>
      </w:r>
    </w:p>
    <w:p w14:paraId="5435D1A9" w14:textId="77777777" w:rsidR="00EC7886" w:rsidRPr="00602923" w:rsidRDefault="00EC7886" w:rsidP="00F309C0">
      <w:pPr>
        <w:keepNext/>
        <w:keepLines/>
        <w:jc w:val="both"/>
        <w:rPr>
          <w:rFonts w:ascii="Tahoma" w:hAnsi="Tahoma" w:cs="Tahoma"/>
        </w:rPr>
      </w:pPr>
    </w:p>
    <w:p w14:paraId="0C1AC4A2" w14:textId="269E9A6F" w:rsidR="00F309C0" w:rsidRPr="00B0095E" w:rsidRDefault="00B0095E" w:rsidP="00F309C0">
      <w:pPr>
        <w:keepNext/>
        <w:keepLines/>
        <w:spacing w:line="252" w:lineRule="auto"/>
        <w:contextualSpacing/>
        <w:jc w:val="both"/>
        <w:rPr>
          <w:rFonts w:ascii="Tahoma" w:hAnsi="Tahoma" w:cs="Tahoma"/>
        </w:rPr>
      </w:pPr>
      <w:r w:rsidRPr="00B0095E">
        <w:rPr>
          <w:rFonts w:ascii="Tahoma" w:hAnsi="Tahoma" w:cs="Tahoma"/>
        </w:rPr>
        <w:t>V</w:t>
      </w:r>
      <w:r w:rsidR="00F309C0" w:rsidRPr="00B0095E">
        <w:rPr>
          <w:rFonts w:ascii="Tahoma" w:hAnsi="Tahoma" w:cs="Tahoma"/>
        </w:rPr>
        <w:t xml:space="preserve">odja gradnje mora izkazati, izkazati, da je bil pri referenčnih objektih vodja gradnje in je v obdobju zadnjih 5 (pet) let pred oddajo ponudbe kot vodja gradnje (v funkciji po Gradbenem zakonu ali v funkciji, ki je po vsebini skladna s funkcijo vodje gradnje po Gradbenem zakonu) ali kot odgovorni vodja del (v funkciji odgovornega vodje del po Zakonu o graditvi objektov ali v funkciji, ki je po vsebini skladna s funkcijo odgovornega vodje del po Zakonu o graditvi objektov) </w:t>
      </w:r>
      <w:r w:rsidRPr="00B0095E">
        <w:rPr>
          <w:rFonts w:ascii="Tahoma" w:hAnsi="Tahoma" w:cs="Tahoma"/>
        </w:rPr>
        <w:t>uspešno izvedel in zaključil izvedbo sledečih del</w:t>
      </w:r>
      <w:r w:rsidR="00F309C0" w:rsidRPr="00B0095E">
        <w:rPr>
          <w:rFonts w:ascii="Tahoma" w:hAnsi="Tahoma" w:cs="Tahoma"/>
        </w:rPr>
        <w:t>:</w:t>
      </w:r>
    </w:p>
    <w:p w14:paraId="1F59410D" w14:textId="77777777" w:rsidR="00B0095E" w:rsidRPr="00B0095E" w:rsidRDefault="00B0095E" w:rsidP="00B0095E">
      <w:pPr>
        <w:keepNext/>
        <w:keepLines/>
        <w:numPr>
          <w:ilvl w:val="0"/>
          <w:numId w:val="38"/>
        </w:numPr>
        <w:spacing w:line="252" w:lineRule="auto"/>
        <w:contextualSpacing/>
        <w:jc w:val="both"/>
        <w:rPr>
          <w:rFonts w:ascii="Tahoma" w:hAnsi="Tahoma" w:cs="Tahoma"/>
        </w:rPr>
      </w:pPr>
      <w:r w:rsidRPr="00B0095E">
        <w:rPr>
          <w:rFonts w:ascii="Tahoma" w:hAnsi="Tahoma" w:cs="Tahoma"/>
        </w:rPr>
        <w:t>vsaj eno (1) gradnjo/obnovo javnega vodovoda iz PEHD DN90 mm ali DN110 mm, v minimalni skupni dolžini vsaj 100 m,</w:t>
      </w:r>
    </w:p>
    <w:p w14:paraId="3239E414" w14:textId="28C3F67D" w:rsidR="00F309C0" w:rsidRPr="00B0095E" w:rsidRDefault="00B0095E" w:rsidP="00B0095E">
      <w:pPr>
        <w:keepNext/>
        <w:keepLines/>
        <w:numPr>
          <w:ilvl w:val="0"/>
          <w:numId w:val="38"/>
        </w:numPr>
        <w:spacing w:line="252" w:lineRule="auto"/>
        <w:contextualSpacing/>
        <w:jc w:val="both"/>
        <w:rPr>
          <w:rFonts w:ascii="Tahoma" w:hAnsi="Tahoma" w:cs="Tahoma"/>
        </w:rPr>
      </w:pPr>
      <w:r w:rsidRPr="00B0095E">
        <w:rPr>
          <w:rFonts w:ascii="Tahoma" w:hAnsi="Tahoma" w:cs="Tahoma"/>
        </w:rPr>
        <w:t>vsaj eno (1) gradnjo/obnovo javne kanalizacije iz armiranega poliestra (GRP) DN600 mm ali večji, v minimalni skupni dolžini vsaj 100</w:t>
      </w:r>
      <w:r w:rsidR="00A5127C">
        <w:rPr>
          <w:rFonts w:ascii="Tahoma" w:hAnsi="Tahoma" w:cs="Tahoma"/>
        </w:rPr>
        <w:t xml:space="preserve"> </w:t>
      </w:r>
      <w:r w:rsidRPr="00B0095E">
        <w:rPr>
          <w:rFonts w:ascii="Tahoma" w:hAnsi="Tahoma" w:cs="Tahoma"/>
        </w:rPr>
        <w:t>m</w:t>
      </w:r>
      <w:r w:rsidR="00D43D21" w:rsidRPr="00B0095E">
        <w:rPr>
          <w:rFonts w:ascii="Tahoma" w:hAnsi="Tahoma" w:cs="Tahoma"/>
        </w:rPr>
        <w:t>.</w:t>
      </w:r>
    </w:p>
    <w:p w14:paraId="727099DD" w14:textId="088D442D" w:rsidR="00400A59" w:rsidRPr="00112425" w:rsidRDefault="00400A59" w:rsidP="00F309C0">
      <w:pPr>
        <w:keepNext/>
        <w:keepLines/>
        <w:spacing w:line="252" w:lineRule="auto"/>
        <w:contextualSpacing/>
        <w:jc w:val="both"/>
        <w:rPr>
          <w:rFonts w:ascii="Tahoma" w:hAnsi="Tahoma" w:cs="Tahoma"/>
        </w:rPr>
      </w:pPr>
    </w:p>
    <w:p w14:paraId="64CBB97B" w14:textId="77777777" w:rsidR="008D660E" w:rsidRPr="00112425" w:rsidRDefault="008D660E" w:rsidP="00F309C0">
      <w:pPr>
        <w:keepNext/>
        <w:keepLines/>
        <w:jc w:val="both"/>
        <w:rPr>
          <w:rFonts w:ascii="Tahoma" w:hAnsi="Tahoma" w:cs="Tahoma"/>
          <w:b/>
        </w:rPr>
      </w:pPr>
      <w:r w:rsidRPr="00112425">
        <w:rPr>
          <w:rFonts w:ascii="Tahoma" w:hAnsi="Tahoma" w:cs="Tahoma"/>
          <w:b/>
        </w:rPr>
        <w:t>DOKAZILA:</w:t>
      </w:r>
    </w:p>
    <w:p w14:paraId="769789CF" w14:textId="77777777" w:rsidR="00EC69E1" w:rsidRDefault="00EC69E1" w:rsidP="00F309C0">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r w:rsidRPr="00112425">
        <w:rPr>
          <w:rFonts w:ascii="Tahoma" w:hAnsi="Tahoma" w:cs="Tahoma"/>
        </w:rPr>
        <w:t xml:space="preserve"> </w:t>
      </w:r>
      <w:r>
        <w:rPr>
          <w:rFonts w:ascii="Tahoma" w:hAnsi="Tahoma" w:cs="Tahoma"/>
        </w:rPr>
        <w:t xml:space="preserve">        </w:t>
      </w:r>
    </w:p>
    <w:p w14:paraId="0491BDD1" w14:textId="77777777" w:rsidR="00D43D21" w:rsidRDefault="00EC69E1" w:rsidP="003164BD">
      <w:pPr>
        <w:keepNext/>
        <w:keepLines/>
        <w:numPr>
          <w:ilvl w:val="0"/>
          <w:numId w:val="23"/>
        </w:numPr>
        <w:ind w:left="714" w:hanging="357"/>
        <w:jc w:val="both"/>
        <w:rPr>
          <w:rFonts w:ascii="Tahoma" w:hAnsi="Tahoma" w:cs="Tahoma"/>
        </w:rPr>
      </w:pPr>
      <w:r>
        <w:rPr>
          <w:rFonts w:ascii="Tahoma" w:hAnsi="Tahoma" w:cs="Tahoma"/>
        </w:rPr>
        <w:t xml:space="preserve">Priloga </w:t>
      </w:r>
      <w:r w:rsidR="00400A59">
        <w:rPr>
          <w:rFonts w:ascii="Tahoma" w:hAnsi="Tahoma" w:cs="Tahoma"/>
        </w:rPr>
        <w:t xml:space="preserve">6 </w:t>
      </w:r>
      <w:r w:rsidR="0001610C">
        <w:rPr>
          <w:rFonts w:ascii="Tahoma" w:hAnsi="Tahoma" w:cs="Tahoma"/>
        </w:rPr>
        <w:t>STROKOVNA SPOSOBNOST</w:t>
      </w:r>
      <w:r w:rsidR="0001610C" w:rsidRPr="003C5E66">
        <w:rPr>
          <w:rFonts w:ascii="Tahoma" w:hAnsi="Tahoma" w:cs="Tahoma"/>
        </w:rPr>
        <w:t xml:space="preserve"> – VODJA </w:t>
      </w:r>
      <w:r w:rsidR="0001610C">
        <w:rPr>
          <w:rFonts w:ascii="Tahoma" w:hAnsi="Tahoma" w:cs="Tahoma"/>
        </w:rPr>
        <w:t>GRADNJE</w:t>
      </w:r>
      <w:r w:rsidR="0001610C" w:rsidRPr="00112425">
        <w:rPr>
          <w:rFonts w:ascii="Tahoma" w:hAnsi="Tahoma" w:cs="Tahoma"/>
        </w:rPr>
        <w:t xml:space="preserve"> </w:t>
      </w:r>
      <w:r w:rsidRPr="00112425">
        <w:rPr>
          <w:rFonts w:ascii="Tahoma" w:hAnsi="Tahoma" w:cs="Tahoma"/>
        </w:rPr>
        <w:t xml:space="preserve">(podatki o nominiranem vodji </w:t>
      </w:r>
      <w:r w:rsidR="00400A59">
        <w:rPr>
          <w:rFonts w:ascii="Tahoma" w:hAnsi="Tahoma" w:cs="Tahoma"/>
        </w:rPr>
        <w:t>gradnje</w:t>
      </w:r>
      <w:r w:rsidRPr="00112425">
        <w:rPr>
          <w:rFonts w:ascii="Tahoma" w:hAnsi="Tahoma" w:cs="Tahoma"/>
        </w:rPr>
        <w:t>; vpis v IZS, zaposlenost)</w:t>
      </w:r>
      <w:r>
        <w:rPr>
          <w:rFonts w:ascii="Tahoma" w:hAnsi="Tahoma" w:cs="Tahoma"/>
        </w:rPr>
        <w:t>,</w:t>
      </w:r>
    </w:p>
    <w:p w14:paraId="5DE9DBE7" w14:textId="74B60339" w:rsidR="00D43D21" w:rsidRPr="00846410" w:rsidRDefault="00282833" w:rsidP="003164BD">
      <w:pPr>
        <w:keepNext/>
        <w:keepLines/>
        <w:numPr>
          <w:ilvl w:val="0"/>
          <w:numId w:val="23"/>
        </w:numPr>
        <w:ind w:left="714" w:hanging="357"/>
        <w:jc w:val="both"/>
        <w:rPr>
          <w:rFonts w:ascii="Tahoma" w:hAnsi="Tahoma" w:cs="Tahoma"/>
        </w:rPr>
      </w:pPr>
      <w:r w:rsidRPr="00846410">
        <w:rPr>
          <w:rFonts w:ascii="Tahoma" w:hAnsi="Tahoma" w:cs="Tahoma"/>
        </w:rPr>
        <w:t>Priloga od 5/1 »POTRDITEV REFERENC S STRANI POSAMEZNIH NAROČNIKOV –</w:t>
      </w:r>
      <w:r w:rsidR="00135EEB" w:rsidRPr="00846410">
        <w:rPr>
          <w:rFonts w:ascii="Tahoma" w:hAnsi="Tahoma" w:cs="Tahoma"/>
        </w:rPr>
        <w:t xml:space="preserve"> </w:t>
      </w:r>
      <w:r w:rsidR="00F309C0" w:rsidRPr="00846410">
        <w:rPr>
          <w:rFonts w:ascii="Tahoma" w:hAnsi="Tahoma" w:cs="Tahoma"/>
        </w:rPr>
        <w:t>vodovod</w:t>
      </w:r>
      <w:r w:rsidRPr="00846410">
        <w:rPr>
          <w:rFonts w:ascii="Tahoma" w:hAnsi="Tahoma" w:cs="Tahoma"/>
        </w:rPr>
        <w:t>«,</w:t>
      </w:r>
    </w:p>
    <w:p w14:paraId="6AE61CC0" w14:textId="7E2F42CC" w:rsidR="00D43D21" w:rsidRPr="00846410" w:rsidRDefault="00282833" w:rsidP="003164BD">
      <w:pPr>
        <w:keepNext/>
        <w:keepLines/>
        <w:numPr>
          <w:ilvl w:val="0"/>
          <w:numId w:val="23"/>
        </w:numPr>
        <w:ind w:left="714" w:hanging="357"/>
        <w:jc w:val="both"/>
        <w:rPr>
          <w:rFonts w:ascii="Tahoma" w:hAnsi="Tahoma" w:cs="Tahoma"/>
        </w:rPr>
      </w:pPr>
      <w:r w:rsidRPr="00846410">
        <w:rPr>
          <w:rFonts w:ascii="Tahoma" w:hAnsi="Tahoma" w:cs="Tahoma"/>
        </w:rPr>
        <w:lastRenderedPageBreak/>
        <w:t xml:space="preserve">Priloga od 5/2 »POTRDITEV REFERENC S STRANI POSAMEZNIH NAROČNIKOV – </w:t>
      </w:r>
      <w:r w:rsidR="00135EEB" w:rsidRPr="00846410">
        <w:rPr>
          <w:rFonts w:ascii="Tahoma" w:hAnsi="Tahoma" w:cs="Tahoma"/>
        </w:rPr>
        <w:t>kanalizacija«.</w:t>
      </w:r>
    </w:p>
    <w:p w14:paraId="04D97F66" w14:textId="77777777" w:rsidR="00EF3FF3" w:rsidRDefault="00EF3FF3" w:rsidP="00F309C0">
      <w:pPr>
        <w:keepNext/>
        <w:keepLines/>
        <w:jc w:val="both"/>
        <w:rPr>
          <w:rFonts w:ascii="Tahoma" w:hAnsi="Tahoma" w:cs="Tahoma"/>
        </w:rPr>
      </w:pPr>
    </w:p>
    <w:p w14:paraId="26F90F1F" w14:textId="77777777" w:rsidR="008E150C" w:rsidRPr="00602923" w:rsidRDefault="008E150C" w:rsidP="00F309C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3BC5F267" w14:textId="77777777" w:rsidR="008E150C" w:rsidRDefault="008E150C" w:rsidP="00F309C0">
      <w:pPr>
        <w:keepNext/>
        <w:keepLines/>
        <w:jc w:val="both"/>
        <w:rPr>
          <w:rFonts w:ascii="Tahoma" w:hAnsi="Tahoma" w:cs="Tahoma"/>
        </w:rPr>
      </w:pPr>
    </w:p>
    <w:p w14:paraId="33F1209A" w14:textId="122BD473" w:rsidR="008E150C" w:rsidRDefault="008E150C" w:rsidP="00F309C0">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w:t>
      </w:r>
      <w:r w:rsidR="00AC1A55">
        <w:rPr>
          <w:rFonts w:ascii="Tahoma" w:hAnsi="Tahoma" w:cs="Tahoma"/>
        </w:rPr>
        <w:t xml:space="preserve"> o usposobljenosti kadra oziroma</w:t>
      </w:r>
      <w:r w:rsidRPr="00602923">
        <w:rPr>
          <w:rFonts w:ascii="Tahoma" w:hAnsi="Tahoma" w:cs="Tahoma"/>
        </w:rPr>
        <w:t xml:space="preserve"> o izvedbi referenčnega dela</w:t>
      </w:r>
      <w:r w:rsidR="00AC1A55">
        <w:rPr>
          <w:rFonts w:ascii="Tahoma" w:hAnsi="Tahoma" w:cs="Tahoma"/>
        </w:rPr>
        <w:t xml:space="preserve"> </w:t>
      </w:r>
      <w:r w:rsidR="00AC1A55" w:rsidRPr="00602923">
        <w:rPr>
          <w:rFonts w:ascii="Tahoma" w:hAnsi="Tahoma" w:cs="Tahoma"/>
        </w:rPr>
        <w:t xml:space="preserve">(na primer: pogodbo z investitorjem ali delodajalcem, obračun, potrdilo o izplačilu ...) </w:t>
      </w:r>
      <w:r w:rsidRPr="00602923">
        <w:rPr>
          <w:rFonts w:ascii="Tahoma" w:hAnsi="Tahoma" w:cs="Tahoma"/>
        </w:rPr>
        <w:t xml:space="preserve">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0416EE19" w14:textId="2E8B99EC" w:rsidR="00332D2C" w:rsidRDefault="00332D2C" w:rsidP="00F309C0">
      <w:pPr>
        <w:keepNext/>
        <w:keepLines/>
        <w:jc w:val="both"/>
        <w:rPr>
          <w:rFonts w:ascii="Tahoma" w:hAnsi="Tahoma" w:cs="Tahoma"/>
        </w:rPr>
      </w:pPr>
    </w:p>
    <w:p w14:paraId="7EB8E628" w14:textId="77777777" w:rsidR="00695813" w:rsidRPr="00112425" w:rsidRDefault="008873D9" w:rsidP="00F309C0">
      <w:pPr>
        <w:keepNext/>
        <w:keepLines/>
        <w:numPr>
          <w:ilvl w:val="0"/>
          <w:numId w:val="2"/>
        </w:numPr>
        <w:jc w:val="both"/>
        <w:rPr>
          <w:rFonts w:ascii="Tahoma" w:hAnsi="Tahoma" w:cs="Tahoma"/>
          <w:b/>
        </w:rPr>
      </w:pPr>
      <w:r w:rsidRPr="00112425">
        <w:rPr>
          <w:rFonts w:ascii="Tahoma" w:hAnsi="Tahoma" w:cs="Tahoma"/>
          <w:b/>
          <w:sz w:val="24"/>
        </w:rPr>
        <w:t>FINANČNA ZAVAROVANJA</w:t>
      </w:r>
      <w:r w:rsidR="005B288F" w:rsidRPr="00112425">
        <w:rPr>
          <w:rFonts w:ascii="Tahoma" w:hAnsi="Tahoma" w:cs="Tahoma"/>
          <w:b/>
          <w:sz w:val="24"/>
        </w:rPr>
        <w:t xml:space="preserve"> </w:t>
      </w:r>
    </w:p>
    <w:p w14:paraId="16628BC3" w14:textId="77777777" w:rsidR="00763FCA" w:rsidRPr="00112425" w:rsidRDefault="00763FCA" w:rsidP="00F309C0">
      <w:pPr>
        <w:keepNext/>
        <w:keepLines/>
        <w:jc w:val="both"/>
        <w:rPr>
          <w:rFonts w:ascii="Tahoma" w:hAnsi="Tahoma" w:cs="Tahoma"/>
          <w:b/>
          <w:sz w:val="24"/>
        </w:rPr>
      </w:pPr>
    </w:p>
    <w:p w14:paraId="5D987BCC" w14:textId="77777777" w:rsidR="00763FCA" w:rsidRPr="00112425" w:rsidRDefault="00763FCA" w:rsidP="00F309C0">
      <w:pPr>
        <w:keepNext/>
        <w:keepLines/>
        <w:numPr>
          <w:ilvl w:val="1"/>
          <w:numId w:val="2"/>
        </w:numPr>
        <w:spacing w:after="200" w:line="276" w:lineRule="auto"/>
        <w:jc w:val="both"/>
        <w:rPr>
          <w:rFonts w:ascii="Tahoma" w:hAnsi="Tahoma" w:cs="Tahoma"/>
          <w:b/>
        </w:rPr>
      </w:pPr>
      <w:r w:rsidRPr="00112425">
        <w:rPr>
          <w:rFonts w:ascii="Tahoma" w:hAnsi="Tahoma" w:cs="Tahoma"/>
          <w:b/>
        </w:rPr>
        <w:t>Splošna določila</w:t>
      </w:r>
    </w:p>
    <w:p w14:paraId="3DD237A5" w14:textId="77777777" w:rsidR="00C155A2" w:rsidRDefault="00C155A2" w:rsidP="00F309C0">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44AD9C6B" w14:textId="77777777" w:rsidR="00262952" w:rsidRPr="00C155A2" w:rsidRDefault="00262952" w:rsidP="00F309C0">
      <w:pPr>
        <w:keepNext/>
        <w:keepLines/>
        <w:jc w:val="both"/>
        <w:rPr>
          <w:rFonts w:ascii="Tahoma" w:hAnsi="Tahoma" w:cs="Tahoma"/>
        </w:rPr>
      </w:pPr>
    </w:p>
    <w:p w14:paraId="535688CA" w14:textId="77777777" w:rsidR="00C155A2" w:rsidRDefault="00C155A2" w:rsidP="00F309C0">
      <w:pPr>
        <w:keepNext/>
        <w:keepLines/>
        <w:jc w:val="both"/>
        <w:rPr>
          <w:rFonts w:ascii="Tahoma" w:hAnsi="Tahoma" w:cs="Tahoma"/>
        </w:rPr>
      </w:pPr>
      <w:r w:rsidRPr="00C155A2">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w:t>
      </w:r>
      <w:r w:rsidR="00945806">
        <w:rPr>
          <w:rFonts w:ascii="Tahoma" w:hAnsi="Tahoma" w:cs="Tahoma"/>
        </w:rPr>
        <w:t xml:space="preserve">finančna </w:t>
      </w:r>
      <w:r w:rsidRPr="00C155A2">
        <w:rPr>
          <w:rFonts w:ascii="Tahoma" w:hAnsi="Tahoma" w:cs="Tahoma"/>
        </w:rPr>
        <w:t>zavarovanj</w:t>
      </w:r>
      <w:r w:rsidR="00945806">
        <w:rPr>
          <w:rFonts w:ascii="Tahoma" w:hAnsi="Tahoma" w:cs="Tahoma"/>
        </w:rPr>
        <w:t>a</w:t>
      </w:r>
      <w:r w:rsidRPr="00C155A2">
        <w:rPr>
          <w:rFonts w:ascii="Tahoma" w:hAnsi="Tahoma" w:cs="Tahoma"/>
        </w:rPr>
        <w:t xml:space="preserve"> v obliki kavcijskega zavarovanja.</w:t>
      </w:r>
      <w:r w:rsidR="00763FCA" w:rsidRPr="00112425">
        <w:rPr>
          <w:rFonts w:ascii="Tahoma" w:hAnsi="Tahoma" w:cs="Tahoma"/>
        </w:rPr>
        <w:t xml:space="preserve"> </w:t>
      </w:r>
    </w:p>
    <w:p w14:paraId="39CA9802" w14:textId="77777777" w:rsidR="00C155A2" w:rsidRDefault="00C155A2" w:rsidP="00F309C0">
      <w:pPr>
        <w:keepNext/>
        <w:keepLines/>
        <w:jc w:val="both"/>
        <w:rPr>
          <w:rFonts w:ascii="Tahoma" w:hAnsi="Tahoma" w:cs="Tahoma"/>
        </w:rPr>
      </w:pPr>
    </w:p>
    <w:p w14:paraId="2C364A69" w14:textId="5905EAE3" w:rsidR="00763FCA" w:rsidRDefault="00C155A2" w:rsidP="00F309C0">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morajo biti nepreklicna, brezpogojne in plačljive na prvi poziv in morajo biti izdane po vzor</w:t>
      </w:r>
      <w:r w:rsidR="00F136EB">
        <w:rPr>
          <w:rFonts w:ascii="Tahoma" w:hAnsi="Tahoma" w:cs="Tahoma"/>
        </w:rPr>
        <w:t xml:space="preserve">cih iz razpisne dokumentacije. </w:t>
      </w:r>
    </w:p>
    <w:p w14:paraId="5310FF2C" w14:textId="77777777" w:rsidR="00F136EB" w:rsidRDefault="00F136EB" w:rsidP="00F309C0">
      <w:pPr>
        <w:keepNext/>
        <w:keepLines/>
        <w:jc w:val="both"/>
        <w:rPr>
          <w:rFonts w:ascii="Tahoma" w:hAnsi="Tahoma" w:cs="Tahoma"/>
        </w:rPr>
      </w:pPr>
    </w:p>
    <w:p w14:paraId="33879522" w14:textId="77777777" w:rsidR="00763FCA" w:rsidRPr="00112425" w:rsidRDefault="00763FCA" w:rsidP="00F309C0">
      <w:pPr>
        <w:keepNext/>
        <w:keepLines/>
        <w:jc w:val="both"/>
        <w:rPr>
          <w:rFonts w:ascii="Tahoma" w:hAnsi="Tahoma" w:cs="Tahoma"/>
          <w:i/>
          <w:kern w:val="16"/>
        </w:rPr>
      </w:pPr>
      <w:bookmarkStart w:id="13" w:name="_Hlk508788160"/>
      <w:r w:rsidRPr="00112425">
        <w:rPr>
          <w:rFonts w:ascii="Tahoma" w:hAnsi="Tahoma" w:cs="Tahoma"/>
          <w:b/>
          <w:i/>
          <w:kern w:val="16"/>
          <w:u w:val="single"/>
        </w:rPr>
        <w:t>Bančne garancije</w:t>
      </w:r>
      <w:r w:rsidR="00CE2724">
        <w:rPr>
          <w:rFonts w:ascii="Tahoma" w:hAnsi="Tahoma" w:cs="Tahoma"/>
          <w:b/>
          <w:i/>
          <w:kern w:val="16"/>
          <w:u w:val="single"/>
        </w:rPr>
        <w:t xml:space="preserve"> in kavcijska zavarovanja</w:t>
      </w:r>
      <w:r w:rsidRPr="00112425">
        <w:rPr>
          <w:rFonts w:ascii="Tahoma" w:hAnsi="Tahoma" w:cs="Tahoma"/>
          <w:b/>
          <w:i/>
          <w:kern w:val="16"/>
          <w:u w:val="single"/>
        </w:rPr>
        <w:t xml:space="preserve"> morajo vsebovati klavzulo</w:t>
      </w:r>
      <w:r w:rsidRPr="00112425">
        <w:rPr>
          <w:rFonts w:ascii="Tahoma" w:hAnsi="Tahoma" w:cs="Tahoma"/>
          <w:i/>
          <w:kern w:val="16"/>
        </w:rPr>
        <w:t>: »Za to zavarovanje veljajo Enotna pravila za garancije na poziv (EPGP) revizija iz leta 2010, izdana pri MTZ pod št. 758.«</w:t>
      </w:r>
    </w:p>
    <w:p w14:paraId="737115E3" w14:textId="77777777" w:rsidR="00763FCA" w:rsidRPr="00112425" w:rsidRDefault="00763FCA" w:rsidP="00F309C0">
      <w:pPr>
        <w:keepNext/>
        <w:keepLines/>
        <w:jc w:val="both"/>
        <w:rPr>
          <w:rFonts w:ascii="Tahoma" w:hAnsi="Tahoma" w:cs="Tahoma"/>
          <w:i/>
          <w:kern w:val="16"/>
        </w:rPr>
      </w:pPr>
    </w:p>
    <w:p w14:paraId="54618BD1" w14:textId="77777777" w:rsidR="00572A07" w:rsidRPr="00EC2ED4" w:rsidRDefault="00763FCA" w:rsidP="00F309C0">
      <w:pPr>
        <w:keepNext/>
        <w:keepLines/>
        <w:jc w:val="both"/>
        <w:rPr>
          <w:rFonts w:ascii="Tahoma" w:hAnsi="Tahoma" w:cs="Tahoma"/>
          <w:b/>
          <w:color w:val="FF0000"/>
        </w:rPr>
      </w:pPr>
      <w:r w:rsidRPr="00112425">
        <w:rPr>
          <w:rFonts w:ascii="Tahoma" w:hAnsi="Tahoma" w:cs="Tahoma"/>
          <w:b/>
          <w:i/>
          <w:kern w:val="16"/>
          <w:u w:val="single"/>
        </w:rPr>
        <w:t>Kavcijsko zavarovanje mora vsebovati klavzulo:</w:t>
      </w:r>
      <w:r w:rsidRPr="00112425">
        <w:rPr>
          <w:rFonts w:ascii="Tahoma" w:hAnsi="Tahoma" w:cs="Tahoma"/>
          <w:i/>
          <w:kern w:val="16"/>
        </w:rPr>
        <w:t xml:space="preserve"> »Zahtevi za plačilo ni potrebno priložiti originalnega izvoda zavarovanja.« </w:t>
      </w:r>
    </w:p>
    <w:bookmarkEnd w:id="13"/>
    <w:p w14:paraId="3D3DAF90" w14:textId="77777777" w:rsidR="00EC7886" w:rsidRPr="00112425" w:rsidRDefault="00EC7886" w:rsidP="00F309C0">
      <w:pPr>
        <w:keepNext/>
        <w:keepLines/>
      </w:pPr>
    </w:p>
    <w:p w14:paraId="0284EA9A" w14:textId="77777777" w:rsidR="00115804" w:rsidRPr="008D459A" w:rsidRDefault="00115804" w:rsidP="00F309C0">
      <w:pPr>
        <w:keepNext/>
        <w:keepLines/>
        <w:numPr>
          <w:ilvl w:val="1"/>
          <w:numId w:val="2"/>
        </w:numPr>
        <w:jc w:val="both"/>
        <w:rPr>
          <w:rFonts w:ascii="Tahoma" w:hAnsi="Tahoma" w:cs="Tahoma"/>
          <w:b/>
        </w:rPr>
      </w:pPr>
      <w:r w:rsidRPr="008D459A">
        <w:rPr>
          <w:rFonts w:ascii="Tahoma" w:hAnsi="Tahoma" w:cs="Tahoma"/>
          <w:b/>
        </w:rPr>
        <w:t>Finančno zavarovanje za resnost ponudbe</w:t>
      </w:r>
    </w:p>
    <w:p w14:paraId="4028CDC4" w14:textId="77777777" w:rsidR="00115804" w:rsidRDefault="00115804" w:rsidP="00F309C0">
      <w:pPr>
        <w:keepNext/>
        <w:keepLines/>
        <w:ind w:left="720"/>
        <w:jc w:val="both"/>
        <w:rPr>
          <w:rFonts w:ascii="Tahoma" w:hAnsi="Tahoma" w:cs="Tahoma"/>
          <w:b/>
        </w:rPr>
      </w:pPr>
    </w:p>
    <w:p w14:paraId="786ABE68" w14:textId="6CFCFCD8" w:rsidR="008D459A" w:rsidRPr="00F05C71" w:rsidRDefault="008D459A" w:rsidP="00F309C0">
      <w:pPr>
        <w:keepNext/>
        <w:keepLines/>
        <w:jc w:val="both"/>
        <w:rPr>
          <w:rFonts w:ascii="Tahoma" w:hAnsi="Tahoma" w:cs="Tahoma"/>
        </w:rPr>
      </w:pPr>
      <w:r>
        <w:rPr>
          <w:rFonts w:ascii="Tahoma" w:hAnsi="Tahoma" w:cs="Tahoma"/>
        </w:rPr>
        <w:t xml:space="preserve">Ponudnik </w:t>
      </w:r>
      <w:r w:rsidRPr="00F05C71">
        <w:rPr>
          <w:rFonts w:ascii="Tahoma" w:hAnsi="Tahoma" w:cs="Tahoma"/>
        </w:rPr>
        <w:t xml:space="preserve">mora predložiti </w:t>
      </w:r>
      <w:r w:rsidRPr="00F05C71">
        <w:rPr>
          <w:rFonts w:ascii="Tahoma" w:hAnsi="Tahoma" w:cs="Tahoma"/>
          <w:b/>
        </w:rPr>
        <w:t xml:space="preserve">brezpogojno in na prvi pisni poziv plačljivo zavarovanje za resnost </w:t>
      </w:r>
      <w:r>
        <w:rPr>
          <w:rFonts w:ascii="Tahoma" w:hAnsi="Tahoma" w:cs="Tahoma"/>
          <w:b/>
        </w:rPr>
        <w:t>ponudbe</w:t>
      </w:r>
      <w:r>
        <w:rPr>
          <w:rFonts w:ascii="Tahoma" w:hAnsi="Tahoma" w:cs="Tahoma"/>
        </w:rPr>
        <w:t xml:space="preserve"> </w:t>
      </w:r>
      <w:r w:rsidRPr="00F05C71">
        <w:rPr>
          <w:rFonts w:ascii="Tahoma" w:hAnsi="Tahoma" w:cs="Tahoma"/>
        </w:rPr>
        <w:t>v obliki bančne garancije ali kavcijskeg</w:t>
      </w:r>
      <w:r>
        <w:rPr>
          <w:rFonts w:ascii="Tahoma" w:hAnsi="Tahoma" w:cs="Tahoma"/>
        </w:rPr>
        <w:t>a zavarovanja pri zavarovalnici,</w:t>
      </w:r>
      <w:r w:rsidRPr="00F05C71">
        <w:rPr>
          <w:rFonts w:ascii="Tahoma" w:hAnsi="Tahoma" w:cs="Tahoma"/>
        </w:rPr>
        <w:t xml:space="preserve"> v </w:t>
      </w:r>
      <w:r w:rsidRPr="00B05817">
        <w:rPr>
          <w:rFonts w:ascii="Tahoma" w:hAnsi="Tahoma" w:cs="Tahoma"/>
        </w:rPr>
        <w:t xml:space="preserve">višini </w:t>
      </w:r>
      <w:r w:rsidR="00082D0D" w:rsidRPr="00983073">
        <w:rPr>
          <w:rFonts w:ascii="Tahoma" w:hAnsi="Tahoma" w:cs="Tahoma"/>
        </w:rPr>
        <w:t>5</w:t>
      </w:r>
      <w:r w:rsidRPr="00983073">
        <w:rPr>
          <w:rFonts w:ascii="Tahoma" w:hAnsi="Tahoma" w:cs="Tahoma"/>
        </w:rPr>
        <w:t>.000,00</w:t>
      </w:r>
      <w:r w:rsidRPr="00543342">
        <w:rPr>
          <w:rFonts w:ascii="Tahoma" w:hAnsi="Tahoma" w:cs="Tahoma"/>
        </w:rPr>
        <w:t xml:space="preserve"> EUR</w:t>
      </w:r>
      <w:r w:rsidRPr="0072423F">
        <w:rPr>
          <w:rFonts w:ascii="Tahoma" w:hAnsi="Tahoma" w:cs="Tahoma"/>
        </w:rPr>
        <w:t xml:space="preserve"> in</w:t>
      </w:r>
      <w:r w:rsidR="000F20BA">
        <w:rPr>
          <w:rFonts w:ascii="Tahoma" w:hAnsi="Tahoma" w:cs="Tahoma"/>
        </w:rPr>
        <w:t xml:space="preserve"> veljavno najmanj do vključno </w:t>
      </w:r>
      <w:r w:rsidR="00983073" w:rsidRPr="00983073">
        <w:rPr>
          <w:rFonts w:ascii="Tahoma" w:hAnsi="Tahoma" w:cs="Tahoma"/>
        </w:rPr>
        <w:t>30</w:t>
      </w:r>
      <w:r w:rsidRPr="00983073">
        <w:rPr>
          <w:rFonts w:ascii="Tahoma" w:hAnsi="Tahoma" w:cs="Tahoma"/>
        </w:rPr>
        <w:t xml:space="preserve">. </w:t>
      </w:r>
      <w:r w:rsidR="00082D0D" w:rsidRPr="00983073">
        <w:rPr>
          <w:rFonts w:ascii="Tahoma" w:hAnsi="Tahoma" w:cs="Tahoma"/>
        </w:rPr>
        <w:t>8</w:t>
      </w:r>
      <w:r w:rsidRPr="00983073">
        <w:rPr>
          <w:rFonts w:ascii="Tahoma" w:hAnsi="Tahoma" w:cs="Tahoma"/>
        </w:rPr>
        <w:t>. 202</w:t>
      </w:r>
      <w:r w:rsidR="007420A0" w:rsidRPr="00983073">
        <w:rPr>
          <w:rFonts w:ascii="Tahoma" w:hAnsi="Tahoma" w:cs="Tahoma"/>
        </w:rPr>
        <w:t>3</w:t>
      </w:r>
      <w:r w:rsidRPr="00F05C71">
        <w:rPr>
          <w:rFonts w:ascii="Tahoma" w:hAnsi="Tahoma" w:cs="Tahoma"/>
        </w:rPr>
        <w:t xml:space="preserve">. Vzorec zavarovanja za resnost </w:t>
      </w:r>
      <w:r>
        <w:rPr>
          <w:rFonts w:ascii="Tahoma" w:hAnsi="Tahoma" w:cs="Tahoma"/>
        </w:rPr>
        <w:t>ponudbe</w:t>
      </w:r>
      <w:r w:rsidRPr="00F05C71">
        <w:rPr>
          <w:rFonts w:ascii="Tahoma" w:hAnsi="Tahoma" w:cs="Tahoma"/>
        </w:rPr>
        <w:t xml:space="preserve"> je sestavni del te razpisne dokumentacije </w:t>
      </w:r>
      <w:r w:rsidRPr="003C5709">
        <w:rPr>
          <w:rFonts w:ascii="Tahoma" w:hAnsi="Tahoma" w:cs="Tahoma"/>
        </w:rPr>
        <w:t>(</w:t>
      </w:r>
      <w:r w:rsidRPr="004D2034">
        <w:rPr>
          <w:rFonts w:ascii="Tahoma" w:hAnsi="Tahoma" w:cs="Tahoma"/>
        </w:rPr>
        <w:t xml:space="preserve">Priloga </w:t>
      </w:r>
      <w:r>
        <w:rPr>
          <w:rFonts w:ascii="Tahoma" w:hAnsi="Tahoma" w:cs="Tahoma"/>
        </w:rPr>
        <w:t>8</w:t>
      </w:r>
      <w:r w:rsidRPr="004D2034">
        <w:rPr>
          <w:rFonts w:ascii="Tahoma" w:hAnsi="Tahoma" w:cs="Tahoma"/>
        </w:rPr>
        <w:t>/1</w:t>
      </w:r>
      <w:r w:rsidRPr="003C5709">
        <w:rPr>
          <w:rFonts w:ascii="Tahoma" w:hAnsi="Tahoma" w:cs="Tahoma"/>
        </w:rPr>
        <w:t>)</w:t>
      </w:r>
      <w:r w:rsidRPr="00F05C71">
        <w:rPr>
          <w:rFonts w:ascii="Tahoma" w:hAnsi="Tahoma" w:cs="Tahoma"/>
        </w:rPr>
        <w:t>. Predloženo zavarovanje ne sme vsebinsko odstopati od vzorca iz razpisne dokumentacije.</w:t>
      </w:r>
    </w:p>
    <w:p w14:paraId="32178355" w14:textId="77777777" w:rsidR="008D459A" w:rsidRDefault="008D459A" w:rsidP="00F309C0">
      <w:pPr>
        <w:keepNext/>
        <w:keepLines/>
        <w:jc w:val="both"/>
        <w:rPr>
          <w:rFonts w:ascii="Tahoma" w:hAnsi="Tahoma" w:cs="Tahoma"/>
        </w:rPr>
      </w:pPr>
    </w:p>
    <w:p w14:paraId="4B162EEB" w14:textId="7EC556EC" w:rsidR="008D459A" w:rsidRDefault="008D459A" w:rsidP="00F309C0">
      <w:pPr>
        <w:keepNext/>
        <w:keepLines/>
        <w:jc w:val="both"/>
        <w:rPr>
          <w:rFonts w:ascii="Tahoma" w:hAnsi="Tahoma" w:cs="Tahoma"/>
        </w:rPr>
      </w:pPr>
      <w:r w:rsidRPr="00C73DA4">
        <w:rPr>
          <w:rFonts w:ascii="Tahoma" w:hAnsi="Tahoma" w:cs="Tahoma"/>
        </w:rPr>
        <w:t xml:space="preserve">Če bo </w:t>
      </w:r>
      <w:r>
        <w:rPr>
          <w:rFonts w:ascii="Tahoma" w:hAnsi="Tahoma" w:cs="Tahoma"/>
        </w:rPr>
        <w:t>ponudnik</w:t>
      </w:r>
      <w:r w:rsidRPr="00C73DA4">
        <w:rPr>
          <w:rFonts w:ascii="Tahoma" w:hAnsi="Tahoma" w:cs="Tahoma"/>
        </w:rPr>
        <w:t xml:space="preserve"> v </w:t>
      </w:r>
      <w:r>
        <w:rPr>
          <w:rFonts w:ascii="Tahoma" w:hAnsi="Tahoma" w:cs="Tahoma"/>
        </w:rPr>
        <w:t>ponudbi</w:t>
      </w:r>
      <w:r w:rsidRPr="00C73DA4">
        <w:rPr>
          <w:rFonts w:ascii="Tahoma" w:hAnsi="Tahoma" w:cs="Tahoma"/>
        </w:rPr>
        <w:t xml:space="preserve"> navedel daljši rok veljavnosti </w:t>
      </w:r>
      <w:r>
        <w:rPr>
          <w:rFonts w:ascii="Tahoma" w:hAnsi="Tahoma" w:cs="Tahoma"/>
        </w:rPr>
        <w:t>ponudbe</w:t>
      </w:r>
      <w:r w:rsidRPr="00C73DA4">
        <w:rPr>
          <w:rFonts w:ascii="Tahoma" w:hAnsi="Tahoma" w:cs="Tahoma"/>
        </w:rPr>
        <w:t xml:space="preserve"> od zahtevanega, mora biti le-ta pokrit z zavarovanjem za resnost </w:t>
      </w:r>
      <w:r>
        <w:rPr>
          <w:rFonts w:ascii="Tahoma" w:hAnsi="Tahoma" w:cs="Tahoma"/>
        </w:rPr>
        <w:t>ponudbe</w:t>
      </w:r>
      <w:r w:rsidRPr="00C73DA4">
        <w:rPr>
          <w:rFonts w:ascii="Tahoma" w:hAnsi="Tahoma" w:cs="Tahoma"/>
        </w:rPr>
        <w:t>.</w:t>
      </w:r>
    </w:p>
    <w:p w14:paraId="73A4A586" w14:textId="77777777" w:rsidR="00B370CE" w:rsidRDefault="00B370CE" w:rsidP="00F309C0">
      <w:pPr>
        <w:keepNext/>
        <w:keepLines/>
        <w:jc w:val="both"/>
        <w:rPr>
          <w:rFonts w:ascii="Tahoma" w:hAnsi="Tahoma" w:cs="Tahoma"/>
        </w:rPr>
      </w:pPr>
    </w:p>
    <w:p w14:paraId="42ADE898" w14:textId="77777777" w:rsidR="008D459A" w:rsidRPr="00C73DA4" w:rsidRDefault="008D459A" w:rsidP="00F309C0">
      <w:pPr>
        <w:keepNext/>
        <w:keepLines/>
        <w:jc w:val="both"/>
        <w:rPr>
          <w:rFonts w:ascii="Tahoma" w:hAnsi="Tahoma" w:cs="Tahoma"/>
        </w:rPr>
      </w:pPr>
      <w:r w:rsidRPr="00C73DA4">
        <w:rPr>
          <w:rFonts w:ascii="Tahoma" w:hAnsi="Tahoma" w:cs="Tahoma"/>
          <w:u w:val="single"/>
        </w:rPr>
        <w:t xml:space="preserve">Upravičenec do izplačila iz naslova finančnega zavarovanja za zavarovanje resnosti </w:t>
      </w:r>
      <w:r>
        <w:rPr>
          <w:rFonts w:ascii="Tahoma" w:hAnsi="Tahoma" w:cs="Tahoma"/>
          <w:u w:val="single"/>
        </w:rPr>
        <w:t>ponudbe</w:t>
      </w:r>
      <w:r w:rsidRPr="00C73DA4">
        <w:rPr>
          <w:rFonts w:ascii="Tahoma" w:hAnsi="Tahoma" w:cs="Tahoma"/>
          <w:u w:val="single"/>
        </w:rPr>
        <w:t xml:space="preserve">, je </w:t>
      </w:r>
      <w:r>
        <w:rPr>
          <w:rFonts w:ascii="Tahoma" w:hAnsi="Tahoma" w:cs="Tahoma"/>
          <w:u w:val="single"/>
        </w:rPr>
        <w:t>JAVNO PODJETJE VODOVOD KANALIZACIJA SNAGA d.o.o., Vodovodna cesta 90</w:t>
      </w:r>
      <w:r w:rsidRPr="00CA36A2">
        <w:rPr>
          <w:rFonts w:ascii="Tahoma" w:hAnsi="Tahoma" w:cs="Tahoma"/>
          <w:u w:val="single"/>
        </w:rPr>
        <w:t>, 1000 Ljubljana</w:t>
      </w:r>
      <w:r w:rsidRPr="00C73DA4">
        <w:rPr>
          <w:rFonts w:ascii="Tahoma" w:hAnsi="Tahoma" w:cs="Tahoma"/>
        </w:rPr>
        <w:t>.</w:t>
      </w:r>
    </w:p>
    <w:p w14:paraId="24C0E371" w14:textId="77777777" w:rsidR="008D459A" w:rsidRPr="00C73DA4" w:rsidRDefault="008D459A" w:rsidP="00F309C0">
      <w:pPr>
        <w:keepNext/>
        <w:keepLines/>
        <w:jc w:val="both"/>
        <w:rPr>
          <w:rFonts w:ascii="Tahoma" w:hAnsi="Tahoma" w:cs="Tahoma"/>
        </w:rPr>
      </w:pPr>
      <w:r w:rsidRPr="00C73DA4">
        <w:rPr>
          <w:rFonts w:ascii="Tahoma" w:hAnsi="Tahoma" w:cs="Tahoma"/>
        </w:rPr>
        <w:t xml:space="preserve"> </w:t>
      </w:r>
    </w:p>
    <w:p w14:paraId="16E21FD3" w14:textId="77777777" w:rsidR="008D459A" w:rsidRDefault="008D459A" w:rsidP="00F309C0">
      <w:pPr>
        <w:keepNext/>
        <w:keepLines/>
        <w:jc w:val="both"/>
        <w:rPr>
          <w:rFonts w:ascii="Tahoma" w:hAnsi="Tahoma" w:cs="Tahoma"/>
        </w:rPr>
      </w:pPr>
      <w:r>
        <w:rPr>
          <w:rFonts w:ascii="Tahoma" w:hAnsi="Tahoma" w:cs="Tahoma"/>
        </w:rPr>
        <w:t>Zavarovanje resnosti ponudbe se lahko unovči iz naslednjih razlogov:</w:t>
      </w:r>
    </w:p>
    <w:p w14:paraId="7BEB96D9" w14:textId="77777777" w:rsidR="008D459A" w:rsidRPr="00C73DA4" w:rsidRDefault="008D459A" w:rsidP="003164BD">
      <w:pPr>
        <w:keepNext/>
        <w:keepLines/>
        <w:numPr>
          <w:ilvl w:val="0"/>
          <w:numId w:val="31"/>
        </w:numPr>
        <w:ind w:left="426" w:hanging="284"/>
        <w:jc w:val="both"/>
        <w:rPr>
          <w:rFonts w:ascii="Tahoma" w:hAnsi="Tahoma" w:cs="Tahoma"/>
          <w:lang w:eastAsia="en-US"/>
        </w:rPr>
      </w:pPr>
      <w:r w:rsidRPr="00C73DA4">
        <w:rPr>
          <w:rFonts w:ascii="Tahoma" w:hAnsi="Tahoma" w:cs="Tahoma"/>
          <w:lang w:eastAsia="en-US"/>
        </w:rPr>
        <w:t>naročnik zavarovanja</w:t>
      </w:r>
      <w:r>
        <w:rPr>
          <w:rFonts w:ascii="Tahoma" w:hAnsi="Tahoma" w:cs="Tahoma"/>
          <w:lang w:eastAsia="en-US"/>
        </w:rPr>
        <w:t xml:space="preserve"> (tj. ponudnik)</w:t>
      </w:r>
      <w:r w:rsidRPr="00C73DA4">
        <w:rPr>
          <w:rFonts w:ascii="Tahoma" w:hAnsi="Tahoma" w:cs="Tahoma"/>
          <w:lang w:eastAsia="en-US"/>
        </w:rPr>
        <w:t xml:space="preserve"> je umaknil ponudbo po poteku roka za prejem ponudb ali nedopustno spremenil ponudbo v času njene veljavnosti; ali</w:t>
      </w:r>
    </w:p>
    <w:p w14:paraId="180701B0" w14:textId="77777777" w:rsidR="008D459A" w:rsidRPr="00C73DA4" w:rsidRDefault="008D459A" w:rsidP="003164BD">
      <w:pPr>
        <w:keepNext/>
        <w:keepLines/>
        <w:numPr>
          <w:ilvl w:val="0"/>
          <w:numId w:val="31"/>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na poziv upravičenca ni podpisal </w:t>
      </w:r>
      <w:r>
        <w:rPr>
          <w:rFonts w:ascii="Tahoma" w:hAnsi="Tahoma" w:cs="Tahoma"/>
          <w:lang w:eastAsia="en-US"/>
        </w:rPr>
        <w:t>pogodbe s posameznim naročnikom</w:t>
      </w:r>
      <w:r w:rsidRPr="00C73DA4">
        <w:rPr>
          <w:rFonts w:ascii="Tahoma" w:hAnsi="Tahoma" w:cs="Tahoma"/>
          <w:lang w:eastAsia="en-US"/>
        </w:rPr>
        <w:t>; ali</w:t>
      </w:r>
    </w:p>
    <w:p w14:paraId="5FD88458" w14:textId="57DCF81B" w:rsidR="008D459A" w:rsidRPr="00C73DA4" w:rsidRDefault="008D459A" w:rsidP="003164BD">
      <w:pPr>
        <w:keepNext/>
        <w:keepLines/>
        <w:numPr>
          <w:ilvl w:val="0"/>
          <w:numId w:val="31"/>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ni predložil zavarovanja za dobro izvedbo obveznosti v skladu s pogoji naročila.</w:t>
      </w:r>
    </w:p>
    <w:p w14:paraId="105A01C8" w14:textId="77777777" w:rsidR="008D459A" w:rsidRDefault="008D459A" w:rsidP="00F309C0">
      <w:pPr>
        <w:keepNext/>
        <w:keepLines/>
        <w:jc w:val="both"/>
        <w:rPr>
          <w:rFonts w:ascii="Tahoma" w:hAnsi="Tahoma" w:cs="Tahoma"/>
        </w:rPr>
      </w:pPr>
    </w:p>
    <w:p w14:paraId="68031904" w14:textId="77777777" w:rsidR="008D459A" w:rsidRDefault="008D459A" w:rsidP="00F309C0">
      <w:pPr>
        <w:keepNext/>
        <w:keepLines/>
        <w:jc w:val="both"/>
        <w:rPr>
          <w:rFonts w:ascii="Tahoma" w:hAnsi="Tahoma" w:cs="Tahoma"/>
        </w:rPr>
      </w:pPr>
      <w:r>
        <w:rPr>
          <w:rFonts w:ascii="Tahoma" w:hAnsi="Tahoma" w:cs="Tahoma"/>
        </w:rPr>
        <w:lastRenderedPageBreak/>
        <w:t>Šteje se, da izbrani ponudnik</w:t>
      </w:r>
      <w:r w:rsidRPr="00C155A2">
        <w:rPr>
          <w:rFonts w:ascii="Tahoma" w:hAnsi="Tahoma" w:cs="Tahoma"/>
        </w:rPr>
        <w:t xml:space="preserve"> </w:t>
      </w:r>
      <w:r>
        <w:rPr>
          <w:rFonts w:ascii="Tahoma" w:hAnsi="Tahoma" w:cs="Tahoma"/>
        </w:rPr>
        <w:t>na poziv naročnika ni podpisal pogodbe, v kolikor izbrani ponudnik</w:t>
      </w:r>
      <w:r w:rsidRPr="00C155A2">
        <w:rPr>
          <w:rFonts w:ascii="Tahoma" w:hAnsi="Tahoma" w:cs="Tahoma"/>
        </w:rPr>
        <w:t xml:space="preserve"> </w:t>
      </w:r>
      <w:r w:rsidRPr="00295F9E">
        <w:rPr>
          <w:rFonts w:ascii="Tahoma" w:hAnsi="Tahoma" w:cs="Tahoma"/>
        </w:rPr>
        <w:t>podpisane</w:t>
      </w:r>
      <w:r>
        <w:rPr>
          <w:rFonts w:ascii="Tahoma" w:hAnsi="Tahoma" w:cs="Tahoma"/>
        </w:rPr>
        <w:t xml:space="preserve"> pogodbe (z morebitnimi prilogami) </w:t>
      </w:r>
      <w:r w:rsidRPr="00295F9E">
        <w:rPr>
          <w:rFonts w:ascii="Tahoma" w:hAnsi="Tahoma" w:cs="Tahoma"/>
        </w:rPr>
        <w:t>ne vrne</w:t>
      </w:r>
      <w:r>
        <w:rPr>
          <w:rFonts w:ascii="Tahoma" w:hAnsi="Tahoma" w:cs="Tahoma"/>
        </w:rPr>
        <w:t>/pošlje naročniku</w:t>
      </w:r>
      <w:r w:rsidRPr="00295F9E">
        <w:rPr>
          <w:rFonts w:ascii="Tahoma" w:hAnsi="Tahoma" w:cs="Tahoma"/>
        </w:rPr>
        <w:t xml:space="preserve"> v roku </w:t>
      </w:r>
      <w:r>
        <w:rPr>
          <w:rFonts w:ascii="Tahoma" w:hAnsi="Tahoma" w:cs="Tahoma"/>
        </w:rPr>
        <w:t>petih (5) koledarskih</w:t>
      </w:r>
      <w:r w:rsidRPr="00295F9E">
        <w:rPr>
          <w:rFonts w:ascii="Tahoma" w:hAnsi="Tahoma" w:cs="Tahoma"/>
        </w:rPr>
        <w:t xml:space="preserve"> dni </w:t>
      </w:r>
      <w:r>
        <w:rPr>
          <w:rFonts w:ascii="Tahoma" w:hAnsi="Tahoma" w:cs="Tahoma"/>
        </w:rPr>
        <w:t xml:space="preserve">od datuma prejema pogodbe </w:t>
      </w:r>
      <w:r w:rsidRPr="00295F9E">
        <w:rPr>
          <w:rFonts w:ascii="Tahoma" w:hAnsi="Tahoma" w:cs="Tahoma"/>
        </w:rPr>
        <w:t>v podpis.</w:t>
      </w:r>
      <w:r>
        <w:rPr>
          <w:rFonts w:ascii="Tahoma" w:hAnsi="Tahoma" w:cs="Tahoma"/>
        </w:rPr>
        <w:t xml:space="preserve"> </w:t>
      </w:r>
    </w:p>
    <w:p w14:paraId="59E3939B" w14:textId="77777777" w:rsidR="008D459A" w:rsidRDefault="008D459A" w:rsidP="00F309C0">
      <w:pPr>
        <w:keepNext/>
        <w:keepLines/>
        <w:jc w:val="both"/>
        <w:rPr>
          <w:rFonts w:ascii="Tahoma" w:hAnsi="Tahoma" w:cs="Tahoma"/>
        </w:rPr>
      </w:pPr>
    </w:p>
    <w:p w14:paraId="0AA28365" w14:textId="77777777" w:rsidR="008D459A" w:rsidRDefault="008D459A" w:rsidP="00F309C0">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 xml:space="preserve">ni predložil </w:t>
      </w:r>
      <w:r w:rsidRPr="00C73DA4">
        <w:rPr>
          <w:rFonts w:ascii="Tahoma" w:hAnsi="Tahoma" w:cs="Tahoma"/>
          <w:lang w:eastAsia="en-US"/>
        </w:rPr>
        <w:t>zavarovanja za dobro izvedbo obveznosti</w:t>
      </w:r>
      <w:r>
        <w:rPr>
          <w:rFonts w:ascii="Tahoma" w:hAnsi="Tahoma" w:cs="Tahoma"/>
          <w:lang w:eastAsia="en-US"/>
        </w:rPr>
        <w:t>, v kolikor to ne stori v skladu z določili tč. 4.3 razpisne dokumentacije oziroma določili pogodbe.</w:t>
      </w:r>
    </w:p>
    <w:p w14:paraId="17976441" w14:textId="77777777" w:rsidR="00FE4A03" w:rsidRDefault="00FE4A03" w:rsidP="00F309C0">
      <w:pPr>
        <w:keepNext/>
        <w:keepLines/>
        <w:jc w:val="both"/>
        <w:rPr>
          <w:rFonts w:ascii="Tahoma" w:hAnsi="Tahoma" w:cs="Tahoma"/>
          <w:b/>
        </w:rPr>
      </w:pPr>
    </w:p>
    <w:p w14:paraId="25EDCBAF" w14:textId="77777777" w:rsidR="008D459A" w:rsidRPr="00C73DA4" w:rsidRDefault="008D459A" w:rsidP="003164BD">
      <w:pPr>
        <w:keepNext/>
        <w:keepLines/>
        <w:numPr>
          <w:ilvl w:val="0"/>
          <w:numId w:val="34"/>
        </w:numPr>
        <w:ind w:left="284" w:hanging="284"/>
        <w:jc w:val="both"/>
        <w:rPr>
          <w:rFonts w:ascii="Tahoma" w:hAnsi="Tahoma" w:cs="Tahoma"/>
          <w:u w:val="single"/>
        </w:rPr>
      </w:pPr>
      <w:r w:rsidRPr="00C73DA4">
        <w:rPr>
          <w:rFonts w:ascii="Tahoma" w:hAnsi="Tahoma" w:cs="Tahoma"/>
          <w:b/>
        </w:rPr>
        <w:t>Zahteve glede predložitve bančne garancije za resnost ponudbe</w:t>
      </w:r>
      <w:r w:rsidRPr="00C73DA4">
        <w:rPr>
          <w:rFonts w:ascii="Tahoma" w:hAnsi="Tahoma" w:cs="Tahoma"/>
        </w:rPr>
        <w:t xml:space="preserve"> </w:t>
      </w:r>
    </w:p>
    <w:p w14:paraId="2EABC9A6" w14:textId="77777777" w:rsidR="008D459A" w:rsidRDefault="008D459A" w:rsidP="00F309C0">
      <w:pPr>
        <w:keepNext/>
        <w:keepLines/>
        <w:ind w:left="284"/>
        <w:jc w:val="both"/>
        <w:rPr>
          <w:rFonts w:ascii="Tahoma" w:hAnsi="Tahoma" w:cs="Tahoma"/>
        </w:rPr>
      </w:pPr>
      <w:r w:rsidRPr="00C73DA4">
        <w:rPr>
          <w:rFonts w:ascii="Tahoma" w:hAnsi="Tahoma" w:cs="Tahoma"/>
        </w:rPr>
        <w:t xml:space="preserve">Za to zavarovanje </w:t>
      </w:r>
      <w:r>
        <w:rPr>
          <w:rFonts w:ascii="Tahoma" w:hAnsi="Tahoma" w:cs="Tahoma"/>
        </w:rPr>
        <w:t xml:space="preserve">morajo </w:t>
      </w:r>
      <w:r w:rsidRPr="00C73DA4">
        <w:rPr>
          <w:rFonts w:ascii="Tahoma" w:hAnsi="Tahoma" w:cs="Tahoma"/>
        </w:rPr>
        <w:t>velja</w:t>
      </w:r>
      <w:r>
        <w:rPr>
          <w:rFonts w:ascii="Tahoma" w:hAnsi="Tahoma" w:cs="Tahoma"/>
        </w:rPr>
        <w:t>ti</w:t>
      </w:r>
      <w:r w:rsidRPr="00C73DA4">
        <w:rPr>
          <w:rFonts w:ascii="Tahoma" w:hAnsi="Tahoma" w:cs="Tahoma"/>
        </w:rPr>
        <w:t xml:space="preserve"> Enotna pravila za garancije na poziv (EPGP) revizija iz leta 2010, izdana pri MTZ pod št. 758. V skladu s temi pravili pri unovčenju garancije predložitev originalne garancije ni obvezna. Zato naročnik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 bančne garancije na informacijski sistem e-JN v</w:t>
      </w:r>
      <w:r>
        <w:rPr>
          <w:rFonts w:ascii="Tahoma" w:hAnsi="Tahoma" w:cs="Tahoma"/>
        </w:rPr>
        <w:t xml:space="preserve"> </w:t>
      </w:r>
      <w:r w:rsidRPr="00BA3F91">
        <w:rPr>
          <w:rFonts w:ascii="Tahoma" w:hAnsi="Tahoma" w:cs="Tahoma"/>
          <w:b/>
        </w:rPr>
        <w:t xml:space="preserve">razdelek </w:t>
      </w:r>
      <w:r w:rsidRPr="008D459A">
        <w:rPr>
          <w:rFonts w:ascii="Tahoma" w:hAnsi="Tahoma" w:cs="Tahoma"/>
          <w:b/>
        </w:rPr>
        <w:t>»DOKUMENTI«, del »Ostale priloge«</w:t>
      </w:r>
      <w:r w:rsidRPr="00C73DA4">
        <w:rPr>
          <w:rFonts w:ascii="Tahoma" w:hAnsi="Tahoma" w:cs="Tahoma"/>
        </w:rPr>
        <w:t>.</w:t>
      </w:r>
    </w:p>
    <w:p w14:paraId="0F63AD50" w14:textId="77777777" w:rsidR="008D459A" w:rsidRDefault="008D459A" w:rsidP="00F309C0">
      <w:pPr>
        <w:keepNext/>
        <w:keepLines/>
        <w:ind w:left="284"/>
        <w:jc w:val="both"/>
        <w:rPr>
          <w:rFonts w:ascii="Tahoma" w:hAnsi="Tahoma" w:cs="Tahoma"/>
        </w:rPr>
      </w:pPr>
    </w:p>
    <w:p w14:paraId="7DFC9EE4" w14:textId="77777777" w:rsidR="008D459A" w:rsidRDefault="008D459A" w:rsidP="003164BD">
      <w:pPr>
        <w:keepNext/>
        <w:keepLines/>
        <w:numPr>
          <w:ilvl w:val="0"/>
          <w:numId w:val="34"/>
        </w:numPr>
        <w:ind w:left="284" w:hanging="284"/>
        <w:jc w:val="both"/>
        <w:rPr>
          <w:rFonts w:ascii="Tahoma" w:hAnsi="Tahoma" w:cs="Tahoma"/>
          <w:b/>
        </w:rPr>
      </w:pPr>
      <w:r w:rsidRPr="00C73DA4">
        <w:rPr>
          <w:rFonts w:ascii="Tahoma" w:hAnsi="Tahoma" w:cs="Tahoma"/>
          <w:b/>
        </w:rPr>
        <w:t xml:space="preserve">Zahteve glede predložitve </w:t>
      </w:r>
      <w:r>
        <w:rPr>
          <w:rFonts w:ascii="Tahoma" w:hAnsi="Tahoma" w:cs="Tahoma"/>
          <w:b/>
        </w:rPr>
        <w:t>kavcijskega zavarovanja</w:t>
      </w:r>
      <w:r w:rsidRPr="00C73DA4">
        <w:rPr>
          <w:rFonts w:ascii="Tahoma" w:hAnsi="Tahoma" w:cs="Tahoma"/>
          <w:b/>
        </w:rPr>
        <w:t xml:space="preserve"> za resnost ponudbe</w:t>
      </w:r>
    </w:p>
    <w:p w14:paraId="5F687FF2" w14:textId="77777777" w:rsidR="008D459A" w:rsidRPr="00557A9A" w:rsidRDefault="008D459A" w:rsidP="00F309C0">
      <w:pPr>
        <w:pStyle w:val="Odstavekseznama"/>
        <w:keepNext/>
        <w:keepLines/>
        <w:ind w:left="360"/>
        <w:jc w:val="both"/>
        <w:rPr>
          <w:rFonts w:ascii="Tahoma" w:hAnsi="Tahoma" w:cs="Tahoma"/>
        </w:rPr>
      </w:pPr>
      <w:r>
        <w:rPr>
          <w:rFonts w:ascii="Tahoma" w:hAnsi="Tahoma" w:cs="Tahoma"/>
        </w:rPr>
        <w:t>N</w:t>
      </w:r>
      <w:r w:rsidRPr="00557A9A">
        <w:rPr>
          <w:rFonts w:ascii="Tahoma" w:hAnsi="Tahoma" w:cs="Tahoma"/>
        </w:rPr>
        <w:t xml:space="preserve">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w:t>
      </w:r>
      <w:r>
        <w:rPr>
          <w:rFonts w:ascii="Tahoma" w:hAnsi="Tahoma" w:cs="Tahoma"/>
          <w:b/>
        </w:rPr>
        <w:t>ga kavcijskega zavarovanja</w:t>
      </w:r>
      <w:r w:rsidRPr="00557A9A">
        <w:rPr>
          <w:rFonts w:ascii="Tahoma" w:hAnsi="Tahoma" w:cs="Tahoma"/>
          <w:b/>
        </w:rPr>
        <w:t xml:space="preserve"> na informacijski sistem e-JN v</w:t>
      </w:r>
      <w:r w:rsidRPr="00557A9A">
        <w:rPr>
          <w:rFonts w:ascii="Tahoma" w:hAnsi="Tahoma" w:cs="Tahoma"/>
        </w:rPr>
        <w:t xml:space="preserve"> </w:t>
      </w:r>
      <w:r w:rsidRPr="00557A9A">
        <w:rPr>
          <w:rFonts w:ascii="Tahoma" w:hAnsi="Tahoma" w:cs="Tahoma"/>
          <w:b/>
        </w:rPr>
        <w:t xml:space="preserve">razdelek </w:t>
      </w:r>
      <w:r w:rsidRPr="008D459A">
        <w:rPr>
          <w:rFonts w:ascii="Tahoma" w:hAnsi="Tahoma" w:cs="Tahoma"/>
          <w:b/>
        </w:rPr>
        <w:t>»DOKUMENTI«, del »Ostale priloge«</w:t>
      </w:r>
      <w:r w:rsidRPr="00557A9A">
        <w:rPr>
          <w:rFonts w:ascii="Tahoma" w:hAnsi="Tahoma" w:cs="Tahoma"/>
        </w:rPr>
        <w:t>.</w:t>
      </w:r>
    </w:p>
    <w:p w14:paraId="47014F24" w14:textId="77777777" w:rsidR="008D459A" w:rsidRDefault="008D459A" w:rsidP="00F309C0">
      <w:pPr>
        <w:keepNext/>
        <w:keepLines/>
        <w:ind w:left="720"/>
        <w:jc w:val="both"/>
        <w:rPr>
          <w:rFonts w:ascii="Tahoma" w:hAnsi="Tahoma" w:cs="Tahoma"/>
          <w:b/>
        </w:rPr>
      </w:pPr>
    </w:p>
    <w:p w14:paraId="1845E4F5" w14:textId="77777777" w:rsidR="00BC5962" w:rsidRPr="00112425" w:rsidRDefault="00D7115C" w:rsidP="00F309C0">
      <w:pPr>
        <w:keepNext/>
        <w:keepLines/>
        <w:numPr>
          <w:ilvl w:val="1"/>
          <w:numId w:val="2"/>
        </w:numPr>
        <w:jc w:val="both"/>
        <w:rPr>
          <w:rFonts w:ascii="Tahoma" w:hAnsi="Tahoma" w:cs="Tahoma"/>
          <w:b/>
        </w:rPr>
      </w:pPr>
      <w:r w:rsidRPr="00112425">
        <w:rPr>
          <w:rFonts w:ascii="Tahoma" w:hAnsi="Tahoma" w:cs="Tahoma"/>
          <w:b/>
        </w:rPr>
        <w:t>Finančno zavarovanje za dobro izvedbo</w:t>
      </w:r>
      <w:r w:rsidR="00BC5962" w:rsidRPr="00112425">
        <w:rPr>
          <w:rFonts w:ascii="Tahoma" w:hAnsi="Tahoma" w:cs="Tahoma"/>
          <w:b/>
        </w:rPr>
        <w:t xml:space="preserve"> pogodbenih obveznosti</w:t>
      </w:r>
    </w:p>
    <w:p w14:paraId="4C6D4C6A" w14:textId="77777777" w:rsidR="00D7115C" w:rsidRPr="00112425" w:rsidRDefault="00D7115C" w:rsidP="00F309C0">
      <w:pPr>
        <w:keepNext/>
        <w:keepLines/>
        <w:jc w:val="both"/>
        <w:rPr>
          <w:rFonts w:ascii="Tahoma" w:hAnsi="Tahoma" w:cs="Tahoma"/>
        </w:rPr>
      </w:pPr>
    </w:p>
    <w:p w14:paraId="18196E4E" w14:textId="5BF9159A" w:rsidR="005611D7" w:rsidRPr="00112425" w:rsidRDefault="005611D7" w:rsidP="00F309C0">
      <w:pPr>
        <w:keepNext/>
        <w:keepLines/>
        <w:jc w:val="both"/>
        <w:rPr>
          <w:rFonts w:ascii="Tahoma" w:hAnsi="Tahoma" w:cs="Tahoma"/>
        </w:rPr>
      </w:pPr>
      <w:r w:rsidRPr="00112425">
        <w:rPr>
          <w:rFonts w:ascii="Tahoma" w:hAnsi="Tahoma" w:cs="Tahoma"/>
        </w:rPr>
        <w:t>Izb</w:t>
      </w:r>
      <w:r w:rsidR="00820164" w:rsidRPr="00112425">
        <w:rPr>
          <w:rFonts w:ascii="Tahoma" w:hAnsi="Tahoma" w:cs="Tahoma"/>
        </w:rPr>
        <w:t>rani ponudnik bo moral</w:t>
      </w:r>
      <w:r w:rsidRPr="00112425">
        <w:rPr>
          <w:rFonts w:ascii="Tahoma" w:hAnsi="Tahoma" w:cs="Tahoma"/>
        </w:rPr>
        <w:t xml:space="preserve"> v roku petnajstih (15)</w:t>
      </w:r>
      <w:r w:rsidR="00820164" w:rsidRPr="00112425">
        <w:rPr>
          <w:rFonts w:ascii="Tahoma" w:hAnsi="Tahoma" w:cs="Tahoma"/>
        </w:rPr>
        <w:t xml:space="preserve"> koledarskih </w:t>
      </w:r>
      <w:r w:rsidRPr="00112425">
        <w:rPr>
          <w:rFonts w:ascii="Tahoma" w:hAnsi="Tahoma" w:cs="Tahoma"/>
        </w:rPr>
        <w:t>dni od sklenitve pogodbe</w:t>
      </w:r>
      <w:r w:rsidR="00820164" w:rsidRPr="00112425">
        <w:rPr>
          <w:rFonts w:ascii="Tahoma" w:hAnsi="Tahoma" w:cs="Tahoma"/>
        </w:rPr>
        <w:t xml:space="preserve"> </w:t>
      </w:r>
      <w:r w:rsidR="00E50968">
        <w:rPr>
          <w:rFonts w:ascii="Tahoma" w:hAnsi="Tahoma" w:cs="Tahoma"/>
        </w:rPr>
        <w:t xml:space="preserve">posameznemu </w:t>
      </w:r>
      <w:r w:rsidR="00820164" w:rsidRPr="00112425">
        <w:rPr>
          <w:rFonts w:ascii="Tahoma" w:hAnsi="Tahoma" w:cs="Tahoma"/>
        </w:rPr>
        <w:t>naročniku</w:t>
      </w:r>
      <w:r w:rsidRPr="00112425">
        <w:rPr>
          <w:rFonts w:ascii="Tahoma" w:hAnsi="Tahoma" w:cs="Tahoma"/>
        </w:rPr>
        <w:t xml:space="preserve"> </w:t>
      </w:r>
      <w:r w:rsidR="00E50968">
        <w:rPr>
          <w:rFonts w:ascii="Tahoma" w:hAnsi="Tahoma" w:cs="Tahoma"/>
        </w:rPr>
        <w:t xml:space="preserve">(ločeno za posameznega naročnika) </w:t>
      </w:r>
      <w:r w:rsidRPr="00112425">
        <w:rPr>
          <w:rFonts w:ascii="Tahoma" w:hAnsi="Tahoma" w:cs="Tahoma"/>
        </w:rPr>
        <w:t xml:space="preserve">predložiti </w:t>
      </w:r>
      <w:r w:rsidR="00820164" w:rsidRPr="00112425">
        <w:rPr>
          <w:rFonts w:ascii="Tahoma" w:hAnsi="Tahoma" w:cs="Tahoma"/>
        </w:rPr>
        <w:t>nepreklicno in brezpogojno</w:t>
      </w:r>
      <w:r w:rsidRPr="00112425">
        <w:rPr>
          <w:rFonts w:ascii="Tahoma" w:hAnsi="Tahoma" w:cs="Tahoma"/>
        </w:rPr>
        <w:t xml:space="preserve"> bančno garancijo ali kavcijsko zavarovanje </w:t>
      </w:r>
      <w:r w:rsidR="00820164" w:rsidRPr="00112425">
        <w:rPr>
          <w:rFonts w:ascii="Tahoma" w:hAnsi="Tahoma" w:cs="Tahoma"/>
        </w:rPr>
        <w:t>pri zavarovalnici</w:t>
      </w:r>
      <w:r w:rsidRPr="00112425">
        <w:rPr>
          <w:rFonts w:ascii="Tahoma" w:hAnsi="Tahoma" w:cs="Tahoma"/>
        </w:rPr>
        <w:t xml:space="preserve"> za zavarovanje dobre izvedbe po</w:t>
      </w:r>
      <w:r w:rsidR="00497D26" w:rsidRPr="00112425">
        <w:rPr>
          <w:rFonts w:ascii="Tahoma" w:hAnsi="Tahoma" w:cs="Tahoma"/>
        </w:rPr>
        <w:t xml:space="preserve">godbenih obveznosti, v višini </w:t>
      </w:r>
      <w:r w:rsidR="00572A07">
        <w:rPr>
          <w:rFonts w:ascii="Tahoma" w:hAnsi="Tahoma" w:cs="Tahoma"/>
        </w:rPr>
        <w:t>petih odstotkov (</w:t>
      </w:r>
      <w:r w:rsidR="00497D26" w:rsidRPr="00112425">
        <w:rPr>
          <w:rFonts w:ascii="Tahoma" w:hAnsi="Tahoma" w:cs="Tahoma"/>
        </w:rPr>
        <w:t>5</w:t>
      </w:r>
      <w:r w:rsidRPr="00112425">
        <w:rPr>
          <w:rFonts w:ascii="Tahoma" w:hAnsi="Tahoma" w:cs="Tahoma"/>
        </w:rPr>
        <w:t xml:space="preserve"> %</w:t>
      </w:r>
      <w:r w:rsidR="00572A07">
        <w:rPr>
          <w:rFonts w:ascii="Tahoma" w:hAnsi="Tahoma" w:cs="Tahoma"/>
        </w:rPr>
        <w:t>)</w:t>
      </w:r>
      <w:r w:rsidRPr="00112425">
        <w:rPr>
          <w:rFonts w:ascii="Tahoma" w:hAnsi="Tahoma" w:cs="Tahoma"/>
        </w:rPr>
        <w:t xml:space="preserve"> </w:t>
      </w:r>
      <w:r w:rsidR="00497D26" w:rsidRPr="00112425">
        <w:rPr>
          <w:rFonts w:ascii="Tahoma" w:hAnsi="Tahoma" w:cs="Tahoma"/>
        </w:rPr>
        <w:t xml:space="preserve">skupne </w:t>
      </w:r>
      <w:r w:rsidRPr="00112425">
        <w:rPr>
          <w:rFonts w:ascii="Tahoma" w:hAnsi="Tahoma" w:cs="Tahoma"/>
        </w:rPr>
        <w:t>pogodbene vrednosti z DDV, z dobo veljavnosti še najmanj devetdeset (90) koledarskih dni po pogodbenem roku dokončanja del.</w:t>
      </w:r>
    </w:p>
    <w:p w14:paraId="22A95A1D" w14:textId="77777777" w:rsidR="005611D7" w:rsidRPr="00112425" w:rsidRDefault="005611D7" w:rsidP="00F309C0">
      <w:pPr>
        <w:keepNext/>
        <w:keepLines/>
        <w:jc w:val="both"/>
        <w:rPr>
          <w:rFonts w:ascii="Tahoma" w:hAnsi="Tahoma" w:cs="Tahoma"/>
        </w:rPr>
      </w:pPr>
    </w:p>
    <w:p w14:paraId="55F2D1B7" w14:textId="77777777" w:rsidR="00C03688" w:rsidRPr="004C1F13" w:rsidRDefault="00C03688" w:rsidP="00F309C0">
      <w:pPr>
        <w:keepNext/>
        <w:keepLines/>
        <w:jc w:val="both"/>
        <w:rPr>
          <w:rFonts w:ascii="Tahoma" w:eastAsia="Frutiger" w:hAnsi="Tahoma" w:cs="Tahoma"/>
          <w:lang w:eastAsia="en-US"/>
        </w:rPr>
      </w:pPr>
      <w:r w:rsidRPr="004C1F13">
        <w:rPr>
          <w:rFonts w:ascii="Tahoma" w:eastAsia="Frutiger" w:hAnsi="Tahoma" w:cs="Tahoma"/>
          <w:lang w:eastAsia="en-US"/>
        </w:rPr>
        <w:t>Če izvajalec v navedenem roku iz prejšnjega odstavka tega člena naročniku ne predloži finančnega zavarovanja za dobro izvedbo pogodbenih obveznosti</w:t>
      </w:r>
      <w:r>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Državni revizijski komisiji predlagal, da uvede postopek o prekršku iz 112. člena ZJN-3. </w:t>
      </w:r>
    </w:p>
    <w:p w14:paraId="5F6448BF" w14:textId="77777777" w:rsidR="005611D7" w:rsidRPr="00112425" w:rsidRDefault="005611D7" w:rsidP="00F309C0">
      <w:pPr>
        <w:keepNext/>
        <w:keepLines/>
        <w:jc w:val="both"/>
        <w:rPr>
          <w:rFonts w:ascii="Tahoma" w:hAnsi="Tahoma" w:cs="Tahoma"/>
        </w:rPr>
      </w:pPr>
    </w:p>
    <w:p w14:paraId="2547BD7A" w14:textId="77777777" w:rsidR="00B2594A" w:rsidRPr="00112425" w:rsidRDefault="00395D2B" w:rsidP="00F309C0">
      <w:pPr>
        <w:keepNext/>
        <w:keepLines/>
        <w:jc w:val="both"/>
        <w:rPr>
          <w:rFonts w:ascii="Tahoma" w:hAnsi="Tahoma" w:cs="Tahoma"/>
        </w:rPr>
      </w:pPr>
      <w:r w:rsidRPr="00112425">
        <w:rPr>
          <w:rFonts w:ascii="Tahoma" w:hAnsi="Tahoma" w:cs="Tahoma"/>
        </w:rPr>
        <w:t>Vsi ostali pogoji</w:t>
      </w:r>
      <w:r w:rsidR="00B2594A" w:rsidRPr="00112425">
        <w:rPr>
          <w:rFonts w:ascii="Tahoma" w:hAnsi="Tahoma" w:cs="Tahoma"/>
        </w:rPr>
        <w:t xml:space="preserve"> finančnega zavarovanja za dobro izvedbo pogodbenih obveznosti so podrobno opredeljeni v osnutku pogodbe (Priloga </w:t>
      </w:r>
      <w:r w:rsidR="009C0150">
        <w:rPr>
          <w:rFonts w:ascii="Tahoma" w:hAnsi="Tahoma" w:cs="Tahoma"/>
        </w:rPr>
        <w:t>8/</w:t>
      </w:r>
      <w:r w:rsidR="008D459A">
        <w:rPr>
          <w:rFonts w:ascii="Tahoma" w:hAnsi="Tahoma" w:cs="Tahoma"/>
        </w:rPr>
        <w:t>2</w:t>
      </w:r>
      <w:r w:rsidR="00B2594A" w:rsidRPr="00112425">
        <w:rPr>
          <w:rFonts w:ascii="Tahoma" w:hAnsi="Tahoma" w:cs="Tahoma"/>
        </w:rPr>
        <w:t>).</w:t>
      </w:r>
    </w:p>
    <w:p w14:paraId="4C3CAEFC" w14:textId="77777777" w:rsidR="005611D7" w:rsidRPr="00112425" w:rsidRDefault="005611D7" w:rsidP="00F309C0">
      <w:pPr>
        <w:keepNext/>
        <w:keepLines/>
        <w:jc w:val="both"/>
        <w:rPr>
          <w:rFonts w:ascii="Tahoma" w:hAnsi="Tahoma" w:cs="Tahoma"/>
        </w:rPr>
      </w:pPr>
    </w:p>
    <w:p w14:paraId="4F11E631" w14:textId="77777777" w:rsidR="00F9684E" w:rsidRDefault="00F9684E" w:rsidP="00F309C0">
      <w:pPr>
        <w:keepNext/>
        <w:keepLines/>
        <w:jc w:val="both"/>
        <w:rPr>
          <w:rFonts w:ascii="Tahoma" w:hAnsi="Tahoma" w:cs="Tahoma"/>
        </w:rPr>
      </w:pPr>
      <w:r w:rsidRPr="00112425">
        <w:rPr>
          <w:rFonts w:ascii="Tahoma" w:hAnsi="Tahoma" w:cs="Tahoma"/>
        </w:rPr>
        <w:t>Vzorec finančnega zavarovanja za dobro izvedbo pogodbenih obveznosti je priložen v Prilogi 8/2 razpisne dokumentacije.</w:t>
      </w:r>
    </w:p>
    <w:p w14:paraId="285D4755" w14:textId="51053821" w:rsidR="00D21180" w:rsidRDefault="00D21180" w:rsidP="00F309C0">
      <w:pPr>
        <w:keepNext/>
        <w:keepLines/>
        <w:jc w:val="both"/>
        <w:rPr>
          <w:rFonts w:ascii="Tahoma" w:hAnsi="Tahoma" w:cs="Tahoma"/>
        </w:rPr>
      </w:pPr>
    </w:p>
    <w:p w14:paraId="58CA6F29" w14:textId="77777777" w:rsidR="00CE328F" w:rsidRPr="00112425" w:rsidRDefault="003E5C4C" w:rsidP="00F309C0">
      <w:pPr>
        <w:keepNext/>
        <w:keepLines/>
        <w:numPr>
          <w:ilvl w:val="1"/>
          <w:numId w:val="2"/>
        </w:numPr>
        <w:jc w:val="both"/>
        <w:rPr>
          <w:rFonts w:ascii="Tahoma" w:hAnsi="Tahoma" w:cs="Tahoma"/>
          <w:b/>
        </w:rPr>
      </w:pPr>
      <w:r w:rsidRPr="00112425">
        <w:rPr>
          <w:rFonts w:ascii="Tahoma" w:hAnsi="Tahoma" w:cs="Tahoma"/>
          <w:b/>
        </w:rPr>
        <w:t xml:space="preserve">Zavarovanje odprave </w:t>
      </w:r>
      <w:r w:rsidR="00B6671D">
        <w:rPr>
          <w:rFonts w:ascii="Tahoma" w:hAnsi="Tahoma" w:cs="Tahoma"/>
          <w:b/>
        </w:rPr>
        <w:t>napak v garancijskem roku</w:t>
      </w:r>
    </w:p>
    <w:p w14:paraId="6917576D" w14:textId="77777777" w:rsidR="00CE328F" w:rsidRPr="00112425" w:rsidRDefault="00CE328F" w:rsidP="00F309C0">
      <w:pPr>
        <w:keepNext/>
        <w:keepLines/>
        <w:jc w:val="both"/>
        <w:rPr>
          <w:rFonts w:ascii="Tahoma" w:hAnsi="Tahoma" w:cs="Tahoma"/>
        </w:rPr>
      </w:pPr>
    </w:p>
    <w:p w14:paraId="3F81E124" w14:textId="7E6AFC1D" w:rsidR="00CE328F" w:rsidRPr="00112425" w:rsidRDefault="00CE328F" w:rsidP="00F309C0">
      <w:pPr>
        <w:keepNext/>
        <w:keepLines/>
        <w:jc w:val="both"/>
        <w:rPr>
          <w:rFonts w:ascii="Tahoma" w:hAnsi="Tahoma" w:cs="Tahoma"/>
        </w:rPr>
      </w:pPr>
      <w:r w:rsidRPr="00112425">
        <w:rPr>
          <w:rFonts w:ascii="Tahoma" w:hAnsi="Tahoma" w:cs="Tahoma"/>
        </w:rPr>
        <w:t>Izbrani izvajalec s katerim bo sklenjena pogodba bo moral, najkasneje v desetih (10) koledarskih dneh po končni primopredaji</w:t>
      </w:r>
      <w:r w:rsidR="00793DFD" w:rsidRPr="00112425">
        <w:rPr>
          <w:rFonts w:ascii="Tahoma" w:hAnsi="Tahoma" w:cs="Tahoma"/>
        </w:rPr>
        <w:t xml:space="preserve"> del</w:t>
      </w:r>
      <w:r w:rsidRPr="00112425">
        <w:rPr>
          <w:rFonts w:ascii="Tahoma" w:hAnsi="Tahoma" w:cs="Tahoma"/>
        </w:rPr>
        <w:t xml:space="preserve">, predložiti </w:t>
      </w:r>
      <w:r w:rsidR="00E50968">
        <w:rPr>
          <w:rFonts w:ascii="Tahoma" w:hAnsi="Tahoma" w:cs="Tahoma"/>
        </w:rPr>
        <w:t xml:space="preserve">posameznemu </w:t>
      </w:r>
      <w:r w:rsidRPr="00112425">
        <w:rPr>
          <w:rFonts w:ascii="Tahoma" w:hAnsi="Tahoma" w:cs="Tahoma"/>
        </w:rPr>
        <w:t>naročniku</w:t>
      </w:r>
      <w:r w:rsidR="00E50968">
        <w:rPr>
          <w:rFonts w:ascii="Tahoma" w:hAnsi="Tahoma" w:cs="Tahoma"/>
        </w:rPr>
        <w:t xml:space="preserve"> (ločeno za posameznega naročnika)</w:t>
      </w:r>
      <w:r w:rsidRPr="00112425">
        <w:rPr>
          <w:rFonts w:ascii="Tahoma" w:hAnsi="Tahoma" w:cs="Tahoma"/>
        </w:rPr>
        <w:t xml:space="preserve"> bančno garancijo oziroma kavcijsko zavarovanje zavarovalnice za odpravo napak v garancijskem roku (za izvedena dela) v višini </w:t>
      </w:r>
      <w:r w:rsidR="000443C4">
        <w:rPr>
          <w:rFonts w:ascii="Tahoma" w:hAnsi="Tahoma" w:cs="Tahoma"/>
        </w:rPr>
        <w:t>petih odstotkov (</w:t>
      </w:r>
      <w:r w:rsidRPr="00112425">
        <w:rPr>
          <w:rFonts w:ascii="Tahoma" w:hAnsi="Tahoma" w:cs="Tahoma"/>
        </w:rPr>
        <w:t>5 %</w:t>
      </w:r>
      <w:r w:rsidR="000443C4">
        <w:rPr>
          <w:rFonts w:ascii="Tahoma" w:hAnsi="Tahoma" w:cs="Tahoma"/>
        </w:rPr>
        <w:t>)</w:t>
      </w:r>
      <w:r w:rsidRPr="00112425">
        <w:rPr>
          <w:rFonts w:ascii="Tahoma" w:hAnsi="Tahoma" w:cs="Tahoma"/>
        </w:rPr>
        <w:t xml:space="preserve"> skupne pogod</w:t>
      </w:r>
      <w:r w:rsidR="00793DFD" w:rsidRPr="00112425">
        <w:rPr>
          <w:rFonts w:ascii="Tahoma" w:hAnsi="Tahoma" w:cs="Tahoma"/>
        </w:rPr>
        <w:t xml:space="preserve">bene vrednosti vključno z DDV in </w:t>
      </w:r>
      <w:r w:rsidRPr="00112425">
        <w:rPr>
          <w:rFonts w:ascii="Tahoma" w:hAnsi="Tahoma" w:cs="Tahoma"/>
        </w:rPr>
        <w:t>z rokom veljavnosti, ki je vsaj trideset (30) dni daljši kot je g</w:t>
      </w:r>
      <w:r w:rsidR="00793DFD" w:rsidRPr="00112425">
        <w:rPr>
          <w:rFonts w:ascii="Tahoma" w:hAnsi="Tahoma" w:cs="Tahoma"/>
        </w:rPr>
        <w:t>arancijski rok za izvedena dela, to je pet</w:t>
      </w:r>
      <w:r w:rsidR="000443C4">
        <w:rPr>
          <w:rFonts w:ascii="Tahoma" w:hAnsi="Tahoma" w:cs="Tahoma"/>
        </w:rPr>
        <w:t xml:space="preserve"> (5)</w:t>
      </w:r>
      <w:r w:rsidR="00793DFD" w:rsidRPr="00112425">
        <w:rPr>
          <w:rFonts w:ascii="Tahoma" w:hAnsi="Tahoma" w:cs="Tahoma"/>
        </w:rPr>
        <w:t xml:space="preserve"> let in trideset (30) dni.</w:t>
      </w:r>
    </w:p>
    <w:p w14:paraId="74A6F52C" w14:textId="77777777" w:rsidR="00CE328F" w:rsidRPr="00112425" w:rsidRDefault="00CE328F" w:rsidP="00F309C0">
      <w:pPr>
        <w:keepNext/>
        <w:keepLines/>
        <w:jc w:val="both"/>
        <w:rPr>
          <w:rFonts w:ascii="Tahoma" w:hAnsi="Tahoma" w:cs="Tahoma"/>
        </w:rPr>
      </w:pPr>
    </w:p>
    <w:p w14:paraId="441883AF" w14:textId="298F0145" w:rsidR="003E5C4C" w:rsidRDefault="003E5C4C" w:rsidP="00F309C0">
      <w:pPr>
        <w:keepNext/>
        <w:keepLines/>
        <w:jc w:val="both"/>
        <w:rPr>
          <w:rFonts w:ascii="Tahoma" w:hAnsi="Tahoma" w:cs="Tahoma"/>
        </w:rPr>
      </w:pPr>
      <w:r w:rsidRPr="00112425">
        <w:rPr>
          <w:rFonts w:ascii="Tahoma" w:hAnsi="Tahoma" w:cs="Tahoma"/>
        </w:rPr>
        <w:t xml:space="preserve">V kolikor izvajalec ne bo predložil finančnega zavarovanja za odpravo napak v garancijskem roku lahko </w:t>
      </w:r>
      <w:r w:rsidR="00E50968">
        <w:rPr>
          <w:rFonts w:ascii="Tahoma" w:hAnsi="Tahoma" w:cs="Tahoma"/>
        </w:rPr>
        <w:t xml:space="preserve">posamezni </w:t>
      </w:r>
      <w:r w:rsidRPr="00112425">
        <w:rPr>
          <w:rFonts w:ascii="Tahoma" w:hAnsi="Tahoma" w:cs="Tahoma"/>
        </w:rPr>
        <w:t xml:space="preserve">naročnik unovči finančno zavarovanje za dobro izvedbo pogodbenih obveznosti, brez kakršnekoli obveznosti do izvajalca. </w:t>
      </w:r>
    </w:p>
    <w:p w14:paraId="241DC7FA" w14:textId="77777777" w:rsidR="00E50968" w:rsidRPr="00112425" w:rsidRDefault="00E50968" w:rsidP="00F309C0">
      <w:pPr>
        <w:keepNext/>
        <w:keepLines/>
        <w:jc w:val="both"/>
        <w:rPr>
          <w:rFonts w:ascii="Tahoma" w:hAnsi="Tahoma" w:cs="Tahoma"/>
        </w:rPr>
      </w:pPr>
    </w:p>
    <w:p w14:paraId="101C8CF2" w14:textId="77777777" w:rsidR="003E5C4C" w:rsidRPr="00112425" w:rsidRDefault="003E5C4C" w:rsidP="00F309C0">
      <w:pPr>
        <w:keepNext/>
        <w:keepLines/>
        <w:jc w:val="both"/>
        <w:rPr>
          <w:rFonts w:ascii="Tahoma" w:hAnsi="Tahoma" w:cs="Tahoma"/>
        </w:rPr>
      </w:pPr>
      <w:r w:rsidRPr="00112425">
        <w:rPr>
          <w:rFonts w:ascii="Tahoma" w:hAnsi="Tahoma" w:cs="Tahoma"/>
        </w:rPr>
        <w:t xml:space="preserve">Vsi ostali pogoji finančnega zavarovanja za odpravo napak v garancijskem roku so podrobno opredeljeni v osnutku pogodbe (Priloga </w:t>
      </w:r>
      <w:r w:rsidR="008D459A">
        <w:rPr>
          <w:rFonts w:ascii="Tahoma" w:hAnsi="Tahoma" w:cs="Tahoma"/>
        </w:rPr>
        <w:t>7</w:t>
      </w:r>
      <w:r w:rsidRPr="00112425">
        <w:rPr>
          <w:rFonts w:ascii="Tahoma" w:hAnsi="Tahoma" w:cs="Tahoma"/>
        </w:rPr>
        <w:t>).</w:t>
      </w:r>
    </w:p>
    <w:p w14:paraId="3257CF7F" w14:textId="77777777" w:rsidR="003E5C4C" w:rsidRPr="00112425" w:rsidRDefault="003E5C4C" w:rsidP="00F309C0">
      <w:pPr>
        <w:keepNext/>
        <w:keepLines/>
        <w:jc w:val="both"/>
        <w:rPr>
          <w:rFonts w:ascii="Tahoma" w:hAnsi="Tahoma" w:cs="Tahoma"/>
        </w:rPr>
      </w:pPr>
    </w:p>
    <w:p w14:paraId="6DBFFBB9" w14:textId="77777777" w:rsidR="003E5C4C" w:rsidRDefault="003E5C4C" w:rsidP="00F309C0">
      <w:pPr>
        <w:keepNext/>
        <w:keepLines/>
        <w:jc w:val="both"/>
        <w:rPr>
          <w:rFonts w:ascii="Tahoma" w:hAnsi="Tahoma" w:cs="Tahoma"/>
        </w:rPr>
      </w:pPr>
      <w:r w:rsidRPr="00112425">
        <w:rPr>
          <w:rFonts w:ascii="Tahoma" w:hAnsi="Tahoma" w:cs="Tahoma"/>
        </w:rPr>
        <w:t>Vzorec finančnega zavarovanja za odpravo napak v garancijskem roku je priložen v Prilogi 8/</w:t>
      </w:r>
      <w:r w:rsidR="008D459A">
        <w:rPr>
          <w:rFonts w:ascii="Tahoma" w:hAnsi="Tahoma" w:cs="Tahoma"/>
        </w:rPr>
        <w:t>3</w:t>
      </w:r>
      <w:r w:rsidRPr="00112425">
        <w:rPr>
          <w:rFonts w:ascii="Tahoma" w:hAnsi="Tahoma" w:cs="Tahoma"/>
        </w:rPr>
        <w:t xml:space="preserve"> razpisne dokumentacije.</w:t>
      </w:r>
    </w:p>
    <w:p w14:paraId="7928D812" w14:textId="77777777" w:rsidR="008D459A" w:rsidRPr="00112425" w:rsidRDefault="008D459A" w:rsidP="00F309C0">
      <w:pPr>
        <w:keepNext/>
        <w:keepLines/>
        <w:jc w:val="both"/>
        <w:rPr>
          <w:rFonts w:ascii="Tahoma" w:hAnsi="Tahoma" w:cs="Tahoma"/>
        </w:rPr>
      </w:pPr>
    </w:p>
    <w:p w14:paraId="2EF63216" w14:textId="77777777" w:rsidR="00864212" w:rsidRPr="00112425" w:rsidRDefault="00864212" w:rsidP="00F309C0">
      <w:pPr>
        <w:keepNext/>
        <w:keepLines/>
        <w:numPr>
          <w:ilvl w:val="0"/>
          <w:numId w:val="2"/>
        </w:numPr>
        <w:jc w:val="both"/>
        <w:rPr>
          <w:rFonts w:ascii="Tahoma" w:hAnsi="Tahoma" w:cs="Tahoma"/>
          <w:b/>
          <w:sz w:val="24"/>
        </w:rPr>
      </w:pPr>
      <w:r w:rsidRPr="00112425">
        <w:rPr>
          <w:rFonts w:ascii="Tahoma" w:hAnsi="Tahoma" w:cs="Tahoma"/>
          <w:b/>
          <w:sz w:val="24"/>
        </w:rPr>
        <w:lastRenderedPageBreak/>
        <w:t xml:space="preserve">MERILA ZA IZBIRO </w:t>
      </w:r>
      <w:r w:rsidR="002F0F08" w:rsidRPr="00112425">
        <w:rPr>
          <w:rFonts w:ascii="Tahoma" w:hAnsi="Tahoma" w:cs="Tahoma"/>
          <w:b/>
          <w:sz w:val="24"/>
        </w:rPr>
        <w:t>NAJUGODNEJŠEGA PONUDNIKA</w:t>
      </w:r>
    </w:p>
    <w:p w14:paraId="35EC4019" w14:textId="77777777" w:rsidR="0081255E" w:rsidRPr="00112425" w:rsidRDefault="0081255E" w:rsidP="00F309C0">
      <w:pPr>
        <w:keepNext/>
        <w:keepLines/>
        <w:jc w:val="both"/>
        <w:rPr>
          <w:rFonts w:ascii="Tahoma" w:hAnsi="Tahoma"/>
        </w:rPr>
      </w:pPr>
    </w:p>
    <w:p w14:paraId="4363CB36" w14:textId="5A84EAD1" w:rsidR="00F31C5C" w:rsidRPr="00112425" w:rsidRDefault="00F31C5C" w:rsidP="00F309C0">
      <w:pPr>
        <w:keepNext/>
        <w:keepLines/>
        <w:jc w:val="both"/>
        <w:rPr>
          <w:rFonts w:ascii="Tahoma" w:hAnsi="Tahoma" w:cs="Tahoma"/>
        </w:rPr>
      </w:pPr>
      <w:r w:rsidRPr="00112425">
        <w:rPr>
          <w:rFonts w:ascii="Tahoma" w:hAnsi="Tahoma" w:cs="Tahoma"/>
        </w:rPr>
        <w:t xml:space="preserve">Merilo za izbiro </w:t>
      </w:r>
      <w:r w:rsidR="002F4A49">
        <w:rPr>
          <w:rFonts w:ascii="Tahoma" w:hAnsi="Tahoma" w:cs="Tahoma"/>
        </w:rPr>
        <w:t>ekonomsko</w:t>
      </w:r>
      <w:r w:rsidRPr="00112425">
        <w:rPr>
          <w:rFonts w:ascii="Tahoma" w:hAnsi="Tahoma" w:cs="Tahoma"/>
        </w:rPr>
        <w:t xml:space="preserve"> najugodnejšega ponudnika je </w:t>
      </w:r>
      <w:r w:rsidRPr="00112425">
        <w:rPr>
          <w:rFonts w:ascii="Tahoma" w:hAnsi="Tahoma" w:cs="Tahoma"/>
          <w:b/>
        </w:rPr>
        <w:t xml:space="preserve">najnižja skupna ponudbena </w:t>
      </w:r>
      <w:r w:rsidR="00B6671D">
        <w:rPr>
          <w:rFonts w:ascii="Tahoma" w:hAnsi="Tahoma" w:cs="Tahoma"/>
          <w:b/>
        </w:rPr>
        <w:t>vrednost</w:t>
      </w:r>
      <w:r w:rsidRPr="00112425">
        <w:rPr>
          <w:rFonts w:ascii="Tahoma" w:hAnsi="Tahoma" w:cs="Tahoma"/>
          <w:b/>
        </w:rPr>
        <w:t xml:space="preserve"> v EUR brez DDV</w:t>
      </w:r>
      <w:r w:rsidR="00E26798" w:rsidRPr="00E26798">
        <w:rPr>
          <w:rFonts w:ascii="Tahoma" w:hAnsi="Tahoma" w:cs="Tahoma"/>
        </w:rPr>
        <w:t xml:space="preserve">, </w:t>
      </w:r>
      <w:r w:rsidR="00E50968">
        <w:rPr>
          <w:rFonts w:ascii="Tahoma" w:hAnsi="Tahoma" w:cs="Tahoma"/>
        </w:rPr>
        <w:t>dosežena po izvedenih pogajanjih</w:t>
      </w:r>
      <w:r w:rsidR="000443C4" w:rsidRPr="000443C4">
        <w:rPr>
          <w:rFonts w:ascii="Tahoma" w:hAnsi="Tahoma" w:cs="Tahoma"/>
        </w:rPr>
        <w:t>.</w:t>
      </w:r>
    </w:p>
    <w:p w14:paraId="66779F12" w14:textId="77777777" w:rsidR="00792C9F" w:rsidRPr="00112425" w:rsidRDefault="00792C9F" w:rsidP="00F309C0">
      <w:pPr>
        <w:keepNext/>
        <w:keepLines/>
        <w:jc w:val="both"/>
        <w:rPr>
          <w:rFonts w:ascii="Tahoma" w:hAnsi="Tahoma"/>
        </w:rPr>
      </w:pPr>
    </w:p>
    <w:p w14:paraId="161E682F" w14:textId="77777777" w:rsidR="007C70A1" w:rsidRPr="00112425" w:rsidRDefault="00B6671D" w:rsidP="00F309C0">
      <w:pPr>
        <w:keepNext/>
        <w:keepLines/>
        <w:numPr>
          <w:ilvl w:val="0"/>
          <w:numId w:val="2"/>
        </w:numPr>
        <w:jc w:val="both"/>
        <w:rPr>
          <w:rFonts w:ascii="Tahoma" w:hAnsi="Tahoma" w:cs="Tahoma"/>
          <w:b/>
          <w:sz w:val="24"/>
        </w:rPr>
      </w:pPr>
      <w:r>
        <w:rPr>
          <w:rFonts w:ascii="Tahoma" w:hAnsi="Tahoma" w:cs="Tahoma"/>
          <w:b/>
          <w:sz w:val="24"/>
        </w:rPr>
        <w:t xml:space="preserve">ROK ZA PREDLOŽITE 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xml:space="preserve">, </w:t>
      </w:r>
      <w:r w:rsidR="003507D6">
        <w:rPr>
          <w:rFonts w:ascii="Tahoma" w:hAnsi="Tahoma" w:cs="Tahoma"/>
          <w:b/>
          <w:sz w:val="24"/>
        </w:rPr>
        <w:t xml:space="preserve">NAČIN ZA PREDLOŽITEV PONUDB in </w:t>
      </w:r>
      <w:r>
        <w:rPr>
          <w:rFonts w:ascii="Tahoma" w:hAnsi="Tahoma" w:cs="Tahoma"/>
          <w:b/>
          <w:sz w:val="24"/>
        </w:rPr>
        <w:t>VSEBINA PONUDB</w:t>
      </w:r>
    </w:p>
    <w:p w14:paraId="278F831B" w14:textId="77777777" w:rsidR="007C70A1" w:rsidRPr="00112425" w:rsidRDefault="007C70A1" w:rsidP="00F309C0">
      <w:pPr>
        <w:pStyle w:val="Telobesedila3"/>
        <w:keepNext/>
        <w:keepLines/>
        <w:tabs>
          <w:tab w:val="clear" w:pos="142"/>
        </w:tabs>
        <w:rPr>
          <w:rFonts w:ascii="Tahoma" w:hAnsi="Tahoma" w:cs="Tahoma"/>
        </w:rPr>
      </w:pPr>
    </w:p>
    <w:p w14:paraId="47A566D8" w14:textId="77777777" w:rsidR="00B6671D" w:rsidRPr="00C8579C" w:rsidRDefault="00B6671D" w:rsidP="00F309C0">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2F67439D" w14:textId="77777777" w:rsidR="00B6671D" w:rsidRPr="00C8579C" w:rsidRDefault="00B6671D" w:rsidP="00F309C0">
      <w:pPr>
        <w:keepNext/>
        <w:keepLines/>
        <w:jc w:val="both"/>
        <w:rPr>
          <w:rFonts w:ascii="Tahoma" w:hAnsi="Tahoma" w:cs="Tahoma"/>
        </w:rPr>
      </w:pPr>
    </w:p>
    <w:p w14:paraId="27999B07" w14:textId="5C8B1663" w:rsidR="00CE2724" w:rsidRPr="00C8579C" w:rsidRDefault="00CE2724" w:rsidP="00F309C0">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D513B3">
        <w:rPr>
          <w:rFonts w:ascii="Tahoma" w:hAnsi="Tahoma" w:cs="Tahoma"/>
          <w:b/>
          <w:lang w:val="sl-SI"/>
        </w:rPr>
        <w:t xml:space="preserve"> </w:t>
      </w:r>
      <w:r w:rsidR="00A5467A">
        <w:rPr>
          <w:rFonts w:ascii="Tahoma" w:hAnsi="Tahoma" w:cs="Tahoma"/>
          <w:b/>
          <w:lang w:val="sl-SI"/>
        </w:rPr>
        <w:t>2</w:t>
      </w:r>
      <w:r w:rsidRPr="008F6861">
        <w:rPr>
          <w:rFonts w:ascii="Tahoma" w:hAnsi="Tahoma" w:cs="Tahoma"/>
          <w:b/>
          <w:lang w:val="sl-SI"/>
        </w:rPr>
        <w:t xml:space="preserve">. </w:t>
      </w:r>
      <w:r w:rsidR="00A5467A">
        <w:rPr>
          <w:rFonts w:ascii="Tahoma" w:hAnsi="Tahoma" w:cs="Tahoma"/>
          <w:b/>
          <w:lang w:val="sl-SI"/>
        </w:rPr>
        <w:t>6</w:t>
      </w:r>
      <w:r w:rsidRPr="008F6861">
        <w:rPr>
          <w:rFonts w:ascii="Tahoma" w:hAnsi="Tahoma" w:cs="Tahoma"/>
          <w:b/>
          <w:lang w:val="sl-SI"/>
        </w:rPr>
        <w:t>. 202</w:t>
      </w:r>
      <w:r w:rsidR="00D21180">
        <w:rPr>
          <w:rFonts w:ascii="Tahoma" w:hAnsi="Tahoma" w:cs="Tahoma"/>
          <w:b/>
          <w:lang w:val="sl-SI"/>
        </w:rPr>
        <w:t>3</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4ADD2FD6" w14:textId="77777777" w:rsidR="00CE2724" w:rsidRPr="00C8579C" w:rsidRDefault="00CE2724" w:rsidP="00F309C0">
      <w:pPr>
        <w:keepNext/>
        <w:keepLines/>
        <w:jc w:val="both"/>
        <w:rPr>
          <w:rFonts w:ascii="Tahoma" w:hAnsi="Tahoma" w:cs="Tahoma"/>
          <w:b/>
        </w:rPr>
      </w:pPr>
    </w:p>
    <w:p w14:paraId="22810BD8" w14:textId="77777777" w:rsidR="00CE2724" w:rsidRPr="00C8579C" w:rsidRDefault="00CE2724" w:rsidP="00F309C0">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BB034E9" w14:textId="77777777" w:rsidR="00CE2724" w:rsidRPr="00C8579C" w:rsidRDefault="00CE2724" w:rsidP="00F309C0">
      <w:pPr>
        <w:pStyle w:val="Telobesedila3"/>
        <w:keepNext/>
        <w:keepLines/>
        <w:rPr>
          <w:rFonts w:ascii="Tahoma" w:hAnsi="Tahoma" w:cs="Tahoma"/>
          <w:lang w:val="sl-SI"/>
        </w:rPr>
      </w:pPr>
    </w:p>
    <w:p w14:paraId="41EAA782" w14:textId="77777777" w:rsidR="00CE2724" w:rsidRDefault="00CE2724" w:rsidP="00F309C0">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62291066" w14:textId="77777777" w:rsidR="001239D5" w:rsidRPr="00C8579C" w:rsidRDefault="001239D5" w:rsidP="00F309C0">
      <w:pPr>
        <w:pStyle w:val="Telobesedila3"/>
        <w:keepNext/>
        <w:keepLines/>
        <w:rPr>
          <w:rFonts w:ascii="Tahoma" w:hAnsi="Tahoma" w:cs="Tahoma"/>
          <w:lang w:val="sl-SI"/>
        </w:rPr>
      </w:pPr>
    </w:p>
    <w:p w14:paraId="5C6701A7" w14:textId="77777777" w:rsidR="00CE2724" w:rsidRPr="00C8579C" w:rsidRDefault="00CE2724" w:rsidP="00F309C0">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76B75362" w14:textId="77777777" w:rsidR="00CE2724" w:rsidRPr="00C8579C" w:rsidRDefault="00CE2724" w:rsidP="00F309C0">
      <w:pPr>
        <w:keepNext/>
        <w:keepLines/>
        <w:jc w:val="both"/>
        <w:rPr>
          <w:rFonts w:ascii="Tahoma" w:hAnsi="Tahoma" w:cs="Tahoma"/>
          <w:b/>
        </w:rPr>
      </w:pPr>
    </w:p>
    <w:p w14:paraId="7206D022" w14:textId="2E585F49" w:rsidR="00CE2724" w:rsidRPr="00C8579C" w:rsidRDefault="00CE2724" w:rsidP="00F309C0">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A5467A">
        <w:rPr>
          <w:rFonts w:ascii="Tahoma" w:hAnsi="Tahoma" w:cs="Tahoma"/>
          <w:b/>
        </w:rPr>
        <w:t>2</w:t>
      </w:r>
      <w:r w:rsidRPr="008F6861">
        <w:rPr>
          <w:rFonts w:ascii="Tahoma" w:hAnsi="Tahoma" w:cs="Tahoma"/>
          <w:b/>
        </w:rPr>
        <w:t xml:space="preserve">. </w:t>
      </w:r>
      <w:r w:rsidR="00A5467A">
        <w:rPr>
          <w:rFonts w:ascii="Tahoma" w:hAnsi="Tahoma" w:cs="Tahoma"/>
          <w:b/>
        </w:rPr>
        <w:t>6</w:t>
      </w:r>
      <w:r w:rsidRPr="008F6861">
        <w:rPr>
          <w:rFonts w:ascii="Tahoma" w:hAnsi="Tahoma" w:cs="Tahoma"/>
          <w:b/>
        </w:rPr>
        <w:t>. 202</w:t>
      </w:r>
      <w:r w:rsidR="00D21180">
        <w:rPr>
          <w:rFonts w:ascii="Tahoma" w:hAnsi="Tahoma" w:cs="Tahoma"/>
          <w:b/>
        </w:rPr>
        <w:t>3</w:t>
      </w:r>
      <w:r w:rsidRPr="00C8579C">
        <w:rPr>
          <w:rFonts w:ascii="Tahoma" w:hAnsi="Tahoma" w:cs="Tahoma"/>
          <w:b/>
          <w:i/>
        </w:rPr>
        <w:t xml:space="preserve"> </w:t>
      </w:r>
      <w:r w:rsidRPr="00C8579C">
        <w:rPr>
          <w:rFonts w:ascii="Tahoma" w:hAnsi="Tahoma" w:cs="Tahoma"/>
        </w:rPr>
        <w:t xml:space="preserve">in se bo začelo </w:t>
      </w:r>
      <w:r w:rsidRPr="00C8579C">
        <w:rPr>
          <w:rFonts w:ascii="Tahoma" w:hAnsi="Tahoma" w:cs="Tahoma"/>
          <w:b/>
        </w:rPr>
        <w:t>ob 1</w:t>
      </w:r>
      <w:r w:rsidR="00FE4A03">
        <w:rPr>
          <w:rFonts w:ascii="Tahoma" w:hAnsi="Tahoma" w:cs="Tahoma"/>
          <w:b/>
        </w:rPr>
        <w:t>2</w:t>
      </w:r>
      <w:r w:rsidRPr="00C8579C">
        <w:rPr>
          <w:rFonts w:ascii="Tahoma" w:hAnsi="Tahoma" w:cs="Tahoma"/>
          <w:b/>
        </w:rPr>
        <w:t>.0</w:t>
      </w:r>
      <w:r w:rsidR="00C22FC5">
        <w:rPr>
          <w:rFonts w:ascii="Tahoma" w:hAnsi="Tahoma" w:cs="Tahoma"/>
          <w:b/>
        </w:rPr>
        <w:t>0</w:t>
      </w:r>
      <w:r w:rsidRPr="00C8579C">
        <w:rPr>
          <w:rFonts w:ascii="Tahoma" w:hAnsi="Tahoma" w:cs="Tahoma"/>
          <w:b/>
        </w:rPr>
        <w:t xml:space="preserve"> uri</w:t>
      </w:r>
      <w:r w:rsidRPr="00C8579C">
        <w:rPr>
          <w:rFonts w:ascii="Tahoma" w:hAnsi="Tahoma" w:cs="Tahoma"/>
        </w:rPr>
        <w:t xml:space="preserve"> na spletnem naslovu </w:t>
      </w:r>
      <w:hyperlink r:id="rId14" w:history="1">
        <w:r w:rsidRPr="00346C6B">
          <w:rPr>
            <w:rFonts w:ascii="Arial" w:eastAsia="Calibri" w:hAnsi="Arial" w:cs="Arial"/>
            <w:color w:val="0000FF"/>
            <w:u w:val="single"/>
          </w:rPr>
          <w:t>https://ejn.gov.si</w:t>
        </w:r>
      </w:hyperlink>
      <w:r w:rsidRPr="00C8579C">
        <w:rPr>
          <w:rFonts w:ascii="Tahoma" w:hAnsi="Tahoma" w:cs="Tahoma"/>
        </w:rPr>
        <w:t xml:space="preserve">. </w:t>
      </w:r>
    </w:p>
    <w:p w14:paraId="0A6B9A2C" w14:textId="77777777" w:rsidR="00CE2724" w:rsidRPr="00C8579C" w:rsidRDefault="00CE2724" w:rsidP="00F309C0">
      <w:pPr>
        <w:keepNext/>
        <w:keepLines/>
        <w:jc w:val="both"/>
        <w:rPr>
          <w:rFonts w:ascii="Tahoma" w:hAnsi="Tahoma" w:cs="Tahoma"/>
        </w:rPr>
      </w:pPr>
    </w:p>
    <w:p w14:paraId="5D063A29" w14:textId="77777777" w:rsidR="00CE2724" w:rsidRPr="002F4A49" w:rsidRDefault="00CE2724" w:rsidP="00F309C0">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52F22F3B" w14:textId="77777777" w:rsidR="00E60912" w:rsidRDefault="00E60912" w:rsidP="00F309C0">
      <w:pPr>
        <w:keepNext/>
        <w:keepLines/>
        <w:jc w:val="both"/>
        <w:rPr>
          <w:rFonts w:ascii="Tahoma" w:hAnsi="Tahoma" w:cs="Tahoma"/>
          <w:b/>
        </w:rPr>
      </w:pPr>
    </w:p>
    <w:p w14:paraId="300AB956" w14:textId="77777777" w:rsidR="00C413E7" w:rsidRPr="00112425" w:rsidRDefault="00C413E7" w:rsidP="00F309C0">
      <w:pPr>
        <w:keepNext/>
        <w:keepLines/>
        <w:numPr>
          <w:ilvl w:val="1"/>
          <w:numId w:val="2"/>
        </w:numPr>
        <w:jc w:val="both"/>
        <w:rPr>
          <w:rFonts w:ascii="Tahoma" w:hAnsi="Tahoma" w:cs="Tahoma"/>
          <w:b/>
        </w:rPr>
      </w:pPr>
      <w:r w:rsidRPr="00112425">
        <w:rPr>
          <w:rFonts w:ascii="Tahoma" w:hAnsi="Tahoma" w:cs="Tahoma"/>
          <w:b/>
        </w:rPr>
        <w:t>Splošna navodila za predložitev ponudbe</w:t>
      </w:r>
    </w:p>
    <w:p w14:paraId="2674D5FC" w14:textId="77777777" w:rsidR="002F4A49" w:rsidRDefault="002F4A49" w:rsidP="00F309C0">
      <w:pPr>
        <w:pStyle w:val="Telobesedila3"/>
        <w:keepNext/>
        <w:keepLines/>
        <w:rPr>
          <w:rFonts w:ascii="Tahoma" w:hAnsi="Tahoma" w:cs="Tahoma"/>
        </w:rPr>
      </w:pPr>
    </w:p>
    <w:p w14:paraId="6B41F1CC" w14:textId="77777777" w:rsidR="00CE2724" w:rsidRPr="00CE2724" w:rsidRDefault="00CE2724" w:rsidP="00F309C0">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5BE6035D" w14:textId="77777777" w:rsidR="00CE2724" w:rsidRPr="00CE2724" w:rsidRDefault="00CE2724" w:rsidP="00F309C0">
      <w:pPr>
        <w:pStyle w:val="Telobesedila3"/>
        <w:keepNext/>
        <w:keepLines/>
        <w:rPr>
          <w:rFonts w:ascii="Tahoma" w:hAnsi="Tahoma" w:cs="Tahoma"/>
        </w:rPr>
      </w:pPr>
    </w:p>
    <w:p w14:paraId="221BE220" w14:textId="77777777" w:rsidR="00CE2724" w:rsidRPr="00CE2724" w:rsidRDefault="00CE2724" w:rsidP="00F309C0">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2BEA936" w14:textId="77777777" w:rsidR="00CE2724" w:rsidRPr="00CE2724" w:rsidRDefault="00CE2724" w:rsidP="00F309C0">
      <w:pPr>
        <w:pStyle w:val="Telobesedila3"/>
        <w:keepNext/>
        <w:keepLines/>
        <w:rPr>
          <w:rFonts w:ascii="Tahoma" w:hAnsi="Tahoma" w:cs="Tahoma"/>
        </w:rPr>
      </w:pPr>
    </w:p>
    <w:p w14:paraId="076E5051" w14:textId="77777777" w:rsidR="00CE2724" w:rsidRPr="00CE2724" w:rsidRDefault="00CE2724" w:rsidP="00F309C0">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 xml:space="preserve">RS, št. 97/07 – uradno prečiščeno besedilo, 64/16 – </w:t>
      </w:r>
      <w:proofErr w:type="spellStart"/>
      <w:r w:rsidR="004569E9" w:rsidRPr="004569E9">
        <w:rPr>
          <w:rFonts w:ascii="Tahoma" w:hAnsi="Tahoma" w:cs="Tahoma"/>
          <w:lang w:val="sl-SI"/>
        </w:rPr>
        <w:t>odl</w:t>
      </w:r>
      <w:proofErr w:type="spellEnd"/>
      <w:r w:rsidR="004569E9" w:rsidRPr="004569E9">
        <w:rPr>
          <w:rFonts w:ascii="Tahoma" w:hAnsi="Tahoma" w:cs="Tahoma"/>
          <w:lang w:val="sl-SI"/>
        </w:rPr>
        <w:t>.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FCB7267" w14:textId="251B29D4" w:rsidR="002F0EF0" w:rsidRDefault="002F0EF0" w:rsidP="00F309C0">
      <w:pPr>
        <w:pStyle w:val="Telobesedila3"/>
        <w:keepNext/>
        <w:keepLines/>
        <w:tabs>
          <w:tab w:val="clear" w:pos="142"/>
        </w:tabs>
        <w:rPr>
          <w:rFonts w:ascii="Tahoma" w:hAnsi="Tahoma" w:cs="Tahoma"/>
        </w:rPr>
      </w:pPr>
    </w:p>
    <w:p w14:paraId="1907E4B5" w14:textId="77777777" w:rsidR="00A7327B" w:rsidRPr="00112425" w:rsidRDefault="00A7327B" w:rsidP="00F309C0">
      <w:pPr>
        <w:keepNext/>
        <w:keepLines/>
        <w:numPr>
          <w:ilvl w:val="1"/>
          <w:numId w:val="2"/>
        </w:numPr>
        <w:jc w:val="both"/>
        <w:rPr>
          <w:rFonts w:ascii="Tahoma" w:hAnsi="Tahoma" w:cs="Tahoma"/>
          <w:b/>
        </w:rPr>
      </w:pPr>
      <w:r w:rsidRPr="00112425">
        <w:rPr>
          <w:rFonts w:ascii="Tahoma" w:hAnsi="Tahoma" w:cs="Tahoma"/>
          <w:b/>
        </w:rPr>
        <w:t>Izdelava ponudbe</w:t>
      </w:r>
    </w:p>
    <w:p w14:paraId="5EDDA342" w14:textId="77777777" w:rsidR="00C413E7" w:rsidRPr="00112425" w:rsidRDefault="00C413E7" w:rsidP="00F309C0">
      <w:pPr>
        <w:keepNext/>
        <w:keepLines/>
        <w:jc w:val="both"/>
        <w:rPr>
          <w:rFonts w:ascii="Tahoma" w:hAnsi="Tahoma" w:cs="Tahoma"/>
          <w:b/>
        </w:rPr>
      </w:pPr>
    </w:p>
    <w:p w14:paraId="77CCFAF5" w14:textId="25152185" w:rsidR="0096587C" w:rsidRPr="00C8579C" w:rsidRDefault="0096587C" w:rsidP="00F309C0">
      <w:pPr>
        <w:keepNext/>
        <w:keepLines/>
        <w:jc w:val="both"/>
        <w:rPr>
          <w:rFonts w:ascii="Tahoma" w:hAnsi="Tahoma" w:cs="Tahoma"/>
        </w:rPr>
      </w:pPr>
      <w:r w:rsidRPr="00C8579C">
        <w:rPr>
          <w:rFonts w:ascii="Tahoma" w:hAnsi="Tahoma" w:cs="Tahoma"/>
        </w:rPr>
        <w:t xml:space="preserve">Ponudba naj bo izdelana tako, da vsebuje vse zahtevane dokumente in obrazce, navedene v tč. </w:t>
      </w:r>
      <w:r w:rsidR="008B2813">
        <w:rPr>
          <w:rFonts w:ascii="Tahoma" w:hAnsi="Tahoma" w:cs="Tahoma"/>
        </w:rPr>
        <w:t>7</w:t>
      </w:r>
      <w:r w:rsidRPr="00C8579C">
        <w:rPr>
          <w:rFonts w:ascii="Tahoma" w:hAnsi="Tahoma" w:cs="Tahoma"/>
        </w:rPr>
        <w:t>.4. razpisne dokumentacije.</w:t>
      </w:r>
    </w:p>
    <w:p w14:paraId="0DC47CFF" w14:textId="77777777" w:rsidR="0096587C" w:rsidRPr="00C8579C" w:rsidRDefault="0096587C" w:rsidP="00F309C0">
      <w:pPr>
        <w:keepNext/>
        <w:keepLines/>
        <w:jc w:val="both"/>
        <w:rPr>
          <w:rFonts w:ascii="Tahoma" w:hAnsi="Tahoma" w:cs="Tahoma"/>
          <w:b/>
        </w:rPr>
      </w:pPr>
    </w:p>
    <w:p w14:paraId="45FBFD01" w14:textId="77777777" w:rsidR="0096587C" w:rsidRPr="00C8579C" w:rsidRDefault="0096587C" w:rsidP="00F309C0">
      <w:pPr>
        <w:keepNext/>
        <w:keepLines/>
        <w:jc w:val="both"/>
        <w:rPr>
          <w:rFonts w:ascii="Tahoma" w:hAnsi="Tahoma" w:cs="Tahoma"/>
        </w:rPr>
      </w:pPr>
      <w:r w:rsidRPr="00C8579C">
        <w:rPr>
          <w:rFonts w:ascii="Tahoma" w:hAnsi="Tahoma" w:cs="Tahoma"/>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25FC4E" w14:textId="77777777" w:rsidR="0096587C" w:rsidRPr="00C8579C" w:rsidRDefault="0096587C" w:rsidP="00F309C0">
      <w:pPr>
        <w:keepNext/>
        <w:keepLines/>
        <w:jc w:val="both"/>
        <w:rPr>
          <w:rFonts w:ascii="Tahoma" w:hAnsi="Tahoma" w:cs="Tahoma"/>
        </w:rPr>
      </w:pPr>
    </w:p>
    <w:p w14:paraId="1F4D4096" w14:textId="77777777" w:rsidR="0096587C" w:rsidRDefault="0096587C" w:rsidP="00F309C0">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w:t>
      </w:r>
      <w:r w:rsidR="00E60912">
        <w:rPr>
          <w:rFonts w:ascii="Tahoma" w:hAnsi="Tahoma" w:cs="Tahoma"/>
        </w:rPr>
        <w:t xml:space="preserve"> in/ali na spletni strani naročnika</w:t>
      </w:r>
      <w:r w:rsidRPr="00C8579C">
        <w:rPr>
          <w:rFonts w:ascii="Tahoma" w:hAnsi="Tahoma" w:cs="Tahoma"/>
        </w:rPr>
        <w:t>, ki jih morajo ponudniki upoštevati pri pripravi ponudbene dokumentacije.</w:t>
      </w:r>
    </w:p>
    <w:p w14:paraId="71B384E5" w14:textId="77777777" w:rsidR="00220D6A" w:rsidRDefault="00220D6A" w:rsidP="00F309C0">
      <w:pPr>
        <w:keepNext/>
        <w:keepLines/>
        <w:jc w:val="both"/>
        <w:rPr>
          <w:rFonts w:ascii="Tahoma" w:hAnsi="Tahoma" w:cs="Tahoma"/>
          <w:b/>
        </w:rPr>
      </w:pPr>
    </w:p>
    <w:p w14:paraId="0EFE2D32" w14:textId="77777777" w:rsidR="00A7327B" w:rsidRPr="00112425" w:rsidRDefault="00A7327B" w:rsidP="00F309C0">
      <w:pPr>
        <w:keepNext/>
        <w:keepLines/>
        <w:numPr>
          <w:ilvl w:val="1"/>
          <w:numId w:val="2"/>
        </w:numPr>
        <w:jc w:val="both"/>
        <w:rPr>
          <w:rFonts w:ascii="Tahoma" w:hAnsi="Tahoma" w:cs="Tahoma"/>
          <w:b/>
        </w:rPr>
      </w:pPr>
      <w:r w:rsidRPr="00112425">
        <w:rPr>
          <w:rFonts w:ascii="Tahoma" w:hAnsi="Tahoma" w:cs="Tahoma"/>
          <w:b/>
        </w:rPr>
        <w:t>Vsebina ponudbene dokumentacije</w:t>
      </w:r>
    </w:p>
    <w:p w14:paraId="48188F23" w14:textId="77777777" w:rsidR="007F63F7" w:rsidRPr="00112425" w:rsidRDefault="007F63F7" w:rsidP="00F309C0">
      <w:pPr>
        <w:keepNext/>
        <w:keepLines/>
        <w:jc w:val="both"/>
        <w:rPr>
          <w:rFonts w:ascii="Tahoma" w:hAnsi="Tahoma" w:cs="Tahoma"/>
          <w:b/>
        </w:rPr>
      </w:pPr>
    </w:p>
    <w:p w14:paraId="7137FF7D" w14:textId="77777777" w:rsidR="0096587C" w:rsidRPr="00C8579C" w:rsidRDefault="0096587C" w:rsidP="00F309C0">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w:t>
      </w:r>
      <w:proofErr w:type="spellStart"/>
      <w:r w:rsidR="00CE2724">
        <w:rPr>
          <w:rFonts w:ascii="Tahoma" w:hAnsi="Tahoma" w:cs="Tahoma"/>
          <w:b/>
        </w:rPr>
        <w:t>skeni</w:t>
      </w:r>
      <w:proofErr w:type="spellEnd"/>
      <w:r w:rsidR="00CE2724">
        <w:rPr>
          <w:rFonts w:ascii="Tahoma" w:hAnsi="Tahoma" w:cs="Tahoma"/>
          <w:b/>
        </w:rPr>
        <w:t>)</w:t>
      </w:r>
      <w:r w:rsidRPr="00C8579C">
        <w:rPr>
          <w:rFonts w:ascii="Tahoma" w:hAnsi="Tahoma" w:cs="Tahoma"/>
          <w:b/>
        </w:rPr>
        <w:t xml:space="preserve"> priloženih listin ustrezajo originalu. V nasprotnem primeru ponudnik naročniku odgovarja za vso škodo, ki mu je nastala.</w:t>
      </w:r>
    </w:p>
    <w:p w14:paraId="0C514D15" w14:textId="77777777" w:rsidR="0096587C" w:rsidRPr="00C8579C" w:rsidRDefault="0096587C" w:rsidP="00F309C0">
      <w:pPr>
        <w:keepNext/>
        <w:keepLines/>
        <w:jc w:val="both"/>
        <w:rPr>
          <w:rFonts w:ascii="Tahoma" w:hAnsi="Tahoma" w:cs="Tahoma"/>
        </w:rPr>
      </w:pPr>
    </w:p>
    <w:p w14:paraId="2606DD0C" w14:textId="77777777" w:rsidR="0096587C" w:rsidRDefault="0096587C" w:rsidP="00F309C0">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705AD499" w14:textId="77777777" w:rsidR="00756602" w:rsidRDefault="00756602" w:rsidP="00F309C0">
      <w:pPr>
        <w:keepNext/>
        <w:keepLines/>
        <w:jc w:val="both"/>
        <w:rPr>
          <w:rFonts w:ascii="Tahoma" w:hAnsi="Tahoma" w:cs="Tahoma"/>
          <w:b/>
        </w:rPr>
      </w:pPr>
    </w:p>
    <w:p w14:paraId="679AD71C" w14:textId="77777777" w:rsidR="00F8131C" w:rsidRPr="0096587C" w:rsidRDefault="00F8131C" w:rsidP="003164BD">
      <w:pPr>
        <w:pStyle w:val="Odstavekseznama"/>
        <w:keepNext/>
        <w:keepLines/>
        <w:numPr>
          <w:ilvl w:val="0"/>
          <w:numId w:val="28"/>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14:paraId="3A3B2BCF" w14:textId="77777777" w:rsidR="00F8131C" w:rsidRPr="00112425" w:rsidRDefault="00F8131C" w:rsidP="00F309C0">
      <w:pPr>
        <w:keepNext/>
        <w:keepLines/>
        <w:jc w:val="both"/>
        <w:rPr>
          <w:rFonts w:ascii="Tahoma" w:hAnsi="Tahoma" w:cs="Tahoma"/>
          <w:sz w:val="16"/>
          <w:szCs w:val="16"/>
        </w:rPr>
      </w:pPr>
    </w:p>
    <w:p w14:paraId="0B0C677D" w14:textId="77777777" w:rsidR="00CE2724" w:rsidRDefault="00CE2724" w:rsidP="00F309C0">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2C30B7A5" w14:textId="1878B1AA" w:rsidR="007420A0" w:rsidRDefault="007420A0"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176000CC" w14:textId="77777777" w:rsidTr="0096587C">
        <w:tc>
          <w:tcPr>
            <w:tcW w:w="7725" w:type="dxa"/>
          </w:tcPr>
          <w:p w14:paraId="4E5C63A3" w14:textId="77777777" w:rsidR="0096587C" w:rsidRPr="00C8579C" w:rsidRDefault="0096587C" w:rsidP="00F309C0">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14:paraId="496734C3" w14:textId="77777777" w:rsidR="0096587C" w:rsidRPr="00C8579C" w:rsidRDefault="0096587C" w:rsidP="00F309C0">
            <w:pPr>
              <w:keepNext/>
              <w:keepLines/>
              <w:jc w:val="both"/>
              <w:rPr>
                <w:rFonts w:ascii="Tahoma" w:hAnsi="Tahoma" w:cs="Tahoma"/>
                <w:b/>
                <w:i/>
              </w:rPr>
            </w:pPr>
          </w:p>
        </w:tc>
      </w:tr>
    </w:tbl>
    <w:p w14:paraId="590B516C" w14:textId="77777777" w:rsidR="0096587C" w:rsidRDefault="0096587C" w:rsidP="00F309C0">
      <w:pPr>
        <w:keepNext/>
        <w:keepLines/>
        <w:jc w:val="both"/>
        <w:rPr>
          <w:rFonts w:ascii="Tahoma" w:hAnsi="Tahoma" w:cs="Tahoma"/>
          <w:b/>
          <w:sz w:val="16"/>
          <w:szCs w:val="16"/>
        </w:rPr>
      </w:pPr>
    </w:p>
    <w:p w14:paraId="223F88BC" w14:textId="77777777" w:rsidR="00CE2724" w:rsidRPr="008F7391" w:rsidRDefault="00CE2724" w:rsidP="00F309C0">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9</w:t>
      </w:r>
      <w:r>
        <w:rPr>
          <w:rFonts w:ascii="Tahoma" w:hAnsi="Tahoma" w:cs="Tahoma"/>
          <w:b/>
        </w:rPr>
        <w:t xml:space="preserve"> </w:t>
      </w:r>
      <w:r w:rsidR="002F4A49">
        <w:rPr>
          <w:rFonts w:ascii="Tahoma" w:hAnsi="Tahoma" w:cs="Tahoma"/>
          <w:b/>
        </w:rPr>
        <w:t>»</w:t>
      </w:r>
      <w:r w:rsidR="002F4A49"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7A6D485E" w14:textId="77777777" w:rsidR="00CE2724" w:rsidRDefault="00CE2724" w:rsidP="00F309C0">
      <w:pPr>
        <w:keepNext/>
        <w:keepLines/>
        <w:jc w:val="both"/>
        <w:rPr>
          <w:rFonts w:ascii="Tahoma" w:hAnsi="Tahoma" w:cs="Tahoma"/>
          <w:b/>
        </w:rPr>
      </w:pPr>
    </w:p>
    <w:p w14:paraId="4D7E4791" w14:textId="77777777" w:rsidR="00293950" w:rsidRPr="0096587C" w:rsidRDefault="00293950" w:rsidP="003164BD">
      <w:pPr>
        <w:pStyle w:val="Odstavekseznama"/>
        <w:keepNext/>
        <w:keepLines/>
        <w:numPr>
          <w:ilvl w:val="0"/>
          <w:numId w:val="28"/>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14:paraId="008C649D" w14:textId="77777777" w:rsidR="00293950" w:rsidRPr="00112425" w:rsidRDefault="00293950" w:rsidP="00F309C0">
      <w:pPr>
        <w:keepNext/>
        <w:keepLines/>
        <w:jc w:val="both"/>
        <w:rPr>
          <w:rFonts w:ascii="Tahoma" w:hAnsi="Tahoma" w:cs="Tahoma"/>
          <w:sz w:val="16"/>
          <w:szCs w:val="16"/>
        </w:rPr>
      </w:pPr>
    </w:p>
    <w:p w14:paraId="24FC93D5" w14:textId="77777777" w:rsidR="00CE2724" w:rsidRDefault="00293950" w:rsidP="00F309C0">
      <w:pPr>
        <w:keepNext/>
        <w:keepLines/>
        <w:jc w:val="both"/>
        <w:rPr>
          <w:rFonts w:ascii="Tahoma" w:hAnsi="Tahoma" w:cs="Tahoma"/>
          <w:b/>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v razdelek </w:t>
      </w:r>
      <w:r w:rsidR="00CE2724" w:rsidRPr="00EF0751">
        <w:rPr>
          <w:rFonts w:ascii="Tahoma" w:hAnsi="Tahoma" w:cs="Tahoma"/>
          <w:b/>
        </w:rPr>
        <w:t>»DOKUMENTI«, del »IZJAVA – ponudnik«</w:t>
      </w:r>
      <w:r w:rsidR="00CE2724" w:rsidRPr="00643190">
        <w:rPr>
          <w:rFonts w:ascii="Tahoma" w:hAnsi="Tahoma" w:cs="Tahoma"/>
        </w:rPr>
        <w:t>.</w:t>
      </w:r>
    </w:p>
    <w:p w14:paraId="08C02016" w14:textId="77777777" w:rsidR="00602923" w:rsidRPr="00CE2724" w:rsidRDefault="00602923" w:rsidP="00F309C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3F8F961A" w14:textId="77777777" w:rsidTr="002908E8">
        <w:tc>
          <w:tcPr>
            <w:tcW w:w="7933" w:type="dxa"/>
          </w:tcPr>
          <w:p w14:paraId="4D9B9278" w14:textId="77777777" w:rsidR="0096587C" w:rsidRPr="00112425" w:rsidRDefault="0096587C" w:rsidP="00F309C0">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644ED6B4" w14:textId="77777777" w:rsidR="0096587C" w:rsidRPr="00112425" w:rsidRDefault="0096587C" w:rsidP="00F309C0">
            <w:pPr>
              <w:keepNext/>
              <w:keepLines/>
              <w:jc w:val="both"/>
              <w:rPr>
                <w:rFonts w:ascii="Tahoma" w:hAnsi="Tahoma" w:cs="Tahoma"/>
                <w:b/>
                <w:i/>
              </w:rPr>
            </w:pPr>
            <w:r w:rsidRPr="00112425">
              <w:rPr>
                <w:rFonts w:ascii="Tahoma" w:hAnsi="Tahoma" w:cs="Tahoma"/>
                <w:b/>
                <w:i/>
              </w:rPr>
              <w:t>Priloga 3/1</w:t>
            </w:r>
          </w:p>
        </w:tc>
      </w:tr>
    </w:tbl>
    <w:p w14:paraId="027E2DB4" w14:textId="77777777" w:rsidR="0096587C" w:rsidRPr="00112425" w:rsidRDefault="0096587C" w:rsidP="00F309C0">
      <w:pPr>
        <w:keepNext/>
        <w:keepLines/>
        <w:jc w:val="both"/>
        <w:rPr>
          <w:rFonts w:ascii="Tahoma" w:hAnsi="Tahoma" w:cs="Tahoma"/>
        </w:rPr>
      </w:pPr>
    </w:p>
    <w:p w14:paraId="3DAC0617" w14:textId="77777777" w:rsidR="00293950" w:rsidRPr="0096587C" w:rsidRDefault="00293950" w:rsidP="003164BD">
      <w:pPr>
        <w:pStyle w:val="Odstavekseznama"/>
        <w:keepNext/>
        <w:keepLines/>
        <w:numPr>
          <w:ilvl w:val="0"/>
          <w:numId w:val="28"/>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14:paraId="0B7286F0" w14:textId="77777777" w:rsidR="00293950" w:rsidRPr="00112425" w:rsidRDefault="00293950" w:rsidP="00F309C0">
      <w:pPr>
        <w:keepNext/>
        <w:keepLines/>
        <w:jc w:val="both"/>
        <w:rPr>
          <w:rFonts w:ascii="Tahoma" w:hAnsi="Tahoma" w:cs="Tahoma"/>
          <w:sz w:val="16"/>
          <w:szCs w:val="16"/>
        </w:rPr>
      </w:pPr>
    </w:p>
    <w:p w14:paraId="43AF62DB" w14:textId="77777777" w:rsidR="00CE2724" w:rsidRPr="00DB2056" w:rsidRDefault="00CE2724" w:rsidP="00F309C0">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76044279" w14:textId="77777777" w:rsidR="00A5127C" w:rsidRPr="00112425" w:rsidRDefault="00A5127C"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4EDA81AB" w14:textId="77777777" w:rsidTr="002908E8">
        <w:tc>
          <w:tcPr>
            <w:tcW w:w="8075" w:type="dxa"/>
          </w:tcPr>
          <w:p w14:paraId="7D34ED7A" w14:textId="77777777" w:rsidR="0096587C" w:rsidRPr="00112425" w:rsidRDefault="0096587C" w:rsidP="00F309C0">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7287627E" w14:textId="77777777" w:rsidR="0096587C" w:rsidRPr="00112425" w:rsidRDefault="0096587C"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2B57C5BA" w14:textId="77777777" w:rsidR="00CE2724" w:rsidRDefault="00CE2724" w:rsidP="00F309C0">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5755924E" w14:textId="77777777" w:rsidTr="002908E8">
        <w:tc>
          <w:tcPr>
            <w:tcW w:w="8075" w:type="dxa"/>
          </w:tcPr>
          <w:p w14:paraId="4FE15C0C" w14:textId="77777777" w:rsidR="0096587C" w:rsidRPr="00112425" w:rsidRDefault="0096587C" w:rsidP="00F309C0">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14:paraId="139507B6" w14:textId="77777777" w:rsidR="0096587C" w:rsidRPr="00112425" w:rsidRDefault="0096587C"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08DA953A" w14:textId="77777777" w:rsidR="00DB4F81" w:rsidRPr="00112425" w:rsidRDefault="00DB4F81" w:rsidP="00F309C0">
      <w:pPr>
        <w:keepNext/>
        <w:keepLines/>
        <w:jc w:val="both"/>
        <w:rPr>
          <w:rFonts w:ascii="Tahoma" w:hAnsi="Tahoma" w:cs="Tahoma"/>
          <w:sz w:val="16"/>
          <w:szCs w:val="16"/>
        </w:rPr>
      </w:pPr>
    </w:p>
    <w:p w14:paraId="449B9235" w14:textId="77777777" w:rsidR="000F4A74" w:rsidRDefault="00DB4F81" w:rsidP="00F309C0">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1F44E7AD" w14:textId="77777777" w:rsidR="00220D6A" w:rsidRPr="00112425" w:rsidRDefault="00220D6A" w:rsidP="00F309C0">
      <w:pPr>
        <w:keepNext/>
        <w:keepLines/>
        <w:jc w:val="both"/>
        <w:rPr>
          <w:rFonts w:ascii="Tahoma" w:hAnsi="Tahoma" w:cs="Tahoma"/>
        </w:rPr>
      </w:pPr>
    </w:p>
    <w:p w14:paraId="3178AB52" w14:textId="77777777" w:rsidR="00ED7D09" w:rsidRPr="0096587C" w:rsidRDefault="00ED7D09" w:rsidP="003164BD">
      <w:pPr>
        <w:pStyle w:val="Odstavekseznama"/>
        <w:keepNext/>
        <w:keepLines/>
        <w:numPr>
          <w:ilvl w:val="0"/>
          <w:numId w:val="28"/>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14:paraId="7D512999" w14:textId="77777777" w:rsidR="00ED7D09" w:rsidRPr="00112425" w:rsidRDefault="00ED7D09" w:rsidP="00F309C0">
      <w:pPr>
        <w:keepNext/>
        <w:keepLines/>
        <w:jc w:val="both"/>
        <w:rPr>
          <w:rFonts w:ascii="Tahoma" w:hAnsi="Tahoma" w:cs="Tahoma"/>
        </w:rPr>
      </w:pPr>
    </w:p>
    <w:p w14:paraId="2DB5D75B" w14:textId="77777777" w:rsidR="00ED7D09" w:rsidRPr="00112425" w:rsidRDefault="00ED7D09" w:rsidP="00F309C0">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341392CE" w14:textId="77777777" w:rsidR="00ED7D09" w:rsidRPr="00112425" w:rsidRDefault="00ED7D09" w:rsidP="00F309C0">
      <w:pPr>
        <w:keepNext/>
        <w:keepLines/>
        <w:jc w:val="both"/>
        <w:rPr>
          <w:rFonts w:ascii="Tahoma" w:hAnsi="Tahoma" w:cs="Tahoma"/>
        </w:rPr>
      </w:pPr>
    </w:p>
    <w:p w14:paraId="6DF3AD05" w14:textId="77777777" w:rsidR="00ED7D09" w:rsidRPr="00112425" w:rsidRDefault="00ED7D09" w:rsidP="00F309C0">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38417DE5" w14:textId="77777777" w:rsidR="00ED7D09" w:rsidRPr="00112425" w:rsidRDefault="00ED7D09" w:rsidP="00F309C0">
      <w:pPr>
        <w:keepNext/>
        <w:keepLines/>
        <w:jc w:val="both"/>
        <w:rPr>
          <w:rFonts w:ascii="Tahoma" w:hAnsi="Tahoma" w:cs="Tahoma"/>
          <w:b/>
        </w:rPr>
      </w:pPr>
    </w:p>
    <w:p w14:paraId="43879561" w14:textId="77777777" w:rsidR="00CE2724" w:rsidRPr="00C8579C" w:rsidRDefault="00CE2724" w:rsidP="00F309C0">
      <w:pPr>
        <w:keepNext/>
        <w:keepLines/>
        <w:jc w:val="both"/>
        <w:rPr>
          <w:rFonts w:ascii="Tahoma" w:hAnsi="Tahoma" w:cs="Tahoma"/>
          <w:b/>
        </w:rPr>
      </w:pPr>
      <w:r w:rsidRPr="00C8579C">
        <w:rPr>
          <w:rFonts w:ascii="Tahoma" w:hAnsi="Tahoma" w:cs="Tahoma"/>
          <w:b/>
        </w:rPr>
        <w:t>Ostala ponudbena dokumentacija je sestavljena iz naslednjih dokumentov (prilog):</w:t>
      </w:r>
    </w:p>
    <w:p w14:paraId="437A8640" w14:textId="77777777" w:rsidR="005649BD" w:rsidRPr="00112425" w:rsidRDefault="005649BD" w:rsidP="00F309C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2F3694BA" w14:textId="77777777" w:rsidTr="001B4792">
        <w:tc>
          <w:tcPr>
            <w:tcW w:w="8075" w:type="dxa"/>
          </w:tcPr>
          <w:p w14:paraId="4E7D2130" w14:textId="77777777" w:rsidR="0096587C" w:rsidRPr="00112425" w:rsidRDefault="0096587C" w:rsidP="00F309C0">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316F0368" w14:textId="77777777" w:rsidR="0096587C" w:rsidRPr="00112425" w:rsidRDefault="0096587C" w:rsidP="00F309C0">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14:paraId="0AE285E0" w14:textId="77777777" w:rsidR="0096587C" w:rsidRPr="00112425" w:rsidRDefault="0096587C" w:rsidP="00F309C0">
            <w:pPr>
              <w:keepNext/>
              <w:keepLines/>
              <w:jc w:val="both"/>
              <w:rPr>
                <w:rFonts w:ascii="Tahoma" w:hAnsi="Tahoma" w:cs="Tahoma"/>
                <w:b/>
                <w:i/>
              </w:rPr>
            </w:pPr>
            <w:r w:rsidRPr="00112425">
              <w:rPr>
                <w:rFonts w:ascii="Tahoma" w:hAnsi="Tahoma" w:cs="Tahoma"/>
                <w:b/>
                <w:i/>
              </w:rPr>
              <w:t>1</w:t>
            </w:r>
          </w:p>
        </w:tc>
      </w:tr>
    </w:tbl>
    <w:p w14:paraId="5BF47FCE" w14:textId="77777777" w:rsidR="001B4792" w:rsidRPr="00C8579C" w:rsidRDefault="001B4792" w:rsidP="00F309C0">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4DD7F2AD" w14:textId="77777777" w:rsidR="005B2B2C" w:rsidRPr="00112425" w:rsidRDefault="005B2B2C"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1F1EDC3B" w14:textId="77777777" w:rsidTr="00610C0E">
        <w:tc>
          <w:tcPr>
            <w:tcW w:w="8075" w:type="dxa"/>
          </w:tcPr>
          <w:p w14:paraId="7085C5D0" w14:textId="77777777" w:rsidR="00912AFC" w:rsidRPr="00112425" w:rsidRDefault="00912AFC" w:rsidP="00F309C0">
            <w:pPr>
              <w:keepNext/>
              <w:keepLines/>
              <w:jc w:val="both"/>
              <w:rPr>
                <w:rFonts w:ascii="Tahoma" w:hAnsi="Tahoma" w:cs="Tahoma"/>
              </w:rPr>
            </w:pPr>
            <w:r w:rsidRPr="00112425">
              <w:rPr>
                <w:rFonts w:ascii="Tahoma" w:hAnsi="Tahoma" w:cs="Tahoma"/>
              </w:rPr>
              <w:t>PONUDBA</w:t>
            </w:r>
          </w:p>
        </w:tc>
        <w:tc>
          <w:tcPr>
            <w:tcW w:w="1418" w:type="dxa"/>
          </w:tcPr>
          <w:p w14:paraId="5702BD23" w14:textId="77777777" w:rsidR="00912AFC" w:rsidRPr="00112425" w:rsidRDefault="00912AFC"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7DF38837" w14:textId="77777777" w:rsidR="001B4792" w:rsidRDefault="001B4792" w:rsidP="00F309C0">
      <w:pPr>
        <w:keepNext/>
        <w:keepLines/>
        <w:ind w:right="-142"/>
        <w:jc w:val="both"/>
        <w:rPr>
          <w:rFonts w:ascii="Tahoma" w:hAnsi="Tahoma" w:cs="Tahoma"/>
          <w:b/>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00CE2724">
        <w:rPr>
          <w:rFonts w:ascii="Tahoma" w:hAnsi="Tahoma" w:cs="Tahoma"/>
          <w:b/>
          <w:u w:val="single"/>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BF8F90C" w14:textId="77777777" w:rsidTr="002908E8">
        <w:tc>
          <w:tcPr>
            <w:tcW w:w="8075" w:type="dxa"/>
          </w:tcPr>
          <w:p w14:paraId="3F277BA2" w14:textId="77777777" w:rsidR="001B4792" w:rsidRPr="00112425" w:rsidRDefault="001B4792" w:rsidP="00F309C0">
            <w:pPr>
              <w:keepNext/>
              <w:keepLines/>
              <w:jc w:val="both"/>
              <w:rPr>
                <w:rFonts w:ascii="Tahoma" w:hAnsi="Tahoma" w:cs="Tahoma"/>
              </w:rPr>
            </w:pPr>
            <w:r w:rsidRPr="00112425">
              <w:rPr>
                <w:rFonts w:ascii="Tahoma" w:hAnsi="Tahoma" w:cs="Tahoma"/>
              </w:rPr>
              <w:t>IZJAVA FIZIČNE OSEBE</w:t>
            </w:r>
          </w:p>
        </w:tc>
        <w:tc>
          <w:tcPr>
            <w:tcW w:w="1418" w:type="dxa"/>
          </w:tcPr>
          <w:p w14:paraId="68BED4DC"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19774E9A" w14:textId="77777777" w:rsidR="00ED7D09" w:rsidRPr="00112425" w:rsidRDefault="00ED7D09" w:rsidP="00F309C0">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110F2C8F" w14:textId="77777777" w:rsidR="00DB4F81" w:rsidRPr="00112425" w:rsidRDefault="00DB4F81"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64B077AB" w14:textId="77777777" w:rsidTr="00912AFC">
        <w:tc>
          <w:tcPr>
            <w:tcW w:w="8075" w:type="dxa"/>
          </w:tcPr>
          <w:p w14:paraId="0E2D2FC9" w14:textId="77777777" w:rsidR="0096587C" w:rsidRPr="00112425" w:rsidRDefault="0096587C" w:rsidP="00F309C0">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768EF095" w14:textId="77777777" w:rsidR="0096587C" w:rsidRPr="00112425" w:rsidRDefault="001B4792" w:rsidP="00F309C0">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14:paraId="60EBB88E" w14:textId="1D7D286A" w:rsidR="002D280C" w:rsidRDefault="002D280C" w:rsidP="00F309C0">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00519180" w14:textId="76E9D624" w:rsidR="00E50968" w:rsidRDefault="00E50968" w:rsidP="00F309C0">
      <w:pPr>
        <w:keepNext/>
        <w:keepLines/>
        <w:tabs>
          <w:tab w:val="left" w:pos="142"/>
          <w:tab w:val="left" w:pos="567"/>
          <w:tab w:val="num" w:pos="851"/>
          <w:tab w:val="left" w:pos="993"/>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E50968" w:rsidRPr="00112425" w14:paraId="32265A27" w14:textId="77777777" w:rsidTr="0048263A">
        <w:tc>
          <w:tcPr>
            <w:tcW w:w="8075" w:type="dxa"/>
          </w:tcPr>
          <w:p w14:paraId="63D6EF57" w14:textId="77777777" w:rsidR="00E50968" w:rsidRPr="00112425" w:rsidRDefault="00E50968" w:rsidP="0048263A">
            <w:pPr>
              <w:keepNext/>
              <w:keepLines/>
              <w:jc w:val="both"/>
              <w:rPr>
                <w:rFonts w:ascii="Tahoma" w:hAnsi="Tahoma" w:cs="Tahoma"/>
              </w:rPr>
            </w:pPr>
            <w:r w:rsidRPr="00112425">
              <w:rPr>
                <w:rFonts w:ascii="Tahoma" w:hAnsi="Tahoma" w:cs="Tahoma"/>
              </w:rPr>
              <w:t xml:space="preserve">IZJAVA </w:t>
            </w:r>
            <w:r w:rsidRPr="001C4B03">
              <w:rPr>
                <w:rFonts w:ascii="Tahoma" w:hAnsi="Tahoma" w:cs="Tahoma"/>
                <w:iCs/>
              </w:rPr>
              <w:t>FIZIČNE OSEBE OZIROMA ODGOVORNE OSEBE POSLOVNEGA SUBJEKTA O NEPOVEZANOSTI S FUNKCIONARJEM ALI NJEGOVIM DRUŽINSKIM ČLANOM</w:t>
            </w:r>
          </w:p>
        </w:tc>
        <w:tc>
          <w:tcPr>
            <w:tcW w:w="1418" w:type="dxa"/>
          </w:tcPr>
          <w:p w14:paraId="47A8CF52" w14:textId="77777777" w:rsidR="00E50968" w:rsidRPr="00112425" w:rsidRDefault="00E50968" w:rsidP="0048263A">
            <w:pPr>
              <w:keepNext/>
              <w:keepLines/>
              <w:jc w:val="both"/>
              <w:rPr>
                <w:rFonts w:ascii="Tahoma" w:hAnsi="Tahoma" w:cs="Tahoma"/>
                <w:b/>
              </w:rPr>
            </w:pPr>
            <w:r>
              <w:rPr>
                <w:rFonts w:ascii="Tahoma" w:hAnsi="Tahoma" w:cs="Tahoma"/>
                <w:b/>
                <w:i/>
              </w:rPr>
              <w:t>Priloga</w:t>
            </w:r>
            <w:r w:rsidRPr="00112425">
              <w:rPr>
                <w:rFonts w:ascii="Tahoma" w:hAnsi="Tahoma" w:cs="Tahoma"/>
                <w:b/>
                <w:i/>
              </w:rPr>
              <w:t xml:space="preserve"> 3</w:t>
            </w:r>
            <w:r>
              <w:rPr>
                <w:rFonts w:ascii="Tahoma" w:hAnsi="Tahoma" w:cs="Tahoma"/>
                <w:b/>
                <w:i/>
              </w:rPr>
              <w:t>/5</w:t>
            </w:r>
          </w:p>
        </w:tc>
      </w:tr>
    </w:tbl>
    <w:p w14:paraId="045D4A16" w14:textId="77777777" w:rsidR="00E50968" w:rsidRPr="004D2034" w:rsidRDefault="00E50968" w:rsidP="00E50968">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Pr>
          <w:rFonts w:ascii="Tahoma" w:hAnsi="Tahoma" w:cs="Tahoma"/>
        </w:rPr>
        <w:t xml:space="preserve"> Priloga se v pdf. formatu naloži v </w:t>
      </w:r>
      <w:r w:rsidRPr="004D2034">
        <w:rPr>
          <w:rFonts w:ascii="Tahoma" w:hAnsi="Tahoma" w:cs="Tahoma"/>
          <w:u w:val="single"/>
        </w:rPr>
        <w:t>razdelek »DOKUMENTI«, del »Ostale priloge«</w:t>
      </w:r>
      <w:r w:rsidRPr="004D2034">
        <w:rPr>
          <w:rFonts w:ascii="Tahoma" w:hAnsi="Tahoma" w:cs="Tahoma"/>
        </w:rPr>
        <w:t>.</w:t>
      </w:r>
    </w:p>
    <w:p w14:paraId="4E140CD5" w14:textId="77777777" w:rsidR="002D280C" w:rsidRDefault="002D280C"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988B817" w14:textId="77777777" w:rsidTr="001B4792">
        <w:tc>
          <w:tcPr>
            <w:tcW w:w="8075" w:type="dxa"/>
          </w:tcPr>
          <w:p w14:paraId="7E141BA2" w14:textId="77777777" w:rsidR="001B4792" w:rsidRPr="00112425" w:rsidRDefault="001B4792" w:rsidP="00F309C0">
            <w:pPr>
              <w:keepNext/>
              <w:keepLines/>
              <w:jc w:val="both"/>
              <w:rPr>
                <w:rFonts w:ascii="Tahoma" w:hAnsi="Tahoma" w:cs="Tahoma"/>
              </w:rPr>
            </w:pPr>
            <w:r w:rsidRPr="00112425">
              <w:rPr>
                <w:rFonts w:ascii="Tahoma" w:hAnsi="Tahoma" w:cs="Tahoma"/>
              </w:rPr>
              <w:t>SEZNAM PODIZVAJALCEV IN ZAHTEVA ZA NEPOSREDNO PLAČILO</w:t>
            </w:r>
          </w:p>
        </w:tc>
        <w:tc>
          <w:tcPr>
            <w:tcW w:w="1418" w:type="dxa"/>
          </w:tcPr>
          <w:p w14:paraId="64750D36"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 4/1</w:t>
            </w:r>
          </w:p>
        </w:tc>
      </w:tr>
    </w:tbl>
    <w:p w14:paraId="0D0B44A4" w14:textId="77777777" w:rsidR="00864212" w:rsidRPr="00112425" w:rsidRDefault="00864212" w:rsidP="00F309C0">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04550BD7" w14:textId="77777777" w:rsidR="00B74BE7" w:rsidRPr="00112425" w:rsidRDefault="00B74BE7" w:rsidP="00F309C0">
      <w:pPr>
        <w:keepNext/>
        <w:keepLines/>
        <w:jc w:val="both"/>
        <w:rPr>
          <w:rFonts w:ascii="Tahoma" w:hAnsi="Tahoma" w:cs="Tahoma"/>
        </w:rPr>
      </w:pPr>
    </w:p>
    <w:p w14:paraId="4DB3FCCA" w14:textId="77777777" w:rsidR="00B74BE7" w:rsidRPr="00112425" w:rsidRDefault="00B74BE7" w:rsidP="00F309C0">
      <w:pPr>
        <w:keepNext/>
        <w:keepLines/>
        <w:jc w:val="both"/>
        <w:rPr>
          <w:rFonts w:ascii="Tahoma" w:hAnsi="Tahoma" w:cs="Tahoma"/>
        </w:rPr>
      </w:pPr>
      <w:r w:rsidRPr="00112425">
        <w:rPr>
          <w:rFonts w:ascii="Tahoma" w:hAnsi="Tahoma" w:cs="Tahoma"/>
        </w:rPr>
        <w:lastRenderedPageBreak/>
        <w:t xml:space="preserve">V kolikor ponudnik </w:t>
      </w:r>
      <w:r w:rsidR="003504F7" w:rsidRPr="00112425">
        <w:rPr>
          <w:rFonts w:ascii="Tahoma" w:hAnsi="Tahoma" w:cs="Tahoma"/>
        </w:rPr>
        <w:t xml:space="preserve">namerava </w:t>
      </w:r>
      <w:r w:rsidRPr="00112425">
        <w:rPr>
          <w:rFonts w:ascii="Tahoma" w:hAnsi="Tahoma" w:cs="Tahoma"/>
        </w:rPr>
        <w:t xml:space="preserve">izvajati predmet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14:paraId="0CF5A861" w14:textId="77777777" w:rsidR="003504F7" w:rsidRPr="00112425" w:rsidRDefault="003504F7" w:rsidP="00F309C0">
      <w:pPr>
        <w:keepNext/>
        <w:keepLines/>
        <w:jc w:val="both"/>
        <w:rPr>
          <w:rFonts w:ascii="Tahoma" w:hAnsi="Tahoma" w:cs="Tahoma"/>
          <w:sz w:val="12"/>
          <w:szCs w:val="12"/>
        </w:rPr>
      </w:pPr>
    </w:p>
    <w:p w14:paraId="4749404B" w14:textId="2948A2DD" w:rsidR="00CE2724" w:rsidRDefault="00CE2724" w:rsidP="00F309C0">
      <w:pPr>
        <w:keepNext/>
        <w:keepLines/>
        <w:jc w:val="both"/>
        <w:rPr>
          <w:rFonts w:ascii="Tahoma" w:hAnsi="Tahoma" w:cs="Tahoma"/>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629CC250" w14:textId="77777777" w:rsidR="00A5467A" w:rsidRDefault="00A5467A"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61196654" w14:textId="77777777" w:rsidTr="001B4792">
        <w:tc>
          <w:tcPr>
            <w:tcW w:w="8075" w:type="dxa"/>
          </w:tcPr>
          <w:p w14:paraId="53653402" w14:textId="77777777" w:rsidR="001B4792" w:rsidRPr="00112425" w:rsidRDefault="001B4792" w:rsidP="00F309C0">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14:paraId="6C890F35"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 4/2</w:t>
            </w:r>
          </w:p>
        </w:tc>
      </w:tr>
    </w:tbl>
    <w:p w14:paraId="26778AF2" w14:textId="77777777" w:rsidR="003504F7" w:rsidRPr="00112425" w:rsidRDefault="003504F7" w:rsidP="00F309C0">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531A2501" w14:textId="77777777" w:rsidR="003504F7" w:rsidRPr="00112425" w:rsidRDefault="003504F7" w:rsidP="00F309C0">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2D0A6EF5" w14:textId="77777777" w:rsidR="00CE2724" w:rsidRDefault="00CE2724" w:rsidP="00F309C0">
      <w:pPr>
        <w:keepNext/>
        <w:keepLines/>
        <w:jc w:val="both"/>
        <w:rPr>
          <w:rFonts w:ascii="Tahoma" w:hAnsi="Tahoma" w:cs="Tahoma"/>
          <w:sz w:val="16"/>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044F6D72" w14:textId="77777777" w:rsidR="00CE2724" w:rsidRPr="00112425" w:rsidRDefault="00CE2724"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1B4792" w:rsidRPr="00112425" w14:paraId="730D693A" w14:textId="77777777" w:rsidTr="009D3A88">
        <w:tc>
          <w:tcPr>
            <w:tcW w:w="7650" w:type="dxa"/>
            <w:tcBorders>
              <w:top w:val="single" w:sz="4" w:space="0" w:color="auto"/>
              <w:left w:val="single" w:sz="4" w:space="0" w:color="auto"/>
              <w:bottom w:val="single" w:sz="4" w:space="0" w:color="auto"/>
              <w:right w:val="single" w:sz="4" w:space="0" w:color="808080"/>
            </w:tcBorders>
          </w:tcPr>
          <w:p w14:paraId="762669FB" w14:textId="77777777" w:rsidR="001B4792" w:rsidRPr="00112425" w:rsidRDefault="001B4792" w:rsidP="00F309C0">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POTRDITEV REFERENC S STRANI POSAMEZNIH NAROČNIKOV</w:t>
            </w:r>
          </w:p>
        </w:tc>
        <w:tc>
          <w:tcPr>
            <w:tcW w:w="1843" w:type="dxa"/>
            <w:tcBorders>
              <w:top w:val="single" w:sz="4" w:space="0" w:color="auto"/>
              <w:left w:val="single" w:sz="4" w:space="0" w:color="808080"/>
              <w:bottom w:val="single" w:sz="4" w:space="0" w:color="auto"/>
              <w:right w:val="single" w:sz="4" w:space="0" w:color="auto"/>
            </w:tcBorders>
            <w:hideMark/>
          </w:tcPr>
          <w:p w14:paraId="3ABCAB89" w14:textId="7B7D2FEF" w:rsidR="001B4792" w:rsidRPr="00112425" w:rsidRDefault="001B4792" w:rsidP="005E73CE">
            <w:pPr>
              <w:keepNext/>
              <w:keepLines/>
              <w:rPr>
                <w:rFonts w:ascii="Tahoma" w:hAnsi="Tahoma" w:cs="Tahoma"/>
                <w:b/>
                <w:i/>
              </w:rPr>
            </w:pPr>
            <w:r w:rsidRPr="00112425">
              <w:rPr>
                <w:rFonts w:ascii="Tahoma" w:hAnsi="Tahoma" w:cs="Tahoma"/>
                <w:b/>
                <w:i/>
              </w:rPr>
              <w:t>Priloga 5</w:t>
            </w:r>
            <w:r w:rsidR="009D3A88">
              <w:rPr>
                <w:rFonts w:ascii="Tahoma" w:hAnsi="Tahoma" w:cs="Tahoma"/>
                <w:b/>
                <w:i/>
              </w:rPr>
              <w:t>/1-5/</w:t>
            </w:r>
            <w:r w:rsidR="00846410">
              <w:rPr>
                <w:rFonts w:ascii="Tahoma" w:hAnsi="Tahoma" w:cs="Tahoma"/>
                <w:b/>
                <w:i/>
              </w:rPr>
              <w:t>2</w:t>
            </w:r>
          </w:p>
        </w:tc>
      </w:tr>
    </w:tbl>
    <w:p w14:paraId="648ADAB1" w14:textId="33D0CF86" w:rsidR="00CE2724" w:rsidRDefault="00CE2724" w:rsidP="00F309C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prilogo (Prilogo 5</w:t>
      </w:r>
      <w:r w:rsidR="009D3A88">
        <w:rPr>
          <w:rFonts w:ascii="Tahoma" w:hAnsi="Tahoma" w:cs="Tahoma"/>
          <w:bCs/>
          <w:szCs w:val="22"/>
        </w:rPr>
        <w:t>/1</w:t>
      </w:r>
      <w:r w:rsidR="005E73CE">
        <w:rPr>
          <w:rFonts w:ascii="Tahoma" w:hAnsi="Tahoma" w:cs="Tahoma"/>
          <w:bCs/>
          <w:szCs w:val="22"/>
        </w:rPr>
        <w:t>-</w:t>
      </w:r>
      <w:r w:rsidR="009D3A88">
        <w:rPr>
          <w:rFonts w:ascii="Tahoma" w:hAnsi="Tahoma" w:cs="Tahoma"/>
          <w:bCs/>
          <w:szCs w:val="22"/>
        </w:rPr>
        <w:t>5/</w:t>
      </w:r>
      <w:r w:rsidR="00846410">
        <w:rPr>
          <w:rFonts w:ascii="Tahoma" w:hAnsi="Tahoma" w:cs="Tahoma"/>
          <w:bCs/>
          <w:szCs w:val="22"/>
        </w:rPr>
        <w:t>2</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3DF4A59F" w14:textId="77777777" w:rsidR="00E52E75" w:rsidRPr="00112425" w:rsidRDefault="00E52E75"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276"/>
      </w:tblGrid>
      <w:tr w:rsidR="001B4792" w:rsidRPr="00112425" w14:paraId="1B4DAB1A" w14:textId="77777777" w:rsidTr="005119AB">
        <w:tc>
          <w:tcPr>
            <w:tcW w:w="8217" w:type="dxa"/>
            <w:tcBorders>
              <w:top w:val="single" w:sz="4" w:space="0" w:color="auto"/>
              <w:left w:val="single" w:sz="4" w:space="0" w:color="auto"/>
              <w:bottom w:val="single" w:sz="4" w:space="0" w:color="auto"/>
              <w:right w:val="single" w:sz="4" w:space="0" w:color="808080"/>
            </w:tcBorders>
          </w:tcPr>
          <w:p w14:paraId="6D829F1F" w14:textId="77777777" w:rsidR="001B4792" w:rsidRPr="00112425" w:rsidRDefault="001B4792" w:rsidP="00F309C0">
            <w:pPr>
              <w:keepNext/>
              <w:keepLines/>
              <w:rPr>
                <w:rFonts w:ascii="Tahoma" w:hAnsi="Tahoma" w:cs="Tahoma"/>
              </w:rPr>
            </w:pPr>
            <w:r w:rsidRPr="00112425">
              <w:br w:type="page"/>
            </w:r>
            <w:r w:rsidRPr="00112425">
              <w:rPr>
                <w:rFonts w:ascii="Tahoma" w:hAnsi="Tahoma" w:cs="Tahoma"/>
                <w:b/>
              </w:rPr>
              <w:br w:type="page"/>
            </w:r>
            <w:r w:rsidR="005119AB">
              <w:rPr>
                <w:rFonts w:ascii="Tahoma" w:hAnsi="Tahoma" w:cs="Tahoma"/>
              </w:rPr>
              <w:t>STROKOVNA SPOSOBNOST</w:t>
            </w:r>
            <w:r w:rsidRPr="00112425">
              <w:rPr>
                <w:rFonts w:ascii="Tahoma" w:hAnsi="Tahoma" w:cs="Tahoma"/>
              </w:rPr>
              <w:t xml:space="preserve"> – VODJA </w:t>
            </w:r>
            <w:r w:rsidR="005119AB">
              <w:rPr>
                <w:rFonts w:ascii="Tahoma" w:hAnsi="Tahoma" w:cs="Tahoma"/>
              </w:rPr>
              <w:t>GRADNJE</w:t>
            </w:r>
          </w:p>
        </w:tc>
        <w:tc>
          <w:tcPr>
            <w:tcW w:w="1276" w:type="dxa"/>
            <w:tcBorders>
              <w:top w:val="single" w:sz="4" w:space="0" w:color="auto"/>
              <w:left w:val="single" w:sz="4" w:space="0" w:color="808080"/>
              <w:bottom w:val="single" w:sz="4" w:space="0" w:color="auto"/>
              <w:right w:val="single" w:sz="4" w:space="0" w:color="auto"/>
            </w:tcBorders>
            <w:hideMark/>
          </w:tcPr>
          <w:p w14:paraId="471F6AB6" w14:textId="77777777" w:rsidR="001B4792" w:rsidRPr="00112425" w:rsidRDefault="001B4792" w:rsidP="00F309C0">
            <w:pPr>
              <w:keepNext/>
              <w:keepLines/>
              <w:rPr>
                <w:rFonts w:ascii="Tahoma" w:hAnsi="Tahoma" w:cs="Tahoma"/>
                <w:b/>
                <w:i/>
              </w:rPr>
            </w:pPr>
            <w:r w:rsidRPr="00112425">
              <w:rPr>
                <w:rFonts w:ascii="Tahoma" w:hAnsi="Tahoma" w:cs="Tahoma"/>
                <w:b/>
                <w:i/>
              </w:rPr>
              <w:t>Priloga 6</w:t>
            </w:r>
          </w:p>
        </w:tc>
      </w:tr>
    </w:tbl>
    <w:p w14:paraId="0DA9B5E7" w14:textId="77777777" w:rsidR="00CE2724" w:rsidRDefault="00CE2724" w:rsidP="00F309C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(Priloga 6)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42B40DE6" w14:textId="77777777" w:rsidR="00B6464B" w:rsidRPr="00112425" w:rsidRDefault="00B6464B"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16CB367" w14:textId="77777777" w:rsidTr="001B4792">
        <w:tc>
          <w:tcPr>
            <w:tcW w:w="8075" w:type="dxa"/>
          </w:tcPr>
          <w:p w14:paraId="10860620" w14:textId="77777777" w:rsidR="001B4792" w:rsidRPr="00112425" w:rsidRDefault="001B4792" w:rsidP="00F309C0">
            <w:pPr>
              <w:keepNext/>
              <w:keepLines/>
              <w:jc w:val="both"/>
              <w:rPr>
                <w:rFonts w:ascii="Tahoma" w:hAnsi="Tahoma" w:cs="Tahoma"/>
              </w:rPr>
            </w:pPr>
            <w:r w:rsidRPr="00112425">
              <w:rPr>
                <w:rFonts w:ascii="Tahoma" w:hAnsi="Tahoma" w:cs="Tahoma"/>
              </w:rPr>
              <w:t>OSNUTEK POGODBE</w:t>
            </w:r>
          </w:p>
        </w:tc>
        <w:tc>
          <w:tcPr>
            <w:tcW w:w="1418" w:type="dxa"/>
          </w:tcPr>
          <w:p w14:paraId="00A5BDBD" w14:textId="77777777" w:rsidR="001B4792" w:rsidRPr="00112425" w:rsidRDefault="001B4792" w:rsidP="00F309C0">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w:t>
            </w:r>
          </w:p>
        </w:tc>
      </w:tr>
    </w:tbl>
    <w:p w14:paraId="722B7C03" w14:textId="77777777" w:rsidR="00091F5D" w:rsidRPr="00112425" w:rsidRDefault="004569E9" w:rsidP="00F309C0">
      <w:pPr>
        <w:keepNext/>
        <w:keepLines/>
        <w:jc w:val="both"/>
        <w:rPr>
          <w:rFonts w:ascii="Tahoma" w:hAnsi="Tahoma" w:cs="Tahoma"/>
        </w:rPr>
      </w:pPr>
      <w:r>
        <w:rPr>
          <w:rFonts w:ascii="Tahoma" w:hAnsi="Tahoma" w:cs="Tahoma"/>
        </w:rPr>
        <w:t>Ponudnik s podpisom Priloge 3/1 potrdi, da se strinja in sprejema vsebino pogodbe.</w:t>
      </w:r>
    </w:p>
    <w:p w14:paraId="094185BD" w14:textId="77777777" w:rsidR="00B6464B" w:rsidRDefault="00B6464B"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1005" w:rsidRPr="00112425" w14:paraId="28A1AB65" w14:textId="77777777" w:rsidTr="000C7AEC">
        <w:tc>
          <w:tcPr>
            <w:tcW w:w="8075" w:type="dxa"/>
          </w:tcPr>
          <w:p w14:paraId="31B466DF" w14:textId="77777777" w:rsidR="00AC1005" w:rsidRPr="00112425" w:rsidRDefault="00AC1005" w:rsidP="00F309C0">
            <w:pPr>
              <w:keepNext/>
              <w:keepLines/>
              <w:jc w:val="both"/>
              <w:rPr>
                <w:rFonts w:ascii="Tahoma" w:hAnsi="Tahoma" w:cs="Tahoma"/>
              </w:rPr>
            </w:pPr>
            <w:r w:rsidRPr="00112425">
              <w:rPr>
                <w:rFonts w:ascii="Tahoma" w:hAnsi="Tahoma" w:cs="Tahoma"/>
              </w:rPr>
              <w:t xml:space="preserve">FINANČNO ZAVAROVANJE ZA RESNOST </w:t>
            </w:r>
            <w:r>
              <w:rPr>
                <w:rFonts w:ascii="Tahoma" w:hAnsi="Tahoma" w:cs="Tahoma"/>
              </w:rPr>
              <w:t>PONUDBE</w:t>
            </w:r>
          </w:p>
        </w:tc>
        <w:tc>
          <w:tcPr>
            <w:tcW w:w="1418" w:type="dxa"/>
          </w:tcPr>
          <w:p w14:paraId="70DB503A" w14:textId="77777777" w:rsidR="00AC1005" w:rsidRPr="00112425" w:rsidRDefault="00AC1005" w:rsidP="00F309C0">
            <w:pPr>
              <w:keepNext/>
              <w:keepLines/>
              <w:jc w:val="both"/>
              <w:rPr>
                <w:rFonts w:ascii="Tahoma" w:hAnsi="Tahoma" w:cs="Tahoma"/>
                <w:b/>
                <w:i/>
              </w:rPr>
            </w:pPr>
            <w:r w:rsidRPr="009036C3">
              <w:rPr>
                <w:rFonts w:ascii="Tahoma" w:hAnsi="Tahoma" w:cs="Tahoma"/>
                <w:b/>
                <w:i/>
              </w:rPr>
              <w:t xml:space="preserve">Priloga </w:t>
            </w:r>
            <w:r>
              <w:rPr>
                <w:rFonts w:ascii="Tahoma" w:hAnsi="Tahoma" w:cs="Tahoma"/>
                <w:b/>
                <w:i/>
              </w:rPr>
              <w:t>8</w:t>
            </w:r>
            <w:r w:rsidRPr="009036C3">
              <w:rPr>
                <w:rFonts w:ascii="Tahoma" w:hAnsi="Tahoma" w:cs="Tahoma"/>
                <w:b/>
                <w:i/>
              </w:rPr>
              <w:t>/1</w:t>
            </w:r>
          </w:p>
        </w:tc>
      </w:tr>
    </w:tbl>
    <w:p w14:paraId="5D3911F0" w14:textId="77777777" w:rsidR="00AC1005" w:rsidRPr="00112425" w:rsidRDefault="00AC1005" w:rsidP="00F309C0">
      <w:pPr>
        <w:keepNext/>
        <w:keepLines/>
        <w:jc w:val="both"/>
        <w:rPr>
          <w:rFonts w:ascii="Tahoma" w:hAnsi="Tahoma" w:cs="Tahoma"/>
        </w:rPr>
      </w:pPr>
      <w:r>
        <w:rPr>
          <w:rFonts w:ascii="Tahoma" w:hAnsi="Tahoma" w:cs="Tahoma"/>
        </w:rPr>
        <w:t>Ponudnik</w:t>
      </w:r>
      <w:r w:rsidRPr="00112425">
        <w:rPr>
          <w:rFonts w:ascii="Tahoma" w:hAnsi="Tahoma" w:cs="Tahoma"/>
        </w:rPr>
        <w:t xml:space="preserve"> mora k </w:t>
      </w:r>
      <w:r>
        <w:rPr>
          <w:rFonts w:ascii="Tahoma" w:hAnsi="Tahoma" w:cs="Tahoma"/>
        </w:rPr>
        <w:t>ponudbi</w:t>
      </w:r>
      <w:r w:rsidRPr="00112425">
        <w:rPr>
          <w:rFonts w:ascii="Tahoma" w:hAnsi="Tahoma" w:cs="Tahoma"/>
        </w:rPr>
        <w:t xml:space="preserve"> priložiti finančn</w:t>
      </w:r>
      <w:r>
        <w:rPr>
          <w:rFonts w:ascii="Tahoma" w:hAnsi="Tahoma" w:cs="Tahoma"/>
        </w:rPr>
        <w:t xml:space="preserve">o </w:t>
      </w:r>
      <w:r w:rsidRPr="00112425">
        <w:rPr>
          <w:rFonts w:ascii="Tahoma" w:hAnsi="Tahoma" w:cs="Tahoma"/>
        </w:rPr>
        <w:t>zavarovanj</w:t>
      </w:r>
      <w:r>
        <w:rPr>
          <w:rFonts w:ascii="Tahoma" w:hAnsi="Tahoma" w:cs="Tahoma"/>
        </w:rPr>
        <w:t>e za resnost ponudbe</w:t>
      </w:r>
      <w:r w:rsidRPr="00112425">
        <w:rPr>
          <w:rFonts w:ascii="Tahoma" w:hAnsi="Tahoma" w:cs="Tahoma"/>
        </w:rPr>
        <w:t xml:space="preserve"> v skladu z zahtevami in pogoji razpisne dokumentacije ter v skladu z vzorcem finančnega zavarovanja za resnost </w:t>
      </w:r>
      <w:r>
        <w:rPr>
          <w:rFonts w:ascii="Tahoma" w:hAnsi="Tahoma" w:cs="Tahoma"/>
        </w:rPr>
        <w:t>ponudbe</w:t>
      </w:r>
      <w:r w:rsidRPr="00112425">
        <w:rPr>
          <w:rFonts w:ascii="Tahoma" w:hAnsi="Tahoma" w:cs="Tahoma"/>
        </w:rPr>
        <w:t xml:space="preserve">. </w:t>
      </w:r>
    </w:p>
    <w:p w14:paraId="15D9EFBC" w14:textId="722CB864" w:rsidR="007420A0" w:rsidRPr="00112425" w:rsidRDefault="007420A0"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5A9EB15E" w14:textId="77777777" w:rsidTr="001B4792">
        <w:tc>
          <w:tcPr>
            <w:tcW w:w="8075" w:type="dxa"/>
            <w:tcBorders>
              <w:top w:val="single" w:sz="4" w:space="0" w:color="auto"/>
              <w:bottom w:val="single" w:sz="4" w:space="0" w:color="auto"/>
            </w:tcBorders>
          </w:tcPr>
          <w:p w14:paraId="4041A0A7" w14:textId="77777777" w:rsidR="001B4792" w:rsidRPr="00112425" w:rsidRDefault="001B4792" w:rsidP="00F309C0">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418" w:type="dxa"/>
            <w:tcBorders>
              <w:top w:val="single" w:sz="4" w:space="0" w:color="auto"/>
              <w:bottom w:val="single" w:sz="4" w:space="0" w:color="auto"/>
            </w:tcBorders>
          </w:tcPr>
          <w:p w14:paraId="30BCEB61" w14:textId="77777777" w:rsidR="001B4792" w:rsidRPr="00112425" w:rsidRDefault="00AC1005" w:rsidP="00F309C0">
            <w:pPr>
              <w:keepNext/>
              <w:keepLines/>
              <w:rPr>
                <w:rFonts w:ascii="Tahoma" w:hAnsi="Tahoma" w:cs="Tahoma"/>
                <w:b/>
                <w:i/>
              </w:rPr>
            </w:pPr>
            <w:r>
              <w:rPr>
                <w:rFonts w:ascii="Tahoma" w:hAnsi="Tahoma" w:cs="Tahoma"/>
                <w:b/>
                <w:i/>
              </w:rPr>
              <w:t>Priloga 8/2</w:t>
            </w:r>
          </w:p>
        </w:tc>
      </w:tr>
    </w:tbl>
    <w:p w14:paraId="150747C8" w14:textId="77777777" w:rsidR="00B6464B" w:rsidRPr="00112425" w:rsidRDefault="00B6464B" w:rsidP="00F309C0">
      <w:pPr>
        <w:keepNext/>
        <w:keepLines/>
        <w:jc w:val="both"/>
      </w:pPr>
      <w:r w:rsidRPr="00112425">
        <w:rPr>
          <w:rFonts w:ascii="Tahoma" w:hAnsi="Tahoma" w:cs="Tahoma"/>
        </w:rPr>
        <w:t xml:space="preserve">V prilogi je priložen vzorec finančnega zavarovanja za dobro izvedbo pogodbenih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A22D9" w:rsidRPr="00112425">
        <w:t xml:space="preserve">  </w:t>
      </w:r>
      <w:r w:rsidR="00916975" w:rsidRPr="00112425">
        <w:rPr>
          <w:rFonts w:ascii="Tahoma" w:hAnsi="Tahoma" w:cs="Tahoma"/>
        </w:rPr>
        <w:t>Ponudnik se s podpisano P</w:t>
      </w:r>
      <w:r w:rsidRPr="00112425">
        <w:rPr>
          <w:rFonts w:ascii="Tahoma" w:hAnsi="Tahoma" w:cs="Tahoma"/>
        </w:rPr>
        <w:t xml:space="preserve">rilogo 3/1 obveže, da se strinja z vzorcem finančnega zavarovanja, zato ga k ponudbeni dokumentaciji ponudniku ni potrebno priložiti. </w:t>
      </w:r>
    </w:p>
    <w:p w14:paraId="131DE508" w14:textId="7C6ABA31" w:rsidR="006C65A8" w:rsidRPr="00112425" w:rsidRDefault="00B6464B" w:rsidP="00F309C0">
      <w:pPr>
        <w:keepNext/>
        <w:keepLines/>
        <w:jc w:val="both"/>
        <w:rPr>
          <w:rFonts w:ascii="Tahoma" w:hAnsi="Tahoma" w:cs="Tahoma"/>
          <w:sz w:val="16"/>
        </w:rPr>
      </w:pPr>
      <w:r w:rsidRPr="00112425">
        <w:rPr>
          <w:rFonts w:ascii="Tahoma" w:hAnsi="Tahoma" w:cs="Tahoma"/>
          <w:sz w:val="1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45600962"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29E8C8C7" w14:textId="77777777" w:rsidR="001B4792" w:rsidRPr="00112425" w:rsidRDefault="001B4792" w:rsidP="00F309C0">
            <w:pPr>
              <w:keepNext/>
              <w:keepLines/>
              <w:rPr>
                <w:rFonts w:ascii="Tahoma" w:hAnsi="Tahoma" w:cs="Tahoma"/>
              </w:rPr>
            </w:pPr>
            <w:r w:rsidRPr="00112425">
              <w:rPr>
                <w:rFonts w:ascii="Tahoma" w:hAnsi="Tahoma" w:cs="Tahoma"/>
              </w:rPr>
              <w:t>FINANČNO ZAVAROVANJE ZA ODPRAVO NAPAK V GARANCIJSKEM ROKU</w:t>
            </w:r>
          </w:p>
        </w:tc>
        <w:tc>
          <w:tcPr>
            <w:tcW w:w="1560" w:type="dxa"/>
            <w:tcBorders>
              <w:top w:val="single" w:sz="4" w:space="0" w:color="auto"/>
              <w:left w:val="single" w:sz="4" w:space="0" w:color="808080"/>
              <w:bottom w:val="single" w:sz="4" w:space="0" w:color="auto"/>
              <w:right w:val="single" w:sz="4" w:space="0" w:color="auto"/>
            </w:tcBorders>
            <w:hideMark/>
          </w:tcPr>
          <w:p w14:paraId="626B31BD" w14:textId="77777777" w:rsidR="001B4792" w:rsidRPr="00112425" w:rsidRDefault="00AC1005" w:rsidP="00F309C0">
            <w:pPr>
              <w:keepNext/>
              <w:keepLines/>
              <w:rPr>
                <w:rFonts w:ascii="Tahoma" w:hAnsi="Tahoma" w:cs="Tahoma"/>
                <w:b/>
                <w:i/>
              </w:rPr>
            </w:pPr>
            <w:r>
              <w:rPr>
                <w:rFonts w:ascii="Tahoma" w:hAnsi="Tahoma" w:cs="Tahoma"/>
                <w:b/>
                <w:i/>
              </w:rPr>
              <w:t>Priloga 8/3</w:t>
            </w:r>
          </w:p>
        </w:tc>
      </w:tr>
    </w:tbl>
    <w:p w14:paraId="1054D9C2" w14:textId="77777777" w:rsidR="00916975" w:rsidRPr="00112425" w:rsidRDefault="00916975" w:rsidP="00F309C0">
      <w:pPr>
        <w:keepNext/>
        <w:keepLines/>
        <w:jc w:val="both"/>
      </w:pPr>
      <w:r w:rsidRPr="00112425">
        <w:rPr>
          <w:rFonts w:ascii="Tahoma" w:hAnsi="Tahoma" w:cs="Tahoma"/>
        </w:rPr>
        <w:t>V prilogi je priložen vzorec finančnega zavarovanja za odpravo napak v garancijskem roku, ki ga bo moral izbrani ponudnik (v skladu z zahtevami razpisne dokumentacije) predložiti posameznemu naročniku.</w:t>
      </w:r>
      <w:r w:rsidR="000A22D9" w:rsidRPr="00112425">
        <w:t xml:space="preserve">  </w:t>
      </w:r>
      <w:r w:rsidRPr="00112425">
        <w:rPr>
          <w:rFonts w:ascii="Tahoma" w:hAnsi="Tahoma" w:cs="Tahoma"/>
        </w:rPr>
        <w:t xml:space="preserve">Ponudnik se s podpisano Prilogo 3/1 obveže, da se strinja z vzorcem finančnega zavarovanja, zato ga k ponudbeni dokumentaciji ponudniku ni potrebno priložiti. </w:t>
      </w:r>
    </w:p>
    <w:p w14:paraId="2232A332" w14:textId="77777777" w:rsidR="00602923" w:rsidRPr="00112425" w:rsidRDefault="00602923"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1C1F58AC" w14:textId="77777777" w:rsidTr="002908E8">
        <w:tc>
          <w:tcPr>
            <w:tcW w:w="7933" w:type="dxa"/>
            <w:tcBorders>
              <w:top w:val="single" w:sz="4" w:space="0" w:color="auto"/>
              <w:left w:val="single" w:sz="4" w:space="0" w:color="auto"/>
              <w:bottom w:val="single" w:sz="4" w:space="0" w:color="auto"/>
              <w:right w:val="single" w:sz="4" w:space="0" w:color="808080"/>
            </w:tcBorders>
            <w:hideMark/>
          </w:tcPr>
          <w:p w14:paraId="0BAB8617" w14:textId="77777777" w:rsidR="001B4792" w:rsidRPr="00112425" w:rsidRDefault="001B4792" w:rsidP="00F309C0">
            <w:pPr>
              <w:keepNext/>
              <w:keepLines/>
              <w:jc w:val="both"/>
              <w:rPr>
                <w:rFonts w:ascii="Tahoma" w:hAnsi="Tahoma" w:cs="Tahoma"/>
              </w:rPr>
            </w:pPr>
            <w:r>
              <w:rPr>
                <w:rFonts w:ascii="Tahoma" w:hAnsi="Tahoma" w:cs="Tahoma"/>
              </w:rPr>
              <w:t>PONUDBENI PREDRAČUN</w:t>
            </w:r>
            <w:r w:rsidRPr="00112425">
              <w:rPr>
                <w:rFonts w:ascii="Tahoma" w:hAnsi="Tahoma" w:cs="Tahoma"/>
              </w:rPr>
              <w:t xml:space="preserve"> – POPIS DEL</w:t>
            </w:r>
          </w:p>
        </w:tc>
        <w:tc>
          <w:tcPr>
            <w:tcW w:w="1560" w:type="dxa"/>
            <w:tcBorders>
              <w:top w:val="single" w:sz="4" w:space="0" w:color="auto"/>
              <w:left w:val="single" w:sz="4" w:space="0" w:color="808080"/>
              <w:bottom w:val="single" w:sz="4" w:space="0" w:color="auto"/>
              <w:right w:val="single" w:sz="4" w:space="0" w:color="auto"/>
            </w:tcBorders>
            <w:hideMark/>
          </w:tcPr>
          <w:p w14:paraId="4E43DA6D"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 9</w:t>
            </w:r>
          </w:p>
        </w:tc>
      </w:tr>
    </w:tbl>
    <w:p w14:paraId="7999867D" w14:textId="77777777" w:rsidR="000A22D9" w:rsidRPr="00112425" w:rsidRDefault="000A22D9" w:rsidP="00F309C0">
      <w:pPr>
        <w:pStyle w:val="Slog"/>
        <w:keepNext/>
        <w:keepLines/>
        <w:jc w:val="both"/>
        <w:rPr>
          <w:rFonts w:ascii="Tahoma" w:hAnsi="Tahoma" w:cs="Tahoma"/>
          <w:sz w:val="20"/>
          <w:lang w:val="sl-SI"/>
        </w:rPr>
      </w:pPr>
      <w:r w:rsidRPr="00112425">
        <w:rPr>
          <w:rFonts w:ascii="Tahoma" w:hAnsi="Tahoma" w:cs="Tahoma"/>
          <w:sz w:val="20"/>
          <w:lang w:val="sl-SI"/>
        </w:rPr>
        <w:t>Ponudnik mora priložiti izpolnjen ponudbeni predračun (popis del) v pdf. in excel formatu.</w:t>
      </w:r>
    </w:p>
    <w:p w14:paraId="11C9589B" w14:textId="77777777" w:rsidR="000A22D9" w:rsidRPr="00112425" w:rsidRDefault="000A22D9" w:rsidP="00F309C0">
      <w:pPr>
        <w:pStyle w:val="Slog"/>
        <w:keepNext/>
        <w:keepLines/>
        <w:jc w:val="both"/>
        <w:rPr>
          <w:rFonts w:ascii="Tahoma" w:hAnsi="Tahoma" w:cs="Tahoma"/>
          <w:sz w:val="20"/>
          <w:lang w:val="sl-SI"/>
        </w:rPr>
      </w:pPr>
    </w:p>
    <w:p w14:paraId="7458FB10" w14:textId="77777777" w:rsidR="000A22D9" w:rsidRPr="00112425" w:rsidRDefault="000A22D9" w:rsidP="00F309C0">
      <w:pPr>
        <w:keepNext/>
        <w:keepLines/>
        <w:jc w:val="both"/>
        <w:rPr>
          <w:rFonts w:ascii="Tahoma" w:hAnsi="Tahoma" w:cs="Tahoma"/>
        </w:rPr>
      </w:pPr>
      <w:r w:rsidRPr="00112425">
        <w:rPr>
          <w:rFonts w:ascii="Tahoma" w:hAnsi="Tahoma" w:cs="Tahoma"/>
        </w:rPr>
        <w:t>Ponudbeni predračun (popis del) je k razpisni dokume</w:t>
      </w:r>
      <w:r w:rsidR="001B4792">
        <w:rPr>
          <w:rFonts w:ascii="Tahoma" w:hAnsi="Tahoma" w:cs="Tahoma"/>
        </w:rPr>
        <w:t xml:space="preserve">ntaciji priložen </w:t>
      </w:r>
      <w:r w:rsidRPr="00112425">
        <w:rPr>
          <w:rFonts w:ascii="Tahoma" w:hAnsi="Tahoma" w:cs="Tahoma"/>
        </w:rPr>
        <w:t>v excel formatu. Ponudnik ponudbeni predračun izpolni, natisne in v pisni obliki podpiše in žigosa na strani rekapitulacije ter ga kot Prilogo 9 naloži v informacijski sistem e-JN</w:t>
      </w:r>
      <w:r w:rsidRPr="00112425">
        <w:rPr>
          <w:rFonts w:ascii="Tahoma" w:hAnsi="Tahoma" w:cs="Tahoma"/>
          <w:b/>
        </w:rPr>
        <w:t xml:space="preserve"> v </w:t>
      </w:r>
      <w:r w:rsidR="00F93517" w:rsidRPr="00F93517">
        <w:rPr>
          <w:rFonts w:ascii="Tahoma" w:hAnsi="Tahoma" w:cs="Tahoma"/>
          <w:b/>
          <w:u w:val="single"/>
        </w:rPr>
        <w:t>razdelek »DOKUMENTI«, del »Ostale priloge«</w:t>
      </w:r>
      <w:r w:rsidR="00DA681A" w:rsidRPr="00112425">
        <w:rPr>
          <w:rFonts w:ascii="Tahoma" w:hAnsi="Tahoma" w:cs="Tahoma"/>
          <w:b/>
        </w:rPr>
        <w:t xml:space="preserve"> v pdf</w:t>
      </w:r>
      <w:r w:rsidRPr="00112425">
        <w:rPr>
          <w:rFonts w:ascii="Tahoma" w:hAnsi="Tahoma" w:cs="Tahoma"/>
          <w:b/>
        </w:rPr>
        <w:t>.</w:t>
      </w:r>
      <w:r w:rsidR="00F93517">
        <w:rPr>
          <w:rFonts w:ascii="Tahoma" w:hAnsi="Tahoma" w:cs="Tahoma"/>
          <w:b/>
        </w:rPr>
        <w:t xml:space="preserve"> </w:t>
      </w:r>
      <w:r w:rsidR="00F93517" w:rsidRPr="00112425">
        <w:rPr>
          <w:rFonts w:ascii="Tahoma" w:hAnsi="Tahoma" w:cs="Tahoma"/>
          <w:b/>
        </w:rPr>
        <w:t>formatu</w:t>
      </w:r>
      <w:r w:rsidR="00F93517">
        <w:rPr>
          <w:rFonts w:ascii="Tahoma" w:hAnsi="Tahoma" w:cs="Tahoma"/>
          <w:b/>
        </w:rPr>
        <w:t>.</w:t>
      </w:r>
      <w:r w:rsidRPr="00112425">
        <w:rPr>
          <w:rFonts w:ascii="Tahoma" w:hAnsi="Tahoma" w:cs="Tahoma"/>
          <w:b/>
        </w:rPr>
        <w:t xml:space="preserve"> </w:t>
      </w:r>
      <w:r w:rsidRPr="00112425">
        <w:rPr>
          <w:rFonts w:ascii="Tahoma" w:hAnsi="Tahoma" w:cs="Tahoma"/>
        </w:rPr>
        <w:t>Celoten obrazec ponud</w:t>
      </w:r>
      <w:r w:rsidR="001B4792">
        <w:rPr>
          <w:rFonts w:ascii="Tahoma" w:hAnsi="Tahoma" w:cs="Tahoma"/>
        </w:rPr>
        <w:t xml:space="preserve">benega predračuna (popisa del) </w:t>
      </w:r>
      <w:r w:rsidRPr="00112425">
        <w:rPr>
          <w:rFonts w:ascii="Tahoma" w:hAnsi="Tahoma" w:cs="Tahoma"/>
        </w:rPr>
        <w:t>mora biti priložen tudi v excel formatu.</w:t>
      </w:r>
      <w:r w:rsidR="001B4792">
        <w:rPr>
          <w:rFonts w:ascii="Tahoma" w:hAnsi="Tahoma" w:cs="Tahoma"/>
        </w:rPr>
        <w:t xml:space="preserve"> </w:t>
      </w:r>
      <w:r w:rsidR="001B4792" w:rsidRPr="004569E9">
        <w:rPr>
          <w:rFonts w:ascii="Tahoma" w:hAnsi="Tahoma" w:cs="Tahoma"/>
        </w:rPr>
        <w:t xml:space="preserve">V primeru razlikovanja med pdf. in excel formatom ponudbenega predračuna, priloženega v </w:t>
      </w:r>
      <w:r w:rsidR="002908E8" w:rsidRPr="004569E9">
        <w:rPr>
          <w:rFonts w:ascii="Tahoma" w:hAnsi="Tahoma" w:cs="Tahoma"/>
        </w:rPr>
        <w:t>ponudbi</w:t>
      </w:r>
      <w:r w:rsidR="001B4792" w:rsidRPr="004569E9">
        <w:rPr>
          <w:rFonts w:ascii="Tahoma" w:hAnsi="Tahoma" w:cs="Tahoma"/>
        </w:rPr>
        <w:t>, bo naročnik kot veljaven ponudbeni predračun štel ponudbeni predračun v pdf. formatu.</w:t>
      </w:r>
    </w:p>
    <w:p w14:paraId="4614DB03" w14:textId="77777777" w:rsidR="00A5127C" w:rsidRPr="00112425" w:rsidRDefault="00A5127C" w:rsidP="00F309C0">
      <w:pPr>
        <w:keepNext/>
        <w:keepLines/>
        <w:spacing w:line="276" w:lineRule="auto"/>
        <w:rPr>
          <w:rFonts w:ascii="Tahoma" w:eastAsiaTheme="minorHAnsi" w:hAnsi="Tahoma" w:cs="Tahoma"/>
          <w:b/>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DF78760"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055AD5CB" w14:textId="77777777" w:rsidR="001B4792" w:rsidRPr="00112425" w:rsidRDefault="001B4792" w:rsidP="00F309C0">
            <w:pPr>
              <w:keepNext/>
              <w:keepLines/>
              <w:rPr>
                <w:rFonts w:ascii="Tahoma" w:hAnsi="Tahoma" w:cs="Tahoma"/>
              </w:rPr>
            </w:pPr>
            <w:r w:rsidRPr="00112425">
              <w:rPr>
                <w:rFonts w:ascii="Tahoma" w:hAnsi="Tahoma" w:cs="Tahoma"/>
              </w:rPr>
              <w:t xml:space="preserve">CENIK MATERIALA, PRODAJNE CENE UR </w:t>
            </w:r>
          </w:p>
        </w:tc>
        <w:tc>
          <w:tcPr>
            <w:tcW w:w="1560" w:type="dxa"/>
            <w:tcBorders>
              <w:top w:val="single" w:sz="4" w:space="0" w:color="auto"/>
              <w:left w:val="single" w:sz="4" w:space="0" w:color="808080"/>
              <w:bottom w:val="single" w:sz="4" w:space="0" w:color="auto"/>
              <w:right w:val="single" w:sz="4" w:space="0" w:color="auto"/>
            </w:tcBorders>
            <w:hideMark/>
          </w:tcPr>
          <w:p w14:paraId="08C879DB" w14:textId="77777777" w:rsidR="001B4792" w:rsidRPr="00112425" w:rsidRDefault="001B4792" w:rsidP="00F309C0">
            <w:pPr>
              <w:keepNext/>
              <w:keepLines/>
              <w:rPr>
                <w:rFonts w:ascii="Tahoma" w:hAnsi="Tahoma" w:cs="Tahoma"/>
                <w:b/>
                <w:i/>
              </w:rPr>
            </w:pPr>
            <w:r w:rsidRPr="00112425">
              <w:rPr>
                <w:rFonts w:ascii="Tahoma" w:hAnsi="Tahoma" w:cs="Tahoma"/>
                <w:b/>
                <w:i/>
              </w:rPr>
              <w:t>Priloga 10</w:t>
            </w:r>
          </w:p>
        </w:tc>
      </w:tr>
    </w:tbl>
    <w:p w14:paraId="6C1125EB" w14:textId="4FA5A370" w:rsidR="00B6464B" w:rsidRDefault="00B6464B" w:rsidP="00F309C0">
      <w:pPr>
        <w:keepNext/>
        <w:keepLines/>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rPr>
        <w:t>fco</w:t>
      </w:r>
      <w:proofErr w:type="spellEnd"/>
      <w:r w:rsidR="00E21DA7">
        <w:rPr>
          <w:rFonts w:ascii="Tahoma" w:hAnsi="Tahoma" w:cs="Tahoma"/>
        </w:rPr>
        <w:t>.</w:t>
      </w:r>
      <w:r w:rsidRPr="00112425">
        <w:rPr>
          <w:rFonts w:ascii="Tahoma" w:hAnsi="Tahoma" w:cs="Tahoma"/>
        </w:rPr>
        <w:t xml:space="preserve"> gradbišče </w:t>
      </w:r>
      <w:r w:rsidRPr="00112425">
        <w:rPr>
          <w:rFonts w:ascii="Tahoma" w:hAnsi="Tahoma" w:cs="Tahoma"/>
          <w:u w:val="single"/>
        </w:rPr>
        <w:t>in</w:t>
      </w:r>
      <w:r w:rsidRPr="00112425">
        <w:rPr>
          <w:rFonts w:ascii="Tahoma" w:hAnsi="Tahoma" w:cs="Tahoma"/>
        </w:rPr>
        <w:t xml:space="preserve"> cenik prodajnih ur po kvalifikacijski strukturi.</w:t>
      </w:r>
    </w:p>
    <w:p w14:paraId="207BCE70" w14:textId="77777777" w:rsidR="00A5467A" w:rsidRPr="00112425" w:rsidRDefault="00A5467A" w:rsidP="00F309C0">
      <w:pPr>
        <w:keepNext/>
        <w:keepLines/>
        <w:jc w:val="both"/>
        <w:rPr>
          <w:rFonts w:ascii="Tahoma" w:hAnsi="Tahoma" w:cs="Tahoma"/>
        </w:rPr>
      </w:pPr>
    </w:p>
    <w:p w14:paraId="36BE43B2" w14:textId="77777777" w:rsidR="00543342" w:rsidRPr="00112425" w:rsidRDefault="00543342" w:rsidP="00F309C0">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9957A94"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3FD469F2" w14:textId="77777777" w:rsidR="001B4792" w:rsidRPr="00112425" w:rsidRDefault="001B4792" w:rsidP="00F309C0">
            <w:pPr>
              <w:keepNext/>
              <w:keepLines/>
              <w:rPr>
                <w:rFonts w:ascii="Tahoma" w:hAnsi="Tahoma" w:cs="Tahoma"/>
              </w:rPr>
            </w:pPr>
            <w:r w:rsidRPr="00112425">
              <w:rPr>
                <w:rFonts w:ascii="Tahoma" w:hAnsi="Tahoma" w:cs="Tahoma"/>
              </w:rPr>
              <w:lastRenderedPageBreak/>
              <w:t>ZAVAROVANJE ODGOVORNOSTI</w:t>
            </w:r>
          </w:p>
        </w:tc>
        <w:tc>
          <w:tcPr>
            <w:tcW w:w="1560" w:type="dxa"/>
            <w:tcBorders>
              <w:top w:val="single" w:sz="4" w:space="0" w:color="auto"/>
              <w:left w:val="single" w:sz="4" w:space="0" w:color="808080"/>
              <w:bottom w:val="single" w:sz="4" w:space="0" w:color="auto"/>
              <w:right w:val="single" w:sz="4" w:space="0" w:color="auto"/>
            </w:tcBorders>
            <w:hideMark/>
          </w:tcPr>
          <w:p w14:paraId="52F12E99" w14:textId="77777777" w:rsidR="001B4792" w:rsidRPr="00112425" w:rsidRDefault="001B4792" w:rsidP="00F309C0">
            <w:pPr>
              <w:keepNext/>
              <w:keepLines/>
              <w:rPr>
                <w:rFonts w:ascii="Tahoma" w:hAnsi="Tahoma" w:cs="Tahoma"/>
                <w:b/>
                <w:i/>
              </w:rPr>
            </w:pPr>
            <w:r w:rsidRPr="00112425">
              <w:rPr>
                <w:rFonts w:ascii="Tahoma" w:hAnsi="Tahoma" w:cs="Tahoma"/>
                <w:b/>
                <w:i/>
              </w:rPr>
              <w:t>Priloga 11</w:t>
            </w:r>
          </w:p>
        </w:tc>
      </w:tr>
    </w:tbl>
    <w:p w14:paraId="468C2ED2" w14:textId="77777777" w:rsidR="00ED76AB" w:rsidRPr="00112425" w:rsidRDefault="00ED76AB" w:rsidP="00F309C0">
      <w:pPr>
        <w:keepNext/>
        <w:keepLines/>
        <w:jc w:val="both"/>
        <w:rPr>
          <w:rFonts w:ascii="Tahoma" w:hAnsi="Tahoma" w:cs="Tahoma"/>
        </w:rPr>
      </w:pPr>
      <w:r w:rsidRPr="00112425">
        <w:rPr>
          <w:rFonts w:ascii="Tahoma" w:hAnsi="Tahoma" w:cs="Tahoma"/>
        </w:rPr>
        <w:t>Kot dokazilo za izpolnjevanje pogoja mora ponudnik predložiti kopijo veljavne zavarovalne pogodbe in /ali police. V primeru, da odda več ponudnikov skupno ponudbo, morajo kopijo veljavne zavarovalne pogodbe in /ali police predložiti vsi ponudniki iz skupine. V primeru, da odda ponudnik ponudbo s podizvajalci, mora predložiti kopijo veljavne zavarovalne pogodbe in /ali police za vsakega podizvajalca.</w:t>
      </w:r>
    </w:p>
    <w:p w14:paraId="0CC9BA81" w14:textId="575C57E1" w:rsidR="00CC52D1" w:rsidRDefault="00CC52D1" w:rsidP="00F309C0">
      <w:pPr>
        <w:keepNext/>
        <w:keepLines/>
        <w:tabs>
          <w:tab w:val="left" w:pos="2798"/>
        </w:tab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9271EA" w:rsidRPr="00112425" w14:paraId="47060876" w14:textId="77777777" w:rsidTr="008513D7">
        <w:tc>
          <w:tcPr>
            <w:tcW w:w="8257" w:type="dxa"/>
            <w:tcBorders>
              <w:top w:val="single" w:sz="4" w:space="0" w:color="auto"/>
              <w:left w:val="single" w:sz="4" w:space="0" w:color="auto"/>
              <w:bottom w:val="single" w:sz="4" w:space="0" w:color="auto"/>
              <w:right w:val="single" w:sz="4" w:space="0" w:color="808080"/>
            </w:tcBorders>
          </w:tcPr>
          <w:p w14:paraId="46E2877D" w14:textId="77777777" w:rsidR="009271EA" w:rsidRPr="00112425" w:rsidRDefault="009271EA" w:rsidP="008513D7">
            <w:pPr>
              <w:keepNext/>
              <w:keepLines/>
              <w:rPr>
                <w:rFonts w:ascii="Tahoma" w:hAnsi="Tahoma"/>
              </w:rPr>
            </w:pPr>
            <w:r w:rsidRPr="00112425">
              <w:rPr>
                <w:rFonts w:ascii="Tahoma" w:hAnsi="Tahoma"/>
              </w:rPr>
              <w:t>ZDRAVSTVENE ZAHTEVE - SOGLASJE</w:t>
            </w:r>
          </w:p>
        </w:tc>
        <w:tc>
          <w:tcPr>
            <w:tcW w:w="1236" w:type="dxa"/>
            <w:tcBorders>
              <w:top w:val="single" w:sz="4" w:space="0" w:color="auto"/>
              <w:left w:val="single" w:sz="4" w:space="0" w:color="808080"/>
              <w:bottom w:val="single" w:sz="4" w:space="0" w:color="auto"/>
              <w:right w:val="single" w:sz="4" w:space="0" w:color="auto"/>
            </w:tcBorders>
            <w:hideMark/>
          </w:tcPr>
          <w:p w14:paraId="7B74B30E" w14:textId="77777777" w:rsidR="009271EA" w:rsidRPr="00112425" w:rsidRDefault="009271EA" w:rsidP="008513D7">
            <w:pPr>
              <w:keepNext/>
              <w:keepLines/>
              <w:rPr>
                <w:rFonts w:ascii="Tahoma" w:hAnsi="Tahoma"/>
                <w:b/>
                <w:i/>
              </w:rPr>
            </w:pPr>
            <w:r w:rsidRPr="00112425">
              <w:rPr>
                <w:rFonts w:ascii="Tahoma" w:hAnsi="Tahoma"/>
                <w:b/>
                <w:i/>
              </w:rPr>
              <w:t>Priloga 12</w:t>
            </w:r>
          </w:p>
        </w:tc>
      </w:tr>
    </w:tbl>
    <w:p w14:paraId="4D7F71C1" w14:textId="77777777" w:rsidR="009271EA" w:rsidRPr="00112425" w:rsidRDefault="009271EA" w:rsidP="009271EA">
      <w:pPr>
        <w:keepNext/>
        <w:keepLines/>
        <w:jc w:val="both"/>
        <w:rPr>
          <w:rFonts w:ascii="Tahoma" w:hAnsi="Tahoma" w:cs="Tahoma"/>
        </w:rPr>
      </w:pPr>
      <w:r>
        <w:rPr>
          <w:rFonts w:ascii="Tahoma" w:hAnsi="Tahoma" w:cs="Tahoma"/>
        </w:rPr>
        <w:t xml:space="preserve">Ponudnik/partner/podizvajalec </w:t>
      </w:r>
      <w:r w:rsidRPr="00467A95">
        <w:rPr>
          <w:rFonts w:ascii="Tahoma" w:hAnsi="Tahoma" w:cs="Tahoma"/>
        </w:rPr>
        <w:t xml:space="preserve">Prilogo </w:t>
      </w:r>
      <w:r>
        <w:rPr>
          <w:rFonts w:ascii="Tahoma" w:hAnsi="Tahoma" w:cs="Tahoma"/>
        </w:rPr>
        <w:t>parafira in priloži k ponudbi, s čimer potrdi, da je seznanjen z vsebino Prilog.</w:t>
      </w:r>
    </w:p>
    <w:p w14:paraId="2D3BDF9E" w14:textId="77777777" w:rsidR="009271EA" w:rsidRDefault="009271EA" w:rsidP="009271EA">
      <w:pPr>
        <w:keepNext/>
        <w:keepLines/>
        <w:tabs>
          <w:tab w:val="left" w:pos="2798"/>
        </w:tab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9271EA" w:rsidRPr="00112425" w14:paraId="71A3ECC8" w14:textId="77777777" w:rsidTr="008513D7">
        <w:trPr>
          <w:trHeight w:val="100"/>
        </w:trPr>
        <w:tc>
          <w:tcPr>
            <w:tcW w:w="8257" w:type="dxa"/>
            <w:tcBorders>
              <w:top w:val="single" w:sz="4" w:space="0" w:color="auto"/>
              <w:left w:val="single" w:sz="4" w:space="0" w:color="auto"/>
              <w:bottom w:val="single" w:sz="4" w:space="0" w:color="auto"/>
              <w:right w:val="single" w:sz="4" w:space="0" w:color="808080"/>
            </w:tcBorders>
          </w:tcPr>
          <w:p w14:paraId="6CFE7674" w14:textId="77777777" w:rsidR="009271EA" w:rsidRPr="00112425" w:rsidRDefault="009271EA" w:rsidP="008513D7">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791339F9" w14:textId="77777777" w:rsidR="009271EA" w:rsidRPr="00112425" w:rsidRDefault="009271EA" w:rsidP="008513D7">
            <w:pPr>
              <w:keepNext/>
              <w:keepLines/>
              <w:rPr>
                <w:rFonts w:ascii="Tahoma" w:hAnsi="Tahoma"/>
                <w:b/>
                <w:i/>
              </w:rPr>
            </w:pPr>
            <w:r w:rsidRPr="00112425">
              <w:rPr>
                <w:rFonts w:ascii="Tahoma" w:hAnsi="Tahoma"/>
                <w:b/>
                <w:i/>
              </w:rPr>
              <w:t>Priloga 13</w:t>
            </w:r>
          </w:p>
        </w:tc>
      </w:tr>
    </w:tbl>
    <w:p w14:paraId="38BFA114" w14:textId="77777777" w:rsidR="009271EA" w:rsidRDefault="009271EA" w:rsidP="009271EA">
      <w:pPr>
        <w:keepNext/>
        <w:keepLines/>
        <w:jc w:val="both"/>
        <w:rPr>
          <w:rFonts w:ascii="Tahoma" w:hAnsi="Tahoma" w:cs="Tahoma"/>
        </w:rPr>
      </w:pPr>
      <w:r w:rsidRPr="00112425">
        <w:rPr>
          <w:rFonts w:ascii="Tahoma" w:hAnsi="Tahoma" w:cs="Tahoma"/>
        </w:rPr>
        <w:t>Izbrani ponudnik bo moral najkasneje pred pričetkom pogodbenih del naročniku predložiti soglasja vseh delavcev (</w:t>
      </w:r>
      <w:r w:rsidRPr="00467A95">
        <w:rPr>
          <w:rFonts w:ascii="Tahoma" w:hAnsi="Tahoma" w:cs="Tahoma"/>
        </w:rPr>
        <w:t>Priloga 13</w:t>
      </w:r>
      <w:r w:rsidRPr="00112425">
        <w:rPr>
          <w:rFonts w:ascii="Tahoma" w:hAnsi="Tahoma" w:cs="Tahoma"/>
        </w:rPr>
        <w:t xml:space="preserve">), ki bodo izvajali dela za predmetno javno naročilo, vključno z vsemi delavci svojih morebitnih podizvajalcev.  </w:t>
      </w:r>
    </w:p>
    <w:p w14:paraId="320492B3" w14:textId="062C0FC0" w:rsidR="00D6432E" w:rsidRDefault="00D6432E" w:rsidP="00F309C0">
      <w:pPr>
        <w:keepNext/>
        <w:keepLines/>
        <w:tabs>
          <w:tab w:val="left" w:pos="2798"/>
        </w:tabs>
        <w:jc w:val="both"/>
        <w:rPr>
          <w:rFonts w:ascii="Tahoma" w:hAnsi="Tahoma"/>
        </w:rPr>
      </w:pPr>
    </w:p>
    <w:p w14:paraId="747C9A77" w14:textId="77777777" w:rsidR="00D6432E" w:rsidRDefault="00D6432E" w:rsidP="00F309C0">
      <w:pPr>
        <w:keepNext/>
        <w:keepLines/>
        <w:tabs>
          <w:tab w:val="left" w:pos="2798"/>
        </w:tabs>
        <w:jc w:val="both"/>
        <w:rPr>
          <w:rFonts w:ascii="Tahoma" w:hAnsi="Tahoma"/>
        </w:rPr>
      </w:pPr>
    </w:p>
    <w:p w14:paraId="6B3EC555" w14:textId="77777777" w:rsidR="00D6432E" w:rsidRDefault="00D6432E" w:rsidP="00F309C0">
      <w:pPr>
        <w:keepNext/>
        <w:keepLines/>
        <w:tabs>
          <w:tab w:val="left" w:pos="2798"/>
        </w:tabs>
        <w:jc w:val="both"/>
        <w:rPr>
          <w:rFonts w:ascii="Tahoma" w:hAnsi="Tahoma"/>
        </w:rPr>
      </w:pPr>
    </w:p>
    <w:p w14:paraId="622542B1" w14:textId="77777777" w:rsidR="00D6432E" w:rsidRDefault="00D6432E" w:rsidP="00F309C0">
      <w:pPr>
        <w:keepNext/>
        <w:keepLines/>
        <w:tabs>
          <w:tab w:val="left" w:pos="2798"/>
        </w:tabs>
        <w:jc w:val="both"/>
        <w:rPr>
          <w:rFonts w:ascii="Tahoma" w:hAnsi="Tahoma"/>
        </w:rPr>
      </w:pPr>
    </w:p>
    <w:p w14:paraId="4A7C6108" w14:textId="77777777" w:rsidR="00D6432E" w:rsidRDefault="00D6432E" w:rsidP="00F309C0">
      <w:pPr>
        <w:keepNext/>
        <w:keepLines/>
        <w:tabs>
          <w:tab w:val="left" w:pos="2798"/>
        </w:tabs>
        <w:jc w:val="both"/>
        <w:rPr>
          <w:rFonts w:ascii="Tahoma" w:hAnsi="Tahoma"/>
        </w:rPr>
      </w:pPr>
    </w:p>
    <w:p w14:paraId="20A35CDB" w14:textId="77777777" w:rsidR="00D6432E" w:rsidRDefault="00D6432E" w:rsidP="00F309C0">
      <w:pPr>
        <w:keepNext/>
        <w:keepLines/>
        <w:tabs>
          <w:tab w:val="left" w:pos="2798"/>
        </w:tabs>
        <w:jc w:val="both"/>
        <w:rPr>
          <w:rFonts w:ascii="Tahoma" w:hAnsi="Tahoma"/>
        </w:rPr>
      </w:pPr>
    </w:p>
    <w:p w14:paraId="362DF515" w14:textId="77777777" w:rsidR="00D6432E" w:rsidRDefault="00D6432E" w:rsidP="00F309C0">
      <w:pPr>
        <w:keepNext/>
        <w:keepLines/>
        <w:tabs>
          <w:tab w:val="left" w:pos="2798"/>
        </w:tabs>
        <w:jc w:val="both"/>
        <w:rPr>
          <w:rFonts w:ascii="Tahoma" w:hAnsi="Tahoma"/>
        </w:rPr>
      </w:pPr>
    </w:p>
    <w:p w14:paraId="1C1FF0F6" w14:textId="77777777" w:rsidR="00D6432E" w:rsidRDefault="00D6432E" w:rsidP="00F309C0">
      <w:pPr>
        <w:keepNext/>
        <w:keepLines/>
        <w:tabs>
          <w:tab w:val="left" w:pos="2798"/>
        </w:tabs>
        <w:jc w:val="both"/>
        <w:rPr>
          <w:rFonts w:ascii="Tahoma" w:hAnsi="Tahoma"/>
        </w:rPr>
      </w:pPr>
    </w:p>
    <w:p w14:paraId="106BC80A" w14:textId="77777777" w:rsidR="00D6432E" w:rsidRDefault="00D6432E" w:rsidP="00F309C0">
      <w:pPr>
        <w:keepNext/>
        <w:keepLines/>
        <w:tabs>
          <w:tab w:val="left" w:pos="2798"/>
        </w:tabs>
        <w:jc w:val="both"/>
        <w:rPr>
          <w:rFonts w:ascii="Tahoma" w:hAnsi="Tahoma"/>
        </w:rPr>
      </w:pPr>
    </w:p>
    <w:p w14:paraId="11E5E3BA" w14:textId="77777777" w:rsidR="00D6432E" w:rsidRDefault="00D6432E" w:rsidP="00F309C0">
      <w:pPr>
        <w:keepNext/>
        <w:keepLines/>
        <w:tabs>
          <w:tab w:val="left" w:pos="2798"/>
        </w:tabs>
        <w:jc w:val="both"/>
        <w:rPr>
          <w:rFonts w:ascii="Tahoma" w:hAnsi="Tahoma"/>
        </w:rPr>
      </w:pPr>
    </w:p>
    <w:p w14:paraId="3B5E23F9" w14:textId="77777777" w:rsidR="00D6432E" w:rsidRDefault="00D6432E" w:rsidP="00F309C0">
      <w:pPr>
        <w:keepNext/>
        <w:keepLines/>
        <w:tabs>
          <w:tab w:val="left" w:pos="2798"/>
        </w:tabs>
        <w:jc w:val="both"/>
        <w:rPr>
          <w:rFonts w:ascii="Tahoma" w:hAnsi="Tahoma"/>
        </w:rPr>
      </w:pPr>
    </w:p>
    <w:p w14:paraId="2596D349" w14:textId="77777777" w:rsidR="00D6432E" w:rsidRDefault="00D6432E" w:rsidP="00F309C0">
      <w:pPr>
        <w:keepNext/>
        <w:keepLines/>
        <w:tabs>
          <w:tab w:val="left" w:pos="2798"/>
        </w:tabs>
        <w:jc w:val="both"/>
        <w:rPr>
          <w:rFonts w:ascii="Tahoma" w:hAnsi="Tahoma"/>
        </w:rPr>
      </w:pPr>
    </w:p>
    <w:p w14:paraId="26346A78" w14:textId="77777777" w:rsidR="00D6432E" w:rsidRDefault="00D6432E" w:rsidP="00F309C0">
      <w:pPr>
        <w:keepNext/>
        <w:keepLines/>
        <w:tabs>
          <w:tab w:val="left" w:pos="2798"/>
        </w:tabs>
        <w:jc w:val="both"/>
        <w:rPr>
          <w:rFonts w:ascii="Tahoma" w:hAnsi="Tahoma"/>
        </w:rPr>
      </w:pPr>
    </w:p>
    <w:p w14:paraId="43E533FE" w14:textId="77777777" w:rsidR="00D6432E" w:rsidRDefault="00D6432E" w:rsidP="00F309C0">
      <w:pPr>
        <w:keepNext/>
        <w:keepLines/>
        <w:tabs>
          <w:tab w:val="left" w:pos="2798"/>
        </w:tabs>
        <w:jc w:val="both"/>
        <w:rPr>
          <w:rFonts w:ascii="Tahoma" w:hAnsi="Tahoma"/>
        </w:rPr>
      </w:pPr>
    </w:p>
    <w:p w14:paraId="4B086C2B" w14:textId="77777777" w:rsidR="00D6432E" w:rsidRDefault="00D6432E" w:rsidP="00F309C0">
      <w:pPr>
        <w:keepNext/>
        <w:keepLines/>
        <w:tabs>
          <w:tab w:val="left" w:pos="2798"/>
        </w:tabs>
        <w:jc w:val="both"/>
        <w:rPr>
          <w:rFonts w:ascii="Tahoma" w:hAnsi="Tahoma"/>
        </w:rPr>
      </w:pPr>
    </w:p>
    <w:p w14:paraId="1D2A7FBF" w14:textId="77777777" w:rsidR="00D6432E" w:rsidRDefault="00D6432E" w:rsidP="00F309C0">
      <w:pPr>
        <w:keepNext/>
        <w:keepLines/>
        <w:tabs>
          <w:tab w:val="left" w:pos="2798"/>
        </w:tabs>
        <w:jc w:val="both"/>
        <w:rPr>
          <w:rFonts w:ascii="Tahoma" w:hAnsi="Tahoma"/>
        </w:rPr>
      </w:pPr>
    </w:p>
    <w:p w14:paraId="027378DD" w14:textId="77777777" w:rsidR="00D6432E" w:rsidRDefault="00D6432E" w:rsidP="00F309C0">
      <w:pPr>
        <w:keepNext/>
        <w:keepLines/>
        <w:tabs>
          <w:tab w:val="left" w:pos="2798"/>
        </w:tabs>
        <w:jc w:val="both"/>
        <w:rPr>
          <w:rFonts w:ascii="Tahoma" w:hAnsi="Tahoma"/>
        </w:rPr>
      </w:pPr>
    </w:p>
    <w:p w14:paraId="22F06BC9" w14:textId="77777777" w:rsidR="00D6432E" w:rsidRDefault="00D6432E" w:rsidP="00F309C0">
      <w:pPr>
        <w:keepNext/>
        <w:keepLines/>
        <w:tabs>
          <w:tab w:val="left" w:pos="2798"/>
        </w:tabs>
        <w:jc w:val="both"/>
        <w:rPr>
          <w:rFonts w:ascii="Tahoma" w:hAnsi="Tahoma"/>
        </w:rPr>
      </w:pPr>
    </w:p>
    <w:p w14:paraId="7C63CC05" w14:textId="77777777" w:rsidR="00D6432E" w:rsidRDefault="00D6432E" w:rsidP="00F309C0">
      <w:pPr>
        <w:keepNext/>
        <w:keepLines/>
        <w:tabs>
          <w:tab w:val="left" w:pos="2798"/>
        </w:tabs>
        <w:jc w:val="both"/>
        <w:rPr>
          <w:rFonts w:ascii="Tahoma" w:hAnsi="Tahoma"/>
        </w:rPr>
      </w:pPr>
    </w:p>
    <w:p w14:paraId="1B96D008" w14:textId="77777777" w:rsidR="00D6432E" w:rsidRDefault="00D6432E" w:rsidP="00F309C0">
      <w:pPr>
        <w:keepNext/>
        <w:keepLines/>
        <w:tabs>
          <w:tab w:val="left" w:pos="2798"/>
        </w:tabs>
        <w:jc w:val="both"/>
        <w:rPr>
          <w:rFonts w:ascii="Tahoma" w:hAnsi="Tahoma"/>
        </w:rPr>
      </w:pPr>
    </w:p>
    <w:p w14:paraId="03B79242" w14:textId="77777777" w:rsidR="00D6432E" w:rsidRDefault="00D6432E" w:rsidP="00F309C0">
      <w:pPr>
        <w:keepNext/>
        <w:keepLines/>
        <w:tabs>
          <w:tab w:val="left" w:pos="2798"/>
        </w:tabs>
        <w:jc w:val="both"/>
        <w:rPr>
          <w:rFonts w:ascii="Tahoma" w:hAnsi="Tahoma"/>
        </w:rPr>
      </w:pPr>
    </w:p>
    <w:p w14:paraId="3472AF2A" w14:textId="77777777" w:rsidR="00D6432E" w:rsidRDefault="00D6432E" w:rsidP="00F309C0">
      <w:pPr>
        <w:keepNext/>
        <w:keepLines/>
        <w:tabs>
          <w:tab w:val="left" w:pos="2798"/>
        </w:tabs>
        <w:jc w:val="both"/>
        <w:rPr>
          <w:rFonts w:ascii="Tahoma" w:hAnsi="Tahoma"/>
        </w:rPr>
      </w:pPr>
    </w:p>
    <w:p w14:paraId="2EB6B926" w14:textId="77777777" w:rsidR="00D6432E" w:rsidRDefault="00D6432E" w:rsidP="00F309C0">
      <w:pPr>
        <w:keepNext/>
        <w:keepLines/>
        <w:tabs>
          <w:tab w:val="left" w:pos="2798"/>
        </w:tabs>
        <w:jc w:val="both"/>
        <w:rPr>
          <w:rFonts w:ascii="Tahoma" w:hAnsi="Tahoma"/>
        </w:rPr>
      </w:pPr>
    </w:p>
    <w:p w14:paraId="32E9A6F2" w14:textId="77777777" w:rsidR="00D6432E" w:rsidRDefault="00D6432E" w:rsidP="00F309C0">
      <w:pPr>
        <w:keepNext/>
        <w:keepLines/>
        <w:tabs>
          <w:tab w:val="left" w:pos="2798"/>
        </w:tabs>
        <w:jc w:val="both"/>
        <w:rPr>
          <w:rFonts w:ascii="Tahoma" w:hAnsi="Tahoma"/>
        </w:rPr>
      </w:pPr>
    </w:p>
    <w:p w14:paraId="48B657F9" w14:textId="77777777" w:rsidR="00D6432E" w:rsidRDefault="00D6432E" w:rsidP="00F309C0">
      <w:pPr>
        <w:keepNext/>
        <w:keepLines/>
        <w:tabs>
          <w:tab w:val="left" w:pos="2798"/>
        </w:tabs>
        <w:jc w:val="both"/>
        <w:rPr>
          <w:rFonts w:ascii="Tahoma" w:hAnsi="Tahoma"/>
        </w:rPr>
      </w:pPr>
    </w:p>
    <w:p w14:paraId="1659BEEE" w14:textId="3C0EB6FB" w:rsidR="00D6432E" w:rsidRDefault="00D6432E" w:rsidP="00F309C0">
      <w:pPr>
        <w:keepNext/>
        <w:keepLines/>
        <w:tabs>
          <w:tab w:val="left" w:pos="2798"/>
        </w:tabs>
        <w:jc w:val="both"/>
        <w:rPr>
          <w:rFonts w:ascii="Tahoma" w:hAnsi="Tahoma"/>
        </w:rPr>
      </w:pPr>
    </w:p>
    <w:p w14:paraId="1B8E9314" w14:textId="0B7D87FF" w:rsidR="006C65A8" w:rsidRDefault="006C65A8" w:rsidP="00F309C0">
      <w:pPr>
        <w:keepNext/>
        <w:keepLines/>
        <w:tabs>
          <w:tab w:val="left" w:pos="2798"/>
        </w:tabs>
        <w:jc w:val="both"/>
        <w:rPr>
          <w:rFonts w:ascii="Tahoma" w:hAnsi="Tahoma"/>
        </w:rPr>
      </w:pPr>
    </w:p>
    <w:p w14:paraId="69D6F1D0" w14:textId="5BF4865A" w:rsidR="006C65A8" w:rsidRDefault="006C65A8" w:rsidP="00F309C0">
      <w:pPr>
        <w:keepNext/>
        <w:keepLines/>
        <w:tabs>
          <w:tab w:val="left" w:pos="2798"/>
        </w:tabs>
        <w:jc w:val="both"/>
        <w:rPr>
          <w:rFonts w:ascii="Tahoma" w:hAnsi="Tahoma"/>
        </w:rPr>
      </w:pPr>
    </w:p>
    <w:p w14:paraId="4ED30F66" w14:textId="33C96528" w:rsidR="0065639F" w:rsidRDefault="0065639F" w:rsidP="00F309C0">
      <w:pPr>
        <w:keepNext/>
        <w:keepLines/>
        <w:tabs>
          <w:tab w:val="left" w:pos="2798"/>
        </w:tabs>
        <w:jc w:val="both"/>
        <w:rPr>
          <w:rFonts w:ascii="Tahoma" w:hAnsi="Tahoma"/>
        </w:rPr>
      </w:pPr>
    </w:p>
    <w:p w14:paraId="503A80C1" w14:textId="6DD3699D" w:rsidR="0065639F" w:rsidRDefault="0065639F" w:rsidP="00F309C0">
      <w:pPr>
        <w:keepNext/>
        <w:keepLines/>
        <w:tabs>
          <w:tab w:val="left" w:pos="2798"/>
        </w:tabs>
        <w:jc w:val="both"/>
        <w:rPr>
          <w:rFonts w:ascii="Tahoma" w:hAnsi="Tahoma"/>
        </w:rPr>
      </w:pPr>
    </w:p>
    <w:p w14:paraId="6287A2DF" w14:textId="77777777" w:rsidR="0065639F" w:rsidRDefault="0065639F" w:rsidP="00F309C0">
      <w:pPr>
        <w:keepNext/>
        <w:keepLines/>
        <w:tabs>
          <w:tab w:val="left" w:pos="2798"/>
        </w:tabs>
        <w:jc w:val="both"/>
        <w:rPr>
          <w:rFonts w:ascii="Tahoma" w:hAnsi="Tahoma"/>
        </w:rPr>
      </w:pPr>
    </w:p>
    <w:p w14:paraId="11332547" w14:textId="209E0EF7" w:rsidR="006C65A8" w:rsidRDefault="006C65A8" w:rsidP="00F309C0">
      <w:pPr>
        <w:keepNext/>
        <w:keepLines/>
        <w:tabs>
          <w:tab w:val="left" w:pos="2798"/>
        </w:tabs>
        <w:jc w:val="both"/>
        <w:rPr>
          <w:rFonts w:ascii="Tahoma" w:hAnsi="Tahoma"/>
        </w:rPr>
      </w:pPr>
    </w:p>
    <w:p w14:paraId="6AB0CD5B" w14:textId="7C4F0265" w:rsidR="002F0EF0" w:rsidRDefault="002F0EF0" w:rsidP="00F309C0">
      <w:pPr>
        <w:keepNext/>
        <w:keepLines/>
        <w:tabs>
          <w:tab w:val="left" w:pos="2798"/>
        </w:tabs>
        <w:jc w:val="both"/>
        <w:rPr>
          <w:rFonts w:ascii="Tahoma" w:hAnsi="Tahoma"/>
        </w:rPr>
      </w:pPr>
    </w:p>
    <w:p w14:paraId="7E1BC6C9" w14:textId="717AD7CF" w:rsidR="002F0EF0" w:rsidRDefault="002F0EF0" w:rsidP="00F309C0">
      <w:pPr>
        <w:keepNext/>
        <w:keepLines/>
        <w:tabs>
          <w:tab w:val="left" w:pos="2798"/>
        </w:tabs>
        <w:jc w:val="both"/>
        <w:rPr>
          <w:rFonts w:ascii="Tahoma" w:hAnsi="Tahoma"/>
        </w:rPr>
      </w:pPr>
    </w:p>
    <w:p w14:paraId="10B6146B" w14:textId="49F368B3" w:rsidR="002F0EF0" w:rsidRDefault="002F0EF0" w:rsidP="00F309C0">
      <w:pPr>
        <w:keepNext/>
        <w:keepLines/>
        <w:tabs>
          <w:tab w:val="left" w:pos="2798"/>
        </w:tabs>
        <w:jc w:val="both"/>
        <w:rPr>
          <w:rFonts w:ascii="Tahoma" w:hAnsi="Tahoma"/>
        </w:rPr>
      </w:pPr>
    </w:p>
    <w:p w14:paraId="1A048594" w14:textId="6B7201D4" w:rsidR="002F0EF0" w:rsidRDefault="002F0EF0" w:rsidP="00F309C0">
      <w:pPr>
        <w:keepNext/>
        <w:keepLines/>
        <w:tabs>
          <w:tab w:val="left" w:pos="2798"/>
        </w:tabs>
        <w:jc w:val="both"/>
        <w:rPr>
          <w:rFonts w:ascii="Tahoma" w:hAnsi="Tahoma"/>
        </w:rPr>
      </w:pPr>
    </w:p>
    <w:p w14:paraId="0FBD0214" w14:textId="5D956DAA" w:rsidR="002F0EF0" w:rsidRDefault="002F0EF0" w:rsidP="00F309C0">
      <w:pPr>
        <w:keepNext/>
        <w:keepLines/>
        <w:tabs>
          <w:tab w:val="left" w:pos="2798"/>
        </w:tabs>
        <w:jc w:val="both"/>
        <w:rPr>
          <w:rFonts w:ascii="Tahoma" w:hAnsi="Tahoma"/>
        </w:rPr>
      </w:pPr>
    </w:p>
    <w:p w14:paraId="489CED1F" w14:textId="6A23E4AC" w:rsidR="002F0EF0" w:rsidRDefault="002F0EF0" w:rsidP="00F309C0">
      <w:pPr>
        <w:keepNext/>
        <w:keepLines/>
        <w:tabs>
          <w:tab w:val="left" w:pos="2798"/>
        </w:tabs>
        <w:jc w:val="both"/>
        <w:rPr>
          <w:rFonts w:ascii="Tahoma" w:hAnsi="Tahoma"/>
        </w:rPr>
      </w:pPr>
    </w:p>
    <w:p w14:paraId="7E089118" w14:textId="04039654" w:rsidR="002F0EF0" w:rsidRDefault="002F0EF0" w:rsidP="00F309C0">
      <w:pPr>
        <w:keepNext/>
        <w:keepLines/>
        <w:tabs>
          <w:tab w:val="left" w:pos="2798"/>
        </w:tabs>
        <w:jc w:val="both"/>
        <w:rPr>
          <w:rFonts w:ascii="Tahoma" w:hAnsi="Tahoma"/>
        </w:rPr>
      </w:pPr>
    </w:p>
    <w:p w14:paraId="18AABE67" w14:textId="57D82F21" w:rsidR="002F0EF0" w:rsidRDefault="002F0EF0" w:rsidP="00F309C0">
      <w:pPr>
        <w:keepNext/>
        <w:keepLines/>
        <w:tabs>
          <w:tab w:val="left" w:pos="2798"/>
        </w:tabs>
        <w:jc w:val="both"/>
        <w:rPr>
          <w:rFonts w:ascii="Tahoma" w:hAnsi="Tahoma"/>
        </w:rPr>
      </w:pPr>
    </w:p>
    <w:p w14:paraId="1B94DC6F" w14:textId="6D5C6140" w:rsidR="002F0EF0" w:rsidRDefault="002F0EF0" w:rsidP="00F309C0">
      <w:pPr>
        <w:keepNext/>
        <w:keepLines/>
        <w:tabs>
          <w:tab w:val="left" w:pos="2798"/>
        </w:tabs>
        <w:jc w:val="both"/>
        <w:rPr>
          <w:rFonts w:ascii="Tahoma" w:hAnsi="Tahoma"/>
        </w:rPr>
      </w:pPr>
    </w:p>
    <w:p w14:paraId="0C0BB3DD" w14:textId="3BEFC16B" w:rsidR="00082D0D" w:rsidRDefault="00082D0D" w:rsidP="00F309C0">
      <w:pPr>
        <w:keepNext/>
        <w:keepLines/>
        <w:tabs>
          <w:tab w:val="left" w:pos="2798"/>
        </w:tabs>
        <w:jc w:val="both"/>
        <w:rPr>
          <w:rFonts w:ascii="Tahoma" w:hAnsi="Tahoma"/>
        </w:rPr>
      </w:pPr>
    </w:p>
    <w:p w14:paraId="77DC0CE5" w14:textId="346BF870" w:rsidR="00082D0D" w:rsidRDefault="00082D0D" w:rsidP="00F309C0">
      <w:pPr>
        <w:keepNext/>
        <w:keepLines/>
        <w:tabs>
          <w:tab w:val="left" w:pos="2798"/>
        </w:tabs>
        <w:jc w:val="both"/>
        <w:rPr>
          <w:rFonts w:ascii="Tahoma" w:hAnsi="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67645973" w14:textId="77777777" w:rsidTr="00FD3EDD">
        <w:tc>
          <w:tcPr>
            <w:tcW w:w="8080" w:type="dxa"/>
          </w:tcPr>
          <w:p w14:paraId="796ED541" w14:textId="77777777" w:rsidR="00FC65F1" w:rsidRPr="00112425" w:rsidRDefault="00FC65F1" w:rsidP="00F309C0">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p>
        </w:tc>
        <w:tc>
          <w:tcPr>
            <w:tcW w:w="1201" w:type="dxa"/>
          </w:tcPr>
          <w:p w14:paraId="2BF815AD" w14:textId="77777777" w:rsidR="00FC65F1" w:rsidRPr="00112425" w:rsidRDefault="00FC65F1" w:rsidP="00F309C0">
            <w:pPr>
              <w:keepNext/>
              <w:keepLines/>
              <w:jc w:val="both"/>
              <w:rPr>
                <w:rFonts w:ascii="Tahoma" w:hAnsi="Tahoma" w:cs="Tahoma"/>
                <w:b/>
                <w:i/>
              </w:rPr>
            </w:pPr>
            <w:r w:rsidRPr="00112425">
              <w:rPr>
                <w:rFonts w:ascii="Tahoma" w:hAnsi="Tahoma" w:cs="Tahoma"/>
                <w:b/>
                <w:i/>
              </w:rPr>
              <w:t xml:space="preserve"> </w:t>
            </w:r>
          </w:p>
        </w:tc>
      </w:tr>
    </w:tbl>
    <w:p w14:paraId="0FC8752F" w14:textId="77777777" w:rsidR="00C80EDD" w:rsidRPr="00112425" w:rsidRDefault="00C80EDD" w:rsidP="00F309C0">
      <w:pPr>
        <w:keepNext/>
        <w:keepLines/>
        <w:jc w:val="both"/>
        <w:rPr>
          <w:rFonts w:ascii="Tahoma" w:hAnsi="Tahoma" w:cs="Tahoma"/>
          <w:b/>
        </w:rPr>
      </w:pPr>
    </w:p>
    <w:p w14:paraId="18444ED7" w14:textId="5FEC954F" w:rsidR="001B4792" w:rsidRDefault="00C80EDD" w:rsidP="00F309C0">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________</w:t>
      </w:r>
      <w:r w:rsidR="002F0EF0">
        <w:rPr>
          <w:rFonts w:ascii="Tahoma" w:hAnsi="Tahoma" w:cs="Tahoma"/>
        </w:rPr>
        <w:t>__</w:t>
      </w:r>
      <w:r w:rsidR="001B4792">
        <w:rPr>
          <w:rFonts w:ascii="Tahoma" w:hAnsi="Tahoma" w:cs="Tahoma"/>
        </w:rPr>
        <w:t xml:space="preserve"> </w:t>
      </w:r>
      <w:r w:rsidRPr="001B4792">
        <w:rPr>
          <w:rFonts w:ascii="Tahoma" w:hAnsi="Tahoma" w:cs="Tahoma"/>
        </w:rPr>
        <w:t>,</w:t>
      </w:r>
    </w:p>
    <w:p w14:paraId="0F913B84" w14:textId="77777777" w:rsidR="00C80EDD" w:rsidRPr="001B4792" w:rsidRDefault="001B4792" w:rsidP="00F309C0">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00C80EDD" w:rsidRPr="001B4792">
        <w:rPr>
          <w:rFonts w:ascii="Tahoma" w:hAnsi="Tahoma" w:cs="Tahoma"/>
        </w:rPr>
        <w:t xml:space="preserve"> </w:t>
      </w:r>
    </w:p>
    <w:p w14:paraId="51A4ED46" w14:textId="271AC236" w:rsidR="00C80EDD" w:rsidRPr="00112425" w:rsidRDefault="00C80EDD" w:rsidP="00F309C0">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873A5C">
        <w:rPr>
          <w:rFonts w:ascii="Tahoma" w:hAnsi="Tahoma" w:cs="Tahoma"/>
          <w:b/>
        </w:rPr>
        <w:t>VKS-83/23</w:t>
      </w:r>
      <w:r w:rsidRPr="00112425">
        <w:rPr>
          <w:rFonts w:ascii="Tahoma" w:hAnsi="Tahoma" w:cs="Tahoma"/>
          <w:b/>
        </w:rPr>
        <w:t xml:space="preserve"> </w:t>
      </w:r>
      <w:r w:rsidR="00873A5C">
        <w:rPr>
          <w:rFonts w:ascii="Tahoma" w:hAnsi="Tahoma" w:cs="Tahoma"/>
          <w:b/>
          <w:color w:val="000000"/>
        </w:rPr>
        <w:t>Prestavitev javne sanitarne in meteorne kanalizacije ter obnova vodovoda v Horjulski cesti</w:t>
      </w:r>
    </w:p>
    <w:p w14:paraId="3F2F8AB8" w14:textId="77777777" w:rsidR="00C80EDD" w:rsidRPr="00112425" w:rsidRDefault="00C80EDD" w:rsidP="00F309C0">
      <w:pPr>
        <w:keepNext/>
        <w:keepLines/>
        <w:jc w:val="both"/>
        <w:rPr>
          <w:rFonts w:ascii="Tahoma" w:hAnsi="Tahoma" w:cs="Tahoma"/>
        </w:rPr>
      </w:pPr>
    </w:p>
    <w:p w14:paraId="1DE98B17" w14:textId="77777777" w:rsidR="00C80EDD" w:rsidRPr="00112425" w:rsidRDefault="00C80EDD" w:rsidP="00F309C0">
      <w:pPr>
        <w:keepNext/>
        <w:keepLines/>
        <w:ind w:left="1080" w:hanging="1080"/>
        <w:jc w:val="both"/>
        <w:rPr>
          <w:rFonts w:ascii="Tahoma" w:hAnsi="Tahoma" w:cs="Tahoma"/>
          <w:b/>
        </w:rPr>
      </w:pPr>
      <w:r w:rsidRPr="00112425">
        <w:rPr>
          <w:rFonts w:ascii="Tahoma" w:hAnsi="Tahoma" w:cs="Tahoma"/>
          <w:b/>
        </w:rPr>
        <w:t xml:space="preserve"> </w:t>
      </w:r>
    </w:p>
    <w:p w14:paraId="2CB07674" w14:textId="7E1ACA91" w:rsidR="00C80EDD" w:rsidRPr="00112425" w:rsidRDefault="001660D4" w:rsidP="00A5467A">
      <w:pPr>
        <w:keepNext/>
        <w:keepLines/>
        <w:ind w:left="1080" w:hanging="1080"/>
        <w:jc w:val="both"/>
        <w:rPr>
          <w:rFonts w:ascii="Tahoma" w:hAnsi="Tahoma" w:cs="Tahoma"/>
          <w:b/>
        </w:rPr>
      </w:pPr>
      <w:r>
        <w:rPr>
          <w:rFonts w:ascii="Tahoma" w:hAnsi="Tahoma" w:cs="Tahoma"/>
        </w:rPr>
        <w:t xml:space="preserve">  </w:t>
      </w:r>
    </w:p>
    <w:p w14:paraId="08BD1231" w14:textId="77777777" w:rsidR="00C80EDD" w:rsidRPr="00112425" w:rsidRDefault="00C80EDD" w:rsidP="00F309C0">
      <w:pPr>
        <w:keepNext/>
        <w:keepLines/>
        <w:tabs>
          <w:tab w:val="num" w:pos="426"/>
        </w:tabs>
        <w:rPr>
          <w:rFonts w:ascii="Tahoma" w:hAnsi="Tahoma" w:cs="Tahoma"/>
          <w:b/>
        </w:rPr>
      </w:pPr>
    </w:p>
    <w:p w14:paraId="586F914E" w14:textId="77777777" w:rsidR="00C80EDD" w:rsidRPr="00112425" w:rsidRDefault="00EF3FF3" w:rsidP="003164BD">
      <w:pPr>
        <w:keepNext/>
        <w:keepLines/>
        <w:numPr>
          <w:ilvl w:val="0"/>
          <w:numId w:val="22"/>
        </w:numPr>
        <w:tabs>
          <w:tab w:val="num" w:pos="426"/>
        </w:tabs>
        <w:ind w:left="0" w:firstLine="0"/>
        <w:rPr>
          <w:rFonts w:ascii="Tahoma" w:hAnsi="Tahoma" w:cs="Tahoma"/>
          <w:b/>
        </w:rPr>
      </w:pPr>
      <w:r>
        <w:rPr>
          <w:rFonts w:ascii="Tahoma" w:hAnsi="Tahoma" w:cs="Tahoma"/>
          <w:b/>
        </w:rPr>
        <w:t>SKUPNA PONUDBENA VREDNOST v EUR brez DDV</w:t>
      </w:r>
      <w:r w:rsidR="00C80EDD" w:rsidRPr="00112425">
        <w:rPr>
          <w:rFonts w:ascii="Tahoma" w:hAnsi="Tahoma" w:cs="Tahoma"/>
          <w:b/>
        </w:rPr>
        <w:t xml:space="preserve"> </w:t>
      </w:r>
    </w:p>
    <w:p w14:paraId="4B263D52" w14:textId="77777777" w:rsidR="00C80EDD" w:rsidRPr="00112425" w:rsidRDefault="00C80EDD" w:rsidP="00F309C0">
      <w:pPr>
        <w:keepNext/>
        <w:keepLines/>
        <w:rPr>
          <w:rFonts w:ascii="Tahoma" w:hAnsi="Tahoma" w:cs="Tahoma"/>
        </w:rPr>
      </w:pPr>
    </w:p>
    <w:tbl>
      <w:tblPr>
        <w:tblStyle w:val="Tabelamrea1"/>
        <w:tblW w:w="9243" w:type="dxa"/>
        <w:tblInd w:w="108" w:type="dxa"/>
        <w:tblLook w:val="04A0" w:firstRow="1" w:lastRow="0" w:firstColumn="1" w:lastColumn="0" w:noHBand="0" w:noVBand="1"/>
      </w:tblPr>
      <w:tblGrid>
        <w:gridCol w:w="5416"/>
        <w:gridCol w:w="3827"/>
      </w:tblGrid>
      <w:tr w:rsidR="00981C12" w:rsidRPr="00112425" w14:paraId="4D90281B" w14:textId="77777777" w:rsidTr="00A5127C">
        <w:trPr>
          <w:trHeight w:val="438"/>
        </w:trPr>
        <w:tc>
          <w:tcPr>
            <w:tcW w:w="5416" w:type="dxa"/>
            <w:vAlign w:val="bottom"/>
          </w:tcPr>
          <w:p w14:paraId="150B406B" w14:textId="77777777" w:rsidR="00981C12" w:rsidRPr="00112425" w:rsidRDefault="00981C12" w:rsidP="00F309C0">
            <w:pPr>
              <w:keepNext/>
              <w:keepLines/>
              <w:spacing w:before="120" w:after="120"/>
              <w:rPr>
                <w:rFonts w:ascii="Tahoma" w:eastAsia="Calibri" w:hAnsi="Tahoma" w:cs="Tahoma"/>
                <w:b/>
                <w:lang w:eastAsia="en-US"/>
              </w:rPr>
            </w:pPr>
            <w:r w:rsidRPr="00112425">
              <w:rPr>
                <w:rFonts w:ascii="Tahoma" w:eastAsia="Calibri" w:hAnsi="Tahoma" w:cs="Tahoma"/>
                <w:b/>
                <w:lang w:eastAsia="en-US"/>
              </w:rPr>
              <w:t xml:space="preserve">SKUPNA PONUDBENA VREDNOST </w:t>
            </w:r>
            <w:r w:rsidR="001660D4">
              <w:rPr>
                <w:rFonts w:ascii="Tahoma" w:eastAsia="Calibri" w:hAnsi="Tahoma" w:cs="Tahoma"/>
                <w:b/>
                <w:lang w:eastAsia="en-US"/>
              </w:rPr>
              <w:t>V EUR BREZ DDV</w:t>
            </w:r>
          </w:p>
        </w:tc>
        <w:tc>
          <w:tcPr>
            <w:tcW w:w="3827" w:type="dxa"/>
            <w:vAlign w:val="bottom"/>
          </w:tcPr>
          <w:p w14:paraId="6BB3033D" w14:textId="77777777" w:rsidR="00981C12" w:rsidRPr="00112425" w:rsidRDefault="00981C12" w:rsidP="00F309C0">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bl>
    <w:p w14:paraId="2E5F71D8" w14:textId="77777777" w:rsidR="00C80EDD" w:rsidRPr="00112425" w:rsidRDefault="00C80EDD" w:rsidP="00F309C0">
      <w:pPr>
        <w:keepNext/>
        <w:keepLines/>
        <w:rPr>
          <w:rFonts w:ascii="Tahoma" w:hAnsi="Tahoma" w:cs="Tahoma"/>
        </w:rPr>
      </w:pPr>
    </w:p>
    <w:p w14:paraId="1E9F43BD" w14:textId="77777777" w:rsidR="00C80EDD" w:rsidRPr="00112425" w:rsidRDefault="00C80EDD" w:rsidP="00F309C0">
      <w:pPr>
        <w:keepNext/>
        <w:keepLines/>
        <w:rPr>
          <w:rFonts w:ascii="Tahoma" w:hAnsi="Tahoma" w:cs="Tahoma"/>
        </w:rPr>
      </w:pPr>
    </w:p>
    <w:p w14:paraId="5EF65C16" w14:textId="77777777" w:rsidR="00C80EDD" w:rsidRPr="00112425" w:rsidRDefault="00C80EDD" w:rsidP="00F309C0">
      <w:pPr>
        <w:keepNext/>
        <w:keepLines/>
        <w:jc w:val="both"/>
        <w:rPr>
          <w:rFonts w:ascii="Tahoma" w:hAnsi="Tahoma" w:cs="Tahoma"/>
          <w:b/>
        </w:rPr>
      </w:pPr>
    </w:p>
    <w:p w14:paraId="2C379B33" w14:textId="77777777" w:rsidR="00C80EDD" w:rsidRPr="00112425" w:rsidRDefault="00C80EDD" w:rsidP="00F309C0">
      <w:pPr>
        <w:keepNext/>
        <w:keepLines/>
        <w:jc w:val="both"/>
        <w:rPr>
          <w:rFonts w:ascii="Tahoma" w:hAnsi="Tahoma" w:cs="Tahoma"/>
        </w:rPr>
      </w:pPr>
    </w:p>
    <w:p w14:paraId="6C49B9E2" w14:textId="77777777" w:rsidR="00C80EDD" w:rsidRPr="00112425" w:rsidRDefault="00C80EDD" w:rsidP="00F309C0">
      <w:pPr>
        <w:keepNext/>
        <w:keepLines/>
        <w:jc w:val="both"/>
        <w:rPr>
          <w:rFonts w:ascii="Tahoma" w:hAnsi="Tahoma" w:cs="Tahoma"/>
          <w:b/>
        </w:rPr>
      </w:pPr>
    </w:p>
    <w:p w14:paraId="636D0271" w14:textId="77777777" w:rsidR="00C80EDD" w:rsidRPr="00112425" w:rsidRDefault="00C80EDD" w:rsidP="00F309C0">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4320C9D6" w14:textId="77777777" w:rsidTr="00BB6F49">
        <w:trPr>
          <w:trHeight w:val="235"/>
        </w:trPr>
        <w:tc>
          <w:tcPr>
            <w:tcW w:w="3402" w:type="dxa"/>
            <w:tcBorders>
              <w:bottom w:val="single" w:sz="4" w:space="0" w:color="auto"/>
            </w:tcBorders>
          </w:tcPr>
          <w:p w14:paraId="6803A641" w14:textId="77777777" w:rsidR="00C80EDD" w:rsidRPr="00112425" w:rsidRDefault="00C80EDD" w:rsidP="00F309C0">
            <w:pPr>
              <w:keepNext/>
              <w:keepLines/>
              <w:jc w:val="both"/>
              <w:rPr>
                <w:rFonts w:ascii="Tahoma" w:hAnsi="Tahoma" w:cs="Tahoma"/>
                <w:snapToGrid w:val="0"/>
                <w:color w:val="000000"/>
              </w:rPr>
            </w:pPr>
          </w:p>
        </w:tc>
        <w:tc>
          <w:tcPr>
            <w:tcW w:w="2977" w:type="dxa"/>
          </w:tcPr>
          <w:p w14:paraId="6F0DF975" w14:textId="77777777" w:rsidR="00C80EDD" w:rsidRPr="00112425" w:rsidRDefault="00C80EDD" w:rsidP="00F309C0">
            <w:pPr>
              <w:keepNext/>
              <w:keepLines/>
              <w:jc w:val="center"/>
              <w:rPr>
                <w:rFonts w:ascii="Tahoma" w:hAnsi="Tahoma" w:cs="Tahoma"/>
                <w:snapToGrid w:val="0"/>
                <w:color w:val="000000"/>
              </w:rPr>
            </w:pPr>
          </w:p>
        </w:tc>
        <w:tc>
          <w:tcPr>
            <w:tcW w:w="3119" w:type="dxa"/>
            <w:tcBorders>
              <w:bottom w:val="single" w:sz="4" w:space="0" w:color="auto"/>
            </w:tcBorders>
          </w:tcPr>
          <w:p w14:paraId="0627E249" w14:textId="77777777" w:rsidR="00C80EDD" w:rsidRPr="00112425" w:rsidRDefault="00C80EDD" w:rsidP="00F309C0">
            <w:pPr>
              <w:keepNext/>
              <w:keepLines/>
              <w:tabs>
                <w:tab w:val="left" w:pos="567"/>
                <w:tab w:val="num" w:pos="851"/>
                <w:tab w:val="left" w:pos="993"/>
              </w:tabs>
              <w:jc w:val="both"/>
              <w:rPr>
                <w:rFonts w:ascii="Tahoma" w:hAnsi="Tahoma" w:cs="Tahoma"/>
                <w:snapToGrid w:val="0"/>
                <w:color w:val="000000"/>
                <w:sz w:val="28"/>
              </w:rPr>
            </w:pPr>
          </w:p>
        </w:tc>
      </w:tr>
      <w:tr w:rsidR="00C80EDD" w:rsidRPr="00112425" w14:paraId="3820D6DA" w14:textId="77777777" w:rsidTr="00BB6F49">
        <w:trPr>
          <w:trHeight w:val="235"/>
        </w:trPr>
        <w:tc>
          <w:tcPr>
            <w:tcW w:w="3402" w:type="dxa"/>
            <w:tcBorders>
              <w:top w:val="single" w:sz="4" w:space="0" w:color="auto"/>
            </w:tcBorders>
          </w:tcPr>
          <w:p w14:paraId="5BEBDCE0" w14:textId="77777777" w:rsidR="00C80EDD" w:rsidRPr="00112425" w:rsidRDefault="00C80EDD" w:rsidP="00F309C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028557D1" w14:textId="77777777" w:rsidR="00C80EDD" w:rsidRPr="00112425" w:rsidRDefault="00C80EDD" w:rsidP="00F309C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5086A99E" w14:textId="77777777" w:rsidR="00C80EDD" w:rsidRPr="00112425" w:rsidRDefault="00C80EDD" w:rsidP="00F309C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5925F12F" w14:textId="77777777" w:rsidR="00C80EDD" w:rsidRPr="00112425" w:rsidRDefault="00C80EDD" w:rsidP="00F309C0">
            <w:pPr>
              <w:keepNext/>
              <w:keepLines/>
              <w:jc w:val="center"/>
              <w:rPr>
                <w:rFonts w:ascii="Tahoma" w:hAnsi="Tahoma" w:cs="Tahoma"/>
                <w:snapToGrid w:val="0"/>
                <w:color w:val="000000"/>
              </w:rPr>
            </w:pPr>
          </w:p>
          <w:p w14:paraId="1FA2804D" w14:textId="77777777" w:rsidR="00C80EDD" w:rsidRPr="00112425" w:rsidRDefault="00C80EDD" w:rsidP="00F309C0">
            <w:pPr>
              <w:keepNext/>
              <w:keepLines/>
              <w:jc w:val="center"/>
              <w:rPr>
                <w:rFonts w:ascii="Tahoma" w:hAnsi="Tahoma" w:cs="Tahoma"/>
                <w:snapToGrid w:val="0"/>
                <w:color w:val="000000"/>
              </w:rPr>
            </w:pPr>
          </w:p>
        </w:tc>
      </w:tr>
    </w:tbl>
    <w:p w14:paraId="5EDF2A9B" w14:textId="77777777" w:rsidR="00C80EDD" w:rsidRPr="00112425" w:rsidRDefault="00C80EDD" w:rsidP="00F309C0">
      <w:pPr>
        <w:pStyle w:val="Blokbesedila"/>
        <w:keepNext/>
        <w:keepLines/>
        <w:tabs>
          <w:tab w:val="left" w:pos="9354"/>
        </w:tabs>
        <w:ind w:left="0" w:right="-2"/>
        <w:jc w:val="both"/>
        <w:rPr>
          <w:rFonts w:ascii="Tahoma" w:hAnsi="Tahoma" w:cs="Tahoma"/>
          <w:sz w:val="20"/>
        </w:rPr>
      </w:pPr>
    </w:p>
    <w:p w14:paraId="32726C1A" w14:textId="77777777" w:rsidR="009F2334" w:rsidRPr="00112425" w:rsidRDefault="009F2334" w:rsidP="00F309C0">
      <w:pPr>
        <w:keepNext/>
        <w:keepLines/>
        <w:tabs>
          <w:tab w:val="left" w:pos="2798"/>
        </w:tabs>
        <w:jc w:val="both"/>
        <w:rPr>
          <w:rFonts w:ascii="Tahoma" w:hAnsi="Tahoma"/>
        </w:rPr>
      </w:pPr>
    </w:p>
    <w:p w14:paraId="6AA9FB95" w14:textId="77777777" w:rsidR="009F2334" w:rsidRPr="00112425" w:rsidRDefault="009F2334" w:rsidP="00F309C0">
      <w:pPr>
        <w:keepNext/>
        <w:keepLines/>
        <w:tabs>
          <w:tab w:val="left" w:pos="2798"/>
        </w:tabs>
        <w:jc w:val="both"/>
        <w:rPr>
          <w:rFonts w:ascii="Tahoma" w:hAnsi="Tahoma"/>
        </w:rPr>
      </w:pPr>
    </w:p>
    <w:p w14:paraId="162570AD" w14:textId="77777777" w:rsidR="009F2334" w:rsidRPr="00112425" w:rsidRDefault="009F2334" w:rsidP="00F309C0">
      <w:pPr>
        <w:keepNext/>
        <w:keepLines/>
        <w:tabs>
          <w:tab w:val="left" w:pos="2798"/>
        </w:tabs>
        <w:jc w:val="both"/>
        <w:rPr>
          <w:rFonts w:ascii="Tahoma" w:hAnsi="Tahoma"/>
        </w:rPr>
      </w:pPr>
    </w:p>
    <w:p w14:paraId="356065C1" w14:textId="77777777" w:rsidR="009F2334" w:rsidRPr="00112425" w:rsidRDefault="009F2334" w:rsidP="00F309C0">
      <w:pPr>
        <w:keepNext/>
        <w:keepLines/>
        <w:tabs>
          <w:tab w:val="left" w:pos="2798"/>
        </w:tabs>
        <w:jc w:val="both"/>
        <w:rPr>
          <w:rFonts w:ascii="Tahoma" w:hAnsi="Tahoma"/>
        </w:rPr>
      </w:pPr>
    </w:p>
    <w:p w14:paraId="4E2C6CD6" w14:textId="77777777" w:rsidR="00C80EDD" w:rsidRPr="00112425" w:rsidRDefault="00C80EDD" w:rsidP="00F309C0">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112425" w14:paraId="57D7E2FE" w14:textId="77777777" w:rsidTr="00FD3EDD">
        <w:tc>
          <w:tcPr>
            <w:tcW w:w="8147" w:type="dxa"/>
            <w:tcBorders>
              <w:right w:val="single" w:sz="4" w:space="0" w:color="auto"/>
            </w:tcBorders>
          </w:tcPr>
          <w:p w14:paraId="195831C6" w14:textId="77777777" w:rsidR="00FC65F1" w:rsidRPr="00112425" w:rsidRDefault="00FC65F1" w:rsidP="00F309C0">
            <w:pPr>
              <w:keepNext/>
              <w:keepLines/>
              <w:jc w:val="both"/>
              <w:rPr>
                <w:rFonts w:ascii="Tahoma" w:hAnsi="Tahoma" w:cs="Tahoma"/>
              </w:rPr>
            </w:pPr>
            <w:r w:rsidRPr="00112425">
              <w:rPr>
                <w:rFonts w:ascii="Tahoma" w:hAnsi="Tahoma" w:cs="Tahoma"/>
              </w:rPr>
              <w:lastRenderedPageBreak/>
              <w:t xml:space="preserve">PODATKI O PONUDNIKU </w:t>
            </w:r>
          </w:p>
        </w:tc>
        <w:tc>
          <w:tcPr>
            <w:tcW w:w="1276" w:type="dxa"/>
            <w:tcBorders>
              <w:top w:val="single" w:sz="4" w:space="0" w:color="auto"/>
              <w:left w:val="single" w:sz="4" w:space="0" w:color="auto"/>
              <w:bottom w:val="single" w:sz="4" w:space="0" w:color="auto"/>
            </w:tcBorders>
          </w:tcPr>
          <w:p w14:paraId="677A3F36" w14:textId="77777777" w:rsidR="00FC65F1" w:rsidRPr="00112425" w:rsidRDefault="00FC65F1" w:rsidP="00F309C0">
            <w:pPr>
              <w:keepNext/>
              <w:keepLines/>
              <w:jc w:val="both"/>
              <w:rPr>
                <w:rFonts w:ascii="Tahoma" w:hAnsi="Tahoma" w:cs="Tahoma"/>
                <w:b/>
                <w:i/>
              </w:rPr>
            </w:pPr>
            <w:r w:rsidRPr="00112425">
              <w:rPr>
                <w:rFonts w:ascii="Tahoma" w:hAnsi="Tahoma" w:cs="Tahoma"/>
                <w:b/>
                <w:i/>
              </w:rPr>
              <w:t>Priloga 1</w:t>
            </w:r>
          </w:p>
        </w:tc>
      </w:tr>
    </w:tbl>
    <w:p w14:paraId="102C0517" w14:textId="77777777" w:rsidR="00B15E7B" w:rsidRDefault="00B15E7B" w:rsidP="00F309C0">
      <w:pPr>
        <w:keepNext/>
        <w:keepLines/>
        <w:ind w:firstLine="142"/>
        <w:jc w:val="both"/>
        <w:rPr>
          <w:rFonts w:ascii="Tahoma" w:hAnsi="Tahoma" w:cs="Tahoma"/>
          <w:b/>
        </w:rPr>
      </w:pPr>
    </w:p>
    <w:p w14:paraId="03CBFC88" w14:textId="3C89298B" w:rsidR="007C70A1" w:rsidRPr="00112425" w:rsidRDefault="00873A5C" w:rsidP="00F309C0">
      <w:pPr>
        <w:keepNext/>
        <w:keepLines/>
        <w:ind w:left="142"/>
        <w:jc w:val="both"/>
        <w:rPr>
          <w:rFonts w:ascii="Tahoma" w:hAnsi="Tahoma" w:cs="Tahoma"/>
        </w:rPr>
      </w:pPr>
      <w:r>
        <w:rPr>
          <w:rFonts w:ascii="Tahoma" w:hAnsi="Tahoma" w:cs="Tahoma"/>
          <w:b/>
        </w:rPr>
        <w:t>VKS-83/23</w:t>
      </w:r>
      <w:r w:rsidR="008A7DC7" w:rsidRPr="00112425">
        <w:rPr>
          <w:rFonts w:ascii="Tahoma" w:hAnsi="Tahoma" w:cs="Tahoma"/>
          <w:b/>
        </w:rPr>
        <w:t xml:space="preserve">– </w:t>
      </w:r>
      <w:r>
        <w:rPr>
          <w:rFonts w:ascii="Tahoma" w:hAnsi="Tahoma" w:cs="Tahoma"/>
          <w:b/>
          <w:color w:val="000000"/>
        </w:rPr>
        <w:t>Prestavitev javne sanitarne in meteorne kanalizacije ter obnova vodovoda v Horjulski cesti</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2A36452C" w14:textId="77777777" w:rsidTr="002908E8">
        <w:tc>
          <w:tcPr>
            <w:tcW w:w="2552" w:type="dxa"/>
            <w:tcBorders>
              <w:top w:val="nil"/>
              <w:left w:val="nil"/>
              <w:bottom w:val="nil"/>
              <w:right w:val="nil"/>
            </w:tcBorders>
            <w:vAlign w:val="bottom"/>
          </w:tcPr>
          <w:p w14:paraId="43A39139" w14:textId="46749C95" w:rsidR="007C70A1" w:rsidRPr="00112425" w:rsidRDefault="007C70A1" w:rsidP="00F309C0">
            <w:pPr>
              <w:pStyle w:val="BESEDILO"/>
              <w:keepNext/>
              <w:widowControl/>
              <w:tabs>
                <w:tab w:val="clear" w:pos="2155"/>
                <w:tab w:val="left" w:pos="567"/>
                <w:tab w:val="num" w:pos="851"/>
                <w:tab w:val="left" w:pos="993"/>
              </w:tabs>
              <w:rPr>
                <w:rFonts w:ascii="Tahoma" w:hAnsi="Tahoma" w:cs="Tahoma"/>
                <w:kern w:val="0"/>
                <w:sz w:val="24"/>
              </w:rPr>
            </w:pPr>
            <w:r w:rsidRPr="00112425">
              <w:rPr>
                <w:rFonts w:ascii="Tahoma" w:hAnsi="Tahoma" w:cs="Tahoma"/>
                <w:kern w:val="0"/>
              </w:rPr>
              <w:t>Naziv ponudnika</w:t>
            </w:r>
            <w:r w:rsidR="00250A2F">
              <w:rPr>
                <w:rFonts w:ascii="Tahoma" w:hAnsi="Tahoma" w:cs="Tahoma"/>
                <w:kern w:val="0"/>
              </w:rPr>
              <w:t>/firma</w:t>
            </w:r>
          </w:p>
        </w:tc>
        <w:tc>
          <w:tcPr>
            <w:tcW w:w="6876" w:type="dxa"/>
            <w:tcBorders>
              <w:top w:val="nil"/>
              <w:left w:val="nil"/>
              <w:right w:val="nil"/>
            </w:tcBorders>
          </w:tcPr>
          <w:p w14:paraId="75070ACD"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461D3EEF" w14:textId="77777777" w:rsidTr="002908E8">
        <w:tc>
          <w:tcPr>
            <w:tcW w:w="2552" w:type="dxa"/>
            <w:tcBorders>
              <w:top w:val="nil"/>
              <w:left w:val="nil"/>
              <w:bottom w:val="nil"/>
              <w:right w:val="nil"/>
            </w:tcBorders>
          </w:tcPr>
          <w:p w14:paraId="7F0875A2"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0295C117"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6B043DC7" w14:textId="77777777" w:rsidR="007C70A1" w:rsidRPr="00112425" w:rsidRDefault="007C70A1" w:rsidP="00F309C0">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700CED7" w14:textId="77777777" w:rsidTr="002908E8">
        <w:tc>
          <w:tcPr>
            <w:tcW w:w="2552" w:type="dxa"/>
            <w:tcBorders>
              <w:top w:val="nil"/>
              <w:left w:val="nil"/>
              <w:bottom w:val="nil"/>
              <w:right w:val="nil"/>
            </w:tcBorders>
            <w:vAlign w:val="bottom"/>
          </w:tcPr>
          <w:p w14:paraId="1CC2DBCE" w14:textId="562FED44" w:rsidR="007C70A1" w:rsidRPr="00112425" w:rsidRDefault="00250A2F" w:rsidP="00F309C0">
            <w:pPr>
              <w:keepNext/>
              <w:keepLines/>
              <w:tabs>
                <w:tab w:val="left" w:pos="567"/>
                <w:tab w:val="num" w:pos="851"/>
                <w:tab w:val="left" w:pos="993"/>
              </w:tabs>
              <w:jc w:val="both"/>
              <w:rPr>
                <w:rFonts w:ascii="Tahoma" w:hAnsi="Tahoma" w:cs="Tahoma"/>
                <w:sz w:val="24"/>
              </w:rPr>
            </w:pPr>
            <w:r>
              <w:rPr>
                <w:rFonts w:ascii="Tahoma" w:hAnsi="Tahoma" w:cs="Tahoma"/>
              </w:rPr>
              <w:t>Poslovni n</w:t>
            </w:r>
            <w:r w:rsidR="007C70A1" w:rsidRPr="00112425">
              <w:rPr>
                <w:rFonts w:ascii="Tahoma" w:hAnsi="Tahoma" w:cs="Tahoma"/>
              </w:rPr>
              <w:t>aslov</w:t>
            </w:r>
            <w:r w:rsidR="001660D4">
              <w:rPr>
                <w:rFonts w:ascii="Tahoma" w:hAnsi="Tahoma" w:cs="Tahoma"/>
              </w:rPr>
              <w:t xml:space="preserve"> (sedež)</w:t>
            </w:r>
            <w:r w:rsidR="007C70A1" w:rsidRPr="00112425">
              <w:rPr>
                <w:rFonts w:ascii="Tahoma" w:hAnsi="Tahoma" w:cs="Tahoma"/>
              </w:rPr>
              <w:t xml:space="preserve"> ponudnika</w:t>
            </w:r>
          </w:p>
        </w:tc>
        <w:tc>
          <w:tcPr>
            <w:tcW w:w="6876" w:type="dxa"/>
            <w:tcBorders>
              <w:top w:val="nil"/>
              <w:left w:val="nil"/>
              <w:right w:val="nil"/>
            </w:tcBorders>
          </w:tcPr>
          <w:p w14:paraId="7A771F83"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197653F0" w14:textId="77777777" w:rsidTr="002908E8">
        <w:tc>
          <w:tcPr>
            <w:tcW w:w="2552" w:type="dxa"/>
            <w:tcBorders>
              <w:top w:val="nil"/>
              <w:left w:val="nil"/>
              <w:bottom w:val="nil"/>
              <w:right w:val="nil"/>
            </w:tcBorders>
          </w:tcPr>
          <w:p w14:paraId="050BD777"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32559D0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6B7EE6B7" w14:textId="77777777" w:rsidR="007C70A1" w:rsidRPr="00112425" w:rsidRDefault="007C70A1" w:rsidP="00F309C0">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184E90F0" w14:textId="77777777" w:rsidTr="002908E8">
        <w:tc>
          <w:tcPr>
            <w:tcW w:w="2552" w:type="dxa"/>
            <w:tcBorders>
              <w:top w:val="nil"/>
              <w:left w:val="nil"/>
              <w:bottom w:val="nil"/>
              <w:right w:val="nil"/>
            </w:tcBorders>
            <w:vAlign w:val="bottom"/>
          </w:tcPr>
          <w:p w14:paraId="7E65F416" w14:textId="77777777" w:rsidR="0051252B" w:rsidRPr="00112425" w:rsidRDefault="0051252B" w:rsidP="00F309C0">
            <w:pPr>
              <w:keepNext/>
              <w:keepLines/>
              <w:tabs>
                <w:tab w:val="left" w:pos="567"/>
                <w:tab w:val="num" w:pos="851"/>
                <w:tab w:val="left" w:pos="993"/>
              </w:tabs>
              <w:rPr>
                <w:rFonts w:ascii="Tahoma" w:hAnsi="Tahoma" w:cs="Tahoma"/>
              </w:rPr>
            </w:pPr>
            <w:r w:rsidRPr="00112425">
              <w:rPr>
                <w:rFonts w:ascii="Tahoma" w:hAnsi="Tahoma" w:cs="Tahoma"/>
              </w:rPr>
              <w:t>Zastopnik</w:t>
            </w:r>
          </w:p>
          <w:p w14:paraId="2851E8B4" w14:textId="77777777" w:rsidR="007C70A1" w:rsidRPr="00112425" w:rsidRDefault="003B620D" w:rsidP="00F309C0">
            <w:pPr>
              <w:keepNext/>
              <w:keepLines/>
              <w:tabs>
                <w:tab w:val="left" w:pos="567"/>
                <w:tab w:val="num" w:pos="851"/>
                <w:tab w:val="left" w:pos="993"/>
              </w:tabs>
              <w:rPr>
                <w:rFonts w:ascii="Tahoma" w:hAnsi="Tahoma" w:cs="Tahoma"/>
              </w:rPr>
            </w:pPr>
            <w:r w:rsidRPr="00112425">
              <w:rPr>
                <w:rFonts w:ascii="Tahoma" w:hAnsi="Tahoma" w:cs="Tahoma"/>
              </w:rPr>
              <w:t>(pod</w:t>
            </w:r>
            <w:r w:rsidR="00F117C5" w:rsidRPr="00112425">
              <w:rPr>
                <w:rFonts w:ascii="Tahoma" w:hAnsi="Tahoma" w:cs="Tahoma"/>
              </w:rPr>
              <w:t xml:space="preserve">pisnik </w:t>
            </w:r>
            <w:r w:rsidR="00E14638" w:rsidRPr="00112425">
              <w:rPr>
                <w:rFonts w:ascii="Tahoma" w:hAnsi="Tahoma" w:cs="Tahoma"/>
              </w:rPr>
              <w:t>pogodbe</w:t>
            </w:r>
            <w:r w:rsidR="007C70A1" w:rsidRPr="00112425">
              <w:rPr>
                <w:rFonts w:ascii="Tahoma" w:hAnsi="Tahoma" w:cs="Tahoma"/>
              </w:rPr>
              <w:t>)</w:t>
            </w:r>
          </w:p>
        </w:tc>
        <w:tc>
          <w:tcPr>
            <w:tcW w:w="6876" w:type="dxa"/>
            <w:tcBorders>
              <w:top w:val="nil"/>
              <w:left w:val="nil"/>
              <w:right w:val="nil"/>
            </w:tcBorders>
          </w:tcPr>
          <w:p w14:paraId="69590CD7" w14:textId="77777777" w:rsidR="007C70A1" w:rsidRPr="00112425" w:rsidRDefault="007C70A1" w:rsidP="00F309C0">
            <w:pPr>
              <w:keepNext/>
              <w:keepLines/>
              <w:tabs>
                <w:tab w:val="left" w:pos="567"/>
                <w:tab w:val="num" w:pos="851"/>
                <w:tab w:val="left" w:pos="993"/>
              </w:tabs>
              <w:jc w:val="both"/>
              <w:rPr>
                <w:rFonts w:ascii="Tahoma" w:hAnsi="Tahoma" w:cs="Tahoma"/>
                <w:sz w:val="24"/>
              </w:rPr>
            </w:pPr>
          </w:p>
        </w:tc>
      </w:tr>
      <w:tr w:rsidR="007C70A1" w:rsidRPr="00112425" w14:paraId="1046C006" w14:textId="77777777" w:rsidTr="002908E8">
        <w:tc>
          <w:tcPr>
            <w:tcW w:w="2552" w:type="dxa"/>
            <w:tcBorders>
              <w:top w:val="nil"/>
              <w:left w:val="nil"/>
              <w:bottom w:val="nil"/>
              <w:right w:val="nil"/>
            </w:tcBorders>
            <w:vAlign w:val="bottom"/>
          </w:tcPr>
          <w:p w14:paraId="191B1232"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3E95B4D2"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4264ED03" w14:textId="77777777" w:rsidTr="002908E8">
        <w:tc>
          <w:tcPr>
            <w:tcW w:w="2552" w:type="dxa"/>
            <w:tcBorders>
              <w:top w:val="nil"/>
              <w:left w:val="nil"/>
              <w:bottom w:val="nil"/>
              <w:right w:val="nil"/>
            </w:tcBorders>
            <w:vAlign w:val="bottom"/>
          </w:tcPr>
          <w:p w14:paraId="05415098"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35BD835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188DB5DC" w14:textId="77777777" w:rsidTr="002908E8">
        <w:tc>
          <w:tcPr>
            <w:tcW w:w="2552" w:type="dxa"/>
            <w:tcBorders>
              <w:top w:val="nil"/>
              <w:left w:val="nil"/>
              <w:bottom w:val="nil"/>
              <w:right w:val="nil"/>
            </w:tcBorders>
            <w:vAlign w:val="bottom"/>
          </w:tcPr>
          <w:p w14:paraId="34E55359" w14:textId="5FC95762" w:rsidR="007C70A1" w:rsidRPr="00112425" w:rsidRDefault="007C70A1" w:rsidP="005E4813">
            <w:pPr>
              <w:keepNext/>
              <w:keepLines/>
              <w:numPr>
                <w:ilvl w:val="0"/>
                <w:numId w:val="3"/>
              </w:numPr>
              <w:tabs>
                <w:tab w:val="left" w:pos="567"/>
                <w:tab w:val="left" w:pos="993"/>
              </w:tabs>
              <w:jc w:val="both"/>
              <w:rPr>
                <w:rFonts w:ascii="Tahoma" w:hAnsi="Tahoma" w:cs="Tahoma"/>
              </w:rPr>
            </w:pPr>
            <w:r w:rsidRPr="00112425">
              <w:rPr>
                <w:rFonts w:ascii="Tahoma" w:hAnsi="Tahoma" w:cs="Tahoma"/>
              </w:rPr>
              <w:t>e-</w:t>
            </w:r>
            <w:r w:rsidR="005E4813">
              <w:rPr>
                <w:rFonts w:ascii="Tahoma" w:hAnsi="Tahoma" w:cs="Tahoma"/>
              </w:rPr>
              <w:t>pošta</w:t>
            </w:r>
          </w:p>
        </w:tc>
        <w:tc>
          <w:tcPr>
            <w:tcW w:w="6876" w:type="dxa"/>
            <w:tcBorders>
              <w:left w:val="nil"/>
              <w:right w:val="nil"/>
            </w:tcBorders>
          </w:tcPr>
          <w:p w14:paraId="5CBB4D34"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0F8676F7" w14:textId="77777777" w:rsidR="007C70A1" w:rsidRPr="00112425" w:rsidRDefault="007C70A1" w:rsidP="00F309C0">
      <w:pPr>
        <w:keepNext/>
        <w:keepLines/>
        <w:tabs>
          <w:tab w:val="left" w:pos="2835"/>
        </w:tabs>
        <w:jc w:val="both"/>
        <w:rPr>
          <w:rFonts w:ascii="Tahoma" w:hAnsi="Tahoma" w:cs="Tahoma"/>
        </w:rPr>
      </w:pPr>
    </w:p>
    <w:p w14:paraId="348EA47E" w14:textId="77777777" w:rsidR="00FF69E9" w:rsidRPr="00112425" w:rsidRDefault="00FF69E9" w:rsidP="00F309C0">
      <w:pPr>
        <w:keepNext/>
        <w:keepLines/>
        <w:tabs>
          <w:tab w:val="left" w:pos="2835"/>
        </w:tabs>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59067700" w14:textId="77777777" w:rsidTr="002908E8">
        <w:tc>
          <w:tcPr>
            <w:tcW w:w="2552" w:type="dxa"/>
            <w:tcBorders>
              <w:top w:val="nil"/>
              <w:left w:val="nil"/>
              <w:bottom w:val="nil"/>
              <w:right w:val="nil"/>
            </w:tcBorders>
            <w:vAlign w:val="bottom"/>
          </w:tcPr>
          <w:p w14:paraId="5F49498B" w14:textId="77777777" w:rsidR="007C70A1" w:rsidRPr="00112425" w:rsidRDefault="007C70A1" w:rsidP="00F309C0">
            <w:pPr>
              <w:keepNext/>
              <w:keepLines/>
              <w:tabs>
                <w:tab w:val="left" w:pos="567"/>
                <w:tab w:val="num" w:pos="851"/>
                <w:tab w:val="left" w:pos="993"/>
              </w:tabs>
              <w:jc w:val="both"/>
              <w:rPr>
                <w:rFonts w:ascii="Tahoma" w:hAnsi="Tahoma" w:cs="Tahoma"/>
                <w:sz w:val="24"/>
              </w:rPr>
            </w:pPr>
            <w:r w:rsidRPr="00112425">
              <w:rPr>
                <w:rFonts w:ascii="Tahoma" w:hAnsi="Tahoma" w:cs="Tahoma"/>
              </w:rPr>
              <w:t>Kontaktna oseba</w:t>
            </w:r>
          </w:p>
        </w:tc>
        <w:tc>
          <w:tcPr>
            <w:tcW w:w="6876" w:type="dxa"/>
            <w:tcBorders>
              <w:top w:val="nil"/>
              <w:left w:val="nil"/>
              <w:right w:val="nil"/>
            </w:tcBorders>
          </w:tcPr>
          <w:p w14:paraId="1997362F"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7C0CC9ED" w14:textId="77777777" w:rsidTr="002908E8">
        <w:tc>
          <w:tcPr>
            <w:tcW w:w="2552" w:type="dxa"/>
            <w:tcBorders>
              <w:top w:val="nil"/>
              <w:left w:val="nil"/>
              <w:bottom w:val="nil"/>
              <w:right w:val="nil"/>
            </w:tcBorders>
            <w:vAlign w:val="bottom"/>
          </w:tcPr>
          <w:p w14:paraId="6810113E"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4B7253FC"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3182988A" w14:textId="77777777" w:rsidTr="002908E8">
        <w:tc>
          <w:tcPr>
            <w:tcW w:w="2552" w:type="dxa"/>
            <w:tcBorders>
              <w:top w:val="nil"/>
              <w:left w:val="nil"/>
              <w:bottom w:val="nil"/>
              <w:right w:val="nil"/>
            </w:tcBorders>
            <w:vAlign w:val="bottom"/>
          </w:tcPr>
          <w:p w14:paraId="11AB9212"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7E0F7183"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049E0547" w14:textId="77777777" w:rsidTr="002908E8">
        <w:tc>
          <w:tcPr>
            <w:tcW w:w="2552" w:type="dxa"/>
            <w:tcBorders>
              <w:top w:val="nil"/>
              <w:left w:val="nil"/>
              <w:bottom w:val="nil"/>
              <w:right w:val="nil"/>
            </w:tcBorders>
            <w:vAlign w:val="bottom"/>
          </w:tcPr>
          <w:p w14:paraId="7A22B9F9" w14:textId="0642771F" w:rsidR="007C70A1" w:rsidRPr="00112425" w:rsidRDefault="007C70A1" w:rsidP="005E4813">
            <w:pPr>
              <w:keepNext/>
              <w:keepLines/>
              <w:numPr>
                <w:ilvl w:val="0"/>
                <w:numId w:val="3"/>
              </w:numPr>
              <w:tabs>
                <w:tab w:val="left" w:pos="567"/>
                <w:tab w:val="left" w:pos="993"/>
              </w:tabs>
              <w:jc w:val="both"/>
              <w:rPr>
                <w:rFonts w:ascii="Tahoma" w:hAnsi="Tahoma" w:cs="Tahoma"/>
              </w:rPr>
            </w:pPr>
            <w:r w:rsidRPr="00112425">
              <w:rPr>
                <w:rFonts w:ascii="Tahoma" w:hAnsi="Tahoma" w:cs="Tahoma"/>
              </w:rPr>
              <w:t>e-</w:t>
            </w:r>
            <w:r w:rsidR="005E4813">
              <w:rPr>
                <w:rFonts w:ascii="Tahoma" w:hAnsi="Tahoma" w:cs="Tahoma"/>
              </w:rPr>
              <w:t>pošta</w:t>
            </w:r>
          </w:p>
        </w:tc>
        <w:tc>
          <w:tcPr>
            <w:tcW w:w="6876" w:type="dxa"/>
            <w:tcBorders>
              <w:left w:val="nil"/>
              <w:right w:val="nil"/>
            </w:tcBorders>
          </w:tcPr>
          <w:p w14:paraId="21458F7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3D3D32FC" w14:textId="77777777" w:rsidR="007C70A1" w:rsidRPr="00112425" w:rsidRDefault="007C70A1" w:rsidP="00F309C0">
      <w:pPr>
        <w:keepNext/>
        <w:keepLines/>
        <w:tabs>
          <w:tab w:val="left" w:pos="2835"/>
        </w:tabs>
        <w:ind w:left="284" w:hanging="284"/>
        <w:jc w:val="both"/>
        <w:rPr>
          <w:rFonts w:ascii="Tahoma" w:hAnsi="Tahoma" w:cs="Tahoma"/>
        </w:rPr>
      </w:pPr>
    </w:p>
    <w:p w14:paraId="6FD9BE3E" w14:textId="77777777" w:rsidR="00FF3C2E" w:rsidRPr="00112425" w:rsidRDefault="00FF3C2E" w:rsidP="00F309C0">
      <w:pPr>
        <w:keepNext/>
        <w:keepLines/>
        <w:tabs>
          <w:tab w:val="left" w:pos="2835"/>
        </w:tabs>
        <w:ind w:left="284" w:hanging="284"/>
        <w:jc w:val="both"/>
        <w:rPr>
          <w:rFonts w:ascii="Tahoma" w:hAnsi="Tahoma" w:cs="Tahoma"/>
        </w:rPr>
      </w:pPr>
    </w:p>
    <w:p w14:paraId="0F64426B" w14:textId="77777777" w:rsidR="00FF3C2E" w:rsidRPr="00112425" w:rsidRDefault="00FF3C2E" w:rsidP="00F309C0">
      <w:pPr>
        <w:keepNext/>
        <w:keepLines/>
        <w:tabs>
          <w:tab w:val="left" w:pos="2835"/>
        </w:tabs>
        <w:ind w:left="284" w:hanging="284"/>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D924881" w14:textId="77777777" w:rsidTr="002908E8">
        <w:tc>
          <w:tcPr>
            <w:tcW w:w="2552" w:type="dxa"/>
            <w:tcBorders>
              <w:top w:val="nil"/>
              <w:left w:val="nil"/>
              <w:bottom w:val="nil"/>
              <w:right w:val="nil"/>
            </w:tcBorders>
            <w:vAlign w:val="bottom"/>
          </w:tcPr>
          <w:p w14:paraId="1454B9F2" w14:textId="77777777" w:rsidR="007C70A1" w:rsidRPr="00112425" w:rsidRDefault="007C70A1" w:rsidP="00F309C0">
            <w:pPr>
              <w:keepNext/>
              <w:keepLines/>
              <w:tabs>
                <w:tab w:val="left" w:pos="567"/>
                <w:tab w:val="num" w:pos="851"/>
                <w:tab w:val="left" w:pos="993"/>
              </w:tabs>
              <w:jc w:val="both"/>
              <w:rPr>
                <w:rFonts w:ascii="Tahoma" w:hAnsi="Tahoma" w:cs="Tahoma"/>
                <w:sz w:val="24"/>
              </w:rPr>
            </w:pPr>
            <w:r w:rsidRPr="00112425">
              <w:rPr>
                <w:rFonts w:ascii="Tahoma" w:hAnsi="Tahoma" w:cs="Tahoma"/>
              </w:rPr>
              <w:t>Transakcijski račun</w:t>
            </w:r>
          </w:p>
        </w:tc>
        <w:tc>
          <w:tcPr>
            <w:tcW w:w="6876" w:type="dxa"/>
            <w:tcBorders>
              <w:top w:val="nil"/>
              <w:left w:val="nil"/>
              <w:right w:val="nil"/>
            </w:tcBorders>
          </w:tcPr>
          <w:p w14:paraId="116E3FCD"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025CACFD" w14:textId="77777777" w:rsidTr="002908E8">
        <w:tc>
          <w:tcPr>
            <w:tcW w:w="2552" w:type="dxa"/>
            <w:tcBorders>
              <w:top w:val="nil"/>
              <w:left w:val="nil"/>
              <w:bottom w:val="nil"/>
              <w:right w:val="nil"/>
            </w:tcBorders>
            <w:vAlign w:val="bottom"/>
          </w:tcPr>
          <w:p w14:paraId="7FF45D11" w14:textId="77777777" w:rsidR="007C70A1" w:rsidRPr="00112425" w:rsidRDefault="007C70A1" w:rsidP="00F309C0">
            <w:pPr>
              <w:keepNext/>
              <w:keepLines/>
              <w:tabs>
                <w:tab w:val="left" w:pos="567"/>
                <w:tab w:val="left" w:pos="993"/>
              </w:tabs>
              <w:jc w:val="both"/>
              <w:rPr>
                <w:rFonts w:ascii="Tahoma" w:hAnsi="Tahoma" w:cs="Tahoma"/>
              </w:rPr>
            </w:pPr>
            <w:r w:rsidRPr="00112425">
              <w:rPr>
                <w:rFonts w:ascii="Tahoma" w:hAnsi="Tahoma" w:cs="Tahoma"/>
              </w:rPr>
              <w:t>Matična banka</w:t>
            </w:r>
          </w:p>
        </w:tc>
        <w:tc>
          <w:tcPr>
            <w:tcW w:w="6876" w:type="dxa"/>
            <w:tcBorders>
              <w:left w:val="nil"/>
              <w:right w:val="nil"/>
            </w:tcBorders>
          </w:tcPr>
          <w:p w14:paraId="5CA35E11"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71D507E5" w14:textId="77777777" w:rsidTr="002908E8">
        <w:tc>
          <w:tcPr>
            <w:tcW w:w="2552" w:type="dxa"/>
            <w:tcBorders>
              <w:top w:val="nil"/>
              <w:left w:val="nil"/>
              <w:bottom w:val="nil"/>
              <w:right w:val="nil"/>
            </w:tcBorders>
            <w:vAlign w:val="bottom"/>
          </w:tcPr>
          <w:p w14:paraId="38650E39" w14:textId="77777777" w:rsidR="007C70A1" w:rsidRPr="00112425" w:rsidRDefault="007C70A1" w:rsidP="00F309C0">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ID številka za DDV</w:t>
            </w:r>
          </w:p>
        </w:tc>
        <w:tc>
          <w:tcPr>
            <w:tcW w:w="6876" w:type="dxa"/>
            <w:tcBorders>
              <w:left w:val="nil"/>
              <w:right w:val="nil"/>
            </w:tcBorders>
          </w:tcPr>
          <w:p w14:paraId="17DF6FE9"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FF3C2E" w:rsidRPr="00112425" w14:paraId="06E82697" w14:textId="77777777" w:rsidTr="002908E8">
        <w:tc>
          <w:tcPr>
            <w:tcW w:w="2552" w:type="dxa"/>
            <w:tcBorders>
              <w:top w:val="nil"/>
              <w:left w:val="nil"/>
              <w:bottom w:val="nil"/>
              <w:right w:val="nil"/>
            </w:tcBorders>
            <w:vAlign w:val="bottom"/>
          </w:tcPr>
          <w:p w14:paraId="149CDC9F" w14:textId="77777777" w:rsidR="00FF3C2E" w:rsidRPr="00112425" w:rsidRDefault="00FF3C2E" w:rsidP="00F309C0">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Finančni urad</w:t>
            </w:r>
          </w:p>
        </w:tc>
        <w:tc>
          <w:tcPr>
            <w:tcW w:w="6876" w:type="dxa"/>
            <w:tcBorders>
              <w:left w:val="nil"/>
              <w:right w:val="nil"/>
            </w:tcBorders>
          </w:tcPr>
          <w:p w14:paraId="60C88020" w14:textId="77777777" w:rsidR="00FF3C2E" w:rsidRPr="00112425" w:rsidRDefault="00FF3C2E" w:rsidP="00F309C0">
            <w:pPr>
              <w:keepNext/>
              <w:keepLines/>
              <w:tabs>
                <w:tab w:val="left" w:pos="567"/>
                <w:tab w:val="num" w:pos="851"/>
                <w:tab w:val="left" w:pos="993"/>
              </w:tabs>
              <w:jc w:val="both"/>
              <w:rPr>
                <w:rFonts w:ascii="Tahoma" w:hAnsi="Tahoma" w:cs="Tahoma"/>
                <w:sz w:val="28"/>
              </w:rPr>
            </w:pPr>
          </w:p>
        </w:tc>
      </w:tr>
      <w:tr w:rsidR="007C70A1" w:rsidRPr="00112425" w14:paraId="7C88A1F6" w14:textId="77777777" w:rsidTr="002908E8">
        <w:tc>
          <w:tcPr>
            <w:tcW w:w="2552" w:type="dxa"/>
            <w:tcBorders>
              <w:top w:val="nil"/>
              <w:left w:val="nil"/>
              <w:bottom w:val="nil"/>
              <w:right w:val="nil"/>
            </w:tcBorders>
            <w:vAlign w:val="bottom"/>
          </w:tcPr>
          <w:p w14:paraId="131D35F7" w14:textId="77777777" w:rsidR="007C70A1" w:rsidRPr="00112425" w:rsidRDefault="007C70A1" w:rsidP="00F309C0">
            <w:pPr>
              <w:keepNext/>
              <w:keepLines/>
              <w:tabs>
                <w:tab w:val="left" w:pos="567"/>
                <w:tab w:val="left" w:pos="993"/>
              </w:tabs>
              <w:jc w:val="both"/>
              <w:rPr>
                <w:rFonts w:ascii="Tahoma" w:hAnsi="Tahoma" w:cs="Tahoma"/>
              </w:rPr>
            </w:pPr>
            <w:r w:rsidRPr="00112425">
              <w:rPr>
                <w:rFonts w:ascii="Tahoma" w:hAnsi="Tahoma" w:cs="Tahoma"/>
              </w:rPr>
              <w:t>Matična številka</w:t>
            </w:r>
          </w:p>
        </w:tc>
        <w:tc>
          <w:tcPr>
            <w:tcW w:w="6876" w:type="dxa"/>
            <w:tcBorders>
              <w:left w:val="nil"/>
              <w:right w:val="nil"/>
            </w:tcBorders>
          </w:tcPr>
          <w:p w14:paraId="62AC06A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20BA6463" w14:textId="77777777" w:rsidR="007C70A1" w:rsidRDefault="007C70A1" w:rsidP="00F309C0">
      <w:pPr>
        <w:keepNext/>
        <w:keepLines/>
        <w:tabs>
          <w:tab w:val="left" w:pos="2835"/>
        </w:tabs>
        <w:ind w:left="284" w:hanging="284"/>
        <w:jc w:val="both"/>
        <w:rPr>
          <w:rFonts w:ascii="Tahoma" w:hAnsi="Tahoma" w:cs="Tahoma"/>
        </w:rPr>
      </w:pPr>
    </w:p>
    <w:p w14:paraId="29A9F3EC" w14:textId="77777777" w:rsidR="001660D4" w:rsidRDefault="001660D4" w:rsidP="00F309C0">
      <w:pPr>
        <w:keepNext/>
        <w:keepLines/>
        <w:tabs>
          <w:tab w:val="left" w:pos="2835"/>
        </w:tabs>
        <w:ind w:left="284" w:hanging="284"/>
        <w:jc w:val="both"/>
        <w:rPr>
          <w:rFonts w:ascii="Tahoma" w:hAnsi="Tahoma" w:cs="Tahoma"/>
        </w:rPr>
      </w:pPr>
    </w:p>
    <w:p w14:paraId="77FF62EC" w14:textId="3EC9BFFF" w:rsidR="001660D4" w:rsidRPr="00C8579C" w:rsidRDefault="001660D4" w:rsidP="00F309C0">
      <w:pPr>
        <w:keepNext/>
        <w:keepLines/>
        <w:jc w:val="both"/>
        <w:rPr>
          <w:rFonts w:ascii="Tahoma" w:hAnsi="Tahoma" w:cs="Tahoma"/>
        </w:rPr>
      </w:pPr>
      <w:r w:rsidRPr="00C8579C">
        <w:rPr>
          <w:rFonts w:ascii="Tahoma" w:hAnsi="Tahoma" w:cs="Tahoma"/>
        </w:rPr>
        <w:t xml:space="preserve">Predstavnik izvajalca (skrbnik </w:t>
      </w:r>
      <w:r>
        <w:rPr>
          <w:rFonts w:ascii="Tahoma" w:hAnsi="Tahoma" w:cs="Tahoma"/>
        </w:rPr>
        <w:t>pogodbe</w:t>
      </w:r>
      <w:r w:rsidRPr="00C8579C">
        <w:rPr>
          <w:rFonts w:ascii="Tahoma" w:hAnsi="Tahoma" w:cs="Tahoma"/>
        </w:rPr>
        <w:t xml:space="preserve">), ki bo urejal vsa vprašanja, ki bodo nastala v zvezi z izvajanjem </w:t>
      </w:r>
      <w:r>
        <w:rPr>
          <w:rFonts w:ascii="Tahoma" w:hAnsi="Tahoma" w:cs="Tahoma"/>
        </w:rPr>
        <w:t>pogodbe</w:t>
      </w:r>
      <w:r w:rsidRPr="00C8579C">
        <w:rPr>
          <w:rFonts w:ascii="Tahoma" w:hAnsi="Tahoma" w:cs="Tahoma"/>
        </w:rPr>
        <w:t>, je _________________________</w:t>
      </w:r>
      <w:r w:rsidR="00037DDD">
        <w:rPr>
          <w:rFonts w:ascii="Tahoma" w:hAnsi="Tahoma" w:cs="Tahoma"/>
        </w:rPr>
        <w:t xml:space="preserve"> </w:t>
      </w:r>
      <w:r w:rsidRPr="00C8579C">
        <w:rPr>
          <w:rFonts w:ascii="Tahoma" w:hAnsi="Tahoma" w:cs="Tahoma"/>
        </w:rPr>
        <w:t>, telefon</w:t>
      </w:r>
      <w:r w:rsidR="00E50968">
        <w:rPr>
          <w:rFonts w:ascii="Tahoma" w:hAnsi="Tahoma" w:cs="Tahoma"/>
        </w:rPr>
        <w:t>:</w:t>
      </w:r>
      <w:r w:rsidRPr="00C8579C">
        <w:rPr>
          <w:rFonts w:ascii="Tahoma" w:hAnsi="Tahoma" w:cs="Tahoma"/>
        </w:rPr>
        <w:t xml:space="preserve"> ___________________</w:t>
      </w:r>
      <w:r w:rsidR="00037DDD">
        <w:rPr>
          <w:rFonts w:ascii="Tahoma" w:hAnsi="Tahoma" w:cs="Tahoma"/>
        </w:rPr>
        <w:t xml:space="preserve"> </w:t>
      </w:r>
      <w:r w:rsidRPr="00C8579C">
        <w:rPr>
          <w:rFonts w:ascii="Tahoma" w:hAnsi="Tahoma" w:cs="Tahoma"/>
        </w:rPr>
        <w:t>, e-pošta: ___________________</w:t>
      </w:r>
      <w:r w:rsidR="00037DDD">
        <w:rPr>
          <w:rFonts w:ascii="Tahoma" w:hAnsi="Tahoma" w:cs="Tahoma"/>
        </w:rPr>
        <w:t xml:space="preserve"> </w:t>
      </w:r>
      <w:r w:rsidRPr="00C8579C">
        <w:rPr>
          <w:rFonts w:ascii="Tahoma" w:hAnsi="Tahoma" w:cs="Tahoma"/>
        </w:rPr>
        <w:t>.</w:t>
      </w:r>
    </w:p>
    <w:p w14:paraId="1B82EECC" w14:textId="77777777" w:rsidR="001660D4" w:rsidRPr="00112425" w:rsidRDefault="001660D4" w:rsidP="00F309C0">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14:paraId="7EB4B2F9" w14:textId="77777777" w:rsidTr="001B1358">
        <w:tc>
          <w:tcPr>
            <w:tcW w:w="3420" w:type="dxa"/>
            <w:shd w:val="clear" w:color="auto" w:fill="auto"/>
          </w:tcPr>
          <w:p w14:paraId="090FD3B7" w14:textId="77777777" w:rsidR="00FF3C2E" w:rsidRPr="00112425" w:rsidRDefault="00FF3C2E" w:rsidP="00F309C0">
            <w:pPr>
              <w:keepNext/>
              <w:keepLines/>
              <w:tabs>
                <w:tab w:val="left" w:pos="2835"/>
              </w:tabs>
              <w:jc w:val="both"/>
              <w:rPr>
                <w:rFonts w:ascii="Tahoma" w:hAnsi="Tahoma" w:cs="Tahoma"/>
              </w:rPr>
            </w:pPr>
          </w:p>
          <w:p w14:paraId="3F39D185" w14:textId="77777777" w:rsidR="00FF3C2E" w:rsidRPr="00112425" w:rsidRDefault="00FF3C2E" w:rsidP="00F309C0">
            <w:pPr>
              <w:keepNext/>
              <w:keepLines/>
              <w:tabs>
                <w:tab w:val="left" w:pos="2835"/>
              </w:tabs>
              <w:ind w:left="-108"/>
              <w:jc w:val="both"/>
              <w:rPr>
                <w:rFonts w:ascii="Tahoma" w:hAnsi="Tahoma" w:cs="Tahoma"/>
              </w:rPr>
            </w:pPr>
            <w:r w:rsidRPr="00112425">
              <w:rPr>
                <w:rFonts w:ascii="Tahoma" w:hAnsi="Tahoma" w:cs="Tahoma"/>
              </w:rPr>
              <w:t>Ponudnik je MSP* (označi):</w:t>
            </w:r>
          </w:p>
        </w:tc>
        <w:tc>
          <w:tcPr>
            <w:tcW w:w="2950" w:type="dxa"/>
            <w:shd w:val="clear" w:color="auto" w:fill="auto"/>
          </w:tcPr>
          <w:p w14:paraId="2827C471" w14:textId="77777777" w:rsidR="00FF3C2E" w:rsidRPr="00112425" w:rsidRDefault="00FF3C2E" w:rsidP="00F309C0">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950" w:type="dxa"/>
            <w:shd w:val="clear" w:color="auto" w:fill="auto"/>
          </w:tcPr>
          <w:p w14:paraId="18A7F6D3" w14:textId="77777777" w:rsidR="00FF3C2E" w:rsidRPr="00112425" w:rsidRDefault="00FF3C2E" w:rsidP="00F309C0">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14:paraId="7542EEBE" w14:textId="77777777" w:rsidR="00FF3C2E" w:rsidRPr="00112425" w:rsidRDefault="00FF3C2E" w:rsidP="00F309C0">
      <w:pPr>
        <w:keepNext/>
        <w:keepLines/>
        <w:tabs>
          <w:tab w:val="left" w:pos="2835"/>
        </w:tabs>
        <w:ind w:left="284"/>
        <w:jc w:val="both"/>
        <w:rPr>
          <w:rFonts w:ascii="Tahoma" w:hAnsi="Tahoma" w:cs="Tahoma"/>
          <w:sz w:val="18"/>
          <w:szCs w:val="18"/>
        </w:rPr>
      </w:pPr>
      <w:r w:rsidRPr="00112425">
        <w:rPr>
          <w:rFonts w:ascii="Tahoma" w:hAnsi="Tahoma" w:cs="Tahoma"/>
          <w:sz w:val="18"/>
          <w:szCs w:val="18"/>
        </w:rPr>
        <w:t xml:space="preserve">*MSP: </w:t>
      </w:r>
      <w:proofErr w:type="spellStart"/>
      <w:r w:rsidRPr="00112425">
        <w:rPr>
          <w:rFonts w:ascii="Tahoma" w:hAnsi="Tahoma" w:cs="Tahoma"/>
          <w:sz w:val="18"/>
          <w:szCs w:val="18"/>
        </w:rPr>
        <w:t>mikro</w:t>
      </w:r>
      <w:proofErr w:type="spellEnd"/>
      <w:r w:rsidRPr="00112425">
        <w:rPr>
          <w:rFonts w:ascii="Tahoma" w:hAnsi="Tahoma" w:cs="Tahoma"/>
          <w:sz w:val="18"/>
          <w:szCs w:val="18"/>
        </w:rPr>
        <w:t>, mala in srednje velika podjetja kot so opredeljena v Priporočilu Komisije 2003/361/ES.</w:t>
      </w:r>
    </w:p>
    <w:p w14:paraId="23CDEBA2" w14:textId="77777777" w:rsidR="007C70A1" w:rsidRPr="00112425" w:rsidRDefault="007C70A1" w:rsidP="00F309C0">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7018E19D" w14:textId="77777777">
        <w:trPr>
          <w:trHeight w:val="235"/>
        </w:trPr>
        <w:tc>
          <w:tcPr>
            <w:tcW w:w="3402" w:type="dxa"/>
            <w:tcBorders>
              <w:bottom w:val="single" w:sz="4" w:space="0" w:color="auto"/>
            </w:tcBorders>
          </w:tcPr>
          <w:p w14:paraId="2DD55C07" w14:textId="77777777" w:rsidR="00402E6E" w:rsidRPr="00112425" w:rsidRDefault="00402E6E" w:rsidP="00F309C0">
            <w:pPr>
              <w:keepNext/>
              <w:keepLines/>
              <w:jc w:val="both"/>
              <w:rPr>
                <w:rFonts w:ascii="Tahoma" w:hAnsi="Tahoma" w:cs="Tahoma"/>
                <w:snapToGrid w:val="0"/>
                <w:color w:val="000000"/>
              </w:rPr>
            </w:pPr>
          </w:p>
        </w:tc>
        <w:tc>
          <w:tcPr>
            <w:tcW w:w="2977" w:type="dxa"/>
          </w:tcPr>
          <w:p w14:paraId="6D383888" w14:textId="77777777" w:rsidR="00402E6E" w:rsidRPr="00112425" w:rsidRDefault="00402E6E" w:rsidP="00F309C0">
            <w:pPr>
              <w:keepNext/>
              <w:keepLines/>
              <w:jc w:val="center"/>
              <w:rPr>
                <w:rFonts w:ascii="Tahoma" w:hAnsi="Tahoma" w:cs="Tahoma"/>
                <w:snapToGrid w:val="0"/>
                <w:color w:val="000000"/>
              </w:rPr>
            </w:pPr>
          </w:p>
        </w:tc>
        <w:tc>
          <w:tcPr>
            <w:tcW w:w="3260" w:type="dxa"/>
            <w:tcBorders>
              <w:bottom w:val="single" w:sz="4" w:space="0" w:color="auto"/>
            </w:tcBorders>
          </w:tcPr>
          <w:p w14:paraId="20DD97E5" w14:textId="77777777" w:rsidR="00402E6E" w:rsidRPr="00112425" w:rsidRDefault="00402E6E" w:rsidP="00F309C0">
            <w:pPr>
              <w:keepNext/>
              <w:keepLines/>
              <w:tabs>
                <w:tab w:val="left" w:pos="567"/>
                <w:tab w:val="num" w:pos="851"/>
                <w:tab w:val="left" w:pos="993"/>
              </w:tabs>
              <w:jc w:val="both"/>
              <w:rPr>
                <w:rFonts w:ascii="Tahoma" w:hAnsi="Tahoma" w:cs="Tahoma"/>
                <w:snapToGrid w:val="0"/>
                <w:color w:val="000000"/>
                <w:sz w:val="28"/>
              </w:rPr>
            </w:pPr>
          </w:p>
        </w:tc>
      </w:tr>
      <w:tr w:rsidR="00402E6E" w:rsidRPr="00112425" w14:paraId="25D695E6" w14:textId="77777777">
        <w:trPr>
          <w:trHeight w:val="235"/>
        </w:trPr>
        <w:tc>
          <w:tcPr>
            <w:tcW w:w="3402" w:type="dxa"/>
            <w:tcBorders>
              <w:top w:val="single" w:sz="4" w:space="0" w:color="auto"/>
            </w:tcBorders>
          </w:tcPr>
          <w:p w14:paraId="0594316F" w14:textId="77777777" w:rsidR="00402E6E" w:rsidRPr="00112425" w:rsidRDefault="00402E6E" w:rsidP="00F309C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1392A4C" w14:textId="77777777" w:rsidR="00402E6E" w:rsidRPr="00112425" w:rsidRDefault="00402E6E" w:rsidP="00F309C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29185737" w14:textId="77777777" w:rsidR="00402E6E" w:rsidRPr="00112425" w:rsidRDefault="00402E6E" w:rsidP="00F309C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in podpis ponudnika</w:t>
            </w:r>
            <w:r w:rsidRPr="00112425">
              <w:rPr>
                <w:rFonts w:ascii="Tahoma" w:hAnsi="Tahoma" w:cs="Tahoma"/>
                <w:snapToGrid w:val="0"/>
                <w:color w:val="000000"/>
              </w:rPr>
              <w:t>)</w:t>
            </w:r>
          </w:p>
        </w:tc>
      </w:tr>
    </w:tbl>
    <w:p w14:paraId="344165E2" w14:textId="77777777" w:rsidR="007C70A1" w:rsidRPr="00112425" w:rsidRDefault="007C70A1" w:rsidP="00F309C0">
      <w:pPr>
        <w:keepNext/>
        <w:keepLines/>
        <w:tabs>
          <w:tab w:val="left" w:pos="2835"/>
        </w:tabs>
        <w:ind w:left="284" w:hanging="284"/>
        <w:jc w:val="both"/>
        <w:rPr>
          <w:rFonts w:ascii="Tahoma" w:hAnsi="Tahoma" w:cs="Tahoma"/>
        </w:rPr>
      </w:pPr>
    </w:p>
    <w:p w14:paraId="4BEE53F6" w14:textId="77777777" w:rsidR="001660D4" w:rsidRPr="00C8579C" w:rsidRDefault="001660D4" w:rsidP="00F309C0">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1117DB70" w14:textId="77777777" w:rsidR="00300D38" w:rsidRDefault="00300D38" w:rsidP="00F309C0">
      <w:pPr>
        <w:keepNext/>
        <w:keepLines/>
        <w:jc w:val="both"/>
        <w:rPr>
          <w:rFonts w:ascii="Tahoma" w:hAnsi="Tahoma" w:cs="Tahoma"/>
          <w:i/>
          <w:sz w:val="18"/>
          <w:szCs w:val="18"/>
        </w:rPr>
      </w:pPr>
    </w:p>
    <w:p w14:paraId="5B4A0DB6" w14:textId="77777777" w:rsidR="001660D4" w:rsidRDefault="001660D4" w:rsidP="00F309C0">
      <w:pPr>
        <w:keepNext/>
        <w:keepLines/>
        <w:jc w:val="both"/>
        <w:rPr>
          <w:rFonts w:ascii="Tahoma" w:hAnsi="Tahoma" w:cs="Tahoma"/>
          <w:i/>
          <w:sz w:val="18"/>
          <w:szCs w:val="18"/>
        </w:rPr>
      </w:pPr>
    </w:p>
    <w:p w14:paraId="42FCD788" w14:textId="77777777" w:rsidR="001660D4" w:rsidRPr="00112425" w:rsidRDefault="001660D4" w:rsidP="00F309C0">
      <w:pPr>
        <w:keepNext/>
        <w:keepLines/>
        <w:jc w:val="both"/>
        <w:rPr>
          <w:rFonts w:ascii="Tahoma" w:hAnsi="Tahoma" w:cs="Tahoma"/>
          <w:i/>
          <w:sz w:val="18"/>
          <w:szCs w:val="18"/>
        </w:rPr>
      </w:pPr>
    </w:p>
    <w:p w14:paraId="78E56321" w14:textId="77777777" w:rsidR="00DB754D" w:rsidRPr="00112425" w:rsidRDefault="00DB754D" w:rsidP="00F309C0">
      <w:pPr>
        <w:keepNext/>
        <w:keepLines/>
        <w:jc w:val="both"/>
        <w:rPr>
          <w:rFonts w:ascii="Tahoma" w:hAnsi="Tahoma" w:cs="Tahoma"/>
          <w:i/>
          <w:sz w:val="18"/>
          <w:szCs w:val="18"/>
        </w:rPr>
      </w:pPr>
    </w:p>
    <w:p w14:paraId="1318EA51" w14:textId="77777777" w:rsidR="00D72CAD" w:rsidRPr="00112425" w:rsidRDefault="00D72CAD" w:rsidP="00F309C0">
      <w:pPr>
        <w:keepNext/>
        <w:keepLines/>
        <w:jc w:val="both"/>
        <w:rPr>
          <w:rFonts w:ascii="Tahoma" w:hAnsi="Tahoma" w:cs="Tahoma"/>
          <w:i/>
          <w:sz w:val="18"/>
          <w:szCs w:val="18"/>
        </w:rPr>
      </w:pPr>
    </w:p>
    <w:p w14:paraId="6D01023F" w14:textId="77777777" w:rsidR="007420A0" w:rsidRDefault="007420A0" w:rsidP="00F309C0">
      <w:pPr>
        <w:keepNext/>
        <w:keepLines/>
        <w:tabs>
          <w:tab w:val="left" w:pos="567"/>
          <w:tab w:val="num" w:pos="851"/>
          <w:tab w:val="left" w:pos="993"/>
        </w:tabs>
        <w:jc w:val="right"/>
        <w:rPr>
          <w:rFonts w:ascii="Tahoma" w:hAnsi="Tahoma" w:cs="Tahoma"/>
          <w:b/>
        </w:rPr>
      </w:pPr>
    </w:p>
    <w:p w14:paraId="3DE1ECAF" w14:textId="764916EA" w:rsidR="007779B6" w:rsidRPr="00112425" w:rsidRDefault="00ED7D09" w:rsidP="00F309C0">
      <w:pPr>
        <w:keepNext/>
        <w:keepLines/>
        <w:tabs>
          <w:tab w:val="left" w:pos="567"/>
          <w:tab w:val="num" w:pos="851"/>
          <w:tab w:val="left" w:pos="993"/>
        </w:tabs>
        <w:jc w:val="right"/>
        <w:rPr>
          <w:rFonts w:ascii="Tahoma" w:hAnsi="Tahoma" w:cs="Tahoma"/>
          <w:b/>
        </w:rPr>
      </w:pPr>
      <w:r w:rsidRPr="00112425">
        <w:rPr>
          <w:rFonts w:ascii="Tahoma" w:hAnsi="Tahoma" w:cs="Tahoma"/>
          <w:b/>
        </w:rPr>
        <w:t>Obrazec 1 k P</w:t>
      </w:r>
      <w:r w:rsidR="007779B6" w:rsidRPr="00112425">
        <w:rPr>
          <w:rFonts w:ascii="Tahoma" w:hAnsi="Tahoma" w:cs="Tahoma"/>
          <w:b/>
        </w:rPr>
        <w:t xml:space="preserve">rilogi 1 </w:t>
      </w:r>
    </w:p>
    <w:p w14:paraId="1F41C573" w14:textId="77777777" w:rsidR="007779B6" w:rsidRPr="00112425" w:rsidRDefault="007779B6" w:rsidP="00F309C0">
      <w:pPr>
        <w:pStyle w:val="Naslov"/>
        <w:keepNext/>
        <w:keepLines/>
        <w:jc w:val="both"/>
        <w:rPr>
          <w:rFonts w:ascii="Tahoma" w:hAnsi="Tahoma" w:cs="Tahoma"/>
          <w:b w:val="0"/>
          <w:sz w:val="20"/>
        </w:rPr>
      </w:pPr>
    </w:p>
    <w:p w14:paraId="39409861" w14:textId="77777777" w:rsidR="007779B6" w:rsidRPr="00112425" w:rsidRDefault="007779B6" w:rsidP="00F309C0">
      <w:pPr>
        <w:pStyle w:val="Naslov"/>
        <w:keepNext/>
        <w:keepLines/>
        <w:jc w:val="both"/>
        <w:rPr>
          <w:rFonts w:ascii="Tahoma" w:hAnsi="Tahoma" w:cs="Tahoma"/>
          <w:b w:val="0"/>
          <w:sz w:val="20"/>
        </w:rPr>
      </w:pPr>
    </w:p>
    <w:p w14:paraId="7E22A5A4" w14:textId="77777777" w:rsidR="007779B6" w:rsidRPr="00112425" w:rsidRDefault="007779B6" w:rsidP="00F309C0">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2396DB5" w14:textId="77777777" w:rsidR="007779B6" w:rsidRPr="00112425" w:rsidRDefault="007779B6" w:rsidP="00F309C0">
      <w:pPr>
        <w:pStyle w:val="Naslov"/>
        <w:keepNext/>
        <w:keepLines/>
        <w:jc w:val="both"/>
        <w:rPr>
          <w:rFonts w:ascii="Tahoma" w:hAnsi="Tahoma" w:cs="Tahoma"/>
          <w:b w:val="0"/>
          <w:sz w:val="20"/>
        </w:rPr>
      </w:pPr>
    </w:p>
    <w:p w14:paraId="4032663C" w14:textId="77777777" w:rsidR="007779B6" w:rsidRPr="00112425" w:rsidRDefault="007779B6" w:rsidP="00F309C0">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6888EF73" w14:textId="77777777" w:rsidR="007779B6" w:rsidRPr="00112425" w:rsidRDefault="007779B6" w:rsidP="00F309C0">
      <w:pPr>
        <w:keepNext/>
        <w:keepLines/>
        <w:jc w:val="both"/>
        <w:rPr>
          <w:rFonts w:ascii="Tahoma" w:hAnsi="Tahoma" w:cs="Tahoma"/>
          <w:i/>
          <w:sz w:val="18"/>
          <w:szCs w:val="18"/>
        </w:rPr>
      </w:pPr>
    </w:p>
    <w:p w14:paraId="6856FEF1" w14:textId="77777777" w:rsidR="007779B6" w:rsidRPr="00112425" w:rsidRDefault="007779B6" w:rsidP="00F309C0">
      <w:pPr>
        <w:keepNext/>
        <w:keepLines/>
        <w:jc w:val="both"/>
        <w:rPr>
          <w:rFonts w:ascii="Tahoma" w:hAnsi="Tahoma" w:cs="Tahoma"/>
          <w:i/>
          <w:sz w:val="18"/>
          <w:szCs w:val="18"/>
        </w:rPr>
      </w:pPr>
    </w:p>
    <w:p w14:paraId="6C7F6087" w14:textId="77777777" w:rsidR="007779B6" w:rsidRPr="00112425" w:rsidRDefault="007779B6" w:rsidP="00F309C0">
      <w:pPr>
        <w:keepNext/>
        <w:keepLines/>
        <w:jc w:val="both"/>
        <w:rPr>
          <w:rFonts w:ascii="Tahoma" w:hAnsi="Tahoma" w:cs="Tahoma"/>
          <w:i/>
          <w:sz w:val="18"/>
          <w:szCs w:val="18"/>
        </w:rPr>
      </w:pPr>
    </w:p>
    <w:p w14:paraId="6DA71A58" w14:textId="77777777" w:rsidR="007779B6" w:rsidRPr="00112425" w:rsidRDefault="007779B6" w:rsidP="00F309C0">
      <w:pPr>
        <w:keepNext/>
        <w:keepLines/>
        <w:jc w:val="both"/>
        <w:rPr>
          <w:rFonts w:ascii="Tahoma" w:hAnsi="Tahoma" w:cs="Tahoma"/>
          <w:i/>
          <w:sz w:val="18"/>
          <w:szCs w:val="18"/>
        </w:rPr>
      </w:pPr>
    </w:p>
    <w:p w14:paraId="3EAA9330" w14:textId="77777777" w:rsidR="007779B6" w:rsidRPr="00112425" w:rsidRDefault="007779B6" w:rsidP="00F309C0">
      <w:pPr>
        <w:keepNext/>
        <w:keepLines/>
        <w:jc w:val="both"/>
        <w:rPr>
          <w:rFonts w:ascii="Tahoma" w:hAnsi="Tahoma" w:cs="Tahoma"/>
          <w:i/>
          <w:sz w:val="18"/>
          <w:szCs w:val="18"/>
        </w:rPr>
      </w:pPr>
    </w:p>
    <w:p w14:paraId="30DD5D99" w14:textId="77777777" w:rsidR="007779B6" w:rsidRPr="00112425" w:rsidRDefault="007779B6" w:rsidP="00F309C0">
      <w:pPr>
        <w:keepNext/>
        <w:keepLines/>
        <w:jc w:val="both"/>
        <w:rPr>
          <w:rFonts w:ascii="Tahoma" w:hAnsi="Tahoma" w:cs="Tahoma"/>
          <w:i/>
          <w:sz w:val="18"/>
          <w:szCs w:val="18"/>
        </w:rPr>
      </w:pPr>
    </w:p>
    <w:p w14:paraId="375C8329" w14:textId="77777777" w:rsidR="007779B6" w:rsidRPr="00112425" w:rsidRDefault="007779B6" w:rsidP="00F309C0">
      <w:pPr>
        <w:keepNext/>
        <w:keepLines/>
        <w:jc w:val="both"/>
        <w:rPr>
          <w:rFonts w:ascii="Tahoma" w:hAnsi="Tahoma" w:cs="Tahoma"/>
          <w:i/>
          <w:sz w:val="18"/>
          <w:szCs w:val="18"/>
        </w:rPr>
      </w:pPr>
    </w:p>
    <w:p w14:paraId="732087CB" w14:textId="77777777" w:rsidR="007779B6" w:rsidRPr="00112425" w:rsidRDefault="007779B6" w:rsidP="00F309C0">
      <w:pPr>
        <w:keepNext/>
        <w:keepLines/>
        <w:jc w:val="both"/>
        <w:rPr>
          <w:rFonts w:ascii="Tahoma" w:hAnsi="Tahoma" w:cs="Tahoma"/>
          <w:i/>
          <w:sz w:val="18"/>
          <w:szCs w:val="18"/>
        </w:rPr>
      </w:pPr>
    </w:p>
    <w:p w14:paraId="42067706" w14:textId="77777777" w:rsidR="007779B6" w:rsidRPr="00112425" w:rsidRDefault="007779B6" w:rsidP="00F309C0">
      <w:pPr>
        <w:keepNext/>
        <w:keepLines/>
        <w:jc w:val="both"/>
        <w:rPr>
          <w:rFonts w:ascii="Tahoma" w:hAnsi="Tahoma" w:cs="Tahoma"/>
          <w:i/>
          <w:sz w:val="18"/>
          <w:szCs w:val="18"/>
        </w:rPr>
      </w:pPr>
    </w:p>
    <w:p w14:paraId="0D10F9D3" w14:textId="77777777" w:rsidR="007779B6" w:rsidRPr="00112425" w:rsidRDefault="007779B6" w:rsidP="00F309C0">
      <w:pPr>
        <w:keepNext/>
        <w:keepLines/>
        <w:jc w:val="both"/>
        <w:rPr>
          <w:rFonts w:ascii="Tahoma" w:hAnsi="Tahoma" w:cs="Tahoma"/>
          <w:i/>
          <w:sz w:val="18"/>
          <w:szCs w:val="18"/>
        </w:rPr>
      </w:pPr>
    </w:p>
    <w:p w14:paraId="5F4CC28E" w14:textId="77777777" w:rsidR="007779B6" w:rsidRPr="00112425" w:rsidRDefault="007779B6" w:rsidP="00F309C0">
      <w:pPr>
        <w:keepNext/>
        <w:keepLines/>
        <w:jc w:val="both"/>
        <w:rPr>
          <w:rFonts w:ascii="Tahoma" w:hAnsi="Tahoma" w:cs="Tahoma"/>
          <w:i/>
          <w:sz w:val="18"/>
          <w:szCs w:val="18"/>
        </w:rPr>
      </w:pPr>
    </w:p>
    <w:p w14:paraId="1ED0B68D" w14:textId="77777777" w:rsidR="007779B6" w:rsidRPr="00112425" w:rsidRDefault="007779B6" w:rsidP="00F309C0">
      <w:pPr>
        <w:keepNext/>
        <w:keepLines/>
        <w:jc w:val="both"/>
        <w:rPr>
          <w:rFonts w:ascii="Tahoma" w:hAnsi="Tahoma" w:cs="Tahoma"/>
          <w:i/>
          <w:sz w:val="18"/>
          <w:szCs w:val="18"/>
        </w:rPr>
      </w:pPr>
    </w:p>
    <w:p w14:paraId="47F80774" w14:textId="77777777" w:rsidR="007779B6" w:rsidRPr="00112425" w:rsidRDefault="007779B6" w:rsidP="00F309C0">
      <w:pPr>
        <w:keepNext/>
        <w:keepLines/>
        <w:jc w:val="both"/>
        <w:rPr>
          <w:rFonts w:ascii="Tahoma" w:hAnsi="Tahoma" w:cs="Tahoma"/>
          <w:i/>
          <w:sz w:val="18"/>
          <w:szCs w:val="18"/>
        </w:rPr>
      </w:pPr>
    </w:p>
    <w:p w14:paraId="1142CAE1" w14:textId="77777777" w:rsidR="007779B6" w:rsidRPr="00112425" w:rsidRDefault="007779B6" w:rsidP="00F309C0">
      <w:pPr>
        <w:keepNext/>
        <w:keepLines/>
        <w:jc w:val="both"/>
        <w:rPr>
          <w:rFonts w:ascii="Tahoma" w:hAnsi="Tahoma" w:cs="Tahoma"/>
          <w:i/>
          <w:sz w:val="18"/>
          <w:szCs w:val="18"/>
        </w:rPr>
      </w:pPr>
    </w:p>
    <w:p w14:paraId="4A6DD621" w14:textId="77777777" w:rsidR="007779B6" w:rsidRPr="00112425" w:rsidRDefault="007779B6" w:rsidP="00F309C0">
      <w:pPr>
        <w:keepNext/>
        <w:keepLines/>
        <w:jc w:val="both"/>
        <w:rPr>
          <w:rFonts w:ascii="Tahoma" w:hAnsi="Tahoma" w:cs="Tahoma"/>
          <w:i/>
          <w:sz w:val="18"/>
          <w:szCs w:val="18"/>
        </w:rPr>
      </w:pPr>
    </w:p>
    <w:p w14:paraId="72BC9942" w14:textId="77777777" w:rsidR="007779B6" w:rsidRPr="00112425" w:rsidRDefault="007779B6" w:rsidP="00F309C0">
      <w:pPr>
        <w:keepNext/>
        <w:keepLines/>
        <w:jc w:val="both"/>
        <w:rPr>
          <w:rFonts w:ascii="Tahoma" w:hAnsi="Tahoma" w:cs="Tahoma"/>
          <w:i/>
          <w:sz w:val="18"/>
          <w:szCs w:val="18"/>
        </w:rPr>
      </w:pPr>
    </w:p>
    <w:p w14:paraId="4850810C" w14:textId="77777777" w:rsidR="007779B6" w:rsidRPr="00112425" w:rsidRDefault="007779B6" w:rsidP="00F309C0">
      <w:pPr>
        <w:keepNext/>
        <w:keepLines/>
        <w:jc w:val="both"/>
        <w:rPr>
          <w:rFonts w:ascii="Tahoma" w:hAnsi="Tahoma" w:cs="Tahoma"/>
          <w:i/>
          <w:sz w:val="18"/>
          <w:szCs w:val="18"/>
        </w:rPr>
      </w:pPr>
    </w:p>
    <w:p w14:paraId="53737DCD" w14:textId="77777777" w:rsidR="007779B6" w:rsidRPr="00112425" w:rsidRDefault="007779B6" w:rsidP="00F309C0">
      <w:pPr>
        <w:keepNext/>
        <w:keepLines/>
        <w:jc w:val="both"/>
        <w:rPr>
          <w:rFonts w:ascii="Tahoma" w:hAnsi="Tahoma" w:cs="Tahoma"/>
          <w:i/>
          <w:sz w:val="18"/>
          <w:szCs w:val="18"/>
        </w:rPr>
      </w:pPr>
    </w:p>
    <w:p w14:paraId="10AE1684" w14:textId="77777777" w:rsidR="007779B6" w:rsidRPr="00112425" w:rsidRDefault="007779B6" w:rsidP="00F309C0">
      <w:pPr>
        <w:keepNext/>
        <w:keepLines/>
        <w:jc w:val="both"/>
        <w:rPr>
          <w:rFonts w:ascii="Tahoma" w:hAnsi="Tahoma" w:cs="Tahoma"/>
          <w:i/>
          <w:sz w:val="18"/>
          <w:szCs w:val="18"/>
        </w:rPr>
      </w:pPr>
    </w:p>
    <w:p w14:paraId="01A26ECB" w14:textId="77777777" w:rsidR="007779B6" w:rsidRPr="00112425" w:rsidRDefault="007779B6" w:rsidP="00F309C0">
      <w:pPr>
        <w:keepNext/>
        <w:keepLines/>
        <w:jc w:val="both"/>
        <w:rPr>
          <w:rFonts w:ascii="Tahoma" w:hAnsi="Tahoma" w:cs="Tahoma"/>
          <w:i/>
          <w:sz w:val="18"/>
          <w:szCs w:val="18"/>
        </w:rPr>
      </w:pPr>
    </w:p>
    <w:p w14:paraId="4F8114FF" w14:textId="77777777" w:rsidR="007779B6" w:rsidRPr="00112425" w:rsidRDefault="007779B6" w:rsidP="00F309C0">
      <w:pPr>
        <w:keepNext/>
        <w:keepLines/>
        <w:jc w:val="both"/>
        <w:rPr>
          <w:rFonts w:ascii="Tahoma" w:hAnsi="Tahoma" w:cs="Tahoma"/>
          <w:i/>
          <w:sz w:val="18"/>
          <w:szCs w:val="18"/>
        </w:rPr>
      </w:pPr>
    </w:p>
    <w:p w14:paraId="260F5DC5" w14:textId="77777777" w:rsidR="007779B6" w:rsidRPr="00112425" w:rsidRDefault="007779B6" w:rsidP="00F309C0">
      <w:pPr>
        <w:keepNext/>
        <w:keepLines/>
        <w:jc w:val="both"/>
        <w:rPr>
          <w:rFonts w:ascii="Tahoma" w:hAnsi="Tahoma" w:cs="Tahoma"/>
          <w:i/>
          <w:sz w:val="18"/>
          <w:szCs w:val="18"/>
        </w:rPr>
      </w:pPr>
    </w:p>
    <w:p w14:paraId="368D196C" w14:textId="77777777" w:rsidR="007779B6" w:rsidRPr="00112425" w:rsidRDefault="007779B6" w:rsidP="00F309C0">
      <w:pPr>
        <w:keepNext/>
        <w:keepLines/>
        <w:jc w:val="both"/>
        <w:rPr>
          <w:rFonts w:ascii="Tahoma" w:hAnsi="Tahoma" w:cs="Tahoma"/>
          <w:i/>
          <w:sz w:val="18"/>
          <w:szCs w:val="18"/>
        </w:rPr>
      </w:pPr>
    </w:p>
    <w:p w14:paraId="5E150951" w14:textId="77777777" w:rsidR="007779B6" w:rsidRPr="00112425" w:rsidRDefault="007779B6" w:rsidP="00F309C0">
      <w:pPr>
        <w:keepNext/>
        <w:keepLines/>
        <w:jc w:val="both"/>
        <w:rPr>
          <w:rFonts w:ascii="Tahoma" w:hAnsi="Tahoma" w:cs="Tahoma"/>
          <w:i/>
          <w:sz w:val="18"/>
          <w:szCs w:val="18"/>
        </w:rPr>
      </w:pPr>
    </w:p>
    <w:p w14:paraId="68135465" w14:textId="77777777" w:rsidR="007779B6" w:rsidRPr="00112425" w:rsidRDefault="007779B6" w:rsidP="00F309C0">
      <w:pPr>
        <w:keepNext/>
        <w:keepLines/>
        <w:jc w:val="both"/>
        <w:rPr>
          <w:rFonts w:ascii="Tahoma" w:hAnsi="Tahoma" w:cs="Tahoma"/>
          <w:i/>
          <w:sz w:val="18"/>
          <w:szCs w:val="18"/>
        </w:rPr>
      </w:pPr>
    </w:p>
    <w:p w14:paraId="48999D14" w14:textId="77777777" w:rsidR="007779B6" w:rsidRPr="00112425" w:rsidRDefault="007779B6" w:rsidP="00F309C0">
      <w:pPr>
        <w:keepNext/>
        <w:keepLines/>
        <w:jc w:val="both"/>
        <w:rPr>
          <w:rFonts w:ascii="Tahoma" w:hAnsi="Tahoma" w:cs="Tahoma"/>
          <w:i/>
          <w:sz w:val="18"/>
          <w:szCs w:val="18"/>
        </w:rPr>
      </w:pPr>
    </w:p>
    <w:p w14:paraId="482BE1CE" w14:textId="77777777" w:rsidR="007779B6" w:rsidRPr="00112425" w:rsidRDefault="007779B6" w:rsidP="00F309C0">
      <w:pPr>
        <w:keepNext/>
        <w:keepLines/>
        <w:jc w:val="both"/>
        <w:rPr>
          <w:rFonts w:ascii="Tahoma" w:hAnsi="Tahoma" w:cs="Tahoma"/>
          <w:i/>
          <w:sz w:val="18"/>
          <w:szCs w:val="18"/>
        </w:rPr>
      </w:pPr>
    </w:p>
    <w:p w14:paraId="568277FF" w14:textId="77777777" w:rsidR="007779B6" w:rsidRPr="00112425" w:rsidRDefault="007779B6" w:rsidP="00F309C0">
      <w:pPr>
        <w:keepNext/>
        <w:keepLines/>
        <w:jc w:val="both"/>
        <w:rPr>
          <w:rFonts w:ascii="Tahoma" w:hAnsi="Tahoma" w:cs="Tahoma"/>
          <w:i/>
          <w:sz w:val="18"/>
          <w:szCs w:val="18"/>
        </w:rPr>
      </w:pPr>
    </w:p>
    <w:p w14:paraId="66425B82" w14:textId="77777777" w:rsidR="007779B6" w:rsidRPr="00112425" w:rsidRDefault="007779B6" w:rsidP="00F309C0">
      <w:pPr>
        <w:keepNext/>
        <w:keepLines/>
        <w:jc w:val="both"/>
        <w:rPr>
          <w:rFonts w:ascii="Tahoma" w:hAnsi="Tahoma" w:cs="Tahoma"/>
          <w:i/>
          <w:sz w:val="18"/>
          <w:szCs w:val="18"/>
        </w:rPr>
      </w:pPr>
    </w:p>
    <w:p w14:paraId="1ABD7D52" w14:textId="77777777" w:rsidR="007779B6" w:rsidRPr="00112425" w:rsidRDefault="007779B6" w:rsidP="00F309C0">
      <w:pPr>
        <w:keepNext/>
        <w:keepLines/>
        <w:jc w:val="both"/>
        <w:rPr>
          <w:rFonts w:ascii="Tahoma" w:hAnsi="Tahoma" w:cs="Tahoma"/>
          <w:i/>
          <w:sz w:val="18"/>
          <w:szCs w:val="18"/>
        </w:rPr>
      </w:pPr>
    </w:p>
    <w:p w14:paraId="727D6643" w14:textId="77777777" w:rsidR="007779B6" w:rsidRPr="00112425" w:rsidRDefault="007779B6" w:rsidP="00F309C0">
      <w:pPr>
        <w:keepNext/>
        <w:keepLines/>
        <w:jc w:val="both"/>
        <w:rPr>
          <w:rFonts w:ascii="Tahoma" w:hAnsi="Tahoma" w:cs="Tahoma"/>
          <w:i/>
          <w:sz w:val="18"/>
          <w:szCs w:val="18"/>
        </w:rPr>
      </w:pPr>
    </w:p>
    <w:p w14:paraId="4FC91060" w14:textId="77777777" w:rsidR="007779B6" w:rsidRPr="00112425" w:rsidRDefault="007779B6" w:rsidP="00F309C0">
      <w:pPr>
        <w:keepNext/>
        <w:keepLines/>
        <w:jc w:val="both"/>
        <w:rPr>
          <w:rFonts w:ascii="Tahoma" w:hAnsi="Tahoma" w:cs="Tahoma"/>
          <w:i/>
          <w:sz w:val="18"/>
          <w:szCs w:val="18"/>
        </w:rPr>
      </w:pPr>
    </w:p>
    <w:p w14:paraId="6F860C69" w14:textId="77777777" w:rsidR="007779B6" w:rsidRPr="00112425" w:rsidRDefault="007779B6" w:rsidP="00F309C0">
      <w:pPr>
        <w:keepNext/>
        <w:keepLines/>
        <w:jc w:val="both"/>
        <w:rPr>
          <w:rFonts w:ascii="Tahoma" w:hAnsi="Tahoma" w:cs="Tahoma"/>
          <w:i/>
          <w:sz w:val="18"/>
          <w:szCs w:val="18"/>
        </w:rPr>
      </w:pPr>
    </w:p>
    <w:p w14:paraId="04971AAC" w14:textId="77777777" w:rsidR="007779B6" w:rsidRPr="00112425" w:rsidRDefault="007779B6" w:rsidP="00F309C0">
      <w:pPr>
        <w:keepNext/>
        <w:keepLines/>
        <w:jc w:val="both"/>
        <w:rPr>
          <w:rFonts w:ascii="Tahoma" w:hAnsi="Tahoma" w:cs="Tahoma"/>
          <w:i/>
          <w:sz w:val="18"/>
          <w:szCs w:val="18"/>
        </w:rPr>
      </w:pPr>
    </w:p>
    <w:p w14:paraId="33E6FC25" w14:textId="77777777" w:rsidR="007779B6" w:rsidRPr="00112425" w:rsidRDefault="007779B6" w:rsidP="00F309C0">
      <w:pPr>
        <w:keepNext/>
        <w:keepLines/>
        <w:jc w:val="both"/>
        <w:rPr>
          <w:rFonts w:ascii="Tahoma" w:hAnsi="Tahoma" w:cs="Tahoma"/>
          <w:i/>
          <w:sz w:val="18"/>
          <w:szCs w:val="18"/>
        </w:rPr>
      </w:pPr>
    </w:p>
    <w:p w14:paraId="3F63F21B" w14:textId="77777777" w:rsidR="007779B6" w:rsidRPr="00112425" w:rsidRDefault="007779B6" w:rsidP="00F309C0">
      <w:pPr>
        <w:keepNext/>
        <w:keepLines/>
        <w:jc w:val="both"/>
        <w:rPr>
          <w:rFonts w:ascii="Tahoma" w:hAnsi="Tahoma" w:cs="Tahoma"/>
          <w:i/>
          <w:sz w:val="18"/>
          <w:szCs w:val="18"/>
        </w:rPr>
      </w:pPr>
    </w:p>
    <w:p w14:paraId="784BC767" w14:textId="77777777" w:rsidR="007779B6" w:rsidRPr="00112425" w:rsidRDefault="007779B6" w:rsidP="00F309C0">
      <w:pPr>
        <w:keepNext/>
        <w:keepLines/>
        <w:jc w:val="both"/>
        <w:rPr>
          <w:rFonts w:ascii="Tahoma" w:hAnsi="Tahoma" w:cs="Tahoma"/>
          <w:i/>
          <w:sz w:val="18"/>
          <w:szCs w:val="18"/>
        </w:rPr>
      </w:pPr>
    </w:p>
    <w:p w14:paraId="0E2DB335" w14:textId="77777777" w:rsidR="007779B6" w:rsidRPr="00112425" w:rsidRDefault="007779B6" w:rsidP="00F309C0">
      <w:pPr>
        <w:keepNext/>
        <w:keepLines/>
        <w:jc w:val="both"/>
        <w:rPr>
          <w:rFonts w:ascii="Tahoma" w:hAnsi="Tahoma" w:cs="Tahoma"/>
          <w:i/>
          <w:sz w:val="18"/>
          <w:szCs w:val="18"/>
        </w:rPr>
      </w:pPr>
    </w:p>
    <w:p w14:paraId="0A40A43E" w14:textId="77777777" w:rsidR="007779B6" w:rsidRPr="00112425" w:rsidRDefault="007779B6" w:rsidP="00F309C0">
      <w:pPr>
        <w:keepNext/>
        <w:keepLines/>
        <w:jc w:val="both"/>
        <w:rPr>
          <w:rFonts w:ascii="Tahoma" w:hAnsi="Tahoma" w:cs="Tahoma"/>
          <w:i/>
          <w:sz w:val="18"/>
          <w:szCs w:val="18"/>
        </w:rPr>
      </w:pPr>
    </w:p>
    <w:p w14:paraId="6CE98389" w14:textId="77777777" w:rsidR="007779B6" w:rsidRPr="00112425" w:rsidRDefault="007779B6" w:rsidP="00F309C0">
      <w:pPr>
        <w:keepNext/>
        <w:keepLines/>
        <w:jc w:val="both"/>
        <w:rPr>
          <w:rFonts w:ascii="Tahoma" w:hAnsi="Tahoma" w:cs="Tahoma"/>
          <w:i/>
          <w:sz w:val="18"/>
          <w:szCs w:val="18"/>
        </w:rPr>
      </w:pPr>
    </w:p>
    <w:p w14:paraId="556814A1" w14:textId="77777777" w:rsidR="007779B6" w:rsidRPr="00112425" w:rsidRDefault="007779B6" w:rsidP="00F309C0">
      <w:pPr>
        <w:keepNext/>
        <w:keepLines/>
        <w:jc w:val="both"/>
        <w:rPr>
          <w:rFonts w:ascii="Tahoma" w:hAnsi="Tahoma" w:cs="Tahoma"/>
          <w:i/>
          <w:sz w:val="18"/>
          <w:szCs w:val="18"/>
        </w:rPr>
      </w:pPr>
    </w:p>
    <w:p w14:paraId="14EC5A0E" w14:textId="77777777" w:rsidR="007779B6" w:rsidRPr="00112425" w:rsidRDefault="007779B6" w:rsidP="00F309C0">
      <w:pPr>
        <w:keepNext/>
        <w:keepLines/>
        <w:jc w:val="both"/>
        <w:rPr>
          <w:rFonts w:ascii="Tahoma" w:hAnsi="Tahoma" w:cs="Tahoma"/>
          <w:i/>
          <w:sz w:val="18"/>
          <w:szCs w:val="18"/>
        </w:rPr>
      </w:pPr>
    </w:p>
    <w:p w14:paraId="4A477E56" w14:textId="77777777" w:rsidR="007779B6" w:rsidRPr="00112425" w:rsidRDefault="007779B6" w:rsidP="00F309C0">
      <w:pPr>
        <w:keepNext/>
        <w:keepLines/>
        <w:jc w:val="both"/>
        <w:rPr>
          <w:rFonts w:ascii="Tahoma" w:hAnsi="Tahoma" w:cs="Tahoma"/>
          <w:i/>
          <w:sz w:val="18"/>
          <w:szCs w:val="18"/>
        </w:rPr>
      </w:pPr>
    </w:p>
    <w:p w14:paraId="33C68C60" w14:textId="77777777" w:rsidR="007779B6" w:rsidRPr="00112425" w:rsidRDefault="007779B6" w:rsidP="00F309C0">
      <w:pPr>
        <w:keepNext/>
        <w:keepLines/>
        <w:jc w:val="both"/>
        <w:rPr>
          <w:rFonts w:ascii="Tahoma" w:hAnsi="Tahoma" w:cs="Tahoma"/>
          <w:i/>
          <w:sz w:val="18"/>
          <w:szCs w:val="18"/>
        </w:rPr>
      </w:pPr>
    </w:p>
    <w:p w14:paraId="6303FE43" w14:textId="77777777" w:rsidR="007779B6" w:rsidRPr="00112425" w:rsidRDefault="007779B6" w:rsidP="00F309C0">
      <w:pPr>
        <w:keepNext/>
        <w:keepLines/>
        <w:jc w:val="both"/>
        <w:rPr>
          <w:rFonts w:ascii="Tahoma" w:hAnsi="Tahoma" w:cs="Tahoma"/>
          <w:i/>
          <w:sz w:val="18"/>
          <w:szCs w:val="18"/>
        </w:rPr>
      </w:pPr>
    </w:p>
    <w:p w14:paraId="2B3E43CE" w14:textId="77777777" w:rsidR="007779B6" w:rsidRPr="00112425" w:rsidRDefault="007779B6" w:rsidP="00F309C0">
      <w:pPr>
        <w:keepNext/>
        <w:keepLines/>
        <w:jc w:val="both"/>
        <w:rPr>
          <w:rFonts w:ascii="Tahoma" w:hAnsi="Tahoma" w:cs="Tahoma"/>
          <w:i/>
          <w:sz w:val="18"/>
          <w:szCs w:val="18"/>
        </w:rPr>
      </w:pPr>
    </w:p>
    <w:p w14:paraId="0EBC0C28" w14:textId="77777777" w:rsidR="007779B6" w:rsidRPr="00112425" w:rsidRDefault="007779B6" w:rsidP="00F309C0">
      <w:pPr>
        <w:keepNext/>
        <w:keepLines/>
        <w:jc w:val="both"/>
        <w:rPr>
          <w:rFonts w:ascii="Tahoma" w:hAnsi="Tahoma" w:cs="Tahoma"/>
          <w:i/>
          <w:sz w:val="18"/>
          <w:szCs w:val="18"/>
        </w:rPr>
      </w:pPr>
    </w:p>
    <w:p w14:paraId="5F2B1799" w14:textId="77777777" w:rsidR="007779B6" w:rsidRPr="00112425" w:rsidRDefault="007779B6" w:rsidP="00F309C0">
      <w:pPr>
        <w:keepNext/>
        <w:keepLines/>
        <w:jc w:val="both"/>
        <w:rPr>
          <w:rFonts w:ascii="Tahoma" w:hAnsi="Tahoma" w:cs="Tahoma"/>
          <w:i/>
          <w:sz w:val="18"/>
          <w:szCs w:val="18"/>
        </w:rPr>
      </w:pPr>
    </w:p>
    <w:p w14:paraId="133523D9" w14:textId="77777777" w:rsidR="007779B6" w:rsidRPr="00112425" w:rsidRDefault="007779B6" w:rsidP="00F309C0">
      <w:pPr>
        <w:keepNext/>
        <w:keepLines/>
        <w:jc w:val="both"/>
        <w:rPr>
          <w:rFonts w:ascii="Tahoma" w:hAnsi="Tahoma" w:cs="Tahoma"/>
          <w:i/>
          <w:sz w:val="18"/>
          <w:szCs w:val="18"/>
        </w:rPr>
      </w:pPr>
    </w:p>
    <w:p w14:paraId="78ACF872" w14:textId="77777777" w:rsidR="00C80EDD" w:rsidRPr="00112425" w:rsidRDefault="00C80EDD" w:rsidP="00F309C0">
      <w:pPr>
        <w:keepNext/>
        <w:keepLines/>
        <w:rPr>
          <w:rFonts w:ascii="Tahoma" w:hAnsi="Tahoma" w:cs="Tahoma"/>
          <w:i/>
          <w:sz w:val="18"/>
          <w:szCs w:val="18"/>
        </w:rPr>
      </w:pPr>
      <w:r w:rsidRPr="00112425">
        <w:rPr>
          <w:rFonts w:ascii="Tahoma" w:hAnsi="Tahoma" w:cs="Tahoma"/>
          <w:i/>
          <w:sz w:val="18"/>
          <w:szCs w:val="18"/>
        </w:rPr>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701"/>
      </w:tblGrid>
      <w:tr w:rsidR="00CE2724" w:rsidRPr="00112425" w14:paraId="50FED8E1" w14:textId="77777777" w:rsidTr="00A5127C">
        <w:tc>
          <w:tcPr>
            <w:tcW w:w="7797" w:type="dxa"/>
          </w:tcPr>
          <w:p w14:paraId="1EC42B98" w14:textId="77777777" w:rsidR="00CE2724" w:rsidRPr="00112425" w:rsidRDefault="00CE2724" w:rsidP="00F309C0">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701" w:type="dxa"/>
          </w:tcPr>
          <w:p w14:paraId="66C93B8F" w14:textId="77777777" w:rsidR="00CE2724" w:rsidRPr="00112425" w:rsidRDefault="00CE2724" w:rsidP="00F309C0">
            <w:pPr>
              <w:keepNext/>
              <w:keepLines/>
              <w:jc w:val="both"/>
              <w:rPr>
                <w:rFonts w:ascii="Tahoma" w:hAnsi="Tahoma" w:cs="Tahoma"/>
                <w:b/>
                <w:i/>
              </w:rPr>
            </w:pPr>
            <w:r w:rsidRPr="00112425">
              <w:rPr>
                <w:rFonts w:ascii="Tahoma" w:hAnsi="Tahoma" w:cs="Tahoma"/>
                <w:b/>
                <w:i/>
              </w:rPr>
              <w:t>Priloga 2</w:t>
            </w:r>
          </w:p>
        </w:tc>
      </w:tr>
    </w:tbl>
    <w:p w14:paraId="5BD31A36" w14:textId="77777777" w:rsidR="00BB593C" w:rsidRPr="00112425" w:rsidRDefault="00BB593C" w:rsidP="00F309C0">
      <w:pPr>
        <w:keepNext/>
        <w:keepLines/>
        <w:jc w:val="both"/>
        <w:rPr>
          <w:rFonts w:ascii="Tahoma" w:hAnsi="Tahoma" w:cs="Tahoma"/>
          <w:b/>
        </w:rPr>
      </w:pPr>
    </w:p>
    <w:p w14:paraId="4CA167BA" w14:textId="5911910D" w:rsidR="00D72CAD" w:rsidRPr="00112425" w:rsidRDefault="0013381C" w:rsidP="00F309C0">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873A5C">
        <w:rPr>
          <w:rFonts w:ascii="Tahoma" w:hAnsi="Tahoma" w:cs="Tahoma"/>
          <w:b/>
        </w:rPr>
        <w:t>VKS-83/23</w:t>
      </w:r>
      <w:r w:rsidR="005350AC" w:rsidRPr="00112425">
        <w:rPr>
          <w:rFonts w:ascii="Tahoma" w:hAnsi="Tahoma" w:cs="Tahoma"/>
          <w:b/>
        </w:rPr>
        <w:t xml:space="preserve"> </w:t>
      </w:r>
      <w:r w:rsidR="00873A5C">
        <w:rPr>
          <w:rFonts w:ascii="Tahoma" w:hAnsi="Tahoma" w:cs="Tahoma"/>
          <w:b/>
          <w:color w:val="000000"/>
        </w:rPr>
        <w:t>Prestavitev javne sanitarne in meteorne kanalizacije ter obnova vodovoda v Horjulski cesti</w:t>
      </w:r>
    </w:p>
    <w:p w14:paraId="671529CD" w14:textId="77777777" w:rsidR="007C70A1" w:rsidRPr="00112425" w:rsidRDefault="007C70A1" w:rsidP="00F309C0">
      <w:pPr>
        <w:keepNext/>
        <w:keepLines/>
        <w:jc w:val="both"/>
        <w:rPr>
          <w:rFonts w:ascii="Tahoma" w:hAnsi="Tahoma" w:cs="Tahoma"/>
        </w:rPr>
      </w:pPr>
    </w:p>
    <w:p w14:paraId="31F19882" w14:textId="77777777" w:rsidR="008827E0" w:rsidRPr="00112425" w:rsidRDefault="00D94021" w:rsidP="00F309C0">
      <w:pPr>
        <w:keepNext/>
        <w:keepLines/>
        <w:ind w:left="1080" w:hanging="1080"/>
        <w:jc w:val="both"/>
        <w:rPr>
          <w:rFonts w:ascii="Tahoma" w:hAnsi="Tahoma" w:cs="Tahoma"/>
          <w:b/>
        </w:rPr>
      </w:pPr>
      <w:r w:rsidRPr="00112425">
        <w:rPr>
          <w:rFonts w:ascii="Tahoma" w:hAnsi="Tahoma" w:cs="Tahoma"/>
          <w:b/>
        </w:rPr>
        <w:t xml:space="preserve"> </w:t>
      </w:r>
    </w:p>
    <w:p w14:paraId="1C747072" w14:textId="77777777" w:rsidR="00B94379" w:rsidRPr="00112425" w:rsidRDefault="00B94379" w:rsidP="00F309C0">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14:paraId="76D1337B" w14:textId="77777777" w:rsidTr="001B1358">
        <w:tc>
          <w:tcPr>
            <w:tcW w:w="1688" w:type="dxa"/>
          </w:tcPr>
          <w:p w14:paraId="3A0A8840" w14:textId="77777777" w:rsidR="00FF3C2E" w:rsidRPr="00112425" w:rsidRDefault="00FF3C2E" w:rsidP="00F309C0">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4119D9FD" w14:textId="77777777" w:rsidR="00FF3C2E" w:rsidRPr="00112425" w:rsidRDefault="00FF3C2E" w:rsidP="00F309C0">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17CC977A" w14:textId="77777777" w:rsidR="00FF3C2E" w:rsidRPr="00112425" w:rsidRDefault="00FF3C2E" w:rsidP="00F309C0">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1EDBF19F" w14:textId="77777777" w:rsidR="00FF3C2E" w:rsidRPr="00112425" w:rsidRDefault="00FF3C2E" w:rsidP="00F309C0">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52B0E3E7" w14:textId="77777777" w:rsidR="00D72CAD" w:rsidRPr="00112425" w:rsidRDefault="00D72CAD" w:rsidP="00F309C0">
      <w:pPr>
        <w:keepNext/>
        <w:keepLines/>
        <w:tabs>
          <w:tab w:val="num" w:pos="426"/>
        </w:tabs>
        <w:rPr>
          <w:rFonts w:ascii="Tahoma" w:hAnsi="Tahoma" w:cs="Tahoma"/>
          <w:b/>
        </w:rPr>
      </w:pPr>
    </w:p>
    <w:p w14:paraId="6723F63F" w14:textId="77777777" w:rsidR="00D72CAD" w:rsidRPr="00112425" w:rsidRDefault="00D72CAD" w:rsidP="00F309C0">
      <w:pPr>
        <w:keepNext/>
        <w:keepLines/>
        <w:tabs>
          <w:tab w:val="num" w:pos="426"/>
        </w:tabs>
        <w:rPr>
          <w:rFonts w:ascii="Tahoma" w:hAnsi="Tahoma" w:cs="Tahoma"/>
          <w:b/>
        </w:rPr>
      </w:pPr>
    </w:p>
    <w:p w14:paraId="69AACD37" w14:textId="77777777" w:rsidR="00DB7430" w:rsidRPr="00112425" w:rsidRDefault="000E1BF4" w:rsidP="003164BD">
      <w:pPr>
        <w:keepNext/>
        <w:keepLines/>
        <w:numPr>
          <w:ilvl w:val="0"/>
          <w:numId w:val="26"/>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p>
    <w:p w14:paraId="588F9A42" w14:textId="77777777" w:rsidR="00DE5777" w:rsidRDefault="00DE5777" w:rsidP="00F309C0">
      <w:pPr>
        <w:keepNext/>
        <w:keepLines/>
        <w:spacing w:after="60"/>
        <w:rPr>
          <w:rFonts w:ascii="Tahoma" w:hAnsi="Tahoma" w:cs="Tahoma"/>
          <w:b/>
          <w:sz w:val="16"/>
          <w:szCs w:val="16"/>
        </w:rPr>
      </w:pPr>
    </w:p>
    <w:tbl>
      <w:tblPr>
        <w:tblStyle w:val="Tabelamrea1"/>
        <w:tblW w:w="9243" w:type="dxa"/>
        <w:tblInd w:w="108" w:type="dxa"/>
        <w:tblLook w:val="04A0" w:firstRow="1" w:lastRow="0" w:firstColumn="1" w:lastColumn="0" w:noHBand="0" w:noVBand="1"/>
      </w:tblPr>
      <w:tblGrid>
        <w:gridCol w:w="6124"/>
        <w:gridCol w:w="3119"/>
      </w:tblGrid>
      <w:tr w:rsidR="005D4E4E" w:rsidRPr="0020717C" w14:paraId="655F0E6F" w14:textId="77777777" w:rsidTr="0048263A">
        <w:trPr>
          <w:trHeight w:val="158"/>
        </w:trPr>
        <w:tc>
          <w:tcPr>
            <w:tcW w:w="6124" w:type="dxa"/>
            <w:vAlign w:val="center"/>
          </w:tcPr>
          <w:p w14:paraId="3088D80C" w14:textId="77777777" w:rsidR="005D4E4E" w:rsidRPr="0020717C" w:rsidRDefault="005D4E4E" w:rsidP="0048263A">
            <w:pPr>
              <w:keepNext/>
              <w:keepLines/>
              <w:spacing w:before="180" w:line="276" w:lineRule="auto"/>
              <w:jc w:val="center"/>
              <w:rPr>
                <w:rFonts w:ascii="Tahoma" w:eastAsia="Calibri" w:hAnsi="Tahoma" w:cs="Tahoma"/>
                <w:b/>
                <w:lang w:eastAsia="en-US"/>
              </w:rPr>
            </w:pPr>
          </w:p>
        </w:tc>
        <w:tc>
          <w:tcPr>
            <w:tcW w:w="3119" w:type="dxa"/>
          </w:tcPr>
          <w:p w14:paraId="0CD513A3" w14:textId="77777777" w:rsidR="005D4E4E" w:rsidRPr="0020717C" w:rsidRDefault="005D4E4E" w:rsidP="0048263A">
            <w:pPr>
              <w:keepNext/>
              <w:keepLines/>
              <w:jc w:val="center"/>
              <w:rPr>
                <w:rFonts w:ascii="Tahoma" w:eastAsia="Calibri" w:hAnsi="Tahoma" w:cs="Tahoma"/>
                <w:lang w:eastAsia="en-US"/>
              </w:rPr>
            </w:pPr>
            <w:r w:rsidRPr="0020717C">
              <w:rPr>
                <w:rFonts w:ascii="Tahoma" w:eastAsia="Calibri" w:hAnsi="Tahoma" w:cs="Tahoma"/>
                <w:lang w:eastAsia="en-US"/>
              </w:rPr>
              <w:t>PONUDBENA VREDNOST</w:t>
            </w:r>
            <w:r>
              <w:rPr>
                <w:rFonts w:ascii="Tahoma" w:eastAsia="Calibri" w:hAnsi="Tahoma" w:cs="Tahoma"/>
                <w:lang w:eastAsia="en-US"/>
              </w:rPr>
              <w:t xml:space="preserve"> V EUR BREZ DDV</w:t>
            </w:r>
            <w:r w:rsidRPr="0020717C">
              <w:rPr>
                <w:rFonts w:ascii="Tahoma" w:eastAsia="Calibri" w:hAnsi="Tahoma" w:cs="Tahoma"/>
                <w:lang w:eastAsia="en-US"/>
              </w:rPr>
              <w:t xml:space="preserve">         </w:t>
            </w:r>
          </w:p>
        </w:tc>
      </w:tr>
      <w:tr w:rsidR="005D4E4E" w:rsidRPr="0020717C" w14:paraId="5AC1DC4E" w14:textId="77777777" w:rsidTr="0048263A">
        <w:trPr>
          <w:trHeight w:val="470"/>
        </w:trPr>
        <w:tc>
          <w:tcPr>
            <w:tcW w:w="6124" w:type="dxa"/>
            <w:vAlign w:val="center"/>
          </w:tcPr>
          <w:p w14:paraId="0AB99756" w14:textId="78CC41B4" w:rsidR="005D4E4E" w:rsidRPr="0020717C" w:rsidRDefault="005D4E4E" w:rsidP="005D4E4E">
            <w:pPr>
              <w:keepNext/>
              <w:keepLines/>
              <w:spacing w:before="180" w:line="276" w:lineRule="auto"/>
              <w:rPr>
                <w:rFonts w:ascii="Tahoma" w:eastAsia="Calibri" w:hAnsi="Tahoma" w:cs="Tahoma"/>
                <w:b/>
                <w:lang w:eastAsia="en-US"/>
              </w:rPr>
            </w:pPr>
            <w:r>
              <w:rPr>
                <w:rFonts w:ascii="Tahoma" w:eastAsia="Calibri" w:hAnsi="Tahoma" w:cs="Tahoma"/>
                <w:b/>
                <w:lang w:eastAsia="en-US"/>
              </w:rPr>
              <w:t>DELEŽ OBČINA DOBROVA-POLHOV GRADEC</w:t>
            </w:r>
          </w:p>
        </w:tc>
        <w:tc>
          <w:tcPr>
            <w:tcW w:w="3119" w:type="dxa"/>
          </w:tcPr>
          <w:p w14:paraId="0CEF7E02" w14:textId="77777777" w:rsidR="005D4E4E" w:rsidRPr="0020717C" w:rsidRDefault="005D4E4E" w:rsidP="0048263A">
            <w:pPr>
              <w:keepNext/>
              <w:keepLines/>
              <w:jc w:val="center"/>
              <w:rPr>
                <w:rFonts w:ascii="Tahoma" w:eastAsia="Calibri" w:hAnsi="Tahoma" w:cs="Tahoma"/>
                <w:lang w:eastAsia="en-US"/>
              </w:rPr>
            </w:pPr>
          </w:p>
        </w:tc>
      </w:tr>
      <w:tr w:rsidR="005D4E4E" w:rsidRPr="0020717C" w14:paraId="189B266F" w14:textId="77777777" w:rsidTr="0048263A">
        <w:trPr>
          <w:trHeight w:val="438"/>
        </w:trPr>
        <w:tc>
          <w:tcPr>
            <w:tcW w:w="6124" w:type="dxa"/>
            <w:vAlign w:val="bottom"/>
          </w:tcPr>
          <w:p w14:paraId="5A2D8469" w14:textId="6EE2A7B3" w:rsidR="005D4E4E" w:rsidRPr="0033486A" w:rsidRDefault="008602F6" w:rsidP="0048263A">
            <w:pPr>
              <w:keepNext/>
              <w:keepLines/>
              <w:jc w:val="both"/>
              <w:rPr>
                <w:rFonts w:ascii="Tahoma" w:eastAsia="Calibri" w:hAnsi="Tahoma" w:cs="Tahoma"/>
                <w:lang w:eastAsia="en-US"/>
              </w:rPr>
            </w:pPr>
            <w:r w:rsidRPr="0033486A">
              <w:rPr>
                <w:rFonts w:ascii="Tahoma" w:eastAsia="Calibri" w:hAnsi="Tahoma" w:cs="Tahoma"/>
              </w:rPr>
              <w:t>JAVNI VODOVOD</w:t>
            </w:r>
            <w:r w:rsidR="005D4E4E" w:rsidRPr="0033486A">
              <w:rPr>
                <w:rFonts w:ascii="Tahoma" w:eastAsia="Calibri" w:hAnsi="Tahoma" w:cs="Tahoma"/>
              </w:rPr>
              <w:t xml:space="preserve"> (SKUPAJ brez DDV)</w:t>
            </w:r>
          </w:p>
        </w:tc>
        <w:tc>
          <w:tcPr>
            <w:tcW w:w="3119" w:type="dxa"/>
            <w:vAlign w:val="bottom"/>
          </w:tcPr>
          <w:p w14:paraId="1F3D9573" w14:textId="77777777" w:rsidR="005D4E4E" w:rsidRPr="0033486A" w:rsidRDefault="005D4E4E" w:rsidP="0048263A">
            <w:pPr>
              <w:keepNext/>
              <w:keepLines/>
              <w:spacing w:before="60" w:line="276" w:lineRule="auto"/>
              <w:jc w:val="right"/>
              <w:rPr>
                <w:rFonts w:ascii="Calibri" w:eastAsia="Calibri" w:hAnsi="Calibri"/>
                <w:lang w:eastAsia="en-US"/>
              </w:rPr>
            </w:pPr>
            <w:r w:rsidRPr="0033486A">
              <w:rPr>
                <w:rFonts w:ascii="Tahoma" w:eastAsia="Calibri" w:hAnsi="Tahoma" w:cs="Tahoma"/>
                <w:lang w:eastAsia="en-US"/>
              </w:rPr>
              <w:t>EUR</w:t>
            </w:r>
          </w:p>
        </w:tc>
      </w:tr>
      <w:tr w:rsidR="005D4E4E" w:rsidRPr="0020717C" w14:paraId="37B710E4" w14:textId="77777777" w:rsidTr="0048263A">
        <w:trPr>
          <w:trHeight w:val="438"/>
        </w:trPr>
        <w:tc>
          <w:tcPr>
            <w:tcW w:w="6124" w:type="dxa"/>
            <w:vAlign w:val="bottom"/>
          </w:tcPr>
          <w:p w14:paraId="131E3902" w14:textId="77777777" w:rsidR="005D4E4E" w:rsidRPr="0033486A" w:rsidRDefault="005D4E4E" w:rsidP="0048263A">
            <w:pPr>
              <w:keepNext/>
              <w:keepLines/>
              <w:jc w:val="both"/>
              <w:rPr>
                <w:rFonts w:ascii="Tahoma" w:eastAsia="Calibri" w:hAnsi="Tahoma" w:cs="Tahoma"/>
              </w:rPr>
            </w:pPr>
            <w:r w:rsidRPr="0033486A">
              <w:rPr>
                <w:rFonts w:ascii="Tahoma" w:eastAsia="Calibri" w:hAnsi="Tahoma" w:cs="Tahoma"/>
              </w:rPr>
              <w:t>METEORNA KANALIZACIJA (SKUPAJ brez DDV)</w:t>
            </w:r>
          </w:p>
        </w:tc>
        <w:tc>
          <w:tcPr>
            <w:tcW w:w="3119" w:type="dxa"/>
            <w:vAlign w:val="bottom"/>
          </w:tcPr>
          <w:p w14:paraId="097DBC8D" w14:textId="77777777" w:rsidR="005D4E4E" w:rsidRPr="0033486A" w:rsidRDefault="005D4E4E" w:rsidP="0048263A">
            <w:pPr>
              <w:keepNext/>
              <w:keepLines/>
              <w:spacing w:before="60" w:line="276" w:lineRule="auto"/>
              <w:jc w:val="right"/>
              <w:rPr>
                <w:rFonts w:ascii="Tahoma" w:eastAsia="Calibri" w:hAnsi="Tahoma" w:cs="Tahoma"/>
                <w:lang w:eastAsia="en-US"/>
              </w:rPr>
            </w:pPr>
            <w:r w:rsidRPr="0033486A">
              <w:rPr>
                <w:rFonts w:ascii="Tahoma" w:eastAsia="Calibri" w:hAnsi="Tahoma" w:cs="Tahoma"/>
                <w:lang w:eastAsia="en-US"/>
              </w:rPr>
              <w:t>EUR</w:t>
            </w:r>
          </w:p>
        </w:tc>
      </w:tr>
      <w:tr w:rsidR="005D4E4E" w:rsidRPr="0020717C" w14:paraId="4B5AD534" w14:textId="77777777" w:rsidTr="0048263A">
        <w:trPr>
          <w:trHeight w:val="438"/>
        </w:trPr>
        <w:tc>
          <w:tcPr>
            <w:tcW w:w="6124" w:type="dxa"/>
            <w:vAlign w:val="bottom"/>
          </w:tcPr>
          <w:p w14:paraId="2157E171" w14:textId="3FCE5684" w:rsidR="005D4E4E" w:rsidRPr="0033486A" w:rsidRDefault="005D4E4E" w:rsidP="0048263A">
            <w:pPr>
              <w:keepNext/>
              <w:keepLines/>
              <w:jc w:val="both"/>
              <w:rPr>
                <w:rFonts w:ascii="Tahoma" w:eastAsia="Calibri" w:hAnsi="Tahoma" w:cs="Tahoma"/>
              </w:rPr>
            </w:pPr>
            <w:r w:rsidRPr="0033486A">
              <w:rPr>
                <w:rFonts w:ascii="Tahoma" w:eastAsia="Calibri" w:hAnsi="Tahoma" w:cs="Tahoma"/>
              </w:rPr>
              <w:t>SKUPAJ OBČINA DOBROVA-POLHOV GRADEC</w:t>
            </w:r>
          </w:p>
        </w:tc>
        <w:tc>
          <w:tcPr>
            <w:tcW w:w="3119" w:type="dxa"/>
            <w:vAlign w:val="bottom"/>
          </w:tcPr>
          <w:p w14:paraId="43706EE3" w14:textId="77777777" w:rsidR="005D4E4E" w:rsidRPr="0033486A" w:rsidRDefault="005D4E4E" w:rsidP="0048263A">
            <w:pPr>
              <w:keepNext/>
              <w:keepLines/>
              <w:spacing w:before="60" w:line="276" w:lineRule="auto"/>
              <w:jc w:val="right"/>
              <w:rPr>
                <w:rFonts w:ascii="Tahoma" w:eastAsia="Calibri" w:hAnsi="Tahoma" w:cs="Tahoma"/>
                <w:lang w:eastAsia="en-US"/>
              </w:rPr>
            </w:pPr>
            <w:r w:rsidRPr="0033486A">
              <w:rPr>
                <w:rFonts w:ascii="Tahoma" w:eastAsia="Calibri" w:hAnsi="Tahoma" w:cs="Tahoma"/>
                <w:lang w:eastAsia="en-US"/>
              </w:rPr>
              <w:t>EUR</w:t>
            </w:r>
          </w:p>
        </w:tc>
      </w:tr>
      <w:tr w:rsidR="005D4E4E" w:rsidRPr="0020717C" w14:paraId="10AE13A3" w14:textId="77777777" w:rsidTr="0048263A">
        <w:trPr>
          <w:trHeight w:hRule="exact" w:val="170"/>
        </w:trPr>
        <w:tc>
          <w:tcPr>
            <w:tcW w:w="6124" w:type="dxa"/>
            <w:vAlign w:val="bottom"/>
          </w:tcPr>
          <w:p w14:paraId="76B20474" w14:textId="77777777" w:rsidR="005D4E4E" w:rsidRPr="0033486A" w:rsidRDefault="005D4E4E" w:rsidP="0048263A">
            <w:pPr>
              <w:keepNext/>
              <w:keepLines/>
              <w:jc w:val="both"/>
              <w:rPr>
                <w:rFonts w:ascii="Tahoma" w:eastAsia="Calibri" w:hAnsi="Tahoma" w:cs="Tahoma"/>
                <w:sz w:val="16"/>
                <w:szCs w:val="16"/>
              </w:rPr>
            </w:pPr>
          </w:p>
        </w:tc>
        <w:tc>
          <w:tcPr>
            <w:tcW w:w="3119" w:type="dxa"/>
            <w:vAlign w:val="bottom"/>
          </w:tcPr>
          <w:p w14:paraId="2661CACE" w14:textId="77777777" w:rsidR="005D4E4E" w:rsidRPr="0033486A" w:rsidRDefault="005D4E4E" w:rsidP="0048263A">
            <w:pPr>
              <w:keepNext/>
              <w:keepLines/>
              <w:spacing w:before="60" w:line="276" w:lineRule="auto"/>
              <w:jc w:val="right"/>
              <w:rPr>
                <w:rFonts w:ascii="Tahoma" w:eastAsia="Calibri" w:hAnsi="Tahoma" w:cs="Tahoma"/>
                <w:lang w:eastAsia="en-US"/>
              </w:rPr>
            </w:pPr>
          </w:p>
        </w:tc>
      </w:tr>
      <w:tr w:rsidR="005D4E4E" w:rsidRPr="0020717C" w14:paraId="10FC75EC" w14:textId="77777777" w:rsidTr="0048263A">
        <w:trPr>
          <w:trHeight w:val="438"/>
        </w:trPr>
        <w:tc>
          <w:tcPr>
            <w:tcW w:w="6124" w:type="dxa"/>
            <w:vAlign w:val="bottom"/>
          </w:tcPr>
          <w:p w14:paraId="0133FCAE" w14:textId="226852DC" w:rsidR="005D4E4E" w:rsidRPr="0033486A" w:rsidRDefault="005D4E4E" w:rsidP="005D4E4E">
            <w:pPr>
              <w:keepNext/>
              <w:keepLines/>
              <w:jc w:val="both"/>
              <w:rPr>
                <w:rFonts w:ascii="Tahoma" w:eastAsia="Calibri" w:hAnsi="Tahoma" w:cs="Tahoma"/>
              </w:rPr>
            </w:pPr>
            <w:r w:rsidRPr="0033486A">
              <w:rPr>
                <w:rFonts w:ascii="Tahoma" w:eastAsia="Calibri" w:hAnsi="Tahoma" w:cs="Tahoma"/>
                <w:b/>
                <w:lang w:eastAsia="en-US"/>
              </w:rPr>
              <w:t>DELEŽ VOKA SNAGA</w:t>
            </w:r>
          </w:p>
        </w:tc>
        <w:tc>
          <w:tcPr>
            <w:tcW w:w="3119" w:type="dxa"/>
            <w:vAlign w:val="bottom"/>
          </w:tcPr>
          <w:p w14:paraId="427155FC" w14:textId="77777777" w:rsidR="005D4E4E" w:rsidRPr="0033486A" w:rsidRDefault="005D4E4E" w:rsidP="0048263A">
            <w:pPr>
              <w:keepNext/>
              <w:keepLines/>
              <w:spacing w:before="60" w:line="276" w:lineRule="auto"/>
              <w:jc w:val="right"/>
              <w:rPr>
                <w:rFonts w:ascii="Tahoma" w:eastAsia="Calibri" w:hAnsi="Tahoma" w:cs="Tahoma"/>
                <w:lang w:eastAsia="en-US"/>
              </w:rPr>
            </w:pPr>
          </w:p>
        </w:tc>
      </w:tr>
      <w:tr w:rsidR="005D4E4E" w:rsidRPr="0020717C" w14:paraId="30D7EDE5" w14:textId="77777777" w:rsidTr="0048263A">
        <w:trPr>
          <w:trHeight w:val="438"/>
        </w:trPr>
        <w:tc>
          <w:tcPr>
            <w:tcW w:w="6124" w:type="dxa"/>
            <w:vAlign w:val="bottom"/>
          </w:tcPr>
          <w:p w14:paraId="4044A7B7" w14:textId="4C3051E8" w:rsidR="005D4E4E" w:rsidRPr="0033486A" w:rsidRDefault="008602F6" w:rsidP="0048263A">
            <w:pPr>
              <w:keepNext/>
              <w:keepLines/>
              <w:jc w:val="both"/>
              <w:rPr>
                <w:rFonts w:ascii="Tahoma" w:eastAsia="Calibri" w:hAnsi="Tahoma" w:cs="Tahoma"/>
              </w:rPr>
            </w:pPr>
            <w:r w:rsidRPr="0033486A">
              <w:rPr>
                <w:rFonts w:ascii="Tahoma" w:eastAsia="Calibri" w:hAnsi="Tahoma" w:cs="Tahoma"/>
              </w:rPr>
              <w:t>SANITARNA KANALIZACIJA</w:t>
            </w:r>
            <w:r w:rsidR="005D4E4E" w:rsidRPr="0033486A">
              <w:rPr>
                <w:rFonts w:ascii="Tahoma" w:eastAsia="Calibri" w:hAnsi="Tahoma" w:cs="Tahoma"/>
              </w:rPr>
              <w:t xml:space="preserve"> (SKUPAJ brez DDV)</w:t>
            </w:r>
          </w:p>
        </w:tc>
        <w:tc>
          <w:tcPr>
            <w:tcW w:w="3119" w:type="dxa"/>
            <w:vAlign w:val="bottom"/>
          </w:tcPr>
          <w:p w14:paraId="24E2EE2D" w14:textId="77777777" w:rsidR="005D4E4E" w:rsidRPr="0033486A" w:rsidRDefault="005D4E4E" w:rsidP="0048263A">
            <w:pPr>
              <w:keepNext/>
              <w:keepLines/>
              <w:spacing w:before="60" w:line="276" w:lineRule="auto"/>
              <w:jc w:val="right"/>
              <w:rPr>
                <w:rFonts w:ascii="Tahoma" w:eastAsia="Calibri" w:hAnsi="Tahoma" w:cs="Tahoma"/>
                <w:lang w:eastAsia="en-US"/>
              </w:rPr>
            </w:pPr>
            <w:r w:rsidRPr="0033486A">
              <w:rPr>
                <w:rFonts w:ascii="Tahoma" w:eastAsia="Calibri" w:hAnsi="Tahoma" w:cs="Tahoma"/>
                <w:lang w:eastAsia="en-US"/>
              </w:rPr>
              <w:t>EUR</w:t>
            </w:r>
          </w:p>
        </w:tc>
      </w:tr>
      <w:tr w:rsidR="005D4E4E" w:rsidRPr="0020717C" w14:paraId="610C8136" w14:textId="77777777" w:rsidTr="0048263A">
        <w:trPr>
          <w:trHeight w:val="438"/>
        </w:trPr>
        <w:tc>
          <w:tcPr>
            <w:tcW w:w="6124" w:type="dxa"/>
            <w:vAlign w:val="bottom"/>
          </w:tcPr>
          <w:p w14:paraId="70A6057C" w14:textId="1436DBA0" w:rsidR="005D4E4E" w:rsidRPr="0033486A" w:rsidRDefault="005D4E4E" w:rsidP="0048263A">
            <w:pPr>
              <w:keepNext/>
              <w:keepLines/>
              <w:jc w:val="both"/>
              <w:rPr>
                <w:rFonts w:ascii="Tahoma" w:eastAsia="Calibri" w:hAnsi="Tahoma" w:cs="Tahoma"/>
              </w:rPr>
            </w:pPr>
            <w:r w:rsidRPr="0033486A">
              <w:rPr>
                <w:rFonts w:ascii="Tahoma" w:eastAsia="Calibri" w:hAnsi="Tahoma" w:cs="Tahoma"/>
              </w:rPr>
              <w:t xml:space="preserve">SKUPAJ </w:t>
            </w:r>
            <w:r w:rsidR="008602F6" w:rsidRPr="0033486A">
              <w:rPr>
                <w:rFonts w:ascii="Tahoma" w:eastAsia="Calibri" w:hAnsi="Tahoma" w:cs="Tahoma"/>
              </w:rPr>
              <w:t>VOKA SNAGA</w:t>
            </w:r>
          </w:p>
        </w:tc>
        <w:tc>
          <w:tcPr>
            <w:tcW w:w="3119" w:type="dxa"/>
            <w:vAlign w:val="bottom"/>
          </w:tcPr>
          <w:p w14:paraId="2C2D4DC0" w14:textId="77777777" w:rsidR="005D4E4E" w:rsidRPr="0033486A" w:rsidRDefault="005D4E4E" w:rsidP="0048263A">
            <w:pPr>
              <w:keepNext/>
              <w:keepLines/>
              <w:spacing w:before="60" w:line="276" w:lineRule="auto"/>
              <w:jc w:val="right"/>
              <w:rPr>
                <w:rFonts w:ascii="Tahoma" w:eastAsia="Calibri" w:hAnsi="Tahoma" w:cs="Tahoma"/>
                <w:lang w:eastAsia="en-US"/>
              </w:rPr>
            </w:pPr>
            <w:r w:rsidRPr="0033486A">
              <w:rPr>
                <w:rFonts w:ascii="Tahoma" w:eastAsia="Calibri" w:hAnsi="Tahoma" w:cs="Tahoma"/>
                <w:lang w:eastAsia="en-US"/>
              </w:rPr>
              <w:t>EUR</w:t>
            </w:r>
          </w:p>
        </w:tc>
      </w:tr>
      <w:tr w:rsidR="005D4E4E" w:rsidRPr="0020717C" w14:paraId="66156F49" w14:textId="77777777" w:rsidTr="0048263A">
        <w:trPr>
          <w:trHeight w:hRule="exact" w:val="170"/>
        </w:trPr>
        <w:tc>
          <w:tcPr>
            <w:tcW w:w="6124" w:type="dxa"/>
            <w:vAlign w:val="bottom"/>
          </w:tcPr>
          <w:p w14:paraId="37C5D2E1" w14:textId="77777777" w:rsidR="005D4E4E" w:rsidRPr="0020717C" w:rsidRDefault="005D4E4E" w:rsidP="0048263A">
            <w:pPr>
              <w:keepNext/>
              <w:keepLines/>
              <w:jc w:val="both"/>
              <w:rPr>
                <w:rFonts w:ascii="Tahoma" w:eastAsia="Calibri" w:hAnsi="Tahoma" w:cs="Tahoma"/>
              </w:rPr>
            </w:pPr>
          </w:p>
        </w:tc>
        <w:tc>
          <w:tcPr>
            <w:tcW w:w="3119" w:type="dxa"/>
            <w:vAlign w:val="bottom"/>
          </w:tcPr>
          <w:p w14:paraId="3B37C88C" w14:textId="77777777" w:rsidR="005D4E4E" w:rsidRPr="0020717C" w:rsidRDefault="005D4E4E" w:rsidP="0048263A">
            <w:pPr>
              <w:keepNext/>
              <w:keepLines/>
              <w:spacing w:before="60" w:line="276" w:lineRule="auto"/>
              <w:jc w:val="right"/>
              <w:rPr>
                <w:rFonts w:ascii="Tahoma" w:eastAsia="Calibri" w:hAnsi="Tahoma" w:cs="Tahoma"/>
                <w:lang w:eastAsia="en-US"/>
              </w:rPr>
            </w:pPr>
          </w:p>
        </w:tc>
      </w:tr>
      <w:tr w:rsidR="005D4E4E" w:rsidRPr="0020717C" w14:paraId="010FE25C" w14:textId="77777777" w:rsidTr="0048263A">
        <w:trPr>
          <w:trHeight w:val="438"/>
        </w:trPr>
        <w:tc>
          <w:tcPr>
            <w:tcW w:w="6124" w:type="dxa"/>
            <w:vAlign w:val="bottom"/>
          </w:tcPr>
          <w:p w14:paraId="372BDE52" w14:textId="77777777" w:rsidR="005D4E4E" w:rsidRPr="00F77878" w:rsidRDefault="005D4E4E" w:rsidP="0048263A">
            <w:pPr>
              <w:keepNext/>
              <w:keepLines/>
              <w:spacing w:before="60" w:line="276" w:lineRule="auto"/>
              <w:jc w:val="both"/>
              <w:rPr>
                <w:rFonts w:ascii="Tahoma" w:eastAsia="Calibri" w:hAnsi="Tahoma" w:cs="Tahoma"/>
                <w:b/>
                <w:lang w:eastAsia="en-US"/>
              </w:rPr>
            </w:pPr>
            <w:r w:rsidRPr="00F77878">
              <w:rPr>
                <w:rFonts w:ascii="Tahoma" w:eastAsia="Calibri" w:hAnsi="Tahoma" w:cs="Tahoma"/>
                <w:b/>
                <w:lang w:eastAsia="en-US"/>
              </w:rPr>
              <w:t xml:space="preserve">SKUPNA PONUDBENA VREDNOST </w:t>
            </w:r>
            <w:r>
              <w:rPr>
                <w:rFonts w:ascii="Tahoma" w:eastAsia="Calibri" w:hAnsi="Tahoma" w:cs="Tahoma"/>
                <w:b/>
                <w:lang w:eastAsia="en-US"/>
              </w:rPr>
              <w:t>V EUR BREZ DDV</w:t>
            </w:r>
          </w:p>
        </w:tc>
        <w:tc>
          <w:tcPr>
            <w:tcW w:w="3119" w:type="dxa"/>
            <w:vAlign w:val="bottom"/>
          </w:tcPr>
          <w:p w14:paraId="28FCB09B" w14:textId="77777777" w:rsidR="005D4E4E" w:rsidRPr="00F77878" w:rsidRDefault="005D4E4E" w:rsidP="0048263A">
            <w:pPr>
              <w:keepNext/>
              <w:keepLines/>
              <w:spacing w:before="60" w:line="276" w:lineRule="auto"/>
              <w:jc w:val="right"/>
              <w:rPr>
                <w:rFonts w:ascii="Tahoma" w:eastAsia="Calibri" w:hAnsi="Tahoma" w:cs="Tahoma"/>
                <w:b/>
                <w:lang w:eastAsia="en-US"/>
              </w:rPr>
            </w:pPr>
            <w:r w:rsidRPr="00F77878">
              <w:rPr>
                <w:rFonts w:ascii="Tahoma" w:eastAsia="Calibri" w:hAnsi="Tahoma" w:cs="Tahoma"/>
                <w:b/>
                <w:lang w:eastAsia="en-US"/>
              </w:rPr>
              <w:t xml:space="preserve"> EUR</w:t>
            </w:r>
          </w:p>
        </w:tc>
      </w:tr>
      <w:tr w:rsidR="005D4E4E" w:rsidRPr="0020717C" w14:paraId="02F1672C" w14:textId="77777777" w:rsidTr="0048263A">
        <w:trPr>
          <w:trHeight w:val="438"/>
        </w:trPr>
        <w:tc>
          <w:tcPr>
            <w:tcW w:w="6124" w:type="dxa"/>
            <w:vAlign w:val="bottom"/>
          </w:tcPr>
          <w:p w14:paraId="77FF1D6D" w14:textId="1F9B2315" w:rsidR="005D4E4E" w:rsidRPr="00F77878" w:rsidRDefault="005D4E4E" w:rsidP="0048263A">
            <w:pPr>
              <w:keepNext/>
              <w:keepLines/>
              <w:spacing w:before="60" w:line="276" w:lineRule="auto"/>
              <w:jc w:val="both"/>
              <w:rPr>
                <w:rFonts w:ascii="Tahoma" w:eastAsia="Calibri" w:hAnsi="Tahoma" w:cs="Tahoma"/>
                <w:b/>
                <w:lang w:eastAsia="en-US"/>
              </w:rPr>
            </w:pPr>
            <w:r>
              <w:rPr>
                <w:rFonts w:ascii="Tahoma" w:eastAsia="Calibri" w:hAnsi="Tahoma" w:cs="Tahoma"/>
                <w:b/>
                <w:lang w:eastAsia="en-US"/>
              </w:rPr>
              <w:t>DDV</w:t>
            </w:r>
          </w:p>
        </w:tc>
        <w:tc>
          <w:tcPr>
            <w:tcW w:w="3119" w:type="dxa"/>
            <w:vAlign w:val="bottom"/>
          </w:tcPr>
          <w:p w14:paraId="1118E40C" w14:textId="3F2DC4E8" w:rsidR="005D4E4E" w:rsidRPr="00F77878" w:rsidRDefault="005D4E4E" w:rsidP="0048263A">
            <w:pPr>
              <w:keepNext/>
              <w:keepLines/>
              <w:spacing w:before="60" w:line="276" w:lineRule="auto"/>
              <w:jc w:val="right"/>
              <w:rPr>
                <w:rFonts w:ascii="Tahoma" w:eastAsia="Calibri" w:hAnsi="Tahoma" w:cs="Tahoma"/>
                <w:b/>
                <w:lang w:eastAsia="en-US"/>
              </w:rPr>
            </w:pPr>
            <w:r>
              <w:rPr>
                <w:rFonts w:ascii="Tahoma" w:eastAsia="Calibri" w:hAnsi="Tahoma" w:cs="Tahoma"/>
                <w:lang w:eastAsia="en-US"/>
              </w:rPr>
              <w:t>EUR</w:t>
            </w:r>
          </w:p>
        </w:tc>
      </w:tr>
      <w:tr w:rsidR="005D4E4E" w:rsidRPr="0020717C" w14:paraId="5CCAB46D" w14:textId="77777777" w:rsidTr="0048263A">
        <w:trPr>
          <w:trHeight w:val="438"/>
        </w:trPr>
        <w:tc>
          <w:tcPr>
            <w:tcW w:w="6124" w:type="dxa"/>
            <w:vAlign w:val="bottom"/>
          </w:tcPr>
          <w:p w14:paraId="39D8BE94" w14:textId="6BE3F4DA" w:rsidR="005D4E4E" w:rsidRPr="00F77878" w:rsidRDefault="005D4E4E" w:rsidP="005D4E4E">
            <w:pPr>
              <w:keepNext/>
              <w:keepLines/>
              <w:spacing w:before="60" w:line="276" w:lineRule="auto"/>
              <w:jc w:val="both"/>
              <w:rPr>
                <w:rFonts w:ascii="Tahoma" w:eastAsia="Calibri" w:hAnsi="Tahoma" w:cs="Tahoma"/>
                <w:b/>
                <w:lang w:eastAsia="en-US"/>
              </w:rPr>
            </w:pPr>
            <w:r w:rsidRPr="00F77878">
              <w:rPr>
                <w:rFonts w:ascii="Tahoma" w:eastAsia="Calibri" w:hAnsi="Tahoma" w:cs="Tahoma"/>
                <w:b/>
                <w:lang w:eastAsia="en-US"/>
              </w:rPr>
              <w:t xml:space="preserve">SKUPNA PONUDBENA VREDNOST </w:t>
            </w:r>
            <w:r>
              <w:rPr>
                <w:rFonts w:ascii="Tahoma" w:eastAsia="Calibri" w:hAnsi="Tahoma" w:cs="Tahoma"/>
                <w:b/>
                <w:lang w:eastAsia="en-US"/>
              </w:rPr>
              <w:t>V EUR Z DDV</w:t>
            </w:r>
          </w:p>
        </w:tc>
        <w:tc>
          <w:tcPr>
            <w:tcW w:w="3119" w:type="dxa"/>
            <w:vAlign w:val="bottom"/>
          </w:tcPr>
          <w:p w14:paraId="4B141732" w14:textId="479B89D1" w:rsidR="005D4E4E" w:rsidRPr="00F77878" w:rsidRDefault="005D4E4E" w:rsidP="0048263A">
            <w:pPr>
              <w:keepNext/>
              <w:keepLines/>
              <w:spacing w:before="60" w:line="276" w:lineRule="auto"/>
              <w:jc w:val="right"/>
              <w:rPr>
                <w:rFonts w:ascii="Tahoma" w:eastAsia="Calibri" w:hAnsi="Tahoma" w:cs="Tahoma"/>
                <w:b/>
                <w:lang w:eastAsia="en-US"/>
              </w:rPr>
            </w:pPr>
            <w:r w:rsidRPr="00F77878">
              <w:rPr>
                <w:rFonts w:ascii="Tahoma" w:eastAsia="Calibri" w:hAnsi="Tahoma" w:cs="Tahoma"/>
                <w:b/>
                <w:lang w:eastAsia="en-US"/>
              </w:rPr>
              <w:t>EUR</w:t>
            </w:r>
          </w:p>
        </w:tc>
      </w:tr>
    </w:tbl>
    <w:p w14:paraId="4E851E12" w14:textId="77777777" w:rsidR="00C3290F" w:rsidRPr="00112425" w:rsidRDefault="00C3290F" w:rsidP="00F309C0">
      <w:pPr>
        <w:keepNext/>
        <w:keepLines/>
      </w:pPr>
    </w:p>
    <w:p w14:paraId="63DF717A" w14:textId="77777777" w:rsidR="00A81E3C" w:rsidRPr="00112425" w:rsidRDefault="00A81E3C" w:rsidP="00F309C0">
      <w:pPr>
        <w:keepNext/>
        <w:keepLines/>
        <w:jc w:val="both"/>
        <w:rPr>
          <w:rFonts w:ascii="Tahoma" w:hAnsi="Tahoma" w:cs="Tahoma"/>
          <w:b/>
        </w:rPr>
      </w:pPr>
    </w:p>
    <w:p w14:paraId="0E1151EE" w14:textId="77777777" w:rsidR="001F39E8" w:rsidRPr="00112425" w:rsidRDefault="001F39E8" w:rsidP="003164BD">
      <w:pPr>
        <w:keepNext/>
        <w:keepLines/>
        <w:numPr>
          <w:ilvl w:val="0"/>
          <w:numId w:val="26"/>
        </w:numPr>
        <w:tabs>
          <w:tab w:val="num" w:pos="426"/>
        </w:tabs>
        <w:ind w:left="0" w:firstLine="0"/>
        <w:rPr>
          <w:rFonts w:ascii="Tahoma" w:hAnsi="Tahoma" w:cs="Tahoma"/>
          <w:b/>
        </w:rPr>
      </w:pPr>
      <w:r w:rsidRPr="00112425">
        <w:rPr>
          <w:rFonts w:ascii="Tahoma" w:hAnsi="Tahoma" w:cs="Tahoma"/>
          <w:b/>
        </w:rPr>
        <w:t>VELJAVNOST PONUDBE</w:t>
      </w:r>
    </w:p>
    <w:p w14:paraId="4980CD8F" w14:textId="77777777" w:rsidR="001F39E8" w:rsidRPr="00112425" w:rsidRDefault="001F39E8" w:rsidP="00F309C0">
      <w:pPr>
        <w:keepNext/>
        <w:keepLines/>
        <w:jc w:val="both"/>
        <w:rPr>
          <w:rFonts w:ascii="Tahoma" w:hAnsi="Tahoma" w:cs="Tahoma"/>
        </w:rPr>
      </w:pPr>
    </w:p>
    <w:p w14:paraId="6D5AC655" w14:textId="62414511" w:rsidR="009F2334" w:rsidRPr="00112425" w:rsidRDefault="009F2334" w:rsidP="00F309C0">
      <w:pPr>
        <w:keepNext/>
        <w:keepLines/>
        <w:jc w:val="both"/>
        <w:rPr>
          <w:rFonts w:ascii="Tahoma" w:hAnsi="Tahoma" w:cs="Tahoma"/>
        </w:rPr>
      </w:pPr>
      <w:r w:rsidRPr="00112425">
        <w:rPr>
          <w:rFonts w:ascii="Tahoma" w:hAnsi="Tahoma" w:cs="Tahoma"/>
        </w:rPr>
        <w:t>Ponudba je veljavna</w:t>
      </w:r>
      <w:r w:rsidR="00132FD8">
        <w:rPr>
          <w:rFonts w:ascii="Tahoma" w:hAnsi="Tahoma" w:cs="Tahoma"/>
        </w:rPr>
        <w:t xml:space="preserve"> in zavezujoča</w:t>
      </w:r>
      <w:r w:rsidRPr="00112425">
        <w:rPr>
          <w:rFonts w:ascii="Tahoma" w:hAnsi="Tahoma" w:cs="Tahoma"/>
        </w:rPr>
        <w:t xml:space="preserve"> do </w:t>
      </w:r>
      <w:r w:rsidR="00FF3C2E" w:rsidRPr="00112425">
        <w:rPr>
          <w:rFonts w:ascii="Tahoma" w:hAnsi="Tahoma" w:cs="Tahoma"/>
        </w:rPr>
        <w:t>_________</w:t>
      </w:r>
      <w:r w:rsidRPr="00112425">
        <w:rPr>
          <w:rFonts w:ascii="Tahoma" w:hAnsi="Tahoma" w:cs="Tahoma"/>
        </w:rPr>
        <w:t xml:space="preserve">____ </w:t>
      </w:r>
      <w:r w:rsidR="00FF3C2E" w:rsidRPr="00112425">
        <w:rPr>
          <w:rFonts w:ascii="Tahoma" w:hAnsi="Tahoma" w:cs="Tahoma"/>
        </w:rPr>
        <w:t>(</w:t>
      </w:r>
      <w:r w:rsidR="00FE6940" w:rsidRPr="00F424B7">
        <w:rPr>
          <w:rFonts w:ascii="Tahoma" w:hAnsi="Tahoma" w:cs="Tahoma"/>
          <w:i/>
        </w:rPr>
        <w:t xml:space="preserve">najmanj </w:t>
      </w:r>
      <w:r w:rsidR="00FE6940" w:rsidRPr="00543342">
        <w:rPr>
          <w:rFonts w:ascii="Tahoma" w:hAnsi="Tahoma" w:cs="Tahoma"/>
          <w:i/>
        </w:rPr>
        <w:t xml:space="preserve">do </w:t>
      </w:r>
      <w:r w:rsidR="00983073" w:rsidRPr="00983073">
        <w:rPr>
          <w:rFonts w:ascii="Tahoma" w:hAnsi="Tahoma" w:cs="Tahoma"/>
          <w:i/>
        </w:rPr>
        <w:t>30</w:t>
      </w:r>
      <w:r w:rsidR="00FE6940" w:rsidRPr="00983073">
        <w:rPr>
          <w:rFonts w:ascii="Tahoma" w:hAnsi="Tahoma" w:cs="Tahoma"/>
          <w:i/>
        </w:rPr>
        <w:t xml:space="preserve">. </w:t>
      </w:r>
      <w:r w:rsidR="00082D0D" w:rsidRPr="00983073">
        <w:rPr>
          <w:rFonts w:ascii="Tahoma" w:hAnsi="Tahoma" w:cs="Tahoma"/>
          <w:i/>
        </w:rPr>
        <w:t>8</w:t>
      </w:r>
      <w:r w:rsidR="00FE6940" w:rsidRPr="00983073">
        <w:rPr>
          <w:rFonts w:ascii="Tahoma" w:hAnsi="Tahoma" w:cs="Tahoma"/>
          <w:i/>
        </w:rPr>
        <w:t>. 202</w:t>
      </w:r>
      <w:r w:rsidR="007420A0" w:rsidRPr="00983073">
        <w:rPr>
          <w:rFonts w:ascii="Tahoma" w:hAnsi="Tahoma" w:cs="Tahoma"/>
          <w:i/>
        </w:rPr>
        <w:t>3</w:t>
      </w:r>
      <w:r w:rsidRPr="00112425">
        <w:rPr>
          <w:rFonts w:ascii="Tahoma" w:hAnsi="Tahoma" w:cs="Tahoma"/>
        </w:rPr>
        <w:t>).</w:t>
      </w:r>
      <w:r w:rsidR="00AF27F1" w:rsidRPr="00112425">
        <w:rPr>
          <w:rFonts w:ascii="Tahoma" w:hAnsi="Tahoma" w:cs="Tahoma"/>
        </w:rPr>
        <w:t xml:space="preserve"> </w:t>
      </w:r>
    </w:p>
    <w:p w14:paraId="4E778D7C" w14:textId="77777777" w:rsidR="009F2334" w:rsidRPr="00112425" w:rsidRDefault="009F2334" w:rsidP="00F309C0">
      <w:pPr>
        <w:keepNext/>
        <w:keepLines/>
        <w:jc w:val="both"/>
        <w:rPr>
          <w:rFonts w:ascii="Tahoma" w:hAnsi="Tahoma" w:cs="Tahoma"/>
        </w:rPr>
      </w:pPr>
    </w:p>
    <w:p w14:paraId="5B7BA962" w14:textId="77777777" w:rsidR="00B94379" w:rsidRPr="00112425" w:rsidRDefault="00B94379" w:rsidP="00F309C0">
      <w:pPr>
        <w:keepNext/>
        <w:keepLines/>
        <w:jc w:val="both"/>
        <w:rPr>
          <w:rFonts w:ascii="Tahoma" w:hAnsi="Tahoma" w:cs="Tahoma"/>
          <w:b/>
        </w:rPr>
      </w:pPr>
    </w:p>
    <w:p w14:paraId="321DFE8D" w14:textId="77777777" w:rsidR="009F2334" w:rsidRPr="00112425" w:rsidRDefault="009F2334" w:rsidP="00F309C0">
      <w:pPr>
        <w:keepNext/>
        <w:keepLines/>
        <w:jc w:val="both"/>
        <w:rPr>
          <w:rFonts w:ascii="Tahoma" w:hAnsi="Tahoma" w:cs="Tahoma"/>
          <w: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14:paraId="45685049" w14:textId="77777777" w:rsidTr="001660D4">
        <w:trPr>
          <w:trHeight w:val="235"/>
        </w:trPr>
        <w:tc>
          <w:tcPr>
            <w:tcW w:w="3402" w:type="dxa"/>
            <w:tcBorders>
              <w:bottom w:val="single" w:sz="4" w:space="0" w:color="auto"/>
            </w:tcBorders>
          </w:tcPr>
          <w:p w14:paraId="43BB3AEB" w14:textId="77777777" w:rsidR="002933E2" w:rsidRPr="00112425" w:rsidRDefault="002933E2" w:rsidP="00F309C0">
            <w:pPr>
              <w:keepNext/>
              <w:keepLines/>
              <w:jc w:val="both"/>
              <w:rPr>
                <w:rFonts w:ascii="Tahoma" w:hAnsi="Tahoma" w:cs="Tahoma"/>
                <w:snapToGrid w:val="0"/>
                <w:color w:val="000000"/>
              </w:rPr>
            </w:pPr>
          </w:p>
        </w:tc>
        <w:tc>
          <w:tcPr>
            <w:tcW w:w="2977" w:type="dxa"/>
          </w:tcPr>
          <w:p w14:paraId="00D01F18" w14:textId="77777777" w:rsidR="002933E2" w:rsidRPr="00112425" w:rsidRDefault="002933E2" w:rsidP="00F309C0">
            <w:pPr>
              <w:keepNext/>
              <w:keepLines/>
              <w:jc w:val="center"/>
              <w:rPr>
                <w:rFonts w:ascii="Tahoma" w:hAnsi="Tahoma" w:cs="Tahoma"/>
                <w:snapToGrid w:val="0"/>
                <w:color w:val="000000"/>
              </w:rPr>
            </w:pPr>
          </w:p>
        </w:tc>
        <w:tc>
          <w:tcPr>
            <w:tcW w:w="2663" w:type="dxa"/>
            <w:tcBorders>
              <w:bottom w:val="single" w:sz="4" w:space="0" w:color="auto"/>
            </w:tcBorders>
          </w:tcPr>
          <w:p w14:paraId="4B458767" w14:textId="77777777" w:rsidR="002933E2" w:rsidRPr="00112425" w:rsidRDefault="002933E2" w:rsidP="00F309C0">
            <w:pPr>
              <w:keepNext/>
              <w:keepLines/>
              <w:tabs>
                <w:tab w:val="left" w:pos="567"/>
                <w:tab w:val="num" w:pos="851"/>
                <w:tab w:val="left" w:pos="993"/>
              </w:tabs>
              <w:jc w:val="both"/>
              <w:rPr>
                <w:rFonts w:ascii="Tahoma" w:hAnsi="Tahoma" w:cs="Tahoma"/>
                <w:snapToGrid w:val="0"/>
                <w:color w:val="000000"/>
                <w:sz w:val="28"/>
              </w:rPr>
            </w:pPr>
          </w:p>
        </w:tc>
      </w:tr>
      <w:tr w:rsidR="002933E2" w:rsidRPr="00112425" w14:paraId="5F97F70F" w14:textId="77777777" w:rsidTr="001660D4">
        <w:trPr>
          <w:trHeight w:val="235"/>
        </w:trPr>
        <w:tc>
          <w:tcPr>
            <w:tcW w:w="3402" w:type="dxa"/>
            <w:tcBorders>
              <w:top w:val="single" w:sz="4" w:space="0" w:color="auto"/>
            </w:tcBorders>
          </w:tcPr>
          <w:p w14:paraId="4DDCEBF7" w14:textId="77777777" w:rsidR="002933E2" w:rsidRPr="00112425" w:rsidRDefault="002933E2" w:rsidP="00F309C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F554EB4" w14:textId="77777777" w:rsidR="002933E2" w:rsidRPr="00112425" w:rsidRDefault="002933E2" w:rsidP="00F309C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76B91F69" w14:textId="77777777" w:rsidR="002933E2" w:rsidRPr="00112425" w:rsidRDefault="002933E2" w:rsidP="00F309C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14:paraId="36F6FF0C" w14:textId="77777777" w:rsidR="00F75A87" w:rsidRPr="00112425" w:rsidRDefault="00F75A87" w:rsidP="00F309C0">
            <w:pPr>
              <w:keepNext/>
              <w:keepLines/>
              <w:jc w:val="center"/>
              <w:rPr>
                <w:rFonts w:ascii="Tahoma" w:hAnsi="Tahoma" w:cs="Tahoma"/>
                <w:snapToGrid w:val="0"/>
                <w:color w:val="000000"/>
              </w:rPr>
            </w:pPr>
          </w:p>
          <w:p w14:paraId="3CA34B99" w14:textId="77777777" w:rsidR="00F75A87" w:rsidRPr="00112425" w:rsidRDefault="00F75A87" w:rsidP="00F309C0">
            <w:pPr>
              <w:keepNext/>
              <w:keepLines/>
              <w:jc w:val="center"/>
              <w:rPr>
                <w:rFonts w:ascii="Tahoma" w:hAnsi="Tahoma" w:cs="Tahoma"/>
                <w:snapToGrid w:val="0"/>
                <w:color w:val="000000"/>
              </w:rPr>
            </w:pPr>
          </w:p>
        </w:tc>
      </w:tr>
    </w:tbl>
    <w:p w14:paraId="63EDE96B" w14:textId="4CFB8702" w:rsidR="000453C1" w:rsidRDefault="000453C1" w:rsidP="00F309C0">
      <w:pPr>
        <w:pStyle w:val="Blokbesedila"/>
        <w:keepNext/>
        <w:keepLines/>
        <w:tabs>
          <w:tab w:val="left" w:pos="9354"/>
        </w:tabs>
        <w:ind w:left="0" w:right="-2"/>
        <w:jc w:val="both"/>
        <w:rPr>
          <w:rFonts w:ascii="Tahoma" w:hAnsi="Tahoma" w:cs="Tahoma"/>
          <w:sz w:val="20"/>
        </w:rPr>
      </w:pPr>
    </w:p>
    <w:p w14:paraId="68772414" w14:textId="76EDCFFB" w:rsidR="0033486A" w:rsidRDefault="0033486A" w:rsidP="00F309C0">
      <w:pPr>
        <w:pStyle w:val="Blokbesedila"/>
        <w:keepNext/>
        <w:keepLines/>
        <w:tabs>
          <w:tab w:val="left" w:pos="9354"/>
        </w:tabs>
        <w:ind w:left="0" w:right="-2"/>
        <w:jc w:val="both"/>
        <w:rPr>
          <w:rFonts w:ascii="Tahoma" w:hAnsi="Tahoma" w:cs="Tahoma"/>
          <w:sz w:val="20"/>
        </w:rPr>
      </w:pPr>
    </w:p>
    <w:p w14:paraId="1C50B8A3" w14:textId="1A206A0E" w:rsidR="0033486A" w:rsidRDefault="0033486A" w:rsidP="00F309C0">
      <w:pPr>
        <w:pStyle w:val="Blokbesedila"/>
        <w:keepNext/>
        <w:keepLines/>
        <w:tabs>
          <w:tab w:val="left" w:pos="9354"/>
        </w:tabs>
        <w:ind w:left="0" w:right="-2"/>
        <w:jc w:val="both"/>
        <w:rPr>
          <w:rFonts w:ascii="Tahoma" w:hAnsi="Tahoma" w:cs="Tahoma"/>
          <w:sz w:val="20"/>
        </w:rPr>
      </w:pPr>
    </w:p>
    <w:p w14:paraId="689166C3" w14:textId="708F6B74" w:rsidR="0033486A" w:rsidRDefault="0033486A" w:rsidP="00F309C0">
      <w:pPr>
        <w:pStyle w:val="Blokbesedila"/>
        <w:keepNext/>
        <w:keepLines/>
        <w:tabs>
          <w:tab w:val="left" w:pos="9354"/>
        </w:tabs>
        <w:ind w:left="0" w:right="-2"/>
        <w:jc w:val="both"/>
        <w:rPr>
          <w:rFonts w:ascii="Tahoma" w:hAnsi="Tahoma" w:cs="Tahoma"/>
          <w:sz w:val="20"/>
        </w:rPr>
      </w:pPr>
    </w:p>
    <w:p w14:paraId="491A404B" w14:textId="47AE61F0" w:rsidR="0033486A" w:rsidRDefault="0033486A" w:rsidP="00F309C0">
      <w:pPr>
        <w:pStyle w:val="Blokbesedila"/>
        <w:keepNext/>
        <w:keepLines/>
        <w:tabs>
          <w:tab w:val="left" w:pos="9354"/>
        </w:tabs>
        <w:ind w:left="0" w:right="-2"/>
        <w:jc w:val="both"/>
        <w:rPr>
          <w:rFonts w:ascii="Tahoma" w:hAnsi="Tahoma" w:cs="Tahoma"/>
          <w:sz w:val="20"/>
        </w:rPr>
      </w:pPr>
    </w:p>
    <w:p w14:paraId="07F02256" w14:textId="74E8E921" w:rsidR="0033486A" w:rsidRDefault="0033486A" w:rsidP="00F309C0">
      <w:pPr>
        <w:pStyle w:val="Blokbesedila"/>
        <w:keepNext/>
        <w:keepLines/>
        <w:tabs>
          <w:tab w:val="left" w:pos="9354"/>
        </w:tabs>
        <w:ind w:left="0" w:right="-2"/>
        <w:jc w:val="both"/>
        <w:rPr>
          <w:rFonts w:ascii="Tahoma" w:hAnsi="Tahoma" w:cs="Tahoma"/>
          <w:sz w:val="20"/>
        </w:rPr>
      </w:pPr>
    </w:p>
    <w:p w14:paraId="264480CA" w14:textId="0CDF9066" w:rsidR="0033486A" w:rsidRDefault="0033486A" w:rsidP="00F309C0">
      <w:pPr>
        <w:pStyle w:val="Blokbesedila"/>
        <w:keepNext/>
        <w:keepLines/>
        <w:tabs>
          <w:tab w:val="left" w:pos="9354"/>
        </w:tabs>
        <w:ind w:left="0" w:right="-2"/>
        <w:jc w:val="both"/>
        <w:rPr>
          <w:rFonts w:ascii="Tahoma" w:hAnsi="Tahoma" w:cs="Tahoma"/>
          <w:sz w:val="20"/>
        </w:rPr>
      </w:pPr>
    </w:p>
    <w:p w14:paraId="77B35392" w14:textId="77777777" w:rsidR="0033486A" w:rsidRPr="00112425" w:rsidRDefault="0033486A" w:rsidP="00F309C0">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14:paraId="39E83797" w14:textId="77777777" w:rsidTr="002908E8">
        <w:tc>
          <w:tcPr>
            <w:tcW w:w="8115" w:type="dxa"/>
          </w:tcPr>
          <w:p w14:paraId="2A429B3E" w14:textId="77777777" w:rsidR="002C0B2F" w:rsidRPr="00112425" w:rsidRDefault="002C0B2F" w:rsidP="00F309C0">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584A6A98" w14:textId="77777777" w:rsidR="002C0B2F" w:rsidRPr="00112425" w:rsidRDefault="002C0B2F" w:rsidP="00F309C0">
            <w:pPr>
              <w:keepNext/>
              <w:keepLines/>
              <w:jc w:val="both"/>
              <w:rPr>
                <w:rFonts w:ascii="Tahoma" w:hAnsi="Tahoma" w:cs="Tahoma"/>
                <w:b/>
                <w:i/>
              </w:rPr>
            </w:pPr>
            <w:r w:rsidRPr="00112425">
              <w:rPr>
                <w:rFonts w:ascii="Tahoma" w:hAnsi="Tahoma" w:cs="Tahoma"/>
                <w:b/>
                <w:i/>
              </w:rPr>
              <w:t>Priloga 3/1</w:t>
            </w:r>
          </w:p>
        </w:tc>
      </w:tr>
    </w:tbl>
    <w:p w14:paraId="1CA964B0" w14:textId="77777777" w:rsidR="005B2B2C" w:rsidRPr="00112425" w:rsidRDefault="005B2B2C" w:rsidP="00F309C0">
      <w:pPr>
        <w:keepNext/>
        <w:keepLines/>
        <w:jc w:val="both"/>
        <w:rPr>
          <w:rFonts w:ascii="Tahoma" w:hAnsi="Tahoma" w:cs="Tahoma"/>
        </w:rPr>
      </w:pPr>
    </w:p>
    <w:p w14:paraId="29887CB2" w14:textId="37745D0E" w:rsidR="00F93884" w:rsidRDefault="00FF3C2E" w:rsidP="00F309C0">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873A5C">
        <w:rPr>
          <w:rFonts w:ascii="Tahoma" w:hAnsi="Tahoma" w:cs="Tahoma"/>
          <w:b/>
        </w:rPr>
        <w:t>VKS-83/23</w:t>
      </w:r>
      <w:r w:rsidR="00FE6940" w:rsidRPr="00112425">
        <w:rPr>
          <w:rFonts w:ascii="Tahoma" w:hAnsi="Tahoma" w:cs="Tahoma"/>
          <w:b/>
        </w:rPr>
        <w:t xml:space="preserve"> </w:t>
      </w:r>
      <w:r w:rsidR="00873A5C">
        <w:rPr>
          <w:rFonts w:ascii="Tahoma" w:hAnsi="Tahoma" w:cs="Tahoma"/>
          <w:b/>
          <w:color w:val="000000"/>
        </w:rPr>
        <w:t>Prestavitev javne sanitarne in meteorne kanalizacije ter obnova vodovoda v Horjulski cesti</w:t>
      </w:r>
      <w:r w:rsidR="0054060F" w:rsidRPr="00112425">
        <w:rPr>
          <w:rFonts w:ascii="Tahoma" w:hAnsi="Tahoma" w:cs="Tahoma"/>
        </w:rPr>
        <w:t xml:space="preserve">, </w:t>
      </w:r>
      <w:r w:rsidRPr="00112425">
        <w:rPr>
          <w:rFonts w:ascii="Tahoma" w:hAnsi="Tahoma" w:cs="Tahoma"/>
        </w:rPr>
        <w:t xml:space="preserve">kot </w:t>
      </w:r>
      <w:r w:rsidR="00F93884" w:rsidRPr="00F93884">
        <w:rPr>
          <w:rFonts w:ascii="Tahoma" w:hAnsi="Tahoma" w:cs="Tahoma"/>
          <w:i/>
        </w:rPr>
        <w:t>(ustrezno označi in izpolni)</w:t>
      </w:r>
    </w:p>
    <w:p w14:paraId="74247A73" w14:textId="77777777" w:rsidR="00F93884" w:rsidRPr="00F93884" w:rsidRDefault="00F93884" w:rsidP="003164BD">
      <w:pPr>
        <w:pStyle w:val="Odstavekseznama"/>
        <w:keepNext/>
        <w:keepLines/>
        <w:numPr>
          <w:ilvl w:val="0"/>
          <w:numId w:val="32"/>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367A7A0D" w14:textId="77777777" w:rsidR="0054060F" w:rsidRPr="00F93884" w:rsidRDefault="00FF3C2E" w:rsidP="003164BD">
      <w:pPr>
        <w:pStyle w:val="Odstavekseznama"/>
        <w:keepNext/>
        <w:keepLines/>
        <w:numPr>
          <w:ilvl w:val="0"/>
          <w:numId w:val="32"/>
        </w:numPr>
        <w:jc w:val="both"/>
        <w:rPr>
          <w:rFonts w:ascii="Tahoma" w:hAnsi="Tahoma" w:cs="Tahoma"/>
        </w:rPr>
      </w:pPr>
      <w:r w:rsidRPr="00F93884">
        <w:rPr>
          <w:rFonts w:ascii="Tahoma" w:hAnsi="Tahoma" w:cs="Tahoma"/>
          <w:b/>
        </w:rPr>
        <w:t>partner _____________________________________</w:t>
      </w:r>
      <w:r w:rsidR="00A271A0" w:rsidRPr="00F93884">
        <w:rPr>
          <w:rFonts w:ascii="Tahoma" w:hAnsi="Tahoma" w:cs="Tahoma"/>
          <w:b/>
        </w:rPr>
        <w:t xml:space="preserve"> </w:t>
      </w:r>
      <w:r w:rsidR="00A271A0" w:rsidRPr="00F93884">
        <w:rPr>
          <w:rFonts w:ascii="Tahoma" w:hAnsi="Tahoma" w:cs="Tahoma"/>
          <w:i/>
        </w:rPr>
        <w:t>(navedba partnerja)</w:t>
      </w:r>
      <w:r w:rsidR="001660D4" w:rsidRPr="00F93884">
        <w:rPr>
          <w:rFonts w:ascii="Tahoma" w:hAnsi="Tahoma" w:cs="Tahoma"/>
          <w:i/>
        </w:rPr>
        <w:t xml:space="preserve">, </w:t>
      </w:r>
      <w:r w:rsidR="001660D4" w:rsidRPr="00F93884">
        <w:rPr>
          <w:rFonts w:ascii="Tahoma" w:hAnsi="Tahoma" w:cs="Tahoma"/>
        </w:rPr>
        <w:t xml:space="preserve">matična št. ____________________ </w:t>
      </w:r>
    </w:p>
    <w:p w14:paraId="13A90A56" w14:textId="77777777" w:rsidR="0054060F" w:rsidRPr="00112425" w:rsidRDefault="0054060F" w:rsidP="00F309C0">
      <w:pPr>
        <w:pStyle w:val="Blokbesedila"/>
        <w:keepNext/>
        <w:keepLines/>
        <w:ind w:left="0" w:right="565"/>
        <w:jc w:val="both"/>
        <w:rPr>
          <w:rFonts w:ascii="Tahoma" w:hAnsi="Tahoma" w:cs="Tahoma"/>
          <w:sz w:val="20"/>
        </w:rPr>
      </w:pPr>
    </w:p>
    <w:p w14:paraId="56FE2EE7" w14:textId="77777777" w:rsidR="00FF3C2E" w:rsidRPr="00112425" w:rsidRDefault="00FF3C2E" w:rsidP="00F309C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705A2D74" w14:textId="77777777" w:rsidR="00FF3C2E" w:rsidRPr="00112425" w:rsidRDefault="00FF3C2E"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1B62DEE7" w14:textId="77777777" w:rsidR="005D4E4E" w:rsidRDefault="005D4E4E" w:rsidP="005D4E4E">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3B0E1058" w14:textId="77777777" w:rsidR="005D4E4E" w:rsidRPr="00112425" w:rsidRDefault="005D4E4E" w:rsidP="005D4E4E">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2595E44D" w14:textId="77777777" w:rsidR="005D4E4E" w:rsidRDefault="005D4E4E" w:rsidP="005D4E4E">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026419C5" w14:textId="77777777" w:rsidR="005D4E4E" w:rsidRPr="00112425" w:rsidRDefault="005D4E4E" w:rsidP="005D4E4E">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553D4C18" w14:textId="77777777" w:rsidR="005D4E4E" w:rsidRPr="00E1016A" w:rsidRDefault="005D4E4E" w:rsidP="005D4E4E">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2B9D1109" w14:textId="77777777" w:rsidR="005D4E4E" w:rsidRDefault="005D4E4E" w:rsidP="003164BD">
      <w:pPr>
        <w:pStyle w:val="Odstavekseznama"/>
        <w:keepNext/>
        <w:keepLines/>
        <w:numPr>
          <w:ilvl w:val="0"/>
          <w:numId w:val="39"/>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43A3485B" w14:textId="77777777" w:rsidR="005D4E4E" w:rsidRDefault="005D4E4E" w:rsidP="003164BD">
      <w:pPr>
        <w:pStyle w:val="Odstavekseznama"/>
        <w:keepNext/>
        <w:keepLines/>
        <w:numPr>
          <w:ilvl w:val="0"/>
          <w:numId w:val="39"/>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6A1BACD6" w14:textId="77777777" w:rsidR="005D4E4E" w:rsidRDefault="005D4E4E" w:rsidP="003164BD">
      <w:pPr>
        <w:pStyle w:val="Odstavekseznama"/>
        <w:keepNext/>
        <w:keepLines/>
        <w:numPr>
          <w:ilvl w:val="0"/>
          <w:numId w:val="39"/>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42C28F85" w14:textId="77777777" w:rsidR="005D4E4E" w:rsidRPr="00E1016A" w:rsidRDefault="005D4E4E" w:rsidP="003164BD">
      <w:pPr>
        <w:pStyle w:val="Odstavekseznama"/>
        <w:keepNext/>
        <w:keepLines/>
        <w:numPr>
          <w:ilvl w:val="0"/>
          <w:numId w:val="39"/>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navedeni v točkah (a) do (c) zgoraj;</w:t>
      </w:r>
    </w:p>
    <w:p w14:paraId="5B4E5E62" w14:textId="77777777" w:rsidR="001B1358" w:rsidRPr="00112425" w:rsidRDefault="001B1358" w:rsidP="00F309C0">
      <w:pPr>
        <w:pStyle w:val="Blokbesedila"/>
        <w:keepNext/>
        <w:keepLines/>
        <w:tabs>
          <w:tab w:val="clear" w:pos="8647"/>
          <w:tab w:val="left" w:pos="426"/>
          <w:tab w:val="left" w:pos="9354"/>
        </w:tabs>
        <w:ind w:left="426" w:right="-2"/>
        <w:jc w:val="both"/>
        <w:rPr>
          <w:rFonts w:ascii="Tahoma" w:hAnsi="Tahoma" w:cs="Tahoma"/>
          <w:sz w:val="20"/>
        </w:rPr>
      </w:pPr>
    </w:p>
    <w:p w14:paraId="6887CE4F" w14:textId="77777777" w:rsidR="00FF3C2E" w:rsidRPr="00112425" w:rsidRDefault="00FF3C2E"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3D029E71" w14:textId="77777777" w:rsidR="00C455E5" w:rsidRDefault="00FF3C2E"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885248D" w14:textId="77777777" w:rsidR="00B54159" w:rsidRPr="00112425" w:rsidRDefault="00B54159"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 xml:space="preserve">datumom, določenim za oddajo ponudb nismo imeli </w:t>
      </w:r>
      <w:r w:rsidRPr="00B54159">
        <w:rPr>
          <w:rFonts w:ascii="Tahoma" w:hAnsi="Tahoma" w:cs="Tahoma"/>
          <w:sz w:val="20"/>
        </w:rPr>
        <w:t xml:space="preserve"> dospelih neporavnanih obveznosti</w:t>
      </w:r>
      <w:r>
        <w:rPr>
          <w:rFonts w:ascii="Tahoma" w:hAnsi="Tahoma" w:cs="Tahoma"/>
          <w:sz w:val="20"/>
        </w:rPr>
        <w:t>;</w:t>
      </w:r>
    </w:p>
    <w:p w14:paraId="16D8045A" w14:textId="77777777" w:rsidR="00FF3C2E" w:rsidRPr="00112425" w:rsidRDefault="00C455E5"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 xml:space="preserve">razpolagamo </w:t>
      </w:r>
      <w:r w:rsidR="000E1BF4" w:rsidRPr="00112425">
        <w:rPr>
          <w:rFonts w:ascii="Tahoma" w:hAnsi="Tahoma" w:cs="Tahoma"/>
          <w:sz w:val="20"/>
        </w:rPr>
        <w:t xml:space="preserve">z vsemi tehničnimi sredstvi, </w:t>
      </w:r>
      <w:r w:rsidRPr="00112425">
        <w:rPr>
          <w:rFonts w:ascii="Tahoma" w:hAnsi="Tahoma" w:cs="Tahoma"/>
          <w:sz w:val="20"/>
        </w:rPr>
        <w:t>opremo</w:t>
      </w:r>
      <w:r w:rsidR="000E1BF4" w:rsidRPr="00112425">
        <w:rPr>
          <w:rFonts w:ascii="Tahoma" w:hAnsi="Tahoma" w:cs="Tahoma"/>
          <w:sz w:val="20"/>
        </w:rPr>
        <w:t xml:space="preserve"> in kadrom</w:t>
      </w:r>
      <w:r w:rsidRPr="00112425">
        <w:rPr>
          <w:rFonts w:ascii="Tahoma" w:hAnsi="Tahoma" w:cs="Tahoma"/>
          <w:sz w:val="20"/>
        </w:rPr>
        <w:t>, ter bomo zagotovili ustrezne tehnične zmogljivosti za kvalitetno izvedbo celotnega naročila v predvidenem roku, skladno z zahtevami iz razpisne dokumentacije, pravili stroke ter določili predpisov in standardov s področja predmeta naročila</w:t>
      </w:r>
      <w:r w:rsidR="00FF3C2E" w:rsidRPr="00112425">
        <w:rPr>
          <w:rFonts w:ascii="Tahoma" w:hAnsi="Tahoma" w:cs="Tahoma"/>
          <w:sz w:val="20"/>
        </w:rPr>
        <w:t>,</w:t>
      </w:r>
    </w:p>
    <w:p w14:paraId="782B9CFA" w14:textId="77777777" w:rsidR="00FF3C2E" w:rsidRDefault="00FF3C2E"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sidR="006C489F">
        <w:rPr>
          <w:rFonts w:ascii="Tahoma" w:hAnsi="Tahoma" w:cs="Tahoma"/>
          <w:sz w:val="20"/>
        </w:rPr>
        <w:t xml:space="preserve"> s spremembami</w:t>
      </w:r>
      <w:r w:rsidRPr="00112425">
        <w:rPr>
          <w:rFonts w:ascii="Tahoma" w:hAnsi="Tahoma" w:cs="Tahoma"/>
          <w:sz w:val="20"/>
        </w:rPr>
        <w:t>, v nadaljevanju: ZIntPK)</w:t>
      </w:r>
      <w:r w:rsidR="002C0B2F">
        <w:rPr>
          <w:rFonts w:ascii="Tahoma" w:hAnsi="Tahoma" w:cs="Tahoma"/>
          <w:sz w:val="20"/>
        </w:rPr>
        <w:t>, naročniki ne smejo sodelovati;</w:t>
      </w:r>
    </w:p>
    <w:p w14:paraId="3C320A12" w14:textId="77777777" w:rsidR="002C0B2F" w:rsidRDefault="002C0B2F"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lastRenderedPageBreak/>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66B93A11" w14:textId="77777777" w:rsidR="00602923" w:rsidRDefault="00602923" w:rsidP="00F309C0">
      <w:pPr>
        <w:pStyle w:val="Blokbesedila"/>
        <w:keepNext/>
        <w:keepLines/>
        <w:tabs>
          <w:tab w:val="clear" w:pos="8647"/>
          <w:tab w:val="left" w:pos="426"/>
        </w:tabs>
        <w:ind w:left="0" w:right="-2"/>
        <w:jc w:val="both"/>
        <w:rPr>
          <w:rFonts w:ascii="Tahoma" w:hAnsi="Tahoma" w:cs="Tahoma"/>
          <w:sz w:val="20"/>
        </w:rPr>
      </w:pPr>
    </w:p>
    <w:p w14:paraId="6AF57CBC" w14:textId="77777777" w:rsidR="002C0B2F" w:rsidRDefault="002C0B2F"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66BF1AFA" w14:textId="77777777" w:rsidR="002C0B2F" w:rsidRDefault="002C0B2F"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w:t>
      </w:r>
    </w:p>
    <w:p w14:paraId="7F03EC5B" w14:textId="4C8F480B" w:rsidR="00987EC6" w:rsidRDefault="00987EC6" w:rsidP="005D4E4E">
      <w:pPr>
        <w:pStyle w:val="Blokbesedila"/>
        <w:keepNext/>
        <w:keepLines/>
        <w:tabs>
          <w:tab w:val="clear" w:pos="8647"/>
          <w:tab w:val="left" w:pos="426"/>
          <w:tab w:val="left" w:pos="9354"/>
        </w:tabs>
        <w:ind w:left="0" w:right="-2"/>
        <w:jc w:val="both"/>
        <w:rPr>
          <w:rFonts w:ascii="Tahoma" w:hAnsi="Tahoma" w:cs="Tahoma"/>
          <w:sz w:val="20"/>
        </w:rPr>
      </w:pPr>
    </w:p>
    <w:p w14:paraId="548F4D81" w14:textId="77777777" w:rsidR="002C0B2F" w:rsidRDefault="002C0B2F"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189D1DD1" w14:textId="77777777" w:rsidR="002C0B2F" w:rsidRDefault="002C0B2F"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5E8D8722" w14:textId="77777777" w:rsidR="002A6BE2" w:rsidRDefault="002A6BE2" w:rsidP="00F309C0">
      <w:pPr>
        <w:pStyle w:val="Blokbesedila"/>
        <w:keepNext/>
        <w:keepLines/>
        <w:tabs>
          <w:tab w:val="left" w:pos="0"/>
        </w:tabs>
        <w:ind w:left="0" w:right="-2"/>
        <w:jc w:val="both"/>
        <w:rPr>
          <w:rFonts w:ascii="Tahoma" w:hAnsi="Tahoma" w:cs="Tahoma"/>
          <w:sz w:val="20"/>
        </w:rPr>
      </w:pPr>
    </w:p>
    <w:p w14:paraId="766D407C" w14:textId="77777777" w:rsidR="005D4E4E" w:rsidRPr="005376D4" w:rsidRDefault="005D4E4E" w:rsidP="005D4E4E">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finančnih zavarovanj</w:t>
      </w:r>
    </w:p>
    <w:p w14:paraId="584FCEE2" w14:textId="77777777" w:rsidR="005D4E4E" w:rsidRPr="005376D4" w:rsidRDefault="005D4E4E" w:rsidP="005D4E4E">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 xml:space="preserve">da se strinjamo s pogoji in vsebino finančnega/ih zavarovanj/a v </w:t>
      </w:r>
      <w:r w:rsidRPr="008C2E9A">
        <w:rPr>
          <w:rFonts w:ascii="Tahoma" w:hAnsi="Tahoma" w:cs="Tahoma"/>
          <w:sz w:val="20"/>
        </w:rPr>
        <w:t xml:space="preserve">poglavju </w:t>
      </w:r>
      <w:r>
        <w:rPr>
          <w:rFonts w:ascii="Tahoma" w:hAnsi="Tahoma" w:cs="Tahoma"/>
          <w:sz w:val="20"/>
        </w:rPr>
        <w:t>5</w:t>
      </w:r>
      <w:r w:rsidRPr="005376D4">
        <w:rPr>
          <w:rFonts w:ascii="Tahoma" w:hAnsi="Tahoma" w:cs="Tahoma"/>
          <w:sz w:val="20"/>
        </w:rPr>
        <w:t>. razpisne dokumentacije, ter da bomo predložili naročniku zahtevana finančna zavarovanja v vsebini, višini in z rokom veljavnosti v skladu s poglavjem 4. razpisne dokumentacije, brez dodatnih zahtev in ugovorov.</w:t>
      </w:r>
    </w:p>
    <w:p w14:paraId="08C08BFF" w14:textId="77777777" w:rsidR="005D4E4E" w:rsidRPr="005376D4" w:rsidRDefault="005D4E4E" w:rsidP="005D4E4E">
      <w:pPr>
        <w:pStyle w:val="Blokbesedila"/>
        <w:keepNext/>
        <w:keepLines/>
        <w:tabs>
          <w:tab w:val="left" w:pos="0"/>
        </w:tabs>
        <w:ind w:left="426" w:right="-2"/>
        <w:jc w:val="both"/>
        <w:rPr>
          <w:rFonts w:ascii="Tahoma" w:hAnsi="Tahoma" w:cs="Tahoma"/>
          <w:sz w:val="20"/>
        </w:rPr>
      </w:pPr>
    </w:p>
    <w:p w14:paraId="5DC76B95" w14:textId="77777777" w:rsidR="005D4E4E" w:rsidRPr="005376D4" w:rsidRDefault="005D4E4E" w:rsidP="005D4E4E">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46772AF0" w14:textId="77777777" w:rsidR="005D4E4E" w:rsidRDefault="005D4E4E" w:rsidP="005D4E4E">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64B72409" w14:textId="77777777" w:rsidR="005D4E4E" w:rsidRDefault="005D4E4E" w:rsidP="005D4E4E">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so v ponudbeno ceno vključeni vsi materialni in nematerialni stroški, ki bodo potrebni za izvedbo predmeta naročila, v skladu z vsemi zahtevami in pogoji naročnika</w:t>
      </w:r>
      <w:r>
        <w:rPr>
          <w:rFonts w:ascii="Tahoma" w:hAnsi="Tahoma" w:cs="Tahoma"/>
          <w:sz w:val="20"/>
        </w:rPr>
        <w:t>,</w:t>
      </w:r>
    </w:p>
    <w:p w14:paraId="60EE47DB" w14:textId="69FA61FD" w:rsidR="005D4E4E" w:rsidRDefault="005D4E4E" w:rsidP="005D4E4E">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r w:rsidR="001342D6">
        <w:rPr>
          <w:rFonts w:ascii="Tahoma" w:hAnsi="Tahoma" w:cs="Tahoma"/>
          <w:sz w:val="20"/>
        </w:rPr>
        <w:t>,</w:t>
      </w:r>
    </w:p>
    <w:p w14:paraId="30478D8D" w14:textId="77777777" w:rsidR="005D4E4E" w:rsidRPr="005376D4" w:rsidRDefault="005D4E4E" w:rsidP="005D4E4E">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0C10FF30" w14:textId="77777777" w:rsidR="00B51CFB" w:rsidRDefault="00B51CFB" w:rsidP="00F309C0">
      <w:pPr>
        <w:pStyle w:val="Blokbesedila"/>
        <w:keepNext/>
        <w:keepLines/>
        <w:tabs>
          <w:tab w:val="left" w:pos="0"/>
        </w:tabs>
        <w:ind w:left="0" w:right="-2"/>
        <w:jc w:val="both"/>
        <w:rPr>
          <w:rFonts w:ascii="Tahoma" w:hAnsi="Tahoma" w:cs="Tahoma"/>
          <w:sz w:val="20"/>
        </w:rPr>
      </w:pPr>
    </w:p>
    <w:p w14:paraId="031A92B5" w14:textId="77777777" w:rsidR="002C0B2F" w:rsidRPr="00392084" w:rsidRDefault="002C0B2F" w:rsidP="00F309C0">
      <w:pPr>
        <w:pStyle w:val="Blokbesedila"/>
        <w:keepNext/>
        <w:keepLines/>
        <w:tabs>
          <w:tab w:val="left" w:pos="0"/>
        </w:tabs>
        <w:ind w:left="0" w:right="-2"/>
        <w:jc w:val="both"/>
        <w:rPr>
          <w:rFonts w:ascii="Tahoma" w:hAnsi="Tahoma" w:cs="Tahoma"/>
          <w:sz w:val="20"/>
        </w:rPr>
      </w:pPr>
      <w:r w:rsidRPr="00BC7556">
        <w:rPr>
          <w:rFonts w:ascii="Tahoma" w:hAnsi="Tahoma" w:cs="Tahoma"/>
          <w:b/>
          <w:sz w:val="20"/>
        </w:rPr>
        <w:t xml:space="preserve">S podpisom te izjave </w:t>
      </w:r>
      <w:r>
        <w:rPr>
          <w:rFonts w:ascii="Tahoma" w:hAnsi="Tahoma" w:cs="Tahoma"/>
          <w:b/>
          <w:sz w:val="20"/>
        </w:rPr>
        <w:t>izjavljamo</w:t>
      </w:r>
      <w:r w:rsidR="00833EB0">
        <w:rPr>
          <w:rFonts w:ascii="Tahoma" w:hAnsi="Tahoma" w:cs="Tahoma"/>
          <w:b/>
          <w:sz w:val="20"/>
        </w:rPr>
        <w:t xml:space="preserve"> tudi</w:t>
      </w:r>
      <w:r>
        <w:rPr>
          <w:rFonts w:ascii="Tahoma" w:hAnsi="Tahoma" w:cs="Tahoma"/>
          <w:b/>
          <w:sz w:val="20"/>
        </w:rPr>
        <w:t>,</w:t>
      </w:r>
      <w:r w:rsidR="00833EB0">
        <w:rPr>
          <w:rFonts w:ascii="Tahoma" w:hAnsi="Tahoma" w:cs="Tahoma"/>
          <w:b/>
          <w:sz w:val="20"/>
        </w:rPr>
        <w:t xml:space="preserve"> </w:t>
      </w:r>
      <w:r>
        <w:rPr>
          <w:rFonts w:ascii="Tahoma" w:hAnsi="Tahoma" w:cs="Tahoma"/>
          <w:b/>
          <w:sz w:val="20"/>
        </w:rPr>
        <w:t xml:space="preserve">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w:t>
      </w:r>
      <w:r w:rsidR="002A6BE2">
        <w:rPr>
          <w:rFonts w:ascii="Tahoma" w:hAnsi="Tahoma" w:cs="Tahoma"/>
          <w:b/>
          <w:sz w:val="20"/>
        </w:rPr>
        <w:t>ino pogodbe/okvirnega sporazuma</w:t>
      </w:r>
      <w:r w:rsidR="00833EB0">
        <w:rPr>
          <w:rFonts w:ascii="Tahoma" w:hAnsi="Tahoma" w:cs="Tahoma"/>
          <w:b/>
          <w:sz w:val="20"/>
        </w:rPr>
        <w:t xml:space="preserve"> in vzorci finančnih zavarovanj</w:t>
      </w:r>
      <w:r w:rsidR="002A6BE2">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r w:rsidR="0001763F">
        <w:rPr>
          <w:rFonts w:ascii="Tahoma" w:hAnsi="Tahoma" w:cs="Tahoma"/>
          <w:b/>
          <w:sz w:val="20"/>
        </w:rPr>
        <w:t xml:space="preserve"> S podpisom te izjave izjavljamo, da bomo v primeru izbora kot ekonomsko najugodnejši ponudnik, na poziv naročnika podpisali pogodbo brez ugovorov.</w:t>
      </w:r>
    </w:p>
    <w:p w14:paraId="2D7ADB0F" w14:textId="77777777" w:rsidR="002C0B2F" w:rsidRDefault="002C0B2F" w:rsidP="00F309C0">
      <w:pPr>
        <w:pStyle w:val="Blokbesedila"/>
        <w:keepNext/>
        <w:keepLines/>
        <w:tabs>
          <w:tab w:val="clear" w:pos="8647"/>
          <w:tab w:val="left" w:pos="0"/>
        </w:tabs>
        <w:ind w:left="0" w:right="-2"/>
        <w:jc w:val="both"/>
        <w:rPr>
          <w:rFonts w:ascii="Tahoma" w:hAnsi="Tahoma" w:cs="Tahoma"/>
          <w:sz w:val="20"/>
        </w:rPr>
      </w:pPr>
    </w:p>
    <w:p w14:paraId="4CA07267" w14:textId="77777777" w:rsidR="002C0B2F" w:rsidRDefault="002C0B2F" w:rsidP="00F309C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14:paraId="75E04579" w14:textId="77777777" w:rsidTr="002908E8">
        <w:trPr>
          <w:trHeight w:val="235"/>
        </w:trPr>
        <w:tc>
          <w:tcPr>
            <w:tcW w:w="3430" w:type="dxa"/>
            <w:tcBorders>
              <w:bottom w:val="single" w:sz="4" w:space="0" w:color="auto"/>
            </w:tcBorders>
          </w:tcPr>
          <w:p w14:paraId="4251C889" w14:textId="77777777" w:rsidR="002C0B2F" w:rsidRPr="00CE1BAD" w:rsidRDefault="002C0B2F" w:rsidP="00F309C0">
            <w:pPr>
              <w:keepNext/>
              <w:keepLines/>
              <w:jc w:val="both"/>
              <w:rPr>
                <w:rFonts w:ascii="Tahoma" w:hAnsi="Tahoma" w:cs="Tahoma"/>
                <w:snapToGrid w:val="0"/>
                <w:color w:val="000000"/>
              </w:rPr>
            </w:pPr>
          </w:p>
        </w:tc>
        <w:tc>
          <w:tcPr>
            <w:tcW w:w="2574" w:type="dxa"/>
          </w:tcPr>
          <w:p w14:paraId="568717EB" w14:textId="77777777" w:rsidR="002C0B2F" w:rsidRPr="00CE1BAD" w:rsidRDefault="002C0B2F" w:rsidP="00F309C0">
            <w:pPr>
              <w:keepNext/>
              <w:keepLines/>
              <w:jc w:val="center"/>
              <w:rPr>
                <w:rFonts w:ascii="Tahoma" w:hAnsi="Tahoma" w:cs="Tahoma"/>
                <w:snapToGrid w:val="0"/>
                <w:color w:val="000000"/>
              </w:rPr>
            </w:pPr>
          </w:p>
        </w:tc>
        <w:tc>
          <w:tcPr>
            <w:tcW w:w="3148" w:type="dxa"/>
            <w:tcBorders>
              <w:bottom w:val="single" w:sz="4" w:space="0" w:color="auto"/>
            </w:tcBorders>
          </w:tcPr>
          <w:p w14:paraId="17AD7EA5" w14:textId="77777777" w:rsidR="002C0B2F" w:rsidRPr="005D5727" w:rsidRDefault="002C0B2F" w:rsidP="00F309C0">
            <w:pPr>
              <w:keepNext/>
              <w:keepLines/>
              <w:tabs>
                <w:tab w:val="left" w:pos="567"/>
                <w:tab w:val="num" w:pos="851"/>
                <w:tab w:val="left" w:pos="993"/>
              </w:tabs>
              <w:jc w:val="both"/>
              <w:rPr>
                <w:rFonts w:ascii="Tahoma" w:hAnsi="Tahoma" w:cs="Tahoma"/>
                <w:snapToGrid w:val="0"/>
                <w:color w:val="000000"/>
              </w:rPr>
            </w:pPr>
          </w:p>
        </w:tc>
      </w:tr>
      <w:tr w:rsidR="002C0B2F" w:rsidRPr="00CE1BAD" w14:paraId="679F7FDF" w14:textId="77777777" w:rsidTr="002908E8">
        <w:trPr>
          <w:trHeight w:val="235"/>
        </w:trPr>
        <w:tc>
          <w:tcPr>
            <w:tcW w:w="3430" w:type="dxa"/>
            <w:tcBorders>
              <w:top w:val="single" w:sz="4" w:space="0" w:color="auto"/>
            </w:tcBorders>
          </w:tcPr>
          <w:p w14:paraId="37D62260" w14:textId="77777777" w:rsidR="002C0B2F" w:rsidRPr="00CE1BAD" w:rsidRDefault="002C0B2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CF19A9D" w14:textId="77777777" w:rsidR="002C0B2F" w:rsidRPr="00CE1BAD" w:rsidRDefault="002C0B2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BC5356D" w14:textId="77777777" w:rsidR="002C0B2F" w:rsidRPr="00CE1BAD" w:rsidRDefault="002C0B2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6CF96FB7" w14:textId="77777777" w:rsidR="002C0B2F" w:rsidRPr="00112425" w:rsidRDefault="002C0B2F" w:rsidP="00F309C0">
      <w:pPr>
        <w:pStyle w:val="Blokbesedila"/>
        <w:keepNext/>
        <w:keepLines/>
        <w:tabs>
          <w:tab w:val="clear" w:pos="8647"/>
          <w:tab w:val="left" w:pos="426"/>
        </w:tabs>
        <w:ind w:left="0" w:right="-2"/>
        <w:jc w:val="both"/>
        <w:rPr>
          <w:rFonts w:ascii="Tahoma" w:hAnsi="Tahoma" w:cs="Tahoma"/>
          <w:sz w:val="20"/>
        </w:rPr>
      </w:pPr>
    </w:p>
    <w:p w14:paraId="383FBA4A" w14:textId="77777777" w:rsidR="00C93259" w:rsidRPr="00112425" w:rsidRDefault="00C93259" w:rsidP="00F309C0">
      <w:pPr>
        <w:keepNext/>
        <w:keepLines/>
        <w:jc w:val="both"/>
        <w:rPr>
          <w:rFonts w:ascii="Tahoma" w:hAnsi="Tahoma" w:cs="Tahoma"/>
          <w:b/>
          <w:bCs/>
          <w:i/>
          <w:noProof/>
          <w:sz w:val="18"/>
          <w:szCs w:val="18"/>
        </w:rPr>
      </w:pPr>
    </w:p>
    <w:p w14:paraId="7FDA77A1" w14:textId="77777777" w:rsidR="005377E3" w:rsidRPr="00112425" w:rsidRDefault="00FF3C2E" w:rsidP="00F309C0">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sidR="00F93884">
        <w:rPr>
          <w:rFonts w:ascii="Tahoma" w:hAnsi="Tahoma" w:cs="Tahoma"/>
          <w:bCs/>
          <w:i/>
          <w:iCs/>
          <w:noProof/>
          <w:sz w:val="18"/>
          <w:szCs w:val="18"/>
        </w:rPr>
        <w:t xml:space="preserve"> Ponudnik priloži </w:t>
      </w:r>
      <w:r w:rsidR="00F93884" w:rsidRPr="00F93884">
        <w:rPr>
          <w:rFonts w:ascii="Tahoma" w:hAnsi="Tahoma" w:cs="Tahoma"/>
          <w:bCs/>
          <w:i/>
          <w:iCs/>
          <w:noProof/>
          <w:sz w:val="18"/>
          <w:szCs w:val="18"/>
          <w:u w:val="single"/>
        </w:rPr>
        <w:t>ločeno</w:t>
      </w:r>
      <w:r w:rsidR="00F93884">
        <w:rPr>
          <w:rFonts w:ascii="Tahoma" w:hAnsi="Tahoma" w:cs="Tahoma"/>
          <w:bCs/>
          <w:i/>
          <w:iCs/>
          <w:noProof/>
          <w:sz w:val="18"/>
          <w:szCs w:val="18"/>
        </w:rPr>
        <w:t xml:space="preserve"> izpolnjene izjave za vsakega od gospodarskih subjektov v ponudbi.</w:t>
      </w:r>
    </w:p>
    <w:p w14:paraId="7B2C5804" w14:textId="77777777" w:rsidR="002D1C0E" w:rsidRPr="00112425" w:rsidRDefault="002D1C0E" w:rsidP="00F309C0">
      <w:pPr>
        <w:keepNext/>
        <w:keepLines/>
        <w:jc w:val="both"/>
        <w:rPr>
          <w:rFonts w:ascii="Tahoma" w:hAnsi="Tahoma" w:cs="Tahoma"/>
          <w:bCs/>
          <w:i/>
          <w:iCs/>
          <w:noProof/>
          <w:sz w:val="18"/>
          <w:szCs w:val="18"/>
        </w:rPr>
      </w:pPr>
    </w:p>
    <w:p w14:paraId="6F398D75" w14:textId="77777777" w:rsidR="000016A3" w:rsidRPr="00112425" w:rsidRDefault="000016A3" w:rsidP="00F309C0">
      <w:pPr>
        <w:keepNext/>
        <w:keepLines/>
        <w:jc w:val="both"/>
        <w:rPr>
          <w:rFonts w:ascii="Tahoma" w:hAnsi="Tahoma" w:cs="Tahoma"/>
          <w:bCs/>
          <w:i/>
          <w:iCs/>
          <w:noProof/>
          <w:sz w:val="18"/>
          <w:szCs w:val="18"/>
        </w:rPr>
      </w:pPr>
    </w:p>
    <w:p w14:paraId="0DF4B306" w14:textId="77777777" w:rsidR="00EA61AF" w:rsidRDefault="00EA61AF" w:rsidP="00F309C0">
      <w:pPr>
        <w:keepNext/>
        <w:keepLines/>
        <w:jc w:val="both"/>
        <w:rPr>
          <w:rFonts w:ascii="Tahoma" w:hAnsi="Tahoma" w:cs="Tahoma"/>
        </w:rPr>
      </w:pPr>
    </w:p>
    <w:p w14:paraId="7F84A7D8" w14:textId="77777777" w:rsidR="002A6BE2" w:rsidRDefault="002A6BE2"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14:paraId="1E58FB83" w14:textId="77777777" w:rsidTr="002A6BE2">
        <w:tc>
          <w:tcPr>
            <w:tcW w:w="8075" w:type="dxa"/>
          </w:tcPr>
          <w:p w14:paraId="5841C809" w14:textId="77777777" w:rsidR="002A6BE2" w:rsidRPr="00112425" w:rsidRDefault="002A6BE2" w:rsidP="00F309C0">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14:paraId="6EA3D616" w14:textId="77777777" w:rsidR="002A6BE2" w:rsidRPr="00112425" w:rsidRDefault="002A6BE2"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56B58B42" w14:textId="77777777" w:rsidR="00EA61AF" w:rsidRPr="00112425" w:rsidRDefault="00EA61AF" w:rsidP="00F309C0">
      <w:pPr>
        <w:keepNext/>
        <w:keepLines/>
        <w:jc w:val="both"/>
        <w:rPr>
          <w:rFonts w:ascii="Tahoma" w:hAnsi="Tahoma" w:cs="Tahoma"/>
        </w:rPr>
      </w:pPr>
    </w:p>
    <w:p w14:paraId="0DAC4570" w14:textId="294C10E4" w:rsidR="00F93884" w:rsidRPr="00BE7D86" w:rsidRDefault="001B1358" w:rsidP="00F309C0">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873A5C">
        <w:rPr>
          <w:rFonts w:ascii="Tahoma" w:hAnsi="Tahoma" w:cs="Tahoma"/>
          <w:b/>
        </w:rPr>
        <w:t>VKS-83/23</w:t>
      </w:r>
      <w:r w:rsidR="00FE6940" w:rsidRPr="00112425">
        <w:rPr>
          <w:rFonts w:ascii="Tahoma" w:hAnsi="Tahoma" w:cs="Tahoma"/>
          <w:b/>
        </w:rPr>
        <w:t xml:space="preserve"> </w:t>
      </w:r>
      <w:r w:rsidR="00873A5C">
        <w:rPr>
          <w:rFonts w:ascii="Tahoma" w:hAnsi="Tahoma" w:cs="Tahoma"/>
          <w:b/>
          <w:color w:val="000000"/>
        </w:rPr>
        <w:t>Prestavitev javne sanitarne in meteorne kanalizacije ter obnova vodovoda v Horjulski cesti</w:t>
      </w:r>
      <w:r w:rsidRPr="00112425">
        <w:rPr>
          <w:rFonts w:ascii="Tahoma" w:hAnsi="Tahoma" w:cs="Tahoma"/>
        </w:rPr>
        <w:t xml:space="preserve">, kot </w:t>
      </w:r>
      <w:r w:rsidR="00BE7D86" w:rsidRPr="00BE7D86">
        <w:rPr>
          <w:rFonts w:ascii="Tahoma" w:hAnsi="Tahoma" w:cs="Tahoma"/>
          <w:i/>
        </w:rPr>
        <w:t>(označi in izpolni)</w:t>
      </w:r>
    </w:p>
    <w:p w14:paraId="24F080BA" w14:textId="77777777" w:rsidR="00F93884" w:rsidRPr="00F93884" w:rsidRDefault="001B1358" w:rsidP="003164BD">
      <w:pPr>
        <w:pStyle w:val="Odstavekseznama"/>
        <w:keepNext/>
        <w:keepLines/>
        <w:numPr>
          <w:ilvl w:val="0"/>
          <w:numId w:val="33"/>
        </w:numPr>
        <w:jc w:val="both"/>
        <w:rPr>
          <w:rFonts w:ascii="Tahoma" w:hAnsi="Tahoma" w:cs="Tahoma"/>
        </w:rPr>
      </w:pPr>
      <w:r w:rsidRPr="00F93884">
        <w:rPr>
          <w:rFonts w:ascii="Tahoma" w:hAnsi="Tahoma" w:cs="Tahoma"/>
          <w:b/>
        </w:rPr>
        <w:t>podizvajalec</w:t>
      </w:r>
      <w:r w:rsidR="00F93884" w:rsidRPr="00F93884">
        <w:rPr>
          <w:rFonts w:ascii="Tahoma" w:hAnsi="Tahoma" w:cs="Tahoma"/>
          <w:b/>
        </w:rPr>
        <w:t xml:space="preserve"> ____________________ </w:t>
      </w:r>
      <w:r w:rsidR="00F93884" w:rsidRPr="00F93884">
        <w:rPr>
          <w:rFonts w:ascii="Tahoma" w:hAnsi="Tahoma" w:cs="Tahoma"/>
          <w:i/>
        </w:rPr>
        <w:t>(navedba podizvajalca</w:t>
      </w:r>
      <w:r w:rsidR="00F93884">
        <w:rPr>
          <w:rFonts w:ascii="Tahoma" w:hAnsi="Tahoma" w:cs="Tahoma"/>
          <w:i/>
        </w:rPr>
        <w:t>)</w:t>
      </w:r>
      <w:r w:rsidR="00F93884" w:rsidRPr="00F93884">
        <w:rPr>
          <w:rFonts w:ascii="Tahoma" w:hAnsi="Tahoma" w:cs="Tahoma"/>
        </w:rPr>
        <w:t>, matična št. _______________</w:t>
      </w:r>
    </w:p>
    <w:p w14:paraId="39872B66" w14:textId="77777777" w:rsidR="00BE7D86" w:rsidRPr="00F93884" w:rsidRDefault="001B1358" w:rsidP="003164BD">
      <w:pPr>
        <w:pStyle w:val="Odstavekseznama"/>
        <w:keepNext/>
        <w:keepLines/>
        <w:numPr>
          <w:ilvl w:val="0"/>
          <w:numId w:val="33"/>
        </w:numPr>
        <w:jc w:val="both"/>
        <w:rPr>
          <w:rFonts w:ascii="Tahoma" w:hAnsi="Tahoma" w:cs="Tahoma"/>
        </w:rPr>
      </w:pPr>
      <w:r w:rsidRPr="00F93884">
        <w:rPr>
          <w:rFonts w:ascii="Tahoma" w:hAnsi="Tahoma" w:cs="Tahoma"/>
          <w:b/>
        </w:rPr>
        <w:t>subjekt, katerega zmogljivost uporablja ponudnik _____</w:t>
      </w:r>
      <w:r w:rsidR="00FE6940" w:rsidRPr="00F93884">
        <w:rPr>
          <w:rFonts w:ascii="Tahoma" w:hAnsi="Tahoma" w:cs="Tahoma"/>
          <w:b/>
        </w:rPr>
        <w:t>_______________</w:t>
      </w:r>
      <w:r w:rsidR="00C93259" w:rsidRPr="00F93884">
        <w:rPr>
          <w:rFonts w:ascii="Tahoma" w:hAnsi="Tahoma" w:cs="Tahoma"/>
          <w:b/>
        </w:rPr>
        <w:t xml:space="preserve"> </w:t>
      </w:r>
      <w:r w:rsidR="00C93259" w:rsidRPr="00F93884">
        <w:rPr>
          <w:rFonts w:ascii="Tahoma" w:hAnsi="Tahoma" w:cs="Tahoma"/>
          <w:i/>
        </w:rPr>
        <w:t>(navedba subjekta, katerega zmogljivost uporablja ponudnik)</w:t>
      </w:r>
      <w:r w:rsidR="00BE7D86">
        <w:rPr>
          <w:rFonts w:ascii="Tahoma" w:hAnsi="Tahoma" w:cs="Tahoma"/>
          <w:i/>
        </w:rPr>
        <w:t xml:space="preserve">, </w:t>
      </w:r>
      <w:r w:rsidR="00BE7D86" w:rsidRPr="00F93884">
        <w:rPr>
          <w:rFonts w:ascii="Tahoma" w:hAnsi="Tahoma" w:cs="Tahoma"/>
        </w:rPr>
        <w:t>matična št. _______________</w:t>
      </w:r>
    </w:p>
    <w:p w14:paraId="1198BB01" w14:textId="77777777" w:rsidR="001B1358" w:rsidRPr="00F93884" w:rsidRDefault="001B1358" w:rsidP="00F309C0">
      <w:pPr>
        <w:pStyle w:val="Odstavekseznama"/>
        <w:keepNext/>
        <w:keepLines/>
        <w:ind w:left="720"/>
        <w:jc w:val="both"/>
        <w:rPr>
          <w:rFonts w:ascii="Tahoma" w:hAnsi="Tahoma" w:cs="Tahoma"/>
        </w:rPr>
      </w:pPr>
    </w:p>
    <w:p w14:paraId="2B4ACBC3" w14:textId="77777777" w:rsidR="002D05E7" w:rsidRPr="00112425" w:rsidRDefault="002D05E7" w:rsidP="00F309C0">
      <w:pPr>
        <w:pStyle w:val="Naslov"/>
        <w:keepNext/>
        <w:keepLines/>
        <w:jc w:val="both"/>
        <w:rPr>
          <w:rFonts w:ascii="Tahoma" w:hAnsi="Tahoma" w:cs="Tahoma"/>
          <w:b w:val="0"/>
          <w:sz w:val="20"/>
        </w:rPr>
      </w:pPr>
    </w:p>
    <w:p w14:paraId="6F77CCBB" w14:textId="77777777" w:rsidR="001B1358" w:rsidRPr="00112425" w:rsidRDefault="001B1358" w:rsidP="00F309C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61F61A6B" w14:textId="77777777" w:rsidR="001B1358" w:rsidRPr="00112425" w:rsidRDefault="001B1358"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396057B5" w14:textId="77777777" w:rsidR="001B1358" w:rsidRPr="00112425" w:rsidRDefault="001B1358" w:rsidP="00F309C0">
      <w:pPr>
        <w:pStyle w:val="Blokbesedila"/>
        <w:keepNext/>
        <w:keepLines/>
        <w:tabs>
          <w:tab w:val="left" w:pos="9354"/>
        </w:tabs>
        <w:ind w:left="0" w:right="-2"/>
        <w:jc w:val="both"/>
        <w:rPr>
          <w:rFonts w:ascii="Tahoma" w:hAnsi="Tahoma" w:cs="Tahoma"/>
          <w:b/>
          <w:sz w:val="20"/>
        </w:rPr>
      </w:pPr>
    </w:p>
    <w:p w14:paraId="5246120E" w14:textId="77777777" w:rsidR="005D4E4E" w:rsidRDefault="005D4E4E" w:rsidP="003164BD">
      <w:pPr>
        <w:pStyle w:val="Blokbesedila"/>
        <w:keepNext/>
        <w:keepLines/>
        <w:numPr>
          <w:ilvl w:val="1"/>
          <w:numId w:val="4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652F8504" w14:textId="77777777" w:rsidR="005D4E4E" w:rsidRPr="00112425" w:rsidRDefault="005D4E4E" w:rsidP="003164BD">
      <w:pPr>
        <w:pStyle w:val="Blokbesedila"/>
        <w:keepNext/>
        <w:keepLines/>
        <w:numPr>
          <w:ilvl w:val="1"/>
          <w:numId w:val="4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6B0ED3CD" w14:textId="77777777" w:rsidR="005D4E4E" w:rsidRDefault="005D4E4E" w:rsidP="003164BD">
      <w:pPr>
        <w:pStyle w:val="Blokbesedila"/>
        <w:keepNext/>
        <w:keepLines/>
        <w:numPr>
          <w:ilvl w:val="1"/>
          <w:numId w:val="4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32E04826" w14:textId="77777777" w:rsidR="005D4E4E" w:rsidRPr="00112425" w:rsidRDefault="005D4E4E" w:rsidP="003164BD">
      <w:pPr>
        <w:pStyle w:val="Blokbesedila"/>
        <w:keepNext/>
        <w:keepLines/>
        <w:numPr>
          <w:ilvl w:val="1"/>
          <w:numId w:val="4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613CAA33" w14:textId="77777777" w:rsidR="005D4E4E" w:rsidRPr="00E1016A" w:rsidRDefault="005D4E4E" w:rsidP="003164BD">
      <w:pPr>
        <w:pStyle w:val="Blokbesedila"/>
        <w:keepNext/>
        <w:keepLines/>
        <w:numPr>
          <w:ilvl w:val="1"/>
          <w:numId w:val="40"/>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6F5A62E8" w14:textId="77777777" w:rsidR="005D4E4E" w:rsidRDefault="005D4E4E" w:rsidP="003164BD">
      <w:pPr>
        <w:pStyle w:val="Odstavekseznama"/>
        <w:keepNext/>
        <w:keepLines/>
        <w:numPr>
          <w:ilvl w:val="0"/>
          <w:numId w:val="41"/>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79914C33" w14:textId="77777777" w:rsidR="005D4E4E" w:rsidRDefault="005D4E4E" w:rsidP="003164BD">
      <w:pPr>
        <w:pStyle w:val="Odstavekseznama"/>
        <w:keepNext/>
        <w:keepLines/>
        <w:numPr>
          <w:ilvl w:val="0"/>
          <w:numId w:val="41"/>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56252C59" w14:textId="77777777" w:rsidR="005D4E4E" w:rsidRDefault="005D4E4E" w:rsidP="003164BD">
      <w:pPr>
        <w:pStyle w:val="Odstavekseznama"/>
        <w:keepNext/>
        <w:keepLines/>
        <w:numPr>
          <w:ilvl w:val="0"/>
          <w:numId w:val="41"/>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6B233ADB" w14:textId="77777777" w:rsidR="005D4E4E" w:rsidRPr="00E1016A" w:rsidRDefault="005D4E4E" w:rsidP="003164BD">
      <w:pPr>
        <w:pStyle w:val="Odstavekseznama"/>
        <w:keepNext/>
        <w:keepLines/>
        <w:numPr>
          <w:ilvl w:val="0"/>
          <w:numId w:val="41"/>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navedeni v točkah (a) do (c) zgoraj;</w:t>
      </w:r>
    </w:p>
    <w:p w14:paraId="536E7DC1" w14:textId="77777777" w:rsidR="001B1358" w:rsidRPr="00112425" w:rsidRDefault="001B1358" w:rsidP="00F309C0">
      <w:pPr>
        <w:keepNext/>
        <w:keepLines/>
        <w:jc w:val="both"/>
        <w:rPr>
          <w:rFonts w:ascii="Tahoma" w:hAnsi="Tahoma" w:cs="Tahoma"/>
          <w:bCs/>
          <w:i/>
          <w:noProof/>
          <w:sz w:val="18"/>
          <w:szCs w:val="18"/>
        </w:rPr>
      </w:pPr>
    </w:p>
    <w:p w14:paraId="50DB3432" w14:textId="77777777" w:rsidR="001B1358" w:rsidRPr="00112425" w:rsidRDefault="001B1358"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046E4F43" w14:textId="77777777" w:rsidR="001B1358" w:rsidRPr="00112425" w:rsidRDefault="001B1358" w:rsidP="00F309C0">
      <w:pPr>
        <w:keepNext/>
        <w:keepLines/>
        <w:ind w:left="426" w:hanging="426"/>
        <w:jc w:val="both"/>
        <w:rPr>
          <w:rFonts w:ascii="Tahoma" w:hAnsi="Tahoma" w:cs="Tahoma"/>
          <w:bCs/>
          <w:noProof/>
          <w:sz w:val="18"/>
          <w:szCs w:val="18"/>
        </w:rPr>
      </w:pPr>
    </w:p>
    <w:p w14:paraId="16E382CD" w14:textId="77777777" w:rsidR="001B1358" w:rsidRPr="00112425" w:rsidRDefault="001B1358" w:rsidP="00F309C0">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311DB490" w14:textId="77777777" w:rsidR="001B1358" w:rsidRPr="00112425" w:rsidRDefault="001B1358" w:rsidP="00F309C0">
      <w:pPr>
        <w:keepNext/>
        <w:keepLines/>
        <w:ind w:left="426" w:hanging="426"/>
        <w:jc w:val="both"/>
        <w:rPr>
          <w:rFonts w:ascii="Tahoma" w:hAnsi="Tahoma" w:cs="Tahoma"/>
          <w:bCs/>
          <w:noProof/>
          <w:sz w:val="18"/>
          <w:szCs w:val="18"/>
        </w:rPr>
      </w:pPr>
    </w:p>
    <w:p w14:paraId="5BA4B3BB" w14:textId="77777777" w:rsidR="002A6BE2" w:rsidRPr="003C5E66"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588FE858" w14:textId="77777777" w:rsidR="002A6BE2" w:rsidRDefault="002A6BE2" w:rsidP="00F309C0">
      <w:pPr>
        <w:keepNext/>
        <w:keepLines/>
        <w:ind w:left="426" w:hanging="426"/>
        <w:jc w:val="both"/>
        <w:rPr>
          <w:rFonts w:ascii="Tahoma" w:hAnsi="Tahoma" w:cs="Tahoma"/>
        </w:rPr>
      </w:pPr>
      <w:r w:rsidRPr="00977958">
        <w:rPr>
          <w:rFonts w:ascii="Tahoma" w:hAnsi="Tahoma" w:cs="Tahoma"/>
        </w:rPr>
        <w:lastRenderedPageBreak/>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14:paraId="23D168E3" w14:textId="77777777" w:rsidR="002A6BE2" w:rsidRDefault="002A6BE2" w:rsidP="00F309C0">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33B19C0A" w14:textId="77777777" w:rsidR="00E24E18" w:rsidRDefault="00E24E18" w:rsidP="00F309C0">
      <w:pPr>
        <w:keepNext/>
        <w:keepLines/>
        <w:jc w:val="both"/>
        <w:rPr>
          <w:rFonts w:ascii="Tahoma" w:hAnsi="Tahoma" w:cs="Tahoma"/>
        </w:rPr>
      </w:pPr>
    </w:p>
    <w:p w14:paraId="3FBC01BA" w14:textId="77777777" w:rsidR="002A6BE2" w:rsidRDefault="002A6BE2"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2A9B0B19" w14:textId="77777777" w:rsidR="002A6BE2"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19057F59" w14:textId="77777777" w:rsidR="002A6BE2" w:rsidRDefault="002A6BE2" w:rsidP="00F309C0">
      <w:pPr>
        <w:pStyle w:val="Blokbesedila"/>
        <w:keepNext/>
        <w:keepLines/>
        <w:tabs>
          <w:tab w:val="clear" w:pos="8647"/>
          <w:tab w:val="left" w:pos="426"/>
          <w:tab w:val="left" w:pos="9354"/>
        </w:tabs>
        <w:ind w:left="426" w:right="-2"/>
        <w:jc w:val="both"/>
        <w:rPr>
          <w:rFonts w:ascii="Tahoma" w:hAnsi="Tahoma" w:cs="Tahoma"/>
          <w:sz w:val="20"/>
        </w:rPr>
      </w:pPr>
    </w:p>
    <w:p w14:paraId="473E6508" w14:textId="77777777" w:rsidR="002A6BE2" w:rsidRDefault="002A6BE2"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FB6D0B4" w14:textId="77777777" w:rsidR="002A6BE2"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63717057" w14:textId="77777777" w:rsidR="002A6BE2" w:rsidRDefault="002A6BE2" w:rsidP="00F309C0">
      <w:pPr>
        <w:pStyle w:val="Blokbesedila"/>
        <w:keepNext/>
        <w:keepLines/>
        <w:tabs>
          <w:tab w:val="clear" w:pos="8647"/>
          <w:tab w:val="left" w:pos="426"/>
        </w:tabs>
        <w:ind w:left="0" w:right="-2"/>
        <w:jc w:val="both"/>
        <w:rPr>
          <w:rFonts w:ascii="Tahoma" w:hAnsi="Tahoma" w:cs="Tahoma"/>
          <w:sz w:val="20"/>
        </w:rPr>
      </w:pPr>
    </w:p>
    <w:p w14:paraId="1F71A593" w14:textId="77777777" w:rsidR="005D4E4E" w:rsidRPr="005376D4" w:rsidRDefault="005D4E4E" w:rsidP="005D4E4E">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0D879E11" w14:textId="77777777" w:rsidR="005D4E4E" w:rsidRDefault="005D4E4E" w:rsidP="005D4E4E">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26C79F5C" w14:textId="77777777" w:rsidR="005D4E4E" w:rsidRDefault="005D4E4E" w:rsidP="005D4E4E">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53395434" w14:textId="77777777" w:rsidR="005D4E4E" w:rsidRPr="005376D4" w:rsidRDefault="005D4E4E" w:rsidP="005D4E4E">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6013BBCA" w14:textId="77777777" w:rsidR="00B51CFB" w:rsidRPr="00B51CFB" w:rsidRDefault="00B51CFB" w:rsidP="00F309C0">
      <w:pPr>
        <w:pStyle w:val="Blokbesedila"/>
        <w:keepNext/>
        <w:keepLines/>
        <w:tabs>
          <w:tab w:val="clear" w:pos="8647"/>
          <w:tab w:val="left" w:pos="426"/>
        </w:tabs>
        <w:ind w:left="0" w:right="-2"/>
        <w:jc w:val="both"/>
        <w:rPr>
          <w:rFonts w:ascii="Tahoma" w:hAnsi="Tahoma" w:cs="Tahoma"/>
          <w:smallCaps/>
          <w:sz w:val="20"/>
        </w:rPr>
      </w:pPr>
    </w:p>
    <w:p w14:paraId="70180B26" w14:textId="77777777" w:rsidR="002A6BE2" w:rsidRPr="00BC7556" w:rsidRDefault="002A6BE2" w:rsidP="00F309C0">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sidR="00833EB0">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657097AE" w14:textId="77777777" w:rsidR="002A6BE2" w:rsidRDefault="002A6BE2" w:rsidP="00F309C0">
      <w:pPr>
        <w:keepNext/>
        <w:keepLines/>
        <w:ind w:left="426" w:hanging="426"/>
        <w:jc w:val="both"/>
        <w:rPr>
          <w:rFonts w:ascii="Tahoma" w:hAnsi="Tahoma" w:cs="Tahoma"/>
        </w:rPr>
      </w:pPr>
    </w:p>
    <w:p w14:paraId="78B63FE1" w14:textId="77777777" w:rsidR="005E7F25" w:rsidRPr="00112425" w:rsidRDefault="005E7F25" w:rsidP="00F309C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583419C3" w14:textId="77777777" w:rsidTr="000C7AEC">
        <w:trPr>
          <w:trHeight w:val="235"/>
        </w:trPr>
        <w:tc>
          <w:tcPr>
            <w:tcW w:w="3430" w:type="dxa"/>
            <w:tcBorders>
              <w:bottom w:val="single" w:sz="4" w:space="0" w:color="auto"/>
            </w:tcBorders>
          </w:tcPr>
          <w:p w14:paraId="02BD9480" w14:textId="77777777" w:rsidR="008173E4" w:rsidRPr="00CE1BAD" w:rsidRDefault="008173E4" w:rsidP="00F309C0">
            <w:pPr>
              <w:keepNext/>
              <w:keepLines/>
              <w:jc w:val="both"/>
              <w:rPr>
                <w:rFonts w:ascii="Tahoma" w:hAnsi="Tahoma" w:cs="Tahoma"/>
                <w:snapToGrid w:val="0"/>
                <w:color w:val="000000"/>
              </w:rPr>
            </w:pPr>
          </w:p>
        </w:tc>
        <w:tc>
          <w:tcPr>
            <w:tcW w:w="2574" w:type="dxa"/>
          </w:tcPr>
          <w:p w14:paraId="3DF6AC6C" w14:textId="77777777" w:rsidR="008173E4" w:rsidRPr="00CE1BAD" w:rsidRDefault="008173E4" w:rsidP="00F309C0">
            <w:pPr>
              <w:keepNext/>
              <w:keepLines/>
              <w:jc w:val="center"/>
              <w:rPr>
                <w:rFonts w:ascii="Tahoma" w:hAnsi="Tahoma" w:cs="Tahoma"/>
                <w:snapToGrid w:val="0"/>
                <w:color w:val="000000"/>
              </w:rPr>
            </w:pPr>
          </w:p>
        </w:tc>
        <w:tc>
          <w:tcPr>
            <w:tcW w:w="3148" w:type="dxa"/>
            <w:tcBorders>
              <w:bottom w:val="single" w:sz="4" w:space="0" w:color="auto"/>
            </w:tcBorders>
          </w:tcPr>
          <w:p w14:paraId="3B416E60" w14:textId="77777777" w:rsidR="008173E4" w:rsidRPr="005D5727" w:rsidRDefault="008173E4" w:rsidP="00F309C0">
            <w:pPr>
              <w:keepNext/>
              <w:keepLines/>
              <w:tabs>
                <w:tab w:val="left" w:pos="567"/>
                <w:tab w:val="num" w:pos="851"/>
                <w:tab w:val="left" w:pos="993"/>
              </w:tabs>
              <w:jc w:val="both"/>
              <w:rPr>
                <w:rFonts w:ascii="Tahoma" w:hAnsi="Tahoma" w:cs="Tahoma"/>
                <w:snapToGrid w:val="0"/>
                <w:color w:val="000000"/>
              </w:rPr>
            </w:pPr>
          </w:p>
        </w:tc>
      </w:tr>
      <w:tr w:rsidR="008173E4" w:rsidRPr="00CE1BAD" w14:paraId="5E813139" w14:textId="77777777" w:rsidTr="000C7AEC">
        <w:trPr>
          <w:trHeight w:val="235"/>
        </w:trPr>
        <w:tc>
          <w:tcPr>
            <w:tcW w:w="3430" w:type="dxa"/>
            <w:tcBorders>
              <w:top w:val="single" w:sz="4" w:space="0" w:color="auto"/>
            </w:tcBorders>
          </w:tcPr>
          <w:p w14:paraId="61CD3337"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832BBF8"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61DDA7" w14:textId="77777777" w:rsidR="008173E4" w:rsidRPr="00CE1BAD" w:rsidRDefault="008173E4"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podizvajalca/subjekta</w:t>
            </w:r>
            <w:r w:rsidRPr="00CE1BAD">
              <w:rPr>
                <w:rFonts w:ascii="Tahoma" w:hAnsi="Tahoma" w:cs="Tahoma"/>
                <w:snapToGrid w:val="0"/>
                <w:color w:val="000000"/>
              </w:rPr>
              <w:t>)</w:t>
            </w:r>
          </w:p>
        </w:tc>
      </w:tr>
    </w:tbl>
    <w:p w14:paraId="1D4A44BB" w14:textId="77777777" w:rsidR="001B1358" w:rsidRPr="00112425" w:rsidRDefault="001B1358" w:rsidP="00F309C0">
      <w:pPr>
        <w:keepNext/>
        <w:keepLines/>
        <w:jc w:val="both"/>
        <w:rPr>
          <w:rFonts w:ascii="Tahoma" w:hAnsi="Tahoma" w:cs="Tahoma"/>
          <w:bCs/>
          <w:i/>
          <w:noProof/>
          <w:sz w:val="18"/>
          <w:szCs w:val="18"/>
        </w:rPr>
      </w:pPr>
    </w:p>
    <w:p w14:paraId="453B786C" w14:textId="77777777" w:rsidR="005E7F25" w:rsidRPr="00112425" w:rsidRDefault="005E7F25" w:rsidP="00F309C0">
      <w:pPr>
        <w:keepNext/>
        <w:keepLines/>
        <w:jc w:val="both"/>
        <w:rPr>
          <w:rFonts w:ascii="Tahoma" w:hAnsi="Tahoma" w:cs="Tahoma"/>
          <w:bCs/>
          <w:i/>
          <w:noProof/>
          <w:sz w:val="18"/>
          <w:szCs w:val="18"/>
        </w:rPr>
      </w:pPr>
    </w:p>
    <w:p w14:paraId="1587B3CF" w14:textId="77777777" w:rsidR="00BE7D86" w:rsidRPr="00112425" w:rsidRDefault="001B1358" w:rsidP="00F309C0">
      <w:pPr>
        <w:keepNext/>
        <w:keepLines/>
        <w:jc w:val="both"/>
        <w:rPr>
          <w:rFonts w:ascii="Tahoma" w:hAnsi="Tahoma" w:cs="Tahoma"/>
          <w:bCs/>
          <w:i/>
          <w:iCs/>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r w:rsidRPr="00112425">
        <w:rPr>
          <w:rFonts w:ascii="Tahoma" w:hAnsi="Tahoma" w:cs="Tahoma"/>
          <w:i/>
          <w:iCs/>
          <w:sz w:val="18"/>
        </w:rPr>
        <w:t xml:space="preserve">Izjavo izpolni in podpiše </w:t>
      </w:r>
      <w:r w:rsidRPr="00112425">
        <w:rPr>
          <w:rFonts w:ascii="Tahoma" w:hAnsi="Tahoma" w:cs="Tahoma"/>
          <w:i/>
          <w:iCs/>
          <w:sz w:val="18"/>
          <w:u w:val="single"/>
        </w:rPr>
        <w:t>nominiran podizvajalec</w:t>
      </w:r>
      <w:r w:rsidRPr="00112425">
        <w:rPr>
          <w:rFonts w:ascii="Tahoma" w:hAnsi="Tahoma" w:cs="Tahoma"/>
          <w:i/>
          <w:iCs/>
          <w:sz w:val="18"/>
        </w:rPr>
        <w:t xml:space="preserve">, če ponudnik izvaja javno naročilo s podizvajalci, </w:t>
      </w:r>
      <w:r w:rsidRPr="00112425">
        <w:rPr>
          <w:rFonts w:ascii="Tahoma" w:hAnsi="Tahoma" w:cs="Tahoma"/>
          <w:i/>
          <w:iCs/>
          <w:sz w:val="18"/>
          <w:u w:val="single"/>
        </w:rPr>
        <w:t>oz. subjekt, katerega zmogljivost uporablja ponudnik</w:t>
      </w:r>
      <w:r w:rsidRPr="00112425">
        <w:rPr>
          <w:rFonts w:ascii="Tahoma" w:hAnsi="Tahoma" w:cs="Tahoma"/>
          <w:i/>
          <w:iCs/>
          <w:sz w:val="18"/>
        </w:rPr>
        <w:t>.</w:t>
      </w:r>
      <w:r w:rsidR="00BE7D86">
        <w:rPr>
          <w:rFonts w:ascii="Tahoma" w:hAnsi="Tahoma" w:cs="Tahoma"/>
          <w:i/>
          <w:iCs/>
          <w:sz w:val="18"/>
        </w:rPr>
        <w:t xml:space="preserve"> </w:t>
      </w:r>
      <w:r w:rsidR="00BE7D86">
        <w:rPr>
          <w:rFonts w:ascii="Tahoma" w:hAnsi="Tahoma" w:cs="Tahoma"/>
          <w:bCs/>
          <w:i/>
          <w:iCs/>
          <w:noProof/>
          <w:sz w:val="18"/>
          <w:szCs w:val="18"/>
        </w:rPr>
        <w:t xml:space="preserve">Ponudnik priloži </w:t>
      </w:r>
      <w:r w:rsidR="00BE7D86" w:rsidRPr="00F93884">
        <w:rPr>
          <w:rFonts w:ascii="Tahoma" w:hAnsi="Tahoma" w:cs="Tahoma"/>
          <w:bCs/>
          <w:i/>
          <w:iCs/>
          <w:noProof/>
          <w:sz w:val="18"/>
          <w:szCs w:val="18"/>
          <w:u w:val="single"/>
        </w:rPr>
        <w:t>ločeno</w:t>
      </w:r>
      <w:r w:rsidR="00BE7D86">
        <w:rPr>
          <w:rFonts w:ascii="Tahoma" w:hAnsi="Tahoma" w:cs="Tahoma"/>
          <w:bCs/>
          <w:i/>
          <w:iCs/>
          <w:noProof/>
          <w:sz w:val="18"/>
          <w:szCs w:val="18"/>
        </w:rPr>
        <w:t xml:space="preserve"> izpolnjene izjave za vsakega od gospodarskih subjektov v ponudbi.</w:t>
      </w:r>
    </w:p>
    <w:p w14:paraId="1209C73F" w14:textId="77777777" w:rsidR="001B1358" w:rsidRPr="00112425" w:rsidRDefault="001B1358" w:rsidP="00F309C0">
      <w:pPr>
        <w:keepNext/>
        <w:keepLines/>
        <w:jc w:val="both"/>
        <w:rPr>
          <w:rFonts w:ascii="Tahoma" w:hAnsi="Tahoma" w:cs="Tahoma"/>
          <w:i/>
          <w:iCs/>
          <w:sz w:val="18"/>
        </w:rPr>
      </w:pPr>
    </w:p>
    <w:p w14:paraId="1C2D7476" w14:textId="77777777" w:rsidR="00C51C0F" w:rsidRPr="00112425" w:rsidRDefault="00C51C0F" w:rsidP="00F309C0">
      <w:pPr>
        <w:keepNext/>
        <w:keepLines/>
        <w:jc w:val="both"/>
        <w:rPr>
          <w:rFonts w:ascii="Tahoma" w:hAnsi="Tahoma" w:cs="Tahoma"/>
          <w:i/>
          <w:iCs/>
          <w:sz w:val="18"/>
        </w:rPr>
      </w:pPr>
    </w:p>
    <w:p w14:paraId="16D98BAA" w14:textId="77777777" w:rsidR="00C51C0F" w:rsidRPr="00112425" w:rsidRDefault="00C51C0F" w:rsidP="00F309C0">
      <w:pPr>
        <w:keepNext/>
        <w:keepLines/>
        <w:jc w:val="both"/>
        <w:rPr>
          <w:rFonts w:ascii="Tahoma" w:hAnsi="Tahoma" w:cs="Tahoma"/>
          <w:i/>
          <w:iCs/>
          <w:sz w:val="18"/>
        </w:rPr>
      </w:pPr>
    </w:p>
    <w:p w14:paraId="32CFC676" w14:textId="77777777" w:rsidR="00C51C0F" w:rsidRPr="00112425" w:rsidRDefault="00C51C0F" w:rsidP="00F309C0">
      <w:pPr>
        <w:keepNext/>
        <w:keepLines/>
        <w:jc w:val="both"/>
        <w:rPr>
          <w:rFonts w:ascii="Tahoma" w:hAnsi="Tahoma" w:cs="Tahoma"/>
          <w:i/>
          <w:iCs/>
          <w:sz w:val="18"/>
        </w:rPr>
      </w:pPr>
    </w:p>
    <w:p w14:paraId="67FD5E34" w14:textId="77777777" w:rsidR="00C51C0F" w:rsidRPr="00112425" w:rsidRDefault="00C51C0F" w:rsidP="00F309C0">
      <w:pPr>
        <w:keepNext/>
        <w:keepLines/>
        <w:rPr>
          <w:rFonts w:ascii="Tahoma" w:hAnsi="Tahoma" w:cs="Tahoma"/>
          <w:i/>
          <w:iCs/>
          <w:sz w:val="18"/>
        </w:rPr>
      </w:pPr>
      <w:r w:rsidRPr="00112425">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14:paraId="7F9282FA" w14:textId="77777777" w:rsidTr="002A6BE2">
        <w:tc>
          <w:tcPr>
            <w:tcW w:w="8045" w:type="dxa"/>
          </w:tcPr>
          <w:p w14:paraId="7E13D9B6" w14:textId="77777777" w:rsidR="002A6BE2" w:rsidRPr="00112425" w:rsidRDefault="002A6BE2" w:rsidP="00F309C0">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5A941FBD" w14:textId="77777777" w:rsidR="002A6BE2" w:rsidRPr="00112425" w:rsidRDefault="002A6BE2" w:rsidP="00F309C0">
            <w:pPr>
              <w:keepNext/>
              <w:keepLines/>
              <w:jc w:val="both"/>
              <w:rPr>
                <w:rFonts w:ascii="Tahoma" w:hAnsi="Tahoma" w:cs="Tahoma"/>
                <w:b/>
                <w:i/>
              </w:rPr>
            </w:pPr>
            <w:r w:rsidRPr="00112425">
              <w:rPr>
                <w:rFonts w:ascii="Tahoma" w:hAnsi="Tahoma" w:cs="Tahoma"/>
                <w:b/>
                <w:i/>
              </w:rPr>
              <w:t>Priloga 3/3</w:t>
            </w:r>
          </w:p>
        </w:tc>
      </w:tr>
    </w:tbl>
    <w:p w14:paraId="32B7B18C" w14:textId="77777777" w:rsidR="00C51C0F" w:rsidRPr="00112425" w:rsidRDefault="00C51C0F" w:rsidP="00F309C0">
      <w:pPr>
        <w:keepNext/>
        <w:keepLines/>
        <w:rPr>
          <w:rFonts w:ascii="Tahoma" w:hAnsi="Tahoma" w:cs="Tahoma"/>
          <w:b/>
        </w:rPr>
      </w:pPr>
    </w:p>
    <w:p w14:paraId="4C232418" w14:textId="09B93FC1" w:rsidR="00C51C0F" w:rsidRPr="00112425" w:rsidRDefault="00873A5C" w:rsidP="00F309C0">
      <w:pPr>
        <w:keepNext/>
        <w:keepLines/>
        <w:jc w:val="both"/>
        <w:rPr>
          <w:rFonts w:ascii="Tahoma" w:hAnsi="Tahoma" w:cs="Tahoma"/>
          <w:b/>
        </w:rPr>
      </w:pPr>
      <w:r>
        <w:rPr>
          <w:rFonts w:ascii="Tahoma" w:hAnsi="Tahoma" w:cs="Tahoma"/>
          <w:b/>
        </w:rPr>
        <w:t>VKS-83/23</w:t>
      </w:r>
      <w:r w:rsidR="00C51C0F" w:rsidRPr="00112425">
        <w:rPr>
          <w:rFonts w:ascii="Tahoma" w:hAnsi="Tahoma" w:cs="Tahoma"/>
          <w:b/>
        </w:rPr>
        <w:t xml:space="preserve"> </w:t>
      </w:r>
      <w:r>
        <w:rPr>
          <w:rFonts w:ascii="Tahoma" w:hAnsi="Tahoma" w:cs="Tahoma"/>
          <w:b/>
          <w:color w:val="000000"/>
        </w:rPr>
        <w:t>Prestavitev javne sanitarne in meteorne kanalizacije ter obnova vodovoda v Horjulski cesti</w:t>
      </w:r>
    </w:p>
    <w:p w14:paraId="7B2C9D8F" w14:textId="77777777" w:rsidR="00C51C0F" w:rsidRPr="00112425" w:rsidRDefault="00C51C0F" w:rsidP="00F309C0">
      <w:pPr>
        <w:keepNext/>
        <w:keepLines/>
        <w:tabs>
          <w:tab w:val="left" w:pos="567"/>
          <w:tab w:val="num" w:pos="851"/>
          <w:tab w:val="left" w:pos="993"/>
        </w:tabs>
        <w:jc w:val="both"/>
        <w:rPr>
          <w:rFonts w:ascii="Tahoma" w:hAnsi="Tahoma" w:cs="Tahoma"/>
        </w:rPr>
      </w:pPr>
    </w:p>
    <w:p w14:paraId="79A565EA"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5943C2A9" w14:textId="77777777" w:rsidR="00C51C0F" w:rsidRPr="00112425" w:rsidRDefault="00C51C0F" w:rsidP="00F309C0">
      <w:pPr>
        <w:keepNext/>
        <w:keepLines/>
        <w:tabs>
          <w:tab w:val="left" w:pos="567"/>
          <w:tab w:val="num" w:pos="851"/>
          <w:tab w:val="left" w:pos="993"/>
        </w:tabs>
        <w:jc w:val="both"/>
        <w:rPr>
          <w:rFonts w:ascii="Tahoma" w:hAnsi="Tahoma" w:cs="Tahoma"/>
        </w:rPr>
      </w:pPr>
    </w:p>
    <w:p w14:paraId="178FA297"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7C5D427C" w14:textId="77777777" w:rsidR="00C51C0F" w:rsidRPr="00112425" w:rsidRDefault="00C51C0F" w:rsidP="00F309C0">
      <w:pPr>
        <w:keepNext/>
        <w:keepLines/>
        <w:tabs>
          <w:tab w:val="left" w:pos="567"/>
          <w:tab w:val="num" w:pos="851"/>
          <w:tab w:val="left" w:pos="993"/>
        </w:tabs>
        <w:jc w:val="both"/>
        <w:rPr>
          <w:rFonts w:ascii="Tahoma" w:hAnsi="Tahoma" w:cs="Tahoma"/>
        </w:rPr>
      </w:pPr>
    </w:p>
    <w:p w14:paraId="20CC81C4" w14:textId="77777777" w:rsidR="00C51C0F" w:rsidRPr="00112425" w:rsidRDefault="00C51C0F" w:rsidP="00F309C0">
      <w:pPr>
        <w:keepNext/>
        <w:keepLines/>
        <w:tabs>
          <w:tab w:val="left" w:pos="567"/>
          <w:tab w:val="num" w:pos="851"/>
          <w:tab w:val="left" w:pos="993"/>
        </w:tabs>
        <w:jc w:val="both"/>
        <w:rPr>
          <w:rFonts w:ascii="Tahoma" w:hAnsi="Tahoma" w:cs="Tahoma"/>
        </w:rPr>
      </w:pPr>
    </w:p>
    <w:p w14:paraId="609AF346"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3373B1AD"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78740D3D"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172CE3BC"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14:paraId="30295F77"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3E402C9A" w14:textId="77777777" w:rsidR="00C51C0F" w:rsidRPr="00112425" w:rsidRDefault="00C51C0F" w:rsidP="00F309C0">
      <w:pPr>
        <w:keepNext/>
        <w:keepLines/>
        <w:tabs>
          <w:tab w:val="left" w:pos="567"/>
          <w:tab w:val="num" w:pos="851"/>
          <w:tab w:val="left" w:pos="993"/>
        </w:tabs>
        <w:jc w:val="both"/>
        <w:rPr>
          <w:rFonts w:ascii="Tahoma" w:hAnsi="Tahoma" w:cs="Tahoma"/>
        </w:rPr>
      </w:pPr>
    </w:p>
    <w:p w14:paraId="3EFBD7A7"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5E8CF4FD"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14:paraId="609F6726"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14:paraId="5E450374"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14:paraId="18A27380" w14:textId="77777777" w:rsidR="00C51C0F" w:rsidRPr="00112425" w:rsidRDefault="00C51C0F" w:rsidP="00F309C0">
      <w:pPr>
        <w:keepNext/>
        <w:keepLines/>
        <w:tabs>
          <w:tab w:val="left" w:pos="567"/>
          <w:tab w:val="num" w:pos="851"/>
          <w:tab w:val="left" w:pos="993"/>
        </w:tabs>
        <w:jc w:val="both"/>
        <w:rPr>
          <w:rFonts w:ascii="Tahoma" w:hAnsi="Tahoma" w:cs="Tahoma"/>
        </w:rPr>
      </w:pPr>
    </w:p>
    <w:p w14:paraId="2B35C0BB"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482F877F" w14:textId="77777777" w:rsidR="00C51C0F" w:rsidRPr="00112425" w:rsidRDefault="00C51C0F" w:rsidP="00F309C0">
      <w:pPr>
        <w:keepNext/>
        <w:keepLines/>
        <w:tabs>
          <w:tab w:val="left" w:pos="567"/>
          <w:tab w:val="num" w:pos="851"/>
          <w:tab w:val="left" w:pos="993"/>
        </w:tabs>
        <w:rPr>
          <w:rFonts w:ascii="Tahoma" w:hAnsi="Tahoma" w:cs="Tahoma"/>
          <w:b/>
        </w:rPr>
      </w:pPr>
    </w:p>
    <w:p w14:paraId="626DEA80" w14:textId="77777777" w:rsidR="00C51C0F" w:rsidRPr="00531A66" w:rsidRDefault="00C51C0F" w:rsidP="00F309C0">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2DCA28C3" w14:textId="77777777" w:rsidR="00C51C0F" w:rsidRPr="00112425" w:rsidRDefault="00C51C0F" w:rsidP="00F309C0">
      <w:pPr>
        <w:keepNext/>
        <w:keepLines/>
        <w:tabs>
          <w:tab w:val="left" w:pos="567"/>
          <w:tab w:val="num" w:pos="851"/>
          <w:tab w:val="left" w:pos="993"/>
        </w:tabs>
        <w:jc w:val="both"/>
        <w:rPr>
          <w:rFonts w:ascii="Tahoma" w:hAnsi="Tahoma" w:cs="Tahoma"/>
        </w:rPr>
      </w:pPr>
    </w:p>
    <w:p w14:paraId="636A2E27" w14:textId="77777777" w:rsidR="005D4E4E" w:rsidRPr="00112425" w:rsidRDefault="005D4E4E" w:rsidP="005D4E4E">
      <w:pPr>
        <w:keepNext/>
        <w:keepLines/>
        <w:tabs>
          <w:tab w:val="left" w:pos="567"/>
          <w:tab w:val="num" w:pos="851"/>
          <w:tab w:val="left" w:pos="993"/>
        </w:tabs>
        <w:jc w:val="both"/>
        <w:rPr>
          <w:rFonts w:ascii="Tahoma" w:hAnsi="Tahoma" w:cs="Tahoma"/>
        </w:rPr>
      </w:pPr>
      <w:r w:rsidRPr="00112425">
        <w:rPr>
          <w:rFonts w:ascii="Tahoma" w:hAnsi="Tahoma" w:cs="Tahoma"/>
        </w:rPr>
        <w:t>da mi ni b</w:t>
      </w:r>
      <w:r>
        <w:rPr>
          <w:rFonts w:ascii="Tahoma" w:hAnsi="Tahoma" w:cs="Tahoma"/>
        </w:rPr>
        <w:t xml:space="preserve">ila izrečena pravnomočna sodba </w:t>
      </w:r>
      <w:r w:rsidRPr="00D51F1D">
        <w:rPr>
          <w:rFonts w:ascii="Tahoma" w:hAnsi="Tahoma" w:cs="Tahoma"/>
        </w:rPr>
        <w:t xml:space="preserve">za kazniva dejanja iz Kazenskega zakonika (Uradni list RS, št. 50/12 – uradno prečiščeno besedilo, 6/16 – </w:t>
      </w:r>
      <w:proofErr w:type="spellStart"/>
      <w:r w:rsidRPr="00D51F1D">
        <w:rPr>
          <w:rFonts w:ascii="Tahoma" w:hAnsi="Tahoma" w:cs="Tahoma"/>
        </w:rPr>
        <w:t>popr</w:t>
      </w:r>
      <w:proofErr w:type="spellEnd"/>
      <w:r w:rsidRPr="00D51F1D">
        <w:rPr>
          <w:rFonts w:ascii="Tahoma" w:hAnsi="Tahoma" w:cs="Tahoma"/>
        </w:rPr>
        <w:t>., 54/15, 38/16, 27/17, 23/20, 91/20, 95/21, 186/21 in 105/22 – ZZNŠPP; v nadaljnjem besedilu: KZ-1) ali za primerljiva kazniva dejanja, ki so jih izrekla tuja sodišča</w:t>
      </w:r>
      <w:r w:rsidRPr="00112425">
        <w:rPr>
          <w:rFonts w:ascii="Tahoma" w:hAnsi="Tahoma" w:cs="Tahoma"/>
        </w:rPr>
        <w:t xml:space="preserve">, ki so </w:t>
      </w:r>
      <w:r>
        <w:rPr>
          <w:rFonts w:ascii="Tahoma" w:hAnsi="Tahoma" w:cs="Tahoma"/>
        </w:rPr>
        <w:t>našteta</w:t>
      </w:r>
      <w:r w:rsidRPr="00112425">
        <w:rPr>
          <w:rFonts w:ascii="Tahoma" w:hAnsi="Tahoma" w:cs="Tahoma"/>
        </w:rPr>
        <w:t xml:space="preserve"> v prvem odstavku 75. člena ZJN-3</w:t>
      </w:r>
      <w:r>
        <w:rPr>
          <w:rFonts w:ascii="Tahoma" w:hAnsi="Tahoma" w:cs="Tahoma"/>
        </w:rPr>
        <w:t xml:space="preserve"> </w:t>
      </w:r>
      <w:r w:rsidRPr="00112425">
        <w:rPr>
          <w:rFonts w:ascii="Tahoma" w:hAnsi="Tahoma" w:cs="Tahoma"/>
        </w:rPr>
        <w:t xml:space="preserve">in </w:t>
      </w:r>
    </w:p>
    <w:p w14:paraId="40ADD5CB"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6DE55089" w14:textId="0C317DE6" w:rsidR="00C51C0F" w:rsidRDefault="00C51C0F" w:rsidP="00F309C0">
      <w:pPr>
        <w:keepNext/>
        <w:keepLines/>
        <w:tabs>
          <w:tab w:val="left" w:pos="567"/>
          <w:tab w:val="num" w:pos="851"/>
          <w:tab w:val="left" w:pos="993"/>
        </w:tabs>
        <w:jc w:val="both"/>
        <w:rPr>
          <w:rFonts w:ascii="Tahoma" w:hAnsi="Tahoma" w:cs="Tahoma"/>
        </w:rPr>
      </w:pPr>
    </w:p>
    <w:p w14:paraId="61B78EB5" w14:textId="3B45A291" w:rsidR="005D4E4E" w:rsidRPr="00112425" w:rsidRDefault="005D4E4E" w:rsidP="00F309C0">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33107974"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6C694603"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1DAFCDD0"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14:paraId="3F67BDEF" w14:textId="77777777" w:rsidTr="00BB6F49">
        <w:trPr>
          <w:trHeight w:val="235"/>
        </w:trPr>
        <w:tc>
          <w:tcPr>
            <w:tcW w:w="3402" w:type="dxa"/>
            <w:tcBorders>
              <w:top w:val="single" w:sz="4" w:space="0" w:color="auto"/>
            </w:tcBorders>
          </w:tcPr>
          <w:p w14:paraId="7C776D9D" w14:textId="77777777" w:rsidR="00C51C0F" w:rsidRPr="00112425" w:rsidRDefault="00C51C0F" w:rsidP="00F309C0">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0CB52410" w14:textId="77777777" w:rsidR="00C51C0F" w:rsidRPr="00112425" w:rsidRDefault="00C51C0F" w:rsidP="00F309C0">
            <w:pPr>
              <w:keepNext/>
              <w:keepLines/>
              <w:jc w:val="center"/>
              <w:rPr>
                <w:rFonts w:ascii="Tahoma" w:hAnsi="Tahoma" w:cs="Tahoma"/>
                <w:snapToGrid w:val="0"/>
                <w:color w:val="000000"/>
              </w:rPr>
            </w:pPr>
          </w:p>
        </w:tc>
        <w:tc>
          <w:tcPr>
            <w:tcW w:w="3686" w:type="dxa"/>
            <w:tcBorders>
              <w:top w:val="single" w:sz="4" w:space="0" w:color="auto"/>
            </w:tcBorders>
          </w:tcPr>
          <w:p w14:paraId="1C352F64" w14:textId="77777777" w:rsidR="00C51C0F" w:rsidRPr="00112425" w:rsidRDefault="00C51C0F" w:rsidP="00F309C0">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09EE52EB" w14:textId="77777777" w:rsidR="00C51C0F" w:rsidRPr="00112425" w:rsidRDefault="00C51C0F" w:rsidP="00F309C0">
      <w:pPr>
        <w:keepNext/>
        <w:keepLines/>
        <w:tabs>
          <w:tab w:val="left" w:pos="284"/>
        </w:tabs>
        <w:jc w:val="both"/>
        <w:rPr>
          <w:rFonts w:ascii="Tahoma" w:hAnsi="Tahoma" w:cs="Tahoma"/>
        </w:rPr>
      </w:pPr>
    </w:p>
    <w:p w14:paraId="16EFB3BA" w14:textId="77777777" w:rsidR="00C51C0F" w:rsidRPr="00112425" w:rsidRDefault="00C51C0F" w:rsidP="00F309C0">
      <w:pPr>
        <w:keepNext/>
        <w:keepLines/>
        <w:tabs>
          <w:tab w:val="left" w:pos="284"/>
        </w:tabs>
        <w:jc w:val="both"/>
        <w:rPr>
          <w:rFonts w:ascii="Tahoma" w:hAnsi="Tahoma" w:cs="Tahoma"/>
        </w:rPr>
      </w:pPr>
    </w:p>
    <w:p w14:paraId="04CE9C73" w14:textId="77777777" w:rsidR="00C51C0F" w:rsidRPr="00112425" w:rsidRDefault="00C51C0F" w:rsidP="00F309C0">
      <w:pPr>
        <w:keepNext/>
        <w:keepLines/>
        <w:tabs>
          <w:tab w:val="left" w:pos="284"/>
        </w:tabs>
        <w:jc w:val="both"/>
        <w:rPr>
          <w:rFonts w:ascii="Tahoma" w:hAnsi="Tahoma" w:cs="Tahoma"/>
        </w:rPr>
      </w:pPr>
    </w:p>
    <w:p w14:paraId="05548BE6" w14:textId="77777777" w:rsidR="00C51C0F" w:rsidRPr="00112425" w:rsidRDefault="00C51C0F" w:rsidP="00F309C0">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178798CD" w14:textId="77777777" w:rsidR="00C51C0F" w:rsidRPr="00112425" w:rsidRDefault="00C51C0F" w:rsidP="00F309C0">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47FDA453" w14:textId="77777777" w:rsidR="00C51C0F" w:rsidRPr="00112425" w:rsidRDefault="00C51C0F" w:rsidP="00F309C0">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6895D24D" w14:textId="77777777" w:rsidR="00E4305F" w:rsidRPr="00112425" w:rsidRDefault="00E4305F" w:rsidP="00F309C0">
      <w:pPr>
        <w:keepNext/>
        <w:keepLines/>
        <w:tabs>
          <w:tab w:val="left" w:pos="426"/>
        </w:tabs>
        <w:jc w:val="both"/>
        <w:rPr>
          <w:rFonts w:ascii="Tahoma" w:hAnsi="Tahoma" w:cs="Tahoma"/>
          <w:i/>
          <w:sz w:val="18"/>
          <w:szCs w:val="18"/>
        </w:rPr>
      </w:pPr>
    </w:p>
    <w:p w14:paraId="56B1BF1E" w14:textId="77777777" w:rsidR="00E4305F" w:rsidRPr="00112425" w:rsidRDefault="00E4305F" w:rsidP="00F309C0">
      <w:pPr>
        <w:keepNext/>
        <w:keepLines/>
        <w:tabs>
          <w:tab w:val="left" w:pos="426"/>
        </w:tabs>
        <w:jc w:val="both"/>
        <w:rPr>
          <w:rFonts w:ascii="Tahoma" w:hAnsi="Tahoma" w:cs="Tahoma"/>
          <w:i/>
          <w:sz w:val="18"/>
          <w:szCs w:val="18"/>
        </w:rPr>
      </w:pPr>
    </w:p>
    <w:p w14:paraId="7BFDD85B" w14:textId="77777777" w:rsidR="001B1358" w:rsidRPr="00112425" w:rsidRDefault="00E4305F" w:rsidP="00F309C0">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546221EE" w14:textId="77777777" w:rsidR="001B1358" w:rsidRPr="00112425" w:rsidRDefault="001B1358" w:rsidP="00F309C0">
      <w:pPr>
        <w:keepNext/>
        <w:keepLines/>
        <w:tabs>
          <w:tab w:val="left" w:pos="567"/>
          <w:tab w:val="num" w:pos="851"/>
          <w:tab w:val="left" w:pos="993"/>
        </w:tabs>
        <w:jc w:val="right"/>
        <w:rPr>
          <w:rFonts w:ascii="Tahoma" w:hAnsi="Tahoma" w:cs="Tahoma"/>
          <w:b/>
        </w:rPr>
      </w:pPr>
    </w:p>
    <w:p w14:paraId="53BC7F80" w14:textId="77777777" w:rsidR="003C5E66" w:rsidRDefault="003C5E66" w:rsidP="00F309C0">
      <w:pPr>
        <w:keepNext/>
        <w:keepLines/>
        <w:rPr>
          <w:rFonts w:ascii="Tahoma" w:hAnsi="Tahoma" w:cs="Tahoma"/>
          <w:b/>
        </w:rPr>
      </w:pPr>
      <w:r>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14:paraId="1D2F653E" w14:textId="77777777" w:rsidTr="00833EB0">
        <w:tc>
          <w:tcPr>
            <w:tcW w:w="8045" w:type="dxa"/>
          </w:tcPr>
          <w:p w14:paraId="01743BC1" w14:textId="77777777" w:rsidR="00995C6A" w:rsidRPr="00112425" w:rsidRDefault="00995C6A" w:rsidP="00F309C0">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14:paraId="6324FDF4" w14:textId="77777777" w:rsidR="00995C6A" w:rsidRPr="00112425" w:rsidRDefault="00995C6A" w:rsidP="00F309C0">
            <w:pPr>
              <w:keepNext/>
              <w:keepLines/>
              <w:jc w:val="both"/>
              <w:rPr>
                <w:rFonts w:ascii="Tahoma" w:hAnsi="Tahoma" w:cs="Tahoma"/>
                <w:b/>
                <w:i/>
              </w:rPr>
            </w:pPr>
            <w:r>
              <w:rPr>
                <w:rFonts w:ascii="Tahoma" w:hAnsi="Tahoma" w:cs="Tahoma"/>
                <w:b/>
                <w:i/>
              </w:rPr>
              <w:t>Priloga 3/4</w:t>
            </w:r>
          </w:p>
        </w:tc>
      </w:tr>
    </w:tbl>
    <w:p w14:paraId="3E4BB42B" w14:textId="77777777" w:rsidR="002D05E7" w:rsidRPr="00112425" w:rsidRDefault="002D05E7" w:rsidP="00F309C0">
      <w:pPr>
        <w:keepNext/>
        <w:keepLines/>
        <w:tabs>
          <w:tab w:val="left" w:pos="567"/>
          <w:tab w:val="num" w:pos="851"/>
          <w:tab w:val="left" w:pos="993"/>
        </w:tabs>
        <w:rPr>
          <w:rFonts w:ascii="Tahoma" w:hAnsi="Tahoma" w:cs="Tahoma"/>
          <w:b/>
        </w:rPr>
      </w:pPr>
    </w:p>
    <w:p w14:paraId="794BBBBF" w14:textId="77777777" w:rsidR="002D05E7" w:rsidRPr="00112425" w:rsidRDefault="002D05E7" w:rsidP="00F309C0">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14:paraId="696E7E54" w14:textId="77777777" w:rsidR="002D05E7" w:rsidRPr="00112425" w:rsidRDefault="002D05E7" w:rsidP="00F309C0">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14:paraId="4EF144BE" w14:textId="77777777" w:rsidR="002D05E7" w:rsidRPr="00112425" w:rsidRDefault="002D05E7" w:rsidP="00F309C0">
      <w:pPr>
        <w:keepNext/>
        <w:keepLines/>
        <w:tabs>
          <w:tab w:val="left" w:pos="284"/>
        </w:tabs>
        <w:rPr>
          <w:rFonts w:ascii="Tahoma" w:hAnsi="Tahoma" w:cs="Tahoma"/>
          <w:b/>
        </w:rPr>
      </w:pPr>
    </w:p>
    <w:p w14:paraId="18E6F9E7" w14:textId="77777777" w:rsidR="002D05E7" w:rsidRPr="00112425" w:rsidRDefault="002D05E7" w:rsidP="00F309C0">
      <w:pPr>
        <w:keepNext/>
        <w:keepLines/>
        <w:tabs>
          <w:tab w:val="left" w:pos="284"/>
        </w:tabs>
        <w:jc w:val="both"/>
        <w:rPr>
          <w:rFonts w:ascii="Tahoma" w:hAnsi="Tahoma" w:cs="Tahoma"/>
        </w:rPr>
      </w:pPr>
    </w:p>
    <w:p w14:paraId="700DD454" w14:textId="77777777" w:rsidR="002D05E7" w:rsidRPr="00112425" w:rsidRDefault="002D05E7" w:rsidP="00F309C0">
      <w:pPr>
        <w:keepNext/>
        <w:keepLines/>
        <w:ind w:right="1"/>
        <w:jc w:val="both"/>
        <w:rPr>
          <w:rFonts w:ascii="Tahoma" w:hAnsi="Tahoma" w:cs="Tahoma"/>
          <w:b/>
          <w:i/>
        </w:rPr>
      </w:pPr>
      <w:r w:rsidRPr="00112425">
        <w:rPr>
          <w:rFonts w:ascii="Tahoma" w:hAnsi="Tahoma" w:cs="Tahoma"/>
          <w:b/>
          <w:i/>
        </w:rPr>
        <w:t>Podatki o pravni osebi (ponudniku):</w:t>
      </w:r>
    </w:p>
    <w:p w14:paraId="5D978A4F"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14:paraId="19A1D2D7"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14:paraId="70224949"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14:paraId="6E6264C9"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14:paraId="4FC1692E"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14:paraId="49ECF4C8"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ID ZA DDV:</w:t>
      </w:r>
      <w:r w:rsidRPr="00112425">
        <w:rPr>
          <w:rFonts w:ascii="Tahoma" w:hAnsi="Tahoma" w:cs="Tahoma"/>
        </w:rPr>
        <w:t>: _________________________________________________________________________</w:t>
      </w:r>
    </w:p>
    <w:p w14:paraId="22778C27" w14:textId="77777777" w:rsidR="002D05E7" w:rsidRPr="00112425" w:rsidRDefault="002D05E7" w:rsidP="00F309C0">
      <w:pPr>
        <w:keepNext/>
        <w:keepLines/>
        <w:ind w:right="1"/>
        <w:jc w:val="both"/>
        <w:rPr>
          <w:rFonts w:ascii="Tahoma" w:hAnsi="Tahoma" w:cs="Tahoma"/>
        </w:rPr>
      </w:pPr>
    </w:p>
    <w:p w14:paraId="5F48726F" w14:textId="120783D1" w:rsidR="002D05E7" w:rsidRPr="00112425" w:rsidRDefault="002D05E7" w:rsidP="00F309C0">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873A5C">
        <w:rPr>
          <w:rFonts w:ascii="Tahoma" w:hAnsi="Tahoma" w:cs="Tahoma"/>
          <w:b/>
        </w:rPr>
        <w:t>VKS-83/23</w:t>
      </w:r>
      <w:r w:rsidR="00FE6940" w:rsidRPr="00112425">
        <w:rPr>
          <w:rFonts w:ascii="Tahoma" w:hAnsi="Tahoma" w:cs="Tahoma"/>
          <w:b/>
        </w:rPr>
        <w:t xml:space="preserve"> </w:t>
      </w:r>
      <w:r w:rsidR="00873A5C">
        <w:rPr>
          <w:rFonts w:ascii="Tahoma" w:hAnsi="Tahoma" w:cs="Tahoma"/>
          <w:b/>
          <w:color w:val="000000"/>
        </w:rPr>
        <w:t>Prestavitev javne sanitarne in meteorne kanalizacije ter obnova vodovoda v Horjulski cesti</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14:paraId="795AE3FD" w14:textId="77777777" w:rsidR="002D05E7" w:rsidRPr="00112425" w:rsidRDefault="002D05E7" w:rsidP="00F309C0">
      <w:pPr>
        <w:keepNext/>
        <w:keepLines/>
        <w:jc w:val="both"/>
      </w:pPr>
    </w:p>
    <w:p w14:paraId="2EE94EAE" w14:textId="77777777" w:rsidR="002D05E7" w:rsidRPr="00112425" w:rsidRDefault="002D05E7" w:rsidP="00F309C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14:paraId="477C4719" w14:textId="77777777" w:rsidR="002D05E7" w:rsidRPr="00112425" w:rsidRDefault="002D05E7" w:rsidP="00F309C0">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14:paraId="720BB0FC" w14:textId="77777777" w:rsidTr="00DE3254">
        <w:tc>
          <w:tcPr>
            <w:tcW w:w="533" w:type="dxa"/>
            <w:shd w:val="clear" w:color="auto" w:fill="auto"/>
          </w:tcPr>
          <w:p w14:paraId="05C0546A" w14:textId="77777777" w:rsidR="002D05E7" w:rsidRPr="00112425" w:rsidRDefault="002D05E7" w:rsidP="00F309C0">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3E73212D" w14:textId="77777777" w:rsidR="002D05E7" w:rsidRPr="00112425" w:rsidRDefault="002D05E7" w:rsidP="00F309C0">
            <w:pPr>
              <w:keepNext/>
              <w:keepLines/>
              <w:jc w:val="both"/>
              <w:rPr>
                <w:rFonts w:ascii="Tahoma" w:hAnsi="Tahoma" w:cs="Tahoma"/>
                <w:b/>
              </w:rPr>
            </w:pPr>
            <w:r w:rsidRPr="00112425">
              <w:rPr>
                <w:rFonts w:ascii="Tahoma" w:hAnsi="Tahoma" w:cs="Tahoma"/>
                <w:b/>
              </w:rPr>
              <w:t>Naziv</w:t>
            </w:r>
          </w:p>
        </w:tc>
        <w:tc>
          <w:tcPr>
            <w:tcW w:w="3685" w:type="dxa"/>
          </w:tcPr>
          <w:p w14:paraId="61CC9DCD" w14:textId="77777777" w:rsidR="002D05E7" w:rsidRPr="00112425" w:rsidRDefault="002D05E7" w:rsidP="00F309C0">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01CEB53E" w14:textId="77777777" w:rsidR="002D05E7" w:rsidRPr="00112425" w:rsidRDefault="002D05E7" w:rsidP="00F309C0">
            <w:pPr>
              <w:keepNext/>
              <w:keepLines/>
              <w:jc w:val="both"/>
              <w:rPr>
                <w:rFonts w:ascii="Tahoma" w:hAnsi="Tahoma" w:cs="Tahoma"/>
                <w:b/>
              </w:rPr>
            </w:pPr>
            <w:r w:rsidRPr="00112425">
              <w:rPr>
                <w:rFonts w:ascii="Tahoma" w:hAnsi="Tahoma" w:cs="Tahoma"/>
                <w:b/>
              </w:rPr>
              <w:t>Delež lastništva v %</w:t>
            </w:r>
          </w:p>
        </w:tc>
      </w:tr>
      <w:tr w:rsidR="002D05E7" w:rsidRPr="00112425" w14:paraId="76512236" w14:textId="77777777" w:rsidTr="00DE3254">
        <w:tc>
          <w:tcPr>
            <w:tcW w:w="533" w:type="dxa"/>
            <w:shd w:val="clear" w:color="auto" w:fill="auto"/>
          </w:tcPr>
          <w:p w14:paraId="4591ACDC" w14:textId="77777777" w:rsidR="002D05E7" w:rsidRPr="00112425" w:rsidRDefault="002D05E7" w:rsidP="00F309C0">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00A14154" w14:textId="77777777" w:rsidR="002D05E7" w:rsidRPr="00112425" w:rsidRDefault="002D05E7" w:rsidP="00F309C0">
            <w:pPr>
              <w:keepNext/>
              <w:keepLines/>
              <w:jc w:val="both"/>
              <w:rPr>
                <w:rFonts w:ascii="Tahoma" w:hAnsi="Tahoma" w:cs="Tahoma"/>
                <w:b/>
              </w:rPr>
            </w:pPr>
          </w:p>
        </w:tc>
        <w:tc>
          <w:tcPr>
            <w:tcW w:w="3685" w:type="dxa"/>
          </w:tcPr>
          <w:p w14:paraId="4553D8FB"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3CB7E822" w14:textId="77777777" w:rsidR="002D05E7" w:rsidRPr="00112425" w:rsidRDefault="002D05E7" w:rsidP="00F309C0">
            <w:pPr>
              <w:keepNext/>
              <w:keepLines/>
              <w:jc w:val="both"/>
              <w:rPr>
                <w:rFonts w:ascii="Tahoma" w:hAnsi="Tahoma" w:cs="Tahoma"/>
                <w:b/>
              </w:rPr>
            </w:pPr>
          </w:p>
        </w:tc>
      </w:tr>
      <w:tr w:rsidR="002D05E7" w:rsidRPr="00112425" w14:paraId="125DCEB7" w14:textId="77777777" w:rsidTr="00DE3254">
        <w:tc>
          <w:tcPr>
            <w:tcW w:w="533" w:type="dxa"/>
            <w:shd w:val="clear" w:color="auto" w:fill="auto"/>
          </w:tcPr>
          <w:p w14:paraId="219A64DC" w14:textId="77777777" w:rsidR="002D05E7" w:rsidRPr="00112425" w:rsidRDefault="002D05E7" w:rsidP="00F309C0">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3B1C0D7C" w14:textId="77777777" w:rsidR="002D05E7" w:rsidRPr="00112425" w:rsidRDefault="002D05E7" w:rsidP="00F309C0">
            <w:pPr>
              <w:keepNext/>
              <w:keepLines/>
              <w:jc w:val="both"/>
              <w:rPr>
                <w:rFonts w:ascii="Tahoma" w:hAnsi="Tahoma" w:cs="Tahoma"/>
                <w:b/>
              </w:rPr>
            </w:pPr>
          </w:p>
        </w:tc>
        <w:tc>
          <w:tcPr>
            <w:tcW w:w="3685" w:type="dxa"/>
          </w:tcPr>
          <w:p w14:paraId="3E3E256A"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712E2567" w14:textId="77777777" w:rsidR="002D05E7" w:rsidRPr="00112425" w:rsidRDefault="002D05E7" w:rsidP="00F309C0">
            <w:pPr>
              <w:keepNext/>
              <w:keepLines/>
              <w:jc w:val="both"/>
              <w:rPr>
                <w:rFonts w:ascii="Tahoma" w:hAnsi="Tahoma" w:cs="Tahoma"/>
                <w:b/>
              </w:rPr>
            </w:pPr>
          </w:p>
        </w:tc>
      </w:tr>
      <w:tr w:rsidR="002D05E7" w:rsidRPr="00112425" w14:paraId="42D33591" w14:textId="77777777" w:rsidTr="00DE3254">
        <w:tc>
          <w:tcPr>
            <w:tcW w:w="533" w:type="dxa"/>
            <w:shd w:val="clear" w:color="auto" w:fill="auto"/>
          </w:tcPr>
          <w:p w14:paraId="33D00458" w14:textId="77777777" w:rsidR="002D05E7" w:rsidRPr="00112425" w:rsidRDefault="002D05E7" w:rsidP="00F309C0">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4E4370D8" w14:textId="77777777" w:rsidR="002D05E7" w:rsidRPr="00112425" w:rsidRDefault="002D05E7" w:rsidP="00F309C0">
            <w:pPr>
              <w:keepNext/>
              <w:keepLines/>
              <w:jc w:val="both"/>
              <w:rPr>
                <w:rFonts w:ascii="Tahoma" w:hAnsi="Tahoma" w:cs="Tahoma"/>
                <w:b/>
              </w:rPr>
            </w:pPr>
          </w:p>
        </w:tc>
        <w:tc>
          <w:tcPr>
            <w:tcW w:w="3685" w:type="dxa"/>
          </w:tcPr>
          <w:p w14:paraId="0C4CF63F"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7F8F9850" w14:textId="77777777" w:rsidR="002D05E7" w:rsidRPr="00112425" w:rsidRDefault="002D05E7" w:rsidP="00F309C0">
            <w:pPr>
              <w:keepNext/>
              <w:keepLines/>
              <w:jc w:val="both"/>
              <w:rPr>
                <w:rFonts w:ascii="Tahoma" w:hAnsi="Tahoma" w:cs="Tahoma"/>
                <w:b/>
              </w:rPr>
            </w:pPr>
          </w:p>
        </w:tc>
      </w:tr>
      <w:tr w:rsidR="002D05E7" w:rsidRPr="00112425" w14:paraId="767417F3" w14:textId="77777777" w:rsidTr="00DE3254">
        <w:tc>
          <w:tcPr>
            <w:tcW w:w="533" w:type="dxa"/>
            <w:shd w:val="clear" w:color="auto" w:fill="auto"/>
          </w:tcPr>
          <w:p w14:paraId="3BBAC2EF" w14:textId="77777777" w:rsidR="002D05E7" w:rsidRPr="00112425" w:rsidRDefault="002D05E7" w:rsidP="00F309C0">
            <w:pPr>
              <w:keepNext/>
              <w:keepLines/>
              <w:jc w:val="both"/>
              <w:rPr>
                <w:rFonts w:ascii="Tahoma" w:hAnsi="Tahoma" w:cs="Tahoma"/>
                <w:b/>
              </w:rPr>
            </w:pPr>
            <w:r w:rsidRPr="00112425">
              <w:rPr>
                <w:rFonts w:ascii="Tahoma" w:hAnsi="Tahoma" w:cs="Tahoma"/>
                <w:b/>
              </w:rPr>
              <w:t>….</w:t>
            </w:r>
          </w:p>
        </w:tc>
        <w:tc>
          <w:tcPr>
            <w:tcW w:w="3403" w:type="dxa"/>
            <w:shd w:val="clear" w:color="auto" w:fill="auto"/>
          </w:tcPr>
          <w:p w14:paraId="06D51AB4" w14:textId="77777777" w:rsidR="002D05E7" w:rsidRPr="00112425" w:rsidRDefault="002D05E7" w:rsidP="00F309C0">
            <w:pPr>
              <w:keepNext/>
              <w:keepLines/>
              <w:jc w:val="both"/>
              <w:rPr>
                <w:rFonts w:ascii="Tahoma" w:hAnsi="Tahoma" w:cs="Tahoma"/>
                <w:b/>
              </w:rPr>
            </w:pPr>
          </w:p>
        </w:tc>
        <w:tc>
          <w:tcPr>
            <w:tcW w:w="3685" w:type="dxa"/>
          </w:tcPr>
          <w:p w14:paraId="386E10A1"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7180D4E4" w14:textId="77777777" w:rsidR="002D05E7" w:rsidRPr="00112425" w:rsidRDefault="002D05E7" w:rsidP="00F309C0">
            <w:pPr>
              <w:keepNext/>
              <w:keepLines/>
              <w:jc w:val="both"/>
              <w:rPr>
                <w:rFonts w:ascii="Tahoma" w:hAnsi="Tahoma" w:cs="Tahoma"/>
                <w:b/>
              </w:rPr>
            </w:pPr>
          </w:p>
        </w:tc>
      </w:tr>
    </w:tbl>
    <w:p w14:paraId="5EC7BF7C" w14:textId="77777777" w:rsidR="002D05E7" w:rsidRPr="00112425" w:rsidRDefault="002D05E7" w:rsidP="00F309C0">
      <w:pPr>
        <w:keepNext/>
        <w:keepLines/>
        <w:jc w:val="both"/>
        <w:rPr>
          <w:rFonts w:ascii="Tahoma" w:hAnsi="Tahoma" w:cs="Tahoma"/>
          <w:b/>
        </w:rPr>
      </w:pPr>
    </w:p>
    <w:p w14:paraId="3009DBC7" w14:textId="77777777" w:rsidR="002D05E7" w:rsidRPr="00112425" w:rsidRDefault="002D05E7" w:rsidP="00F309C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14:paraId="05413212" w14:textId="77777777" w:rsidR="002D05E7" w:rsidRPr="00112425" w:rsidRDefault="002D05E7" w:rsidP="00F309C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14:paraId="3CF30BCD" w14:textId="77777777" w:rsidTr="00DE3254">
        <w:tc>
          <w:tcPr>
            <w:tcW w:w="534" w:type="dxa"/>
            <w:shd w:val="clear" w:color="auto" w:fill="auto"/>
          </w:tcPr>
          <w:p w14:paraId="312A88AC" w14:textId="77777777" w:rsidR="002D05E7" w:rsidRPr="00112425" w:rsidRDefault="002D05E7" w:rsidP="00F309C0">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47CA07CC" w14:textId="77777777" w:rsidR="002D05E7" w:rsidRPr="00112425" w:rsidRDefault="002D05E7" w:rsidP="00F309C0">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14:paraId="2C9A0ABB" w14:textId="77777777" w:rsidR="002D05E7" w:rsidRPr="00112425" w:rsidRDefault="002D05E7" w:rsidP="00F309C0">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14:paraId="2C9A77CF" w14:textId="77777777" w:rsidR="002D05E7" w:rsidRPr="00112425" w:rsidRDefault="002D05E7" w:rsidP="00F309C0">
            <w:pPr>
              <w:keepNext/>
              <w:keepLines/>
              <w:jc w:val="both"/>
              <w:rPr>
                <w:rFonts w:ascii="Tahoma" w:hAnsi="Tahoma" w:cs="Tahoma"/>
                <w:b/>
              </w:rPr>
            </w:pPr>
            <w:r w:rsidRPr="00112425">
              <w:rPr>
                <w:rFonts w:ascii="Tahoma" w:hAnsi="Tahoma" w:cs="Tahoma"/>
                <w:b/>
              </w:rPr>
              <w:t>Delež lastništva v %</w:t>
            </w:r>
          </w:p>
        </w:tc>
      </w:tr>
      <w:tr w:rsidR="002D05E7" w:rsidRPr="00112425" w14:paraId="52767FDB" w14:textId="77777777" w:rsidTr="00DE3254">
        <w:tc>
          <w:tcPr>
            <w:tcW w:w="534" w:type="dxa"/>
            <w:shd w:val="clear" w:color="auto" w:fill="auto"/>
          </w:tcPr>
          <w:p w14:paraId="53189BE0" w14:textId="77777777" w:rsidR="002D05E7" w:rsidRPr="00112425" w:rsidRDefault="002D05E7" w:rsidP="00F309C0">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7220C97F"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6EDF0744"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7D26BEE6" w14:textId="77777777" w:rsidR="002D05E7" w:rsidRPr="00112425" w:rsidRDefault="002D05E7" w:rsidP="00F309C0">
            <w:pPr>
              <w:keepNext/>
              <w:keepLines/>
              <w:jc w:val="both"/>
              <w:rPr>
                <w:rFonts w:ascii="Tahoma" w:hAnsi="Tahoma" w:cs="Tahoma"/>
                <w:b/>
              </w:rPr>
            </w:pPr>
          </w:p>
        </w:tc>
      </w:tr>
      <w:tr w:rsidR="002D05E7" w:rsidRPr="00112425" w14:paraId="6715025A" w14:textId="77777777" w:rsidTr="00DE3254">
        <w:tc>
          <w:tcPr>
            <w:tcW w:w="534" w:type="dxa"/>
            <w:shd w:val="clear" w:color="auto" w:fill="auto"/>
          </w:tcPr>
          <w:p w14:paraId="2713C99B" w14:textId="77777777" w:rsidR="002D05E7" w:rsidRPr="00112425" w:rsidRDefault="002D05E7" w:rsidP="00F309C0">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3D29F901"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0E426FF6"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25CDE69E" w14:textId="77777777" w:rsidR="002D05E7" w:rsidRPr="00112425" w:rsidRDefault="002D05E7" w:rsidP="00F309C0">
            <w:pPr>
              <w:keepNext/>
              <w:keepLines/>
              <w:jc w:val="both"/>
              <w:rPr>
                <w:rFonts w:ascii="Tahoma" w:hAnsi="Tahoma" w:cs="Tahoma"/>
                <w:b/>
              </w:rPr>
            </w:pPr>
          </w:p>
        </w:tc>
      </w:tr>
      <w:tr w:rsidR="002D05E7" w:rsidRPr="00112425" w14:paraId="6F458E20" w14:textId="77777777" w:rsidTr="00DE3254">
        <w:tc>
          <w:tcPr>
            <w:tcW w:w="534" w:type="dxa"/>
            <w:shd w:val="clear" w:color="auto" w:fill="auto"/>
          </w:tcPr>
          <w:p w14:paraId="2C08376C" w14:textId="77777777" w:rsidR="002D05E7" w:rsidRPr="00112425" w:rsidRDefault="002D05E7" w:rsidP="00F309C0">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52430652"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70565AB1"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3BE22F83" w14:textId="77777777" w:rsidR="002D05E7" w:rsidRPr="00112425" w:rsidRDefault="002D05E7" w:rsidP="00F309C0">
            <w:pPr>
              <w:keepNext/>
              <w:keepLines/>
              <w:jc w:val="both"/>
              <w:rPr>
                <w:rFonts w:ascii="Tahoma" w:hAnsi="Tahoma" w:cs="Tahoma"/>
                <w:b/>
              </w:rPr>
            </w:pPr>
          </w:p>
        </w:tc>
      </w:tr>
      <w:tr w:rsidR="002D05E7" w:rsidRPr="00112425" w14:paraId="171D2DA0" w14:textId="77777777" w:rsidTr="00DE3254">
        <w:tc>
          <w:tcPr>
            <w:tcW w:w="534" w:type="dxa"/>
            <w:shd w:val="clear" w:color="auto" w:fill="auto"/>
          </w:tcPr>
          <w:p w14:paraId="5A6A6426" w14:textId="77777777" w:rsidR="002D05E7" w:rsidRPr="00112425" w:rsidRDefault="002D05E7" w:rsidP="00F309C0">
            <w:pPr>
              <w:keepNext/>
              <w:keepLines/>
              <w:jc w:val="both"/>
              <w:rPr>
                <w:rFonts w:ascii="Tahoma" w:hAnsi="Tahoma" w:cs="Tahoma"/>
                <w:b/>
              </w:rPr>
            </w:pPr>
            <w:r w:rsidRPr="00112425">
              <w:rPr>
                <w:rFonts w:ascii="Tahoma" w:hAnsi="Tahoma" w:cs="Tahoma"/>
                <w:b/>
              </w:rPr>
              <w:t>…</w:t>
            </w:r>
          </w:p>
        </w:tc>
        <w:tc>
          <w:tcPr>
            <w:tcW w:w="3402" w:type="dxa"/>
            <w:shd w:val="clear" w:color="auto" w:fill="auto"/>
          </w:tcPr>
          <w:p w14:paraId="3E90EFD4"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594D72AD"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0B354ED0" w14:textId="77777777" w:rsidR="002D05E7" w:rsidRPr="00112425" w:rsidRDefault="002D05E7" w:rsidP="00F309C0">
            <w:pPr>
              <w:keepNext/>
              <w:keepLines/>
              <w:jc w:val="both"/>
              <w:rPr>
                <w:rFonts w:ascii="Tahoma" w:hAnsi="Tahoma" w:cs="Tahoma"/>
                <w:b/>
              </w:rPr>
            </w:pPr>
          </w:p>
        </w:tc>
      </w:tr>
    </w:tbl>
    <w:p w14:paraId="556BFF1B" w14:textId="77777777" w:rsidR="002D05E7" w:rsidRPr="00112425" w:rsidRDefault="002D05E7" w:rsidP="00F309C0">
      <w:pPr>
        <w:keepNext/>
        <w:keepLines/>
        <w:jc w:val="both"/>
        <w:rPr>
          <w:rFonts w:ascii="Tahoma" w:hAnsi="Tahoma" w:cs="Tahoma"/>
          <w:b/>
        </w:rPr>
      </w:pPr>
    </w:p>
    <w:p w14:paraId="2B26A08D" w14:textId="77777777" w:rsidR="002D05E7" w:rsidRPr="00112425" w:rsidRDefault="00722C27" w:rsidP="00F309C0">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lastRenderedPageBreak/>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14:paraId="03EA10BA" w14:textId="77777777" w:rsidR="002D05E7" w:rsidRPr="00112425" w:rsidRDefault="002D05E7" w:rsidP="00F309C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14:paraId="56B6B1BA" w14:textId="77777777" w:rsidTr="00DE3254">
        <w:tc>
          <w:tcPr>
            <w:tcW w:w="533" w:type="dxa"/>
            <w:shd w:val="clear" w:color="auto" w:fill="auto"/>
          </w:tcPr>
          <w:p w14:paraId="45905855" w14:textId="77777777" w:rsidR="002D05E7" w:rsidRPr="00112425" w:rsidRDefault="002D05E7" w:rsidP="00F309C0">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4D998786" w14:textId="77777777" w:rsidR="002D05E7" w:rsidRPr="00112425" w:rsidRDefault="002D05E7" w:rsidP="00F309C0">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14:paraId="15F106EF" w14:textId="77777777" w:rsidR="002D05E7" w:rsidRPr="00112425" w:rsidRDefault="002D05E7" w:rsidP="00F309C0">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14:paraId="5AA3BDD6" w14:textId="77777777" w:rsidR="002D05E7" w:rsidRPr="00112425" w:rsidRDefault="002D05E7" w:rsidP="00F309C0">
            <w:pPr>
              <w:keepNext/>
              <w:keepLines/>
              <w:jc w:val="both"/>
              <w:rPr>
                <w:rFonts w:ascii="Tahoma" w:hAnsi="Tahoma" w:cs="Tahoma"/>
                <w:b/>
              </w:rPr>
            </w:pPr>
            <w:r w:rsidRPr="00112425">
              <w:rPr>
                <w:rFonts w:ascii="Tahoma" w:hAnsi="Tahoma" w:cs="Tahoma"/>
                <w:b/>
              </w:rPr>
              <w:t>Matična številka</w:t>
            </w:r>
          </w:p>
        </w:tc>
      </w:tr>
      <w:tr w:rsidR="002D05E7" w:rsidRPr="00112425" w14:paraId="0F2A998E" w14:textId="77777777" w:rsidTr="00DE3254">
        <w:tc>
          <w:tcPr>
            <w:tcW w:w="533" w:type="dxa"/>
            <w:shd w:val="clear" w:color="auto" w:fill="auto"/>
          </w:tcPr>
          <w:p w14:paraId="39CD177E" w14:textId="77777777" w:rsidR="002D05E7" w:rsidRPr="00112425" w:rsidRDefault="002D05E7" w:rsidP="00F309C0">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0C0B1E55"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21976963"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48B2D1E2" w14:textId="77777777" w:rsidR="002D05E7" w:rsidRPr="00112425" w:rsidRDefault="002D05E7" w:rsidP="00F309C0">
            <w:pPr>
              <w:keepNext/>
              <w:keepLines/>
              <w:jc w:val="both"/>
              <w:rPr>
                <w:rFonts w:ascii="Tahoma" w:hAnsi="Tahoma" w:cs="Tahoma"/>
                <w:b/>
              </w:rPr>
            </w:pPr>
          </w:p>
        </w:tc>
      </w:tr>
      <w:tr w:rsidR="002D05E7" w:rsidRPr="00112425" w14:paraId="7754543A" w14:textId="77777777" w:rsidTr="00DE3254">
        <w:tc>
          <w:tcPr>
            <w:tcW w:w="533" w:type="dxa"/>
            <w:shd w:val="clear" w:color="auto" w:fill="auto"/>
          </w:tcPr>
          <w:p w14:paraId="705196E1" w14:textId="77777777" w:rsidR="002D05E7" w:rsidRPr="00112425" w:rsidRDefault="002D05E7" w:rsidP="00F309C0">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05161BB8"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3C321D90"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69A4EE3C" w14:textId="77777777" w:rsidR="002D05E7" w:rsidRPr="00112425" w:rsidRDefault="002D05E7" w:rsidP="00F309C0">
            <w:pPr>
              <w:keepNext/>
              <w:keepLines/>
              <w:jc w:val="both"/>
              <w:rPr>
                <w:rFonts w:ascii="Tahoma" w:hAnsi="Tahoma" w:cs="Tahoma"/>
                <w:b/>
              </w:rPr>
            </w:pPr>
          </w:p>
        </w:tc>
      </w:tr>
      <w:tr w:rsidR="002D05E7" w:rsidRPr="00112425" w14:paraId="3F3B92F8" w14:textId="77777777" w:rsidTr="00DE3254">
        <w:tc>
          <w:tcPr>
            <w:tcW w:w="533" w:type="dxa"/>
            <w:shd w:val="clear" w:color="auto" w:fill="auto"/>
          </w:tcPr>
          <w:p w14:paraId="79302C81" w14:textId="77777777" w:rsidR="002D05E7" w:rsidRPr="00112425" w:rsidRDefault="002D05E7" w:rsidP="00F309C0">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48283F62"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4B146971"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691E01E5" w14:textId="77777777" w:rsidR="002D05E7" w:rsidRPr="00112425" w:rsidRDefault="002D05E7" w:rsidP="00F309C0">
            <w:pPr>
              <w:keepNext/>
              <w:keepLines/>
              <w:jc w:val="both"/>
              <w:rPr>
                <w:rFonts w:ascii="Tahoma" w:hAnsi="Tahoma" w:cs="Tahoma"/>
                <w:b/>
              </w:rPr>
            </w:pPr>
          </w:p>
        </w:tc>
      </w:tr>
      <w:tr w:rsidR="002D05E7" w:rsidRPr="00112425" w14:paraId="556A3696" w14:textId="77777777" w:rsidTr="00DE3254">
        <w:tc>
          <w:tcPr>
            <w:tcW w:w="533" w:type="dxa"/>
            <w:shd w:val="clear" w:color="auto" w:fill="auto"/>
          </w:tcPr>
          <w:p w14:paraId="6B8219B2" w14:textId="77777777" w:rsidR="002D05E7" w:rsidRPr="00112425" w:rsidRDefault="002D05E7" w:rsidP="00F309C0">
            <w:pPr>
              <w:keepNext/>
              <w:keepLines/>
              <w:jc w:val="both"/>
              <w:rPr>
                <w:rFonts w:ascii="Tahoma" w:hAnsi="Tahoma" w:cs="Tahoma"/>
                <w:b/>
              </w:rPr>
            </w:pPr>
            <w:r w:rsidRPr="00112425">
              <w:rPr>
                <w:rFonts w:ascii="Tahoma" w:hAnsi="Tahoma" w:cs="Tahoma"/>
                <w:b/>
              </w:rPr>
              <w:t>….</w:t>
            </w:r>
          </w:p>
        </w:tc>
        <w:tc>
          <w:tcPr>
            <w:tcW w:w="3376" w:type="dxa"/>
            <w:shd w:val="clear" w:color="auto" w:fill="auto"/>
          </w:tcPr>
          <w:p w14:paraId="7920A730"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74BAE16F"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4067490C" w14:textId="77777777" w:rsidR="002D05E7" w:rsidRPr="00112425" w:rsidRDefault="002D05E7" w:rsidP="00F309C0">
            <w:pPr>
              <w:keepNext/>
              <w:keepLines/>
              <w:jc w:val="both"/>
              <w:rPr>
                <w:rFonts w:ascii="Tahoma" w:hAnsi="Tahoma" w:cs="Tahoma"/>
                <w:b/>
              </w:rPr>
            </w:pPr>
          </w:p>
        </w:tc>
      </w:tr>
    </w:tbl>
    <w:p w14:paraId="66BD018A" w14:textId="77777777" w:rsidR="001B1358" w:rsidRPr="00112425" w:rsidRDefault="001B1358" w:rsidP="00F309C0">
      <w:pPr>
        <w:keepNext/>
        <w:keepLines/>
        <w:jc w:val="both"/>
        <w:rPr>
          <w:rFonts w:ascii="Tahoma" w:hAnsi="Tahoma" w:cs="Tahoma"/>
        </w:rPr>
      </w:pPr>
    </w:p>
    <w:p w14:paraId="7BF0FE4B" w14:textId="77777777" w:rsidR="002D05E7" w:rsidRPr="00112425" w:rsidRDefault="002D05E7" w:rsidP="00F309C0">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88A6A" w14:textId="77777777" w:rsidR="002D05E7" w:rsidRPr="00112425" w:rsidRDefault="002D05E7" w:rsidP="00F309C0">
      <w:pPr>
        <w:keepNext/>
        <w:keepLines/>
        <w:jc w:val="both"/>
        <w:rPr>
          <w:rFonts w:ascii="Tahoma" w:hAnsi="Tahoma" w:cs="Tahoma"/>
        </w:rPr>
      </w:pPr>
    </w:p>
    <w:p w14:paraId="4AC2F86C" w14:textId="77777777" w:rsidR="002D05E7" w:rsidRPr="00112425" w:rsidRDefault="002D05E7" w:rsidP="00F309C0">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9D030E" w:rsidRPr="00112425">
        <w:rPr>
          <w:rFonts w:ascii="Tahoma" w:hAnsi="Tahoma" w:cs="Tahoma"/>
        </w:rPr>
        <w:t>pogodba</w:t>
      </w:r>
      <w:r w:rsidRPr="00112425">
        <w:rPr>
          <w:rFonts w:ascii="Tahoma" w:hAnsi="Tahoma" w:cs="Tahoma"/>
        </w:rPr>
        <w:t xml:space="preserve"> v primeru lažne izjave ali neresničnih podatkov o dejstvih v izjavi ničn</w:t>
      </w:r>
      <w:r w:rsidR="009D030E" w:rsidRPr="00112425">
        <w:rPr>
          <w:rFonts w:ascii="Tahoma" w:hAnsi="Tahoma" w:cs="Tahoma"/>
        </w:rPr>
        <w:t>a</w:t>
      </w:r>
      <w:r w:rsidRPr="00112425">
        <w:rPr>
          <w:rFonts w:ascii="Tahoma" w:hAnsi="Tahoma" w:cs="Tahoma"/>
        </w:rPr>
        <w:t>. Zavezujem se, da bom naročnika obvestil o vsaki spremembi posredovanih podatkov.</w:t>
      </w:r>
    </w:p>
    <w:p w14:paraId="34C12100" w14:textId="77777777" w:rsidR="002D05E7" w:rsidRPr="00112425" w:rsidRDefault="002D05E7" w:rsidP="00F309C0">
      <w:pPr>
        <w:keepNext/>
        <w:keepLines/>
        <w:jc w:val="both"/>
        <w:rPr>
          <w:rFonts w:ascii="Tahoma" w:hAnsi="Tahoma" w:cs="Tahoma"/>
          <w:b/>
        </w:rPr>
      </w:pPr>
    </w:p>
    <w:p w14:paraId="701BC7B3" w14:textId="77777777" w:rsidR="002D05E7" w:rsidRPr="00112425" w:rsidRDefault="002D05E7" w:rsidP="00F309C0">
      <w:pPr>
        <w:keepNext/>
        <w:keepLines/>
        <w:jc w:val="both"/>
        <w:rPr>
          <w:rFonts w:ascii="Tahoma" w:hAnsi="Tahoma" w:cs="Tahoma"/>
          <w:i/>
          <w:u w:val="single"/>
        </w:rPr>
      </w:pPr>
    </w:p>
    <w:p w14:paraId="74C921E6" w14:textId="77777777" w:rsidR="002D05E7" w:rsidRPr="00112425" w:rsidRDefault="002D05E7" w:rsidP="00F309C0">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14:paraId="632668C4" w14:textId="77777777" w:rsidR="002D05E7" w:rsidRPr="00112425" w:rsidRDefault="002D05E7" w:rsidP="00F309C0">
      <w:pPr>
        <w:keepNext/>
        <w:keepLines/>
        <w:jc w:val="both"/>
        <w:rPr>
          <w:rFonts w:ascii="Tahoma" w:hAnsi="Tahoma" w:cs="Tahoma"/>
          <w:b/>
        </w:rPr>
      </w:pPr>
    </w:p>
    <w:p w14:paraId="538E1CEA" w14:textId="77777777" w:rsidR="002D05E7" w:rsidRPr="00112425" w:rsidRDefault="002D05E7" w:rsidP="00F309C0">
      <w:pPr>
        <w:keepNext/>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4A478AF2" w14:textId="77777777" w:rsidTr="000C7AEC">
        <w:trPr>
          <w:trHeight w:val="235"/>
        </w:trPr>
        <w:tc>
          <w:tcPr>
            <w:tcW w:w="3430" w:type="dxa"/>
            <w:tcBorders>
              <w:bottom w:val="single" w:sz="4" w:space="0" w:color="auto"/>
            </w:tcBorders>
          </w:tcPr>
          <w:p w14:paraId="0DF82490" w14:textId="77777777" w:rsidR="008173E4" w:rsidRPr="00CE1BAD" w:rsidRDefault="008173E4" w:rsidP="00F309C0">
            <w:pPr>
              <w:keepNext/>
              <w:keepLines/>
              <w:jc w:val="both"/>
              <w:rPr>
                <w:rFonts w:ascii="Tahoma" w:hAnsi="Tahoma" w:cs="Tahoma"/>
                <w:snapToGrid w:val="0"/>
                <w:color w:val="000000"/>
              </w:rPr>
            </w:pPr>
          </w:p>
        </w:tc>
        <w:tc>
          <w:tcPr>
            <w:tcW w:w="2574" w:type="dxa"/>
          </w:tcPr>
          <w:p w14:paraId="039F5CD7" w14:textId="77777777" w:rsidR="008173E4" w:rsidRPr="00CE1BAD" w:rsidRDefault="008173E4" w:rsidP="00F309C0">
            <w:pPr>
              <w:keepNext/>
              <w:keepLines/>
              <w:jc w:val="center"/>
              <w:rPr>
                <w:rFonts w:ascii="Tahoma" w:hAnsi="Tahoma" w:cs="Tahoma"/>
                <w:snapToGrid w:val="0"/>
                <w:color w:val="000000"/>
              </w:rPr>
            </w:pPr>
          </w:p>
        </w:tc>
        <w:tc>
          <w:tcPr>
            <w:tcW w:w="3148" w:type="dxa"/>
            <w:tcBorders>
              <w:bottom w:val="single" w:sz="4" w:space="0" w:color="auto"/>
            </w:tcBorders>
          </w:tcPr>
          <w:p w14:paraId="13B9643F" w14:textId="77777777" w:rsidR="008173E4" w:rsidRPr="005D5727" w:rsidRDefault="008173E4" w:rsidP="00F309C0">
            <w:pPr>
              <w:keepNext/>
              <w:keepLines/>
              <w:tabs>
                <w:tab w:val="left" w:pos="567"/>
                <w:tab w:val="num" w:pos="851"/>
                <w:tab w:val="left" w:pos="993"/>
              </w:tabs>
              <w:jc w:val="both"/>
              <w:rPr>
                <w:rFonts w:ascii="Tahoma" w:hAnsi="Tahoma" w:cs="Tahoma"/>
                <w:snapToGrid w:val="0"/>
                <w:color w:val="000000"/>
              </w:rPr>
            </w:pPr>
          </w:p>
        </w:tc>
      </w:tr>
      <w:tr w:rsidR="008173E4" w:rsidRPr="00CE1BAD" w14:paraId="640BA122" w14:textId="77777777" w:rsidTr="000C7AEC">
        <w:trPr>
          <w:trHeight w:val="235"/>
        </w:trPr>
        <w:tc>
          <w:tcPr>
            <w:tcW w:w="3430" w:type="dxa"/>
            <w:tcBorders>
              <w:top w:val="single" w:sz="4" w:space="0" w:color="auto"/>
            </w:tcBorders>
          </w:tcPr>
          <w:p w14:paraId="35AA3963"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E684BC7"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22FEFB3" w14:textId="77777777" w:rsidR="008173E4" w:rsidRPr="00CE1BAD" w:rsidRDefault="008173E4"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D317FE7" w14:textId="77777777" w:rsidR="002D05E7" w:rsidRPr="00112425" w:rsidRDefault="002D05E7" w:rsidP="00F309C0">
      <w:pPr>
        <w:keepNext/>
        <w:keepLines/>
        <w:tabs>
          <w:tab w:val="left" w:pos="284"/>
        </w:tabs>
        <w:jc w:val="both"/>
        <w:rPr>
          <w:rFonts w:ascii="Tahoma" w:hAnsi="Tahoma" w:cs="Tahoma"/>
        </w:rPr>
      </w:pPr>
    </w:p>
    <w:p w14:paraId="5F047FA2" w14:textId="77777777" w:rsidR="002D05E7" w:rsidRPr="00112425" w:rsidRDefault="002D05E7" w:rsidP="00F309C0">
      <w:pPr>
        <w:keepNext/>
        <w:keepLines/>
        <w:tabs>
          <w:tab w:val="left" w:pos="284"/>
        </w:tabs>
        <w:jc w:val="both"/>
        <w:rPr>
          <w:rFonts w:ascii="Tahoma" w:hAnsi="Tahoma" w:cs="Tahoma"/>
        </w:rPr>
      </w:pPr>
    </w:p>
    <w:p w14:paraId="4AA144F7" w14:textId="77777777" w:rsidR="002D05E7" w:rsidRPr="00112425" w:rsidRDefault="002D05E7" w:rsidP="00F309C0">
      <w:pPr>
        <w:keepNext/>
        <w:keepLines/>
        <w:tabs>
          <w:tab w:val="left" w:pos="284"/>
        </w:tabs>
        <w:jc w:val="both"/>
        <w:rPr>
          <w:rFonts w:ascii="Tahoma" w:hAnsi="Tahoma" w:cs="Tahoma"/>
        </w:rPr>
      </w:pPr>
    </w:p>
    <w:p w14:paraId="27DF8CC7" w14:textId="77777777" w:rsidR="001B1358" w:rsidRPr="00112425" w:rsidRDefault="001B1358" w:rsidP="00F309C0">
      <w:pPr>
        <w:keepNext/>
        <w:keepLines/>
        <w:tabs>
          <w:tab w:val="left" w:pos="284"/>
        </w:tabs>
        <w:jc w:val="both"/>
        <w:rPr>
          <w:rFonts w:ascii="Tahoma" w:hAnsi="Tahoma" w:cs="Tahoma"/>
        </w:rPr>
      </w:pPr>
    </w:p>
    <w:p w14:paraId="462867FD" w14:textId="77777777" w:rsidR="001B1358" w:rsidRPr="00112425" w:rsidRDefault="001B1358" w:rsidP="00F309C0">
      <w:pPr>
        <w:keepNext/>
        <w:keepLines/>
        <w:tabs>
          <w:tab w:val="left" w:pos="284"/>
        </w:tabs>
        <w:jc w:val="both"/>
        <w:rPr>
          <w:rFonts w:ascii="Tahoma" w:hAnsi="Tahoma" w:cs="Tahoma"/>
        </w:rPr>
      </w:pPr>
    </w:p>
    <w:p w14:paraId="172A2982" w14:textId="77777777" w:rsidR="00C51C0F" w:rsidRPr="00112425" w:rsidRDefault="00C51C0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(partnerji) v primeru skupne ponudbe, ter vsi morebitni </w:t>
      </w:r>
      <w:r w:rsidRPr="00112425">
        <w:rPr>
          <w:rFonts w:ascii="Tahoma" w:hAnsi="Tahoma" w:cs="Tahoma"/>
          <w:i/>
          <w:iCs/>
          <w:sz w:val="18"/>
          <w:szCs w:val="22"/>
          <w:u w:val="single"/>
        </w:rPr>
        <w:t>podizvajalci</w:t>
      </w:r>
      <w:r w:rsidRPr="00112425">
        <w:rPr>
          <w:rFonts w:ascii="Tahoma" w:hAnsi="Tahoma" w:cs="Tahoma"/>
          <w:i/>
          <w:iCs/>
          <w:sz w:val="18"/>
          <w:szCs w:val="22"/>
        </w:rPr>
        <w:t xml:space="preserve"> (če ponudnik izvaja javno naročilo s podizvajalci) in vsi drugi </w:t>
      </w:r>
      <w:r w:rsidRPr="00112425">
        <w:rPr>
          <w:rFonts w:ascii="Tahoma" w:hAnsi="Tahoma" w:cs="Tahoma"/>
          <w:i/>
          <w:iCs/>
          <w:sz w:val="18"/>
          <w:szCs w:val="22"/>
          <w:u w:val="single"/>
        </w:rPr>
        <w:t>subjekti</w:t>
      </w:r>
      <w:r w:rsidRPr="00112425">
        <w:rPr>
          <w:rFonts w:ascii="Tahoma" w:hAnsi="Tahoma" w:cs="Tahoma"/>
          <w:i/>
          <w:iCs/>
          <w:sz w:val="18"/>
          <w:szCs w:val="22"/>
        </w:rPr>
        <w:t>, katerih zmogljivost uporablja ponudnik (v kolikor bo ponudnik uporabil zmogljivosti drugih subjektov).</w:t>
      </w:r>
    </w:p>
    <w:p w14:paraId="47871679" w14:textId="77777777" w:rsidR="00C51C0F" w:rsidRPr="00112425" w:rsidRDefault="00C51C0F" w:rsidP="00F309C0">
      <w:pPr>
        <w:keepNext/>
        <w:keepLines/>
        <w:tabs>
          <w:tab w:val="left" w:pos="284"/>
        </w:tabs>
        <w:jc w:val="both"/>
        <w:rPr>
          <w:rFonts w:ascii="Tahoma" w:hAnsi="Tahoma" w:cs="Tahoma"/>
        </w:rPr>
      </w:pPr>
    </w:p>
    <w:p w14:paraId="24760D48" w14:textId="77777777" w:rsidR="00C51C0F" w:rsidRPr="00112425" w:rsidRDefault="00C51C0F" w:rsidP="00F309C0">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5FE83728" w14:textId="77777777" w:rsidR="00C51C0F" w:rsidRPr="00112425" w:rsidRDefault="00C51C0F" w:rsidP="00F309C0">
      <w:pPr>
        <w:keepNext/>
        <w:keepLines/>
        <w:tabs>
          <w:tab w:val="left" w:pos="284"/>
        </w:tabs>
        <w:jc w:val="both"/>
        <w:rPr>
          <w:rFonts w:ascii="Tahoma" w:hAnsi="Tahoma" w:cs="Tahoma"/>
        </w:rPr>
      </w:pPr>
    </w:p>
    <w:p w14:paraId="6A98D59E" w14:textId="77777777" w:rsidR="00C51C0F" w:rsidRPr="00112425" w:rsidRDefault="00C51C0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447F14F" w14:textId="77777777" w:rsidR="002D05E7" w:rsidRDefault="002D05E7" w:rsidP="00F309C0">
      <w:pPr>
        <w:keepNext/>
        <w:keepLines/>
        <w:tabs>
          <w:tab w:val="left" w:pos="284"/>
        </w:tabs>
        <w:jc w:val="both"/>
        <w:rPr>
          <w:rFonts w:ascii="Tahoma" w:hAnsi="Tahoma" w:cs="Tahoma"/>
        </w:rPr>
      </w:pPr>
    </w:p>
    <w:p w14:paraId="57010E2F" w14:textId="77777777" w:rsidR="00B51CFB" w:rsidRDefault="00B51CFB" w:rsidP="00F309C0">
      <w:pPr>
        <w:keepNext/>
        <w:keepLines/>
        <w:tabs>
          <w:tab w:val="left" w:pos="284"/>
        </w:tabs>
        <w:jc w:val="both"/>
        <w:rPr>
          <w:rFonts w:ascii="Tahoma" w:hAnsi="Tahoma" w:cs="Tahoma"/>
        </w:rPr>
      </w:pPr>
    </w:p>
    <w:p w14:paraId="5E89FA89" w14:textId="77777777" w:rsidR="00B51CFB" w:rsidRDefault="00B51CFB" w:rsidP="00F309C0">
      <w:pPr>
        <w:keepNext/>
        <w:keepLines/>
        <w:tabs>
          <w:tab w:val="left" w:pos="284"/>
        </w:tabs>
        <w:jc w:val="both"/>
        <w:rPr>
          <w:rFonts w:ascii="Tahoma" w:hAnsi="Tahoma" w:cs="Tahoma"/>
        </w:rPr>
      </w:pPr>
    </w:p>
    <w:p w14:paraId="6E5D5553" w14:textId="475E08B0" w:rsidR="00B51CFB" w:rsidRDefault="00B51CFB" w:rsidP="00F309C0">
      <w:pPr>
        <w:keepNext/>
        <w:keepLines/>
        <w:tabs>
          <w:tab w:val="left" w:pos="284"/>
        </w:tabs>
        <w:jc w:val="both"/>
        <w:rPr>
          <w:rFonts w:ascii="Tahoma" w:hAnsi="Tahoma" w:cs="Tahoma"/>
        </w:rPr>
      </w:pPr>
    </w:p>
    <w:p w14:paraId="7D802405" w14:textId="406BB8AD" w:rsidR="0011065C" w:rsidRDefault="0011065C" w:rsidP="00F309C0">
      <w:pPr>
        <w:keepNext/>
        <w:keepLines/>
        <w:tabs>
          <w:tab w:val="left" w:pos="284"/>
        </w:tabs>
        <w:jc w:val="both"/>
        <w:rPr>
          <w:rFonts w:ascii="Tahoma" w:hAnsi="Tahoma" w:cs="Tahoma"/>
        </w:rPr>
      </w:pPr>
    </w:p>
    <w:p w14:paraId="7F989325" w14:textId="0D334F67" w:rsidR="0011065C" w:rsidRDefault="0011065C" w:rsidP="00F309C0">
      <w:pPr>
        <w:keepNext/>
        <w:keepLines/>
        <w:tabs>
          <w:tab w:val="left" w:pos="284"/>
        </w:tabs>
        <w:jc w:val="both"/>
        <w:rPr>
          <w:rFonts w:ascii="Tahoma" w:hAnsi="Tahoma" w:cs="Tahoma"/>
        </w:rPr>
      </w:pPr>
    </w:p>
    <w:p w14:paraId="0479E615" w14:textId="16481B8E" w:rsidR="0011065C" w:rsidRDefault="0011065C" w:rsidP="00F309C0">
      <w:pPr>
        <w:keepNext/>
        <w:keepLines/>
        <w:tabs>
          <w:tab w:val="left" w:pos="284"/>
        </w:tabs>
        <w:jc w:val="both"/>
        <w:rPr>
          <w:rFonts w:ascii="Tahoma" w:hAnsi="Tahoma" w:cs="Tahoma"/>
        </w:rPr>
      </w:pPr>
    </w:p>
    <w:p w14:paraId="6755C0FE" w14:textId="6AC7D91C" w:rsidR="0011065C" w:rsidRDefault="0011065C" w:rsidP="00F309C0">
      <w:pPr>
        <w:keepNext/>
        <w:keepLines/>
        <w:tabs>
          <w:tab w:val="left" w:pos="284"/>
        </w:tabs>
        <w:jc w:val="both"/>
        <w:rPr>
          <w:rFonts w:ascii="Tahoma" w:hAnsi="Tahoma" w:cs="Tahoma"/>
        </w:rPr>
      </w:pPr>
    </w:p>
    <w:p w14:paraId="0FE1097A" w14:textId="4C3381DD" w:rsidR="0011065C" w:rsidRDefault="0011065C" w:rsidP="00F309C0">
      <w:pPr>
        <w:keepNext/>
        <w:keepLines/>
        <w:tabs>
          <w:tab w:val="left" w:pos="284"/>
        </w:tabs>
        <w:jc w:val="both"/>
        <w:rPr>
          <w:rFonts w:ascii="Tahoma" w:hAnsi="Tahoma" w:cs="Tahoma"/>
        </w:rPr>
      </w:pPr>
    </w:p>
    <w:p w14:paraId="6F09D13A" w14:textId="2A50366E" w:rsidR="0011065C" w:rsidRDefault="0011065C" w:rsidP="00F309C0">
      <w:pPr>
        <w:keepNext/>
        <w:keepLines/>
        <w:tabs>
          <w:tab w:val="left" w:pos="284"/>
        </w:tabs>
        <w:jc w:val="both"/>
        <w:rPr>
          <w:rFonts w:ascii="Tahoma" w:hAnsi="Tahoma" w:cs="Tahoma"/>
        </w:rPr>
      </w:pPr>
    </w:p>
    <w:p w14:paraId="6244DA9D" w14:textId="1095BCDA" w:rsidR="0011065C" w:rsidRDefault="0011065C" w:rsidP="00F309C0">
      <w:pPr>
        <w:keepNext/>
        <w:keepLines/>
        <w:tabs>
          <w:tab w:val="left" w:pos="284"/>
        </w:tabs>
        <w:jc w:val="both"/>
        <w:rPr>
          <w:rFonts w:ascii="Tahoma" w:hAnsi="Tahoma" w:cs="Tahoma"/>
        </w:rPr>
      </w:pPr>
    </w:p>
    <w:p w14:paraId="5B7AB6F5" w14:textId="02115C3B" w:rsidR="0011065C" w:rsidRDefault="0011065C" w:rsidP="00F309C0">
      <w:pPr>
        <w:keepNext/>
        <w:keepLines/>
        <w:tabs>
          <w:tab w:val="left" w:pos="284"/>
        </w:tabs>
        <w:jc w:val="both"/>
        <w:rPr>
          <w:rFonts w:ascii="Tahoma" w:hAnsi="Tahoma" w:cs="Tahoma"/>
        </w:rPr>
      </w:pPr>
    </w:p>
    <w:p w14:paraId="6F0C06F1" w14:textId="3D6851D5" w:rsidR="0011065C" w:rsidRDefault="0011065C" w:rsidP="00F309C0">
      <w:pPr>
        <w:keepNext/>
        <w:keepLines/>
        <w:tabs>
          <w:tab w:val="left" w:pos="284"/>
        </w:tabs>
        <w:jc w:val="both"/>
        <w:rPr>
          <w:rFonts w:ascii="Tahoma" w:hAnsi="Tahoma" w:cs="Tahoma"/>
        </w:rPr>
      </w:pPr>
    </w:p>
    <w:p w14:paraId="66183B5B" w14:textId="31F8B37B" w:rsidR="0011065C" w:rsidRDefault="0011065C" w:rsidP="00F309C0">
      <w:pPr>
        <w:keepNext/>
        <w:keepLines/>
        <w:tabs>
          <w:tab w:val="left" w:pos="284"/>
        </w:tabs>
        <w:jc w:val="both"/>
        <w:rPr>
          <w:rFonts w:ascii="Tahoma" w:hAnsi="Tahoma" w:cs="Tahoma"/>
        </w:rPr>
      </w:pPr>
    </w:p>
    <w:p w14:paraId="2D0A4D34" w14:textId="497F4A8B" w:rsidR="0011065C" w:rsidRDefault="0011065C" w:rsidP="00F309C0">
      <w:pPr>
        <w:keepNext/>
        <w:keepLines/>
        <w:tabs>
          <w:tab w:val="left" w:pos="284"/>
        </w:tabs>
        <w:jc w:val="both"/>
        <w:rPr>
          <w:rFonts w:ascii="Tahoma" w:hAnsi="Tahoma" w:cs="Tahoma"/>
        </w:rPr>
      </w:pPr>
    </w:p>
    <w:p w14:paraId="335BA22B" w14:textId="45A2D08C" w:rsidR="0011065C" w:rsidRDefault="0011065C" w:rsidP="00F309C0">
      <w:pPr>
        <w:keepNext/>
        <w:keepLines/>
        <w:tabs>
          <w:tab w:val="left" w:pos="284"/>
        </w:tabs>
        <w:jc w:val="both"/>
        <w:rPr>
          <w:rFonts w:ascii="Tahoma" w:hAnsi="Tahoma" w:cs="Tahoma"/>
        </w:rPr>
      </w:pPr>
    </w:p>
    <w:p w14:paraId="1227690C" w14:textId="5F834067" w:rsidR="0011065C" w:rsidRDefault="0011065C" w:rsidP="00F309C0">
      <w:pPr>
        <w:keepNext/>
        <w:keepLines/>
        <w:tabs>
          <w:tab w:val="left" w:pos="284"/>
        </w:tabs>
        <w:jc w:val="both"/>
        <w:rPr>
          <w:rFonts w:ascii="Tahoma" w:hAnsi="Tahoma" w:cs="Tahoma"/>
        </w:rPr>
      </w:pPr>
    </w:p>
    <w:p w14:paraId="494AA534" w14:textId="7D72F3FA" w:rsidR="0011065C" w:rsidRDefault="0011065C" w:rsidP="00F309C0">
      <w:pPr>
        <w:keepNext/>
        <w:keepLines/>
        <w:tabs>
          <w:tab w:val="left" w:pos="284"/>
        </w:tab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11065C" w:rsidRPr="00436A05" w14:paraId="41324566" w14:textId="77777777" w:rsidTr="0011065C">
        <w:tc>
          <w:tcPr>
            <w:tcW w:w="8045" w:type="dxa"/>
          </w:tcPr>
          <w:p w14:paraId="49E753A4" w14:textId="77777777" w:rsidR="0011065C" w:rsidRPr="0060670F" w:rsidRDefault="0011065C" w:rsidP="0011065C">
            <w:pPr>
              <w:keepNext/>
              <w:keepLines/>
              <w:jc w:val="both"/>
              <w:rPr>
                <w:rFonts w:ascii="Tahoma" w:hAnsi="Tahoma" w:cs="Tahoma"/>
              </w:rPr>
            </w:pPr>
            <w:r>
              <w:rPr>
                <w:rFonts w:ascii="Tahoma" w:hAnsi="Tahoma" w:cs="Tahoma"/>
              </w:rPr>
              <w:lastRenderedPageBreak/>
              <w:t xml:space="preserve">IZJAVA </w:t>
            </w:r>
            <w:r w:rsidRPr="0060670F">
              <w:rPr>
                <w:rFonts w:ascii="Tahoma" w:hAnsi="Tahoma" w:cs="Tahoma"/>
                <w:iCs/>
              </w:rPr>
              <w:t>FIZIČNE OSEBE OZIROMA ODGOVORNE OSEBE POSLOVNEGA SUBJEKTA O NEPOVEZANOSTI S FUNKCIONARJEM ALI NJEGOVIM DRUŽINSKIM ČLANOM</w:t>
            </w:r>
          </w:p>
        </w:tc>
        <w:tc>
          <w:tcPr>
            <w:tcW w:w="1418" w:type="dxa"/>
          </w:tcPr>
          <w:p w14:paraId="4A809072" w14:textId="77777777" w:rsidR="0011065C" w:rsidRPr="00436A05" w:rsidRDefault="0011065C" w:rsidP="0011065C">
            <w:pPr>
              <w:keepNext/>
              <w:keepLines/>
              <w:jc w:val="both"/>
              <w:rPr>
                <w:rFonts w:ascii="Tahoma" w:hAnsi="Tahoma" w:cs="Tahoma"/>
                <w:b/>
                <w:i/>
              </w:rPr>
            </w:pPr>
            <w:r w:rsidRPr="00436A05">
              <w:rPr>
                <w:rFonts w:ascii="Tahoma" w:hAnsi="Tahoma" w:cs="Tahoma"/>
                <w:b/>
                <w:i/>
              </w:rPr>
              <w:t>Priloga</w:t>
            </w:r>
            <w:r>
              <w:rPr>
                <w:rFonts w:ascii="Tahoma" w:hAnsi="Tahoma" w:cs="Tahoma"/>
                <w:b/>
                <w:i/>
              </w:rPr>
              <w:t xml:space="preserve"> 3/5</w:t>
            </w:r>
          </w:p>
        </w:tc>
      </w:tr>
    </w:tbl>
    <w:p w14:paraId="409D27AE" w14:textId="77777777" w:rsidR="0011065C" w:rsidRPr="00A523B1" w:rsidRDefault="0011065C" w:rsidP="0011065C">
      <w:pPr>
        <w:keepNext/>
        <w:keepLines/>
        <w:jc w:val="both"/>
      </w:pPr>
    </w:p>
    <w:p w14:paraId="68081EF1" w14:textId="77777777" w:rsidR="0011065C" w:rsidRPr="00A523B1" w:rsidRDefault="0011065C" w:rsidP="0011065C">
      <w:pPr>
        <w:keepNext/>
        <w:keepLines/>
        <w:jc w:val="both"/>
        <w:rPr>
          <w:rFonts w:ascii="Tahoma" w:hAnsi="Tahoma" w:cs="Tahoma"/>
        </w:rPr>
      </w:pPr>
      <w:r w:rsidRPr="00A523B1">
        <w:rPr>
          <w:rFonts w:ascii="Tahoma" w:hAnsi="Tahoma" w:cs="Tahoma"/>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A97F080" w14:textId="77777777" w:rsidR="0011065C" w:rsidRPr="00A523B1" w:rsidRDefault="0011065C" w:rsidP="0011065C">
      <w:pPr>
        <w:keepNext/>
        <w:keepLines/>
        <w:jc w:val="both"/>
        <w:rPr>
          <w:rFonts w:ascii="Tahoma" w:hAnsi="Tahoma" w:cs="Tahoma"/>
        </w:rPr>
      </w:pPr>
    </w:p>
    <w:p w14:paraId="51F21605" w14:textId="77777777" w:rsidR="0011065C" w:rsidRPr="00A523B1" w:rsidRDefault="0011065C" w:rsidP="0011065C">
      <w:pPr>
        <w:keepNext/>
        <w:keepLines/>
        <w:jc w:val="both"/>
        <w:rPr>
          <w:rFonts w:ascii="Tahoma" w:hAnsi="Tahoma" w:cs="Tahoma"/>
        </w:rPr>
      </w:pPr>
      <w:r w:rsidRPr="00A523B1">
        <w:rPr>
          <w:rFonts w:ascii="Tahoma" w:hAnsi="Tahoma" w:cs="Tahoma"/>
        </w:rPr>
        <w:t xml:space="preserve">kot fizična oseba oziroma odgovorna oseba poslovnega subjekta </w:t>
      </w:r>
    </w:p>
    <w:p w14:paraId="4F43AE82" w14:textId="77777777" w:rsidR="0011065C" w:rsidRPr="00A523B1" w:rsidRDefault="0011065C" w:rsidP="0011065C">
      <w:pPr>
        <w:keepNext/>
        <w:keepLines/>
        <w:rPr>
          <w:rFonts w:ascii="Tahoma" w:hAnsi="Tahoma" w:cs="Tahoma"/>
        </w:rPr>
      </w:pPr>
    </w:p>
    <w:tbl>
      <w:tblPr>
        <w:tblStyle w:val="Tabelamrea"/>
        <w:tblW w:w="0" w:type="auto"/>
        <w:tblLook w:val="04A0" w:firstRow="1" w:lastRow="0" w:firstColumn="1" w:lastColumn="0" w:noHBand="0" w:noVBand="1"/>
      </w:tblPr>
      <w:tblGrid>
        <w:gridCol w:w="3823"/>
        <w:gridCol w:w="5239"/>
      </w:tblGrid>
      <w:tr w:rsidR="0011065C" w:rsidRPr="00A523B1" w14:paraId="7E5DFFDF" w14:textId="77777777" w:rsidTr="0011065C">
        <w:tc>
          <w:tcPr>
            <w:tcW w:w="3823" w:type="dxa"/>
            <w:tcBorders>
              <w:top w:val="nil"/>
              <w:left w:val="nil"/>
              <w:bottom w:val="nil"/>
              <w:right w:val="nil"/>
            </w:tcBorders>
          </w:tcPr>
          <w:p w14:paraId="728A9242" w14:textId="77777777" w:rsidR="0011065C" w:rsidRPr="00A523B1" w:rsidRDefault="0011065C" w:rsidP="0011065C">
            <w:pPr>
              <w:keepNext/>
              <w:keepLines/>
              <w:spacing w:line="276" w:lineRule="auto"/>
              <w:rPr>
                <w:rFonts w:ascii="Tahoma" w:hAnsi="Tahoma" w:cs="Tahoma"/>
              </w:rPr>
            </w:pPr>
            <w:r w:rsidRPr="00A523B1">
              <w:rPr>
                <w:rFonts w:ascii="Tahoma" w:hAnsi="Tahoma" w:cs="Tahoma"/>
              </w:rPr>
              <w:t>Ime in priimek fizične osebe / odgovorne osebe poslovnega subjekta in naziv poslovnega subjekta:</w:t>
            </w:r>
          </w:p>
        </w:tc>
        <w:tc>
          <w:tcPr>
            <w:tcW w:w="5239" w:type="dxa"/>
            <w:tcBorders>
              <w:top w:val="nil"/>
              <w:left w:val="nil"/>
              <w:right w:val="nil"/>
            </w:tcBorders>
          </w:tcPr>
          <w:p w14:paraId="4919D06F" w14:textId="77777777" w:rsidR="0011065C" w:rsidRPr="00A523B1" w:rsidRDefault="0011065C" w:rsidP="0011065C">
            <w:pPr>
              <w:keepNext/>
              <w:keepLines/>
              <w:spacing w:line="276" w:lineRule="auto"/>
              <w:rPr>
                <w:rFonts w:ascii="Tahoma" w:hAnsi="Tahoma" w:cs="Tahoma"/>
              </w:rPr>
            </w:pPr>
          </w:p>
        </w:tc>
      </w:tr>
      <w:tr w:rsidR="0011065C" w:rsidRPr="00A523B1" w14:paraId="2944A6FC" w14:textId="77777777" w:rsidTr="0011065C">
        <w:tc>
          <w:tcPr>
            <w:tcW w:w="3823" w:type="dxa"/>
            <w:tcBorders>
              <w:top w:val="nil"/>
              <w:left w:val="nil"/>
              <w:bottom w:val="nil"/>
              <w:right w:val="nil"/>
            </w:tcBorders>
          </w:tcPr>
          <w:p w14:paraId="772E0E23" w14:textId="77777777" w:rsidR="0011065C" w:rsidRPr="00A523B1" w:rsidRDefault="0011065C" w:rsidP="0011065C">
            <w:pPr>
              <w:keepNext/>
              <w:keepLines/>
              <w:spacing w:line="276" w:lineRule="auto"/>
              <w:rPr>
                <w:rFonts w:ascii="Tahoma" w:hAnsi="Tahoma" w:cs="Tahoma"/>
              </w:rPr>
            </w:pPr>
            <w:r w:rsidRPr="00A523B1">
              <w:rPr>
                <w:rFonts w:ascii="Tahoma" w:hAnsi="Tahoma" w:cs="Tahoma"/>
              </w:rPr>
              <w:t>Naslov oz. sedež :</w:t>
            </w:r>
          </w:p>
        </w:tc>
        <w:tc>
          <w:tcPr>
            <w:tcW w:w="5239" w:type="dxa"/>
            <w:tcBorders>
              <w:left w:val="nil"/>
              <w:right w:val="nil"/>
            </w:tcBorders>
          </w:tcPr>
          <w:p w14:paraId="3CE145EF" w14:textId="77777777" w:rsidR="0011065C" w:rsidRPr="00A523B1" w:rsidRDefault="0011065C" w:rsidP="0011065C">
            <w:pPr>
              <w:keepNext/>
              <w:keepLines/>
              <w:spacing w:line="276" w:lineRule="auto"/>
              <w:rPr>
                <w:rFonts w:ascii="Tahoma" w:hAnsi="Tahoma" w:cs="Tahoma"/>
              </w:rPr>
            </w:pPr>
          </w:p>
        </w:tc>
      </w:tr>
      <w:tr w:rsidR="0011065C" w:rsidRPr="00A523B1" w14:paraId="6DF93DF4" w14:textId="77777777" w:rsidTr="0011065C">
        <w:tc>
          <w:tcPr>
            <w:tcW w:w="3823" w:type="dxa"/>
            <w:tcBorders>
              <w:top w:val="nil"/>
              <w:left w:val="nil"/>
              <w:bottom w:val="nil"/>
              <w:right w:val="nil"/>
            </w:tcBorders>
          </w:tcPr>
          <w:p w14:paraId="49C6DE20" w14:textId="77777777" w:rsidR="0011065C" w:rsidRPr="00A523B1" w:rsidRDefault="0011065C" w:rsidP="0011065C">
            <w:pPr>
              <w:keepNext/>
              <w:keepLines/>
              <w:spacing w:line="276" w:lineRule="auto"/>
              <w:rPr>
                <w:rFonts w:ascii="Tahoma" w:hAnsi="Tahoma" w:cs="Tahoma"/>
              </w:rPr>
            </w:pPr>
            <w:r w:rsidRPr="00A523B1">
              <w:rPr>
                <w:rFonts w:ascii="Tahoma" w:hAnsi="Tahoma" w:cs="Tahoma"/>
              </w:rPr>
              <w:t>Matična številka (</w:t>
            </w:r>
            <w:r w:rsidRPr="00A523B1">
              <w:rPr>
                <w:rFonts w:ascii="Tahoma" w:hAnsi="Tahoma" w:cs="Tahoma"/>
                <w:i/>
              </w:rPr>
              <w:t>Če ponudnik ni vpisan v poslovnem registru vpišite davčno številko)</w:t>
            </w:r>
            <w:r w:rsidRPr="00A523B1">
              <w:rPr>
                <w:rFonts w:ascii="Tahoma" w:hAnsi="Tahoma" w:cs="Tahoma"/>
              </w:rPr>
              <w:t>:</w:t>
            </w:r>
          </w:p>
        </w:tc>
        <w:tc>
          <w:tcPr>
            <w:tcW w:w="5239" w:type="dxa"/>
            <w:tcBorders>
              <w:left w:val="nil"/>
              <w:right w:val="nil"/>
            </w:tcBorders>
          </w:tcPr>
          <w:p w14:paraId="6D443D86" w14:textId="77777777" w:rsidR="0011065C" w:rsidRPr="00A523B1" w:rsidRDefault="0011065C" w:rsidP="0011065C">
            <w:pPr>
              <w:keepNext/>
              <w:keepLines/>
              <w:spacing w:line="276" w:lineRule="auto"/>
              <w:rPr>
                <w:rFonts w:ascii="Tahoma" w:hAnsi="Tahoma" w:cs="Tahoma"/>
              </w:rPr>
            </w:pPr>
          </w:p>
        </w:tc>
      </w:tr>
    </w:tbl>
    <w:p w14:paraId="0DCAB8A6" w14:textId="77777777" w:rsidR="0011065C" w:rsidRPr="00A523B1" w:rsidRDefault="0011065C" w:rsidP="0011065C">
      <w:pPr>
        <w:keepNext/>
        <w:keepLines/>
        <w:rPr>
          <w:rFonts w:ascii="Tahoma" w:hAnsi="Tahoma" w:cs="Tahoma"/>
        </w:rPr>
      </w:pPr>
    </w:p>
    <w:p w14:paraId="351A6749" w14:textId="77777777" w:rsidR="0011065C" w:rsidRPr="00A523B1" w:rsidRDefault="0011065C" w:rsidP="0011065C">
      <w:pPr>
        <w:keepNext/>
        <w:keepLines/>
        <w:rPr>
          <w:rFonts w:ascii="Tahoma" w:hAnsi="Tahoma" w:cs="Tahoma"/>
        </w:rPr>
      </w:pPr>
      <w:r w:rsidRPr="00A523B1">
        <w:rPr>
          <w:rFonts w:ascii="Tahoma" w:hAnsi="Tahoma" w:cs="Tahoma"/>
        </w:rPr>
        <w:t>podajam naslednjo</w:t>
      </w:r>
    </w:p>
    <w:p w14:paraId="50F93116" w14:textId="77777777" w:rsidR="0011065C" w:rsidRPr="00A523B1" w:rsidRDefault="0011065C" w:rsidP="0011065C">
      <w:pPr>
        <w:keepNext/>
        <w:keepLines/>
        <w:rPr>
          <w:rFonts w:ascii="Tahoma" w:hAnsi="Tahoma" w:cs="Tahoma"/>
        </w:rPr>
      </w:pPr>
    </w:p>
    <w:p w14:paraId="02DD0378" w14:textId="77777777" w:rsidR="0011065C" w:rsidRPr="00A523B1" w:rsidRDefault="0011065C" w:rsidP="0011065C">
      <w:pPr>
        <w:keepNext/>
        <w:keepLines/>
        <w:spacing w:line="276" w:lineRule="auto"/>
        <w:jc w:val="center"/>
        <w:rPr>
          <w:rFonts w:ascii="Tahoma" w:hAnsi="Tahoma" w:cs="Tahoma"/>
          <w:b/>
        </w:rPr>
      </w:pPr>
      <w:r w:rsidRPr="00A523B1">
        <w:rPr>
          <w:rFonts w:ascii="Tahoma" w:hAnsi="Tahoma" w:cs="Tahoma"/>
          <w:b/>
        </w:rPr>
        <w:t>IZJAVO</w:t>
      </w:r>
    </w:p>
    <w:p w14:paraId="73DACA56" w14:textId="77777777" w:rsidR="0011065C" w:rsidRPr="00A523B1" w:rsidRDefault="0011065C" w:rsidP="0011065C">
      <w:pPr>
        <w:keepNext/>
        <w:keepLines/>
        <w:spacing w:line="276" w:lineRule="auto"/>
        <w:jc w:val="center"/>
        <w:rPr>
          <w:rFonts w:ascii="Tahoma" w:hAnsi="Tahoma" w:cs="Tahoma"/>
          <w:b/>
        </w:rPr>
      </w:pPr>
      <w:r w:rsidRPr="00A523B1">
        <w:rPr>
          <w:rFonts w:ascii="Tahoma" w:hAnsi="Tahoma" w:cs="Tahoma"/>
          <w:b/>
        </w:rPr>
        <w:t>FIZIČNE OSEBE OZIROMA ODGOVORNE OSEBE POSLOVNEGA SUBJEKTA</w:t>
      </w:r>
    </w:p>
    <w:p w14:paraId="2B914AD8" w14:textId="77777777" w:rsidR="0011065C" w:rsidRPr="00A523B1" w:rsidRDefault="0011065C" w:rsidP="0011065C">
      <w:pPr>
        <w:keepNext/>
        <w:keepLines/>
        <w:spacing w:line="276" w:lineRule="auto"/>
        <w:jc w:val="center"/>
        <w:rPr>
          <w:rFonts w:ascii="Tahoma" w:hAnsi="Tahoma" w:cs="Tahoma"/>
          <w:b/>
        </w:rPr>
      </w:pPr>
      <w:r w:rsidRPr="00A523B1">
        <w:rPr>
          <w:rFonts w:ascii="Tahoma" w:hAnsi="Tahoma" w:cs="Tahoma"/>
          <w:b/>
        </w:rPr>
        <w:t>O NEPOVEZANOSTI S FUNKCIONARJEM ALI NJEGOVIM DRUŽINSKIM ČLANOM</w:t>
      </w:r>
    </w:p>
    <w:p w14:paraId="7FF105C6" w14:textId="77777777" w:rsidR="0011065C" w:rsidRPr="00A523B1" w:rsidRDefault="0011065C" w:rsidP="0011065C">
      <w:pPr>
        <w:keepNext/>
        <w:keepLines/>
        <w:ind w:left="567"/>
        <w:jc w:val="both"/>
        <w:rPr>
          <w:rFonts w:ascii="Tahoma" w:hAnsi="Tahoma" w:cs="Tahoma"/>
          <w:i/>
        </w:rPr>
      </w:pPr>
    </w:p>
    <w:p w14:paraId="5C777DCE" w14:textId="1E709DBE" w:rsidR="0011065C" w:rsidRPr="00A523B1" w:rsidRDefault="0011065C" w:rsidP="0011065C">
      <w:pPr>
        <w:keepNext/>
        <w:keepLines/>
        <w:jc w:val="center"/>
        <w:rPr>
          <w:rFonts w:ascii="Tahoma" w:hAnsi="Tahoma" w:cs="Tahoma"/>
          <w:i/>
          <w:color w:val="000000" w:themeColor="text1"/>
        </w:rPr>
      </w:pPr>
      <w:r w:rsidRPr="00A523B1">
        <w:rPr>
          <w:rFonts w:ascii="Tahoma" w:hAnsi="Tahoma" w:cs="Tahoma"/>
          <w:i/>
        </w:rPr>
        <w:t>Referenčna številka, pod katero se ta zadeva vodi pri naročniku</w:t>
      </w:r>
      <w:r w:rsidRPr="00A523B1">
        <w:rPr>
          <w:rFonts w:ascii="Tahoma" w:hAnsi="Tahoma" w:cs="Tahoma"/>
          <w:i/>
          <w:color w:val="000000" w:themeColor="text1"/>
        </w:rPr>
        <w:t>:</w:t>
      </w:r>
      <w:r>
        <w:rPr>
          <w:rFonts w:ascii="Tahoma" w:hAnsi="Tahoma" w:cs="Tahoma"/>
          <w:i/>
          <w:color w:val="000000" w:themeColor="text1"/>
        </w:rPr>
        <w:t xml:space="preserve"> VKS-83/23</w:t>
      </w:r>
    </w:p>
    <w:p w14:paraId="6F2231DB" w14:textId="77777777" w:rsidR="0011065C" w:rsidRPr="00A523B1" w:rsidRDefault="0011065C" w:rsidP="0011065C">
      <w:pPr>
        <w:keepNext/>
        <w:keepLines/>
        <w:jc w:val="center"/>
        <w:rPr>
          <w:rFonts w:ascii="Tahoma" w:hAnsi="Tahoma" w:cs="Tahoma"/>
          <w:i/>
        </w:rPr>
      </w:pPr>
      <w:r w:rsidRPr="00A523B1">
        <w:rPr>
          <w:rFonts w:ascii="Tahoma" w:hAnsi="Tahoma" w:cs="Tahoma"/>
          <w:i/>
        </w:rPr>
        <w:t xml:space="preserve">                                                                                                                    </w:t>
      </w:r>
    </w:p>
    <w:p w14:paraId="0DDF9F97" w14:textId="77777777" w:rsidR="0011065C" w:rsidRPr="00A523B1" w:rsidRDefault="0011065C" w:rsidP="0011065C">
      <w:pPr>
        <w:keepNext/>
        <w:keepLines/>
        <w:jc w:val="center"/>
        <w:rPr>
          <w:rFonts w:ascii="Tahoma" w:hAnsi="Tahoma" w:cs="Tahoma"/>
          <w:i/>
          <w:u w:val="single"/>
        </w:rPr>
      </w:pPr>
    </w:p>
    <w:p w14:paraId="56FA0F3D" w14:textId="77777777" w:rsidR="0011065C" w:rsidRPr="00A523B1" w:rsidRDefault="0011065C" w:rsidP="0011065C">
      <w:pPr>
        <w:keepNext/>
        <w:keepLines/>
        <w:ind w:left="567"/>
        <w:jc w:val="both"/>
        <w:rPr>
          <w:rFonts w:ascii="Tahoma" w:hAnsi="Tahoma" w:cs="Tahoma"/>
          <w:i/>
        </w:rPr>
      </w:pPr>
    </w:p>
    <w:p w14:paraId="52277784" w14:textId="77777777" w:rsidR="0011065C" w:rsidRPr="00A523B1" w:rsidRDefault="0011065C" w:rsidP="0011065C">
      <w:pPr>
        <w:keepNext/>
        <w:keepLines/>
        <w:spacing w:line="360" w:lineRule="auto"/>
        <w:jc w:val="both"/>
        <w:rPr>
          <w:rFonts w:ascii="Tahoma" w:hAnsi="Tahoma" w:cs="Tahoma"/>
        </w:rPr>
      </w:pPr>
      <w:r w:rsidRPr="00A523B1">
        <w:rPr>
          <w:rFonts w:ascii="Tahoma" w:hAnsi="Tahoma" w:cs="Tahoma"/>
        </w:rPr>
        <w:t xml:space="preserve">s katero izjavljam, da _______________________________________________________________  </w:t>
      </w:r>
    </w:p>
    <w:p w14:paraId="4F20F36B" w14:textId="77777777" w:rsidR="0011065C" w:rsidRPr="00A523B1" w:rsidRDefault="0011065C" w:rsidP="0011065C">
      <w:pPr>
        <w:keepNext/>
        <w:keepLines/>
        <w:spacing w:line="360" w:lineRule="auto"/>
        <w:jc w:val="center"/>
        <w:rPr>
          <w:rFonts w:ascii="Tahoma" w:hAnsi="Tahoma" w:cs="Tahoma"/>
        </w:rPr>
      </w:pPr>
      <w:r w:rsidRPr="00A523B1">
        <w:rPr>
          <w:rFonts w:ascii="Tahoma" w:hAnsi="Tahoma" w:cs="Tahoma"/>
          <w:i/>
        </w:rPr>
        <w:t>(ime in priimek fizične osebe oz. firma poslovnega subjekta)</w:t>
      </w:r>
    </w:p>
    <w:p w14:paraId="3E27425D" w14:textId="7416265D" w:rsidR="0011065C" w:rsidRPr="00A523B1" w:rsidRDefault="0011065C" w:rsidP="0011065C">
      <w:pPr>
        <w:keepNext/>
        <w:keepLines/>
        <w:spacing w:line="360" w:lineRule="auto"/>
        <w:jc w:val="both"/>
        <w:rPr>
          <w:rFonts w:ascii="Tahoma" w:hAnsi="Tahoma" w:cs="Tahoma"/>
        </w:rPr>
      </w:pPr>
      <w:r w:rsidRPr="00A523B1">
        <w:rPr>
          <w:rFonts w:ascii="Tahoma" w:hAnsi="Tahoma" w:cs="Tahoma"/>
        </w:rPr>
        <w:softHyphen/>
      </w:r>
      <w:r w:rsidRPr="00A523B1">
        <w:rPr>
          <w:rFonts w:ascii="Tahoma" w:hAnsi="Tahoma" w:cs="Tahoma"/>
        </w:rPr>
        <w:softHyphen/>
      </w:r>
      <w:r w:rsidRPr="00A523B1">
        <w:rPr>
          <w:rFonts w:ascii="Tahoma" w:hAnsi="Tahoma" w:cs="Tahoma"/>
        </w:rPr>
        <w:softHyphen/>
      </w:r>
      <w:r w:rsidRPr="00A523B1">
        <w:rPr>
          <w:rFonts w:ascii="Tahoma" w:hAnsi="Tahoma" w:cs="Tahoma"/>
        </w:rPr>
        <w:softHyphen/>
      </w:r>
      <w:r w:rsidRPr="00A523B1">
        <w:rPr>
          <w:rFonts w:ascii="Tahoma" w:hAnsi="Tahoma" w:cs="Tahoma"/>
        </w:rPr>
        <w:softHyphen/>
        <w:t xml:space="preserve">nisem/ni  povezan s </w:t>
      </w:r>
      <w:r w:rsidRPr="00A523B1">
        <w:rPr>
          <w:rFonts w:ascii="Tahoma" w:hAnsi="Tahoma" w:cs="Tahoma"/>
          <w:u w:val="single"/>
        </w:rPr>
        <w:t xml:space="preserve">funkcionarjem Občine </w:t>
      </w:r>
      <w:r>
        <w:rPr>
          <w:rFonts w:ascii="Tahoma" w:hAnsi="Tahoma" w:cs="Tahoma"/>
          <w:u w:val="single"/>
        </w:rPr>
        <w:t>Dobrova-Polhov Gradec</w:t>
      </w:r>
      <w:r w:rsidRPr="00A523B1">
        <w:rPr>
          <w:rFonts w:ascii="Tahoma" w:hAnsi="Tahoma" w:cs="Tahoma"/>
        </w:rPr>
        <w:t xml:space="preserve"> in po mojem/našem vedenju tudi ne z njegovimi družinskimi člani na način, da bi bil funkcionar ali njegov družinski član pri ______________________________________________________________________________: </w:t>
      </w:r>
    </w:p>
    <w:p w14:paraId="0329B23F" w14:textId="77777777" w:rsidR="0011065C" w:rsidRPr="00A523B1" w:rsidRDefault="0011065C" w:rsidP="0011065C">
      <w:pPr>
        <w:keepNext/>
        <w:keepLines/>
        <w:contextualSpacing/>
        <w:jc w:val="center"/>
        <w:rPr>
          <w:rFonts w:ascii="Tahoma" w:hAnsi="Tahoma" w:cs="Tahoma"/>
        </w:rPr>
      </w:pPr>
      <w:r w:rsidRPr="00A523B1">
        <w:rPr>
          <w:rFonts w:ascii="Tahoma" w:hAnsi="Tahoma" w:cs="Tahoma"/>
          <w:i/>
        </w:rPr>
        <w:t>(ime in priimek fizične osebe oz. firma poslovnega subjekta)</w:t>
      </w:r>
    </w:p>
    <w:p w14:paraId="71A7C0CC" w14:textId="77777777" w:rsidR="0011065C" w:rsidRPr="00A523B1" w:rsidRDefault="0011065C" w:rsidP="0011065C">
      <w:pPr>
        <w:keepNext/>
        <w:keepLines/>
        <w:contextualSpacing/>
        <w:jc w:val="right"/>
        <w:rPr>
          <w:rFonts w:ascii="Tahoma" w:hAnsi="Tahoma" w:cs="Tahoma"/>
        </w:rPr>
      </w:pPr>
    </w:p>
    <w:p w14:paraId="4B9C4EDE" w14:textId="77777777" w:rsidR="0011065C" w:rsidRPr="00A523B1" w:rsidRDefault="0011065C" w:rsidP="003164BD">
      <w:pPr>
        <w:pStyle w:val="Odstavekseznama"/>
        <w:keepNext/>
        <w:keepLines/>
        <w:numPr>
          <w:ilvl w:val="0"/>
          <w:numId w:val="35"/>
        </w:numPr>
        <w:spacing w:line="276" w:lineRule="auto"/>
        <w:ind w:left="284" w:hanging="284"/>
        <w:contextualSpacing/>
        <w:rPr>
          <w:rFonts w:ascii="Tahoma" w:hAnsi="Tahoma" w:cs="Tahoma"/>
        </w:rPr>
      </w:pPr>
      <w:r w:rsidRPr="00A523B1">
        <w:rPr>
          <w:rFonts w:ascii="Tahoma" w:hAnsi="Tahoma" w:cs="Tahoma"/>
        </w:rPr>
        <w:t>udeležen kot poslovodja, član poslovodstva ali zakoniti zastopnik,</w:t>
      </w:r>
    </w:p>
    <w:p w14:paraId="468A75B0" w14:textId="77777777" w:rsidR="0011065C" w:rsidRPr="00A523B1" w:rsidRDefault="0011065C" w:rsidP="003164BD">
      <w:pPr>
        <w:pStyle w:val="Odstavekseznama"/>
        <w:keepNext/>
        <w:keepLines/>
        <w:numPr>
          <w:ilvl w:val="0"/>
          <w:numId w:val="35"/>
        </w:numPr>
        <w:spacing w:line="276" w:lineRule="auto"/>
        <w:ind w:left="284" w:hanging="284"/>
        <w:contextualSpacing/>
        <w:rPr>
          <w:rFonts w:ascii="Tahoma" w:hAnsi="Tahoma" w:cs="Tahoma"/>
        </w:rPr>
      </w:pPr>
      <w:r w:rsidRPr="00A523B1">
        <w:rPr>
          <w:rFonts w:ascii="Tahoma" w:hAnsi="Tahoma" w:cs="Tahoma"/>
        </w:rPr>
        <w:t>neposredno ali prek drugih pravnih oseb v več kot pet odstotnem deležu udeležen pri ustanoviteljskih pravicah, upravljanju ali kapitalu.</w:t>
      </w:r>
    </w:p>
    <w:p w14:paraId="48D1AF03" w14:textId="77777777" w:rsidR="0011065C" w:rsidRPr="00A523B1" w:rsidRDefault="0011065C" w:rsidP="0011065C">
      <w:pPr>
        <w:pStyle w:val="Odstavekseznama"/>
        <w:keepNext/>
        <w:keepLines/>
        <w:spacing w:line="360" w:lineRule="auto"/>
        <w:ind w:left="1068"/>
        <w:rPr>
          <w:rFonts w:ascii="Tahoma" w:hAnsi="Tahoma" w:cs="Tahoma"/>
        </w:rPr>
      </w:pPr>
    </w:p>
    <w:p w14:paraId="2F33EA45" w14:textId="77777777" w:rsidR="0011065C" w:rsidRPr="00A523B1" w:rsidRDefault="0011065C" w:rsidP="0011065C">
      <w:pPr>
        <w:pStyle w:val="Odstavekseznama"/>
        <w:keepNext/>
        <w:keepLines/>
        <w:spacing w:line="360" w:lineRule="auto"/>
        <w:ind w:left="1068"/>
        <w:rPr>
          <w:rFonts w:ascii="Tahoma" w:hAnsi="Tahoma" w:cs="Tahoma"/>
        </w:rPr>
      </w:pPr>
    </w:p>
    <w:tbl>
      <w:tblPr>
        <w:tblW w:w="0" w:type="auto"/>
        <w:tblLook w:val="04A0" w:firstRow="1" w:lastRow="0" w:firstColumn="1" w:lastColumn="0" w:noHBand="0" w:noVBand="1"/>
      </w:tblPr>
      <w:tblGrid>
        <w:gridCol w:w="2985"/>
        <w:gridCol w:w="2974"/>
        <w:gridCol w:w="3020"/>
      </w:tblGrid>
      <w:tr w:rsidR="0011065C" w:rsidRPr="00A523B1" w14:paraId="603DDACB" w14:textId="77777777" w:rsidTr="0011065C">
        <w:tc>
          <w:tcPr>
            <w:tcW w:w="2985" w:type="dxa"/>
          </w:tcPr>
          <w:p w14:paraId="75AF2D48" w14:textId="77777777" w:rsidR="0011065C" w:rsidRPr="00A523B1" w:rsidRDefault="0011065C" w:rsidP="0011065C">
            <w:pPr>
              <w:keepNext/>
              <w:keepLines/>
              <w:jc w:val="both"/>
              <w:rPr>
                <w:rFonts w:ascii="Tahoma" w:hAnsi="Tahoma" w:cs="Tahoma"/>
              </w:rPr>
            </w:pPr>
            <w:r w:rsidRPr="00A523B1">
              <w:rPr>
                <w:rFonts w:ascii="Tahoma" w:hAnsi="Tahoma" w:cs="Tahoma"/>
              </w:rPr>
              <w:t>Kraj in datum:</w:t>
            </w:r>
          </w:p>
        </w:tc>
        <w:tc>
          <w:tcPr>
            <w:tcW w:w="2974" w:type="dxa"/>
          </w:tcPr>
          <w:p w14:paraId="5C6929A7" w14:textId="77777777" w:rsidR="0011065C" w:rsidRPr="00A523B1" w:rsidRDefault="0011065C" w:rsidP="0011065C">
            <w:pPr>
              <w:keepNext/>
              <w:keepLines/>
              <w:jc w:val="center"/>
              <w:rPr>
                <w:rFonts w:ascii="Tahoma" w:hAnsi="Tahoma" w:cs="Tahoma"/>
              </w:rPr>
            </w:pPr>
            <w:r w:rsidRPr="00A523B1">
              <w:rPr>
                <w:rFonts w:ascii="Tahoma" w:hAnsi="Tahoma" w:cs="Tahoma"/>
              </w:rPr>
              <w:t>Žig</w:t>
            </w:r>
          </w:p>
        </w:tc>
        <w:tc>
          <w:tcPr>
            <w:tcW w:w="3020" w:type="dxa"/>
          </w:tcPr>
          <w:p w14:paraId="496FC74E" w14:textId="77777777" w:rsidR="0011065C" w:rsidRPr="00A523B1" w:rsidRDefault="0011065C" w:rsidP="0011065C">
            <w:pPr>
              <w:keepNext/>
              <w:keepLines/>
              <w:jc w:val="both"/>
              <w:rPr>
                <w:rFonts w:ascii="Tahoma" w:hAnsi="Tahoma" w:cs="Tahoma"/>
              </w:rPr>
            </w:pPr>
            <w:r w:rsidRPr="00A523B1">
              <w:rPr>
                <w:rFonts w:ascii="Tahoma" w:hAnsi="Tahoma" w:cs="Tahoma"/>
              </w:rPr>
              <w:t>Ime in priimek ter podpis fizične osebe/odgovorne osebe poslovnega subjekta:</w:t>
            </w:r>
          </w:p>
        </w:tc>
      </w:tr>
      <w:tr w:rsidR="0011065C" w:rsidRPr="00A523B1" w14:paraId="78D38C1C" w14:textId="77777777" w:rsidTr="0011065C">
        <w:tc>
          <w:tcPr>
            <w:tcW w:w="2985" w:type="dxa"/>
            <w:tcBorders>
              <w:bottom w:val="single" w:sz="4" w:space="0" w:color="auto"/>
            </w:tcBorders>
          </w:tcPr>
          <w:p w14:paraId="3FFF8752" w14:textId="77777777" w:rsidR="0011065C" w:rsidRPr="00A523B1" w:rsidRDefault="0011065C" w:rsidP="0011065C">
            <w:pPr>
              <w:keepNext/>
              <w:keepLines/>
              <w:jc w:val="both"/>
              <w:rPr>
                <w:rFonts w:ascii="Tahoma" w:hAnsi="Tahoma" w:cs="Tahoma"/>
              </w:rPr>
            </w:pPr>
          </w:p>
        </w:tc>
        <w:tc>
          <w:tcPr>
            <w:tcW w:w="2974" w:type="dxa"/>
          </w:tcPr>
          <w:p w14:paraId="48F72C01" w14:textId="77777777" w:rsidR="0011065C" w:rsidRPr="00A523B1" w:rsidRDefault="0011065C" w:rsidP="0011065C">
            <w:pPr>
              <w:keepNext/>
              <w:keepLines/>
              <w:jc w:val="both"/>
              <w:rPr>
                <w:rFonts w:ascii="Tahoma" w:hAnsi="Tahoma" w:cs="Tahoma"/>
              </w:rPr>
            </w:pPr>
          </w:p>
        </w:tc>
        <w:tc>
          <w:tcPr>
            <w:tcW w:w="3020" w:type="dxa"/>
            <w:tcBorders>
              <w:bottom w:val="single" w:sz="4" w:space="0" w:color="auto"/>
            </w:tcBorders>
          </w:tcPr>
          <w:p w14:paraId="4D600CB0" w14:textId="77777777" w:rsidR="0011065C" w:rsidRPr="00A523B1" w:rsidRDefault="0011065C" w:rsidP="0011065C">
            <w:pPr>
              <w:keepNext/>
              <w:keepLines/>
              <w:jc w:val="both"/>
              <w:rPr>
                <w:rFonts w:ascii="Tahoma" w:hAnsi="Tahoma" w:cs="Tahoma"/>
              </w:rPr>
            </w:pPr>
          </w:p>
        </w:tc>
      </w:tr>
    </w:tbl>
    <w:p w14:paraId="66B2F5A5" w14:textId="77777777" w:rsidR="0011065C" w:rsidRPr="00A523B1" w:rsidRDefault="0011065C" w:rsidP="0011065C">
      <w:pPr>
        <w:keepNext/>
        <w:keepLines/>
        <w:rPr>
          <w:rFonts w:ascii="Tahoma" w:hAnsi="Tahoma" w:cs="Tahoma"/>
        </w:rPr>
      </w:pPr>
    </w:p>
    <w:p w14:paraId="7A86B54C" w14:textId="77777777" w:rsidR="0011065C" w:rsidRPr="00A523B1" w:rsidRDefault="0011065C" w:rsidP="0011065C">
      <w:pPr>
        <w:keepNext/>
        <w:keepLines/>
        <w:spacing w:line="360" w:lineRule="auto"/>
        <w:ind w:left="-540"/>
        <w:jc w:val="both"/>
        <w:rPr>
          <w:rFonts w:ascii="Tahoma" w:hAnsi="Tahoma" w:cs="Tahoma"/>
          <w:i/>
        </w:rPr>
      </w:pPr>
    </w:p>
    <w:p w14:paraId="1CE61634" w14:textId="77777777" w:rsidR="0011065C" w:rsidRPr="00A523B1" w:rsidRDefault="0011065C" w:rsidP="0011065C">
      <w:pPr>
        <w:keepNext/>
        <w:keepLines/>
        <w:spacing w:line="360" w:lineRule="auto"/>
        <w:jc w:val="both"/>
        <w:rPr>
          <w:rFonts w:ascii="Tahoma" w:hAnsi="Tahoma" w:cs="Tahoma"/>
          <w:i/>
          <w:sz w:val="18"/>
          <w:szCs w:val="18"/>
        </w:rPr>
      </w:pPr>
      <w:r w:rsidRPr="00A523B1">
        <w:rPr>
          <w:rFonts w:ascii="Tahoma" w:hAnsi="Tahoma" w:cs="Tahoma"/>
          <w:i/>
          <w:sz w:val="18"/>
          <w:szCs w:val="18"/>
        </w:rPr>
        <w:t xml:space="preserve">Izpolnjen in fizično podpisana izjava o nepovezanosti mora biti v ponudbi priložena za vse </w:t>
      </w:r>
      <w:r w:rsidRPr="00A523B1">
        <w:rPr>
          <w:rFonts w:ascii="Tahoma" w:hAnsi="Tahoma" w:cs="Tahoma"/>
          <w:i/>
          <w:sz w:val="18"/>
          <w:szCs w:val="18"/>
          <w:u w:val="single"/>
        </w:rPr>
        <w:t>gospodarske subjekte, ki v kakršni koli vlogi sodelujejo v ponudbi</w:t>
      </w:r>
      <w:r w:rsidRPr="00A523B1">
        <w:rPr>
          <w:rFonts w:ascii="Tahoma" w:hAnsi="Tahoma" w:cs="Tahoma"/>
          <w:i/>
          <w:sz w:val="18"/>
          <w:szCs w:val="18"/>
        </w:rPr>
        <w:t xml:space="preserve"> (ponudnik, sodelujoči ponudniki v primeru skupne ponudbe, gospodarski subjekti, na katerih kapacitete se sklicuje ponudnik in podizvajalci).</w:t>
      </w:r>
    </w:p>
    <w:p w14:paraId="3E06AF30" w14:textId="77777777" w:rsidR="0011065C" w:rsidRDefault="0011065C" w:rsidP="00F309C0">
      <w:pPr>
        <w:keepNext/>
        <w:keepLines/>
        <w:tabs>
          <w:tab w:val="left" w:pos="284"/>
        </w:tabs>
        <w:jc w:val="both"/>
        <w:rPr>
          <w:rFonts w:ascii="Tahoma" w:hAnsi="Tahoma" w:cs="Tahoma"/>
        </w:rPr>
      </w:pPr>
    </w:p>
    <w:p w14:paraId="0D9F3F27" w14:textId="77777777" w:rsidR="00B51CFB" w:rsidRDefault="00B51CFB" w:rsidP="00F309C0">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14:paraId="67E0D621" w14:textId="77777777" w:rsidTr="0001763F">
        <w:tc>
          <w:tcPr>
            <w:tcW w:w="7933" w:type="dxa"/>
            <w:tcBorders>
              <w:top w:val="single" w:sz="4" w:space="0" w:color="auto"/>
              <w:left w:val="single" w:sz="4" w:space="0" w:color="auto"/>
              <w:bottom w:val="single" w:sz="4" w:space="0" w:color="auto"/>
              <w:right w:val="single" w:sz="4" w:space="0" w:color="808080"/>
            </w:tcBorders>
          </w:tcPr>
          <w:p w14:paraId="090AFD05" w14:textId="77777777" w:rsidR="0001763F" w:rsidRPr="00112425" w:rsidRDefault="0001763F" w:rsidP="00F309C0">
            <w:pPr>
              <w:keepNext/>
              <w:keepLines/>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t xml:space="preserve">SEZNAM PODIZVAJALCEV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05995F12" w14:textId="77777777" w:rsidR="0001763F" w:rsidRPr="00112425" w:rsidRDefault="0001763F" w:rsidP="00F309C0">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3783B0B7" w14:textId="77777777" w:rsidR="00E4305F" w:rsidRPr="00112425" w:rsidRDefault="00E4305F" w:rsidP="00F309C0">
      <w:pPr>
        <w:keepNext/>
        <w:keepLines/>
        <w:rPr>
          <w:rFonts w:ascii="Tahoma" w:hAnsi="Tahoma" w:cs="Tahoma"/>
          <w:sz w:val="14"/>
          <w:szCs w:val="26"/>
        </w:rPr>
      </w:pPr>
    </w:p>
    <w:p w14:paraId="521F3891" w14:textId="77777777" w:rsidR="00E4305F" w:rsidRPr="00112425" w:rsidRDefault="00E4305F" w:rsidP="00F309C0">
      <w:pPr>
        <w:keepNext/>
        <w:keepLines/>
        <w:jc w:val="both"/>
        <w:rPr>
          <w:rFonts w:ascii="Tahoma" w:hAnsi="Tahoma" w:cs="Tahoma"/>
        </w:rPr>
      </w:pPr>
      <w:r w:rsidRPr="00112425">
        <w:rPr>
          <w:rFonts w:ascii="Tahoma" w:hAnsi="Tahoma" w:cs="Tahoma"/>
        </w:rPr>
        <w:t xml:space="preserve">Ponudnik mora v prilogi navesti podizvajalce,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14:paraId="12C9F596" w14:textId="77777777" w:rsidR="00E4305F" w:rsidRPr="00112425" w:rsidRDefault="00E4305F" w:rsidP="00F309C0">
      <w:pPr>
        <w:keepNext/>
        <w:keepLines/>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E4305F" w:rsidRPr="00112425" w14:paraId="24C3E2B7" w14:textId="77777777" w:rsidTr="005D4E4E">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53C0C149" w14:textId="72F392E8" w:rsidR="00E4305F" w:rsidRPr="00112425" w:rsidRDefault="00873A5C" w:rsidP="007C07CC">
            <w:pPr>
              <w:keepNext/>
              <w:keepLines/>
              <w:spacing w:before="40" w:after="40"/>
              <w:jc w:val="center"/>
              <w:rPr>
                <w:rFonts w:ascii="Tahoma" w:hAnsi="Tahoma" w:cs="Tahoma"/>
                <w:b/>
              </w:rPr>
            </w:pPr>
            <w:r>
              <w:rPr>
                <w:rFonts w:ascii="Tahoma" w:hAnsi="Tahoma" w:cs="Tahoma"/>
                <w:b/>
              </w:rPr>
              <w:t>VKS-83/23</w:t>
            </w:r>
            <w:r w:rsidR="00E4305F" w:rsidRPr="00112425">
              <w:rPr>
                <w:rFonts w:ascii="Tahoma" w:hAnsi="Tahoma" w:cs="Tahoma"/>
                <w:b/>
              </w:rPr>
              <w:t xml:space="preserve"> </w:t>
            </w:r>
            <w:r>
              <w:rPr>
                <w:rFonts w:ascii="Tahoma" w:hAnsi="Tahoma" w:cs="Tahoma"/>
                <w:b/>
                <w:color w:val="000000"/>
              </w:rPr>
              <w:t>Prestavitev javne sanitarne in meteorne kanalizacije ter obnova vodovoda v Horjulski cesti</w:t>
            </w:r>
          </w:p>
        </w:tc>
      </w:tr>
      <w:tr w:rsidR="00E4305F" w:rsidRPr="00112425" w14:paraId="14E60BEF" w14:textId="77777777" w:rsidTr="005D4E4E">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9DD4E1E"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A0A7AE4" w14:textId="77777777" w:rsidR="00E4305F" w:rsidRPr="00112425" w:rsidRDefault="00E4305F" w:rsidP="00F309C0">
            <w:pPr>
              <w:keepNext/>
              <w:keepLines/>
              <w:rPr>
                <w:rFonts w:ascii="Tahoma" w:hAnsi="Tahoma" w:cs="Tahoma"/>
                <w:sz w:val="18"/>
                <w:szCs w:val="18"/>
              </w:rPr>
            </w:pPr>
          </w:p>
          <w:p w14:paraId="4F1933D3" w14:textId="77777777" w:rsidR="00E4305F" w:rsidRPr="00112425" w:rsidRDefault="00E4305F" w:rsidP="00F309C0">
            <w:pPr>
              <w:keepNext/>
              <w:keepLines/>
              <w:rPr>
                <w:rFonts w:ascii="Tahoma" w:hAnsi="Tahoma" w:cs="Tahoma"/>
                <w:sz w:val="18"/>
                <w:szCs w:val="18"/>
              </w:rPr>
            </w:pPr>
          </w:p>
        </w:tc>
      </w:tr>
      <w:tr w:rsidR="00E4305F" w:rsidRPr="00112425" w14:paraId="04F13DD2" w14:textId="77777777" w:rsidTr="005D4E4E">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586480FA"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Polni naslov</w:t>
            </w:r>
            <w:r w:rsidR="00531A66">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B4D6A8" w14:textId="77777777" w:rsidR="00E4305F" w:rsidRPr="00112425" w:rsidRDefault="00E4305F" w:rsidP="00F309C0">
            <w:pPr>
              <w:keepNext/>
              <w:keepLines/>
              <w:rPr>
                <w:rFonts w:ascii="Tahoma" w:hAnsi="Tahoma" w:cs="Tahoma"/>
                <w:sz w:val="18"/>
                <w:szCs w:val="18"/>
              </w:rPr>
            </w:pPr>
          </w:p>
          <w:p w14:paraId="0E9BAAB9" w14:textId="77777777" w:rsidR="00E4305F" w:rsidRPr="00112425" w:rsidRDefault="00E4305F" w:rsidP="00F309C0">
            <w:pPr>
              <w:keepNext/>
              <w:keepLines/>
              <w:rPr>
                <w:rFonts w:ascii="Tahoma" w:hAnsi="Tahoma" w:cs="Tahoma"/>
                <w:sz w:val="18"/>
                <w:szCs w:val="18"/>
              </w:rPr>
            </w:pPr>
          </w:p>
        </w:tc>
      </w:tr>
      <w:tr w:rsidR="005D4E4E" w:rsidRPr="00112425" w14:paraId="486839A9" w14:textId="77777777" w:rsidTr="0048263A">
        <w:trPr>
          <w:trHeight w:val="540"/>
          <w:jc w:val="center"/>
        </w:trPr>
        <w:tc>
          <w:tcPr>
            <w:tcW w:w="3256" w:type="dxa"/>
            <w:vMerge w:val="restart"/>
            <w:tcBorders>
              <w:top w:val="single" w:sz="4" w:space="0" w:color="auto"/>
              <w:left w:val="single" w:sz="4" w:space="0" w:color="auto"/>
              <w:right w:val="single" w:sz="4" w:space="0" w:color="auto"/>
            </w:tcBorders>
            <w:vAlign w:val="center"/>
          </w:tcPr>
          <w:p w14:paraId="1EE2A97C" w14:textId="33F17906" w:rsidR="005D4E4E" w:rsidRDefault="005D4E4E" w:rsidP="005D4E4E">
            <w:pPr>
              <w:keepNext/>
              <w:keepLines/>
              <w:rPr>
                <w:rFonts w:ascii="Tahoma" w:hAnsi="Tahoma" w:cs="Tahoma"/>
                <w:sz w:val="18"/>
                <w:szCs w:val="18"/>
              </w:rPr>
            </w:pPr>
            <w:r>
              <w:rPr>
                <w:rFonts w:ascii="Tahoma" w:hAnsi="Tahoma" w:cs="Tahoma"/>
                <w:sz w:val="18"/>
                <w:szCs w:val="18"/>
              </w:rPr>
              <w:t xml:space="preserve">Podizvajalec bo dela, specificirana spodaj, izvedel za naročnika </w:t>
            </w:r>
            <w:r w:rsidRPr="00FF5417">
              <w:rPr>
                <w:rFonts w:ascii="Tahoma" w:hAnsi="Tahoma" w:cs="Tahoma"/>
                <w:i/>
                <w:sz w:val="18"/>
                <w:szCs w:val="18"/>
              </w:rPr>
              <w:t>(obkroži)</w:t>
            </w:r>
            <w:r>
              <w:rPr>
                <w:rFonts w:ascii="Tahoma" w:hAnsi="Tahoma" w:cs="Tahoma"/>
                <w:sz w:val="18"/>
                <w:szCs w:val="18"/>
              </w:rPr>
              <w:t>:</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88CB0D1" w14:textId="3FCFFED1" w:rsidR="005D4E4E" w:rsidRPr="00112425" w:rsidRDefault="005D4E4E" w:rsidP="005D4E4E">
            <w:pPr>
              <w:keepNext/>
              <w:keepLines/>
              <w:rPr>
                <w:rFonts w:ascii="Tahoma" w:hAnsi="Tahoma" w:cs="Tahoma"/>
                <w:sz w:val="18"/>
                <w:szCs w:val="18"/>
              </w:rPr>
            </w:pPr>
            <w:r>
              <w:rPr>
                <w:rFonts w:ascii="Tahoma" w:hAnsi="Tahoma" w:cs="Tahoma"/>
                <w:sz w:val="18"/>
                <w:szCs w:val="18"/>
              </w:rPr>
              <w:t xml:space="preserve">Za </w:t>
            </w:r>
            <w:r w:rsidRPr="00784326">
              <w:rPr>
                <w:rFonts w:ascii="Tahoma" w:hAnsi="Tahoma" w:cs="Tahoma"/>
                <w:sz w:val="18"/>
                <w:szCs w:val="18"/>
              </w:rPr>
              <w:t xml:space="preserve">naročnika </w:t>
            </w:r>
            <w:r>
              <w:rPr>
                <w:rFonts w:ascii="Tahoma" w:hAnsi="Tahoma" w:cs="Tahoma"/>
                <w:sz w:val="18"/>
                <w:szCs w:val="18"/>
              </w:rPr>
              <w:t>Občina Dobrova-Polhov Gradec</w:t>
            </w:r>
            <w:r w:rsidRPr="00784326">
              <w:rPr>
                <w:rFonts w:ascii="Tahoma" w:hAnsi="Tahoma" w:cs="Tahoma"/>
                <w:sz w:val="18"/>
                <w:szCs w:val="18"/>
              </w:rPr>
              <w:t>:</w:t>
            </w:r>
            <w:r>
              <w:rPr>
                <w:rFonts w:ascii="Tahoma" w:hAnsi="Tahoma" w:cs="Tahoma"/>
                <w:sz w:val="18"/>
                <w:szCs w:val="18"/>
              </w:rPr>
              <w:t xml:space="preserve">           DA       /        NE</w:t>
            </w:r>
          </w:p>
        </w:tc>
      </w:tr>
      <w:tr w:rsidR="005D4E4E" w:rsidRPr="00112425" w14:paraId="7A2B7621" w14:textId="77777777" w:rsidTr="0048263A">
        <w:trPr>
          <w:trHeight w:val="540"/>
          <w:jc w:val="center"/>
        </w:trPr>
        <w:tc>
          <w:tcPr>
            <w:tcW w:w="3256" w:type="dxa"/>
            <w:vMerge/>
            <w:tcBorders>
              <w:left w:val="single" w:sz="4" w:space="0" w:color="auto"/>
              <w:bottom w:val="single" w:sz="4" w:space="0" w:color="auto"/>
              <w:right w:val="single" w:sz="4" w:space="0" w:color="auto"/>
            </w:tcBorders>
            <w:vAlign w:val="center"/>
          </w:tcPr>
          <w:p w14:paraId="70A734F2" w14:textId="2950DF9C" w:rsidR="005D4E4E" w:rsidRPr="00112425" w:rsidRDefault="005D4E4E" w:rsidP="005D4E4E">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9A71708" w14:textId="4AE01B11" w:rsidR="005D4E4E" w:rsidRPr="00112425" w:rsidRDefault="005D4E4E" w:rsidP="005D4E4E">
            <w:pPr>
              <w:keepNext/>
              <w:keepLines/>
              <w:rPr>
                <w:rFonts w:ascii="Tahoma" w:hAnsi="Tahoma" w:cs="Tahoma"/>
                <w:sz w:val="18"/>
                <w:szCs w:val="18"/>
              </w:rPr>
            </w:pPr>
            <w:r>
              <w:rPr>
                <w:rFonts w:ascii="Tahoma" w:hAnsi="Tahoma" w:cs="Tahoma"/>
                <w:sz w:val="18"/>
                <w:szCs w:val="18"/>
              </w:rPr>
              <w:t xml:space="preserve">Za </w:t>
            </w:r>
            <w:r w:rsidRPr="00784326">
              <w:rPr>
                <w:rFonts w:ascii="Tahoma" w:hAnsi="Tahoma" w:cs="Tahoma"/>
                <w:sz w:val="18"/>
                <w:szCs w:val="18"/>
              </w:rPr>
              <w:t xml:space="preserve">naročnika </w:t>
            </w:r>
            <w:r>
              <w:rPr>
                <w:rFonts w:ascii="Tahoma" w:hAnsi="Tahoma" w:cs="Tahoma"/>
                <w:sz w:val="18"/>
                <w:szCs w:val="18"/>
              </w:rPr>
              <w:t>VOKA SNAGA</w:t>
            </w:r>
            <w:r w:rsidRPr="00784326">
              <w:rPr>
                <w:rFonts w:ascii="Tahoma" w:hAnsi="Tahoma" w:cs="Tahoma"/>
                <w:sz w:val="18"/>
                <w:szCs w:val="18"/>
              </w:rPr>
              <w:t>:</w:t>
            </w:r>
            <w:r>
              <w:rPr>
                <w:rFonts w:ascii="Tahoma" w:hAnsi="Tahoma" w:cs="Tahoma"/>
                <w:sz w:val="18"/>
                <w:szCs w:val="18"/>
              </w:rPr>
              <w:t xml:space="preserve">           DA       /        NE</w:t>
            </w:r>
          </w:p>
        </w:tc>
      </w:tr>
      <w:tr w:rsidR="005D4E4E" w:rsidRPr="00112425" w14:paraId="598F7C1E" w14:textId="77777777" w:rsidTr="005D4E4E">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5DD6720" w14:textId="77777777" w:rsidR="005D4E4E" w:rsidRPr="00112425" w:rsidRDefault="005D4E4E" w:rsidP="005D4E4E">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09C9F532" w14:textId="77777777" w:rsidR="005D4E4E" w:rsidRPr="00112425" w:rsidRDefault="005D4E4E" w:rsidP="005D4E4E">
            <w:pPr>
              <w:keepNext/>
              <w:keepLines/>
              <w:jc w:val="center"/>
              <w:rPr>
                <w:rFonts w:ascii="Tahoma" w:hAnsi="Tahoma" w:cs="Tahoma"/>
                <w:b/>
                <w:sz w:val="18"/>
                <w:szCs w:val="17"/>
              </w:rPr>
            </w:pPr>
          </w:p>
          <w:p w14:paraId="23D025FB" w14:textId="77777777" w:rsidR="005D4E4E" w:rsidRPr="007C0F6C" w:rsidRDefault="005D4E4E" w:rsidP="005D4E4E">
            <w:pPr>
              <w:keepNext/>
              <w:keepLines/>
              <w:jc w:val="both"/>
              <w:rPr>
                <w:rFonts w:ascii="Tahoma" w:hAnsi="Tahoma" w:cs="Tahoma"/>
                <w:sz w:val="18"/>
                <w:szCs w:val="17"/>
              </w:rPr>
            </w:pPr>
            <w:r w:rsidRPr="00112425">
              <w:rPr>
                <w:rFonts w:ascii="Tahoma" w:hAnsi="Tahoma" w:cs="Tahoma"/>
                <w:sz w:val="18"/>
                <w:szCs w:val="17"/>
              </w:rPr>
              <w:t xml:space="preserve">V skladu s 94. členom ZJN-3, kot podizvajalec, zahtevamo neposredno plačilo s strani naročnika, da le ta  </w:t>
            </w:r>
            <w:r w:rsidRPr="007C0F6C">
              <w:rPr>
                <w:rFonts w:ascii="Tahoma" w:hAnsi="Tahoma" w:cs="Tahoma"/>
                <w:sz w:val="18"/>
                <w:szCs w:val="17"/>
              </w:rPr>
              <w:t>plačuje naše terjatve do izvajalca neposredno na naš transakcijski račun, in sicer na podlagi izstavljenih situacij oz. računov, ki jih bo predhodno potrdil izvajalec in bodo priloga računu oz. situaciji, ki jo bo naročniku izstavil izvajalec.</w:t>
            </w:r>
          </w:p>
          <w:p w14:paraId="034DC51C" w14:textId="77777777" w:rsidR="005D4E4E" w:rsidRPr="00112425" w:rsidRDefault="005D4E4E" w:rsidP="005D4E4E">
            <w:pPr>
              <w:keepNext/>
              <w:keepLines/>
              <w:jc w:val="both"/>
              <w:rPr>
                <w:rFonts w:ascii="Tahoma" w:hAnsi="Tahoma" w:cs="Tahoma"/>
              </w:rPr>
            </w:pPr>
          </w:p>
        </w:tc>
      </w:tr>
      <w:tr w:rsidR="005D4E4E" w:rsidRPr="00112425" w14:paraId="51423C76" w14:textId="77777777" w:rsidTr="005D4E4E">
        <w:trPr>
          <w:trHeight w:val="334"/>
          <w:jc w:val="center"/>
        </w:trPr>
        <w:tc>
          <w:tcPr>
            <w:tcW w:w="3256" w:type="dxa"/>
            <w:tcBorders>
              <w:top w:val="nil"/>
              <w:left w:val="single" w:sz="4" w:space="0" w:color="auto"/>
              <w:bottom w:val="single" w:sz="4" w:space="0" w:color="auto"/>
              <w:right w:val="nil"/>
            </w:tcBorders>
            <w:vAlign w:val="center"/>
          </w:tcPr>
          <w:p w14:paraId="70996689" w14:textId="77777777" w:rsidR="005D4E4E" w:rsidRPr="00112425" w:rsidRDefault="005D4E4E" w:rsidP="005D4E4E">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14:paraId="47FF8C3B" w14:textId="77777777" w:rsidR="005D4E4E" w:rsidRPr="00112425" w:rsidRDefault="005D4E4E" w:rsidP="005D4E4E">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1B39404" w14:textId="77777777" w:rsidR="005D4E4E" w:rsidRPr="00112425" w:rsidRDefault="005D4E4E" w:rsidP="005D4E4E">
            <w:pPr>
              <w:keepNext/>
              <w:keepLines/>
              <w:jc w:val="center"/>
              <w:rPr>
                <w:rFonts w:ascii="Tahoma" w:hAnsi="Tahoma" w:cs="Tahoma"/>
                <w:sz w:val="18"/>
                <w:szCs w:val="18"/>
              </w:rPr>
            </w:pPr>
            <w:r w:rsidRPr="00112425">
              <w:rPr>
                <w:rFonts w:ascii="Tahoma" w:hAnsi="Tahoma" w:cs="Tahoma"/>
                <w:sz w:val="18"/>
                <w:szCs w:val="18"/>
              </w:rPr>
              <w:t>NE</w:t>
            </w:r>
          </w:p>
        </w:tc>
      </w:tr>
      <w:tr w:rsidR="005D4E4E" w:rsidRPr="00112425" w14:paraId="07A533AD" w14:textId="77777777" w:rsidTr="005D4E4E">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7693E037" w14:textId="67E7774A" w:rsidR="005D4E4E" w:rsidRPr="007C0F6C" w:rsidRDefault="005D4E4E" w:rsidP="005D4E4E">
            <w:pPr>
              <w:keepNext/>
              <w:keepLines/>
              <w:jc w:val="both"/>
              <w:rPr>
                <w:rFonts w:ascii="Tahoma" w:hAnsi="Tahoma" w:cs="Tahoma"/>
                <w:sz w:val="18"/>
                <w:szCs w:val="18"/>
              </w:rPr>
            </w:pPr>
            <w:r>
              <w:rPr>
                <w:rFonts w:ascii="Tahoma" w:hAnsi="Tahoma" w:cs="Tahoma"/>
                <w:sz w:val="18"/>
                <w:szCs w:val="18"/>
              </w:rPr>
              <w:t>Navedba v</w:t>
            </w:r>
            <w:r w:rsidRPr="005D4E4E">
              <w:rPr>
                <w:rFonts w:ascii="Tahoma" w:hAnsi="Tahoma" w:cs="Tahoma"/>
                <w:sz w:val="18"/>
                <w:szCs w:val="18"/>
              </w:rPr>
              <w:t>se</w:t>
            </w:r>
            <w:r>
              <w:rPr>
                <w:rFonts w:ascii="Tahoma" w:hAnsi="Tahoma" w:cs="Tahoma"/>
                <w:sz w:val="18"/>
                <w:szCs w:val="18"/>
              </w:rPr>
              <w:t>h</w:t>
            </w:r>
            <w:r w:rsidRPr="005D4E4E">
              <w:rPr>
                <w:rFonts w:ascii="Tahoma" w:hAnsi="Tahoma" w:cs="Tahoma"/>
                <w:sz w:val="18"/>
                <w:szCs w:val="18"/>
              </w:rPr>
              <w:t xml:space="preserve"> oseb, ki so članice upravnega, vodstvenega ali nadzornega organa podizvajalca ali ki imajo pooblastila za njegovo zastopanje ali odločanje ali nadzor v njem</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0D8635" w14:textId="77777777" w:rsidR="005D4E4E" w:rsidRPr="00112425" w:rsidRDefault="005D4E4E" w:rsidP="005D4E4E">
            <w:pPr>
              <w:keepNext/>
              <w:keepLines/>
              <w:rPr>
                <w:rFonts w:ascii="Tahoma" w:hAnsi="Tahoma" w:cs="Tahoma"/>
                <w:sz w:val="18"/>
                <w:szCs w:val="18"/>
              </w:rPr>
            </w:pPr>
          </w:p>
          <w:p w14:paraId="7BE26C34" w14:textId="77777777" w:rsidR="005D4E4E" w:rsidRPr="00112425" w:rsidRDefault="005D4E4E" w:rsidP="005D4E4E">
            <w:pPr>
              <w:keepNext/>
              <w:keepLines/>
              <w:rPr>
                <w:rFonts w:ascii="Tahoma" w:hAnsi="Tahoma" w:cs="Tahoma"/>
                <w:sz w:val="18"/>
                <w:szCs w:val="18"/>
              </w:rPr>
            </w:pPr>
          </w:p>
          <w:p w14:paraId="385DF5A3" w14:textId="77777777" w:rsidR="005D4E4E" w:rsidRPr="00112425" w:rsidRDefault="005D4E4E" w:rsidP="005D4E4E">
            <w:pPr>
              <w:keepNext/>
              <w:keepLines/>
              <w:rPr>
                <w:rFonts w:ascii="Tahoma" w:hAnsi="Tahoma" w:cs="Tahoma"/>
                <w:sz w:val="18"/>
                <w:szCs w:val="18"/>
              </w:rPr>
            </w:pPr>
          </w:p>
        </w:tc>
      </w:tr>
      <w:tr w:rsidR="005D4E4E" w:rsidRPr="00112425" w14:paraId="27275CB9" w14:textId="77777777" w:rsidTr="005D4E4E">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67BC35EF" w14:textId="77777777" w:rsidR="005D4E4E" w:rsidRPr="007C0F6C" w:rsidRDefault="005D4E4E" w:rsidP="005D4E4E">
            <w:pPr>
              <w:keepNext/>
              <w:keepLines/>
              <w:spacing w:line="276" w:lineRule="auto"/>
              <w:rPr>
                <w:rFonts w:ascii="Tahoma" w:hAnsi="Tahoma" w:cs="Tahoma"/>
                <w:sz w:val="18"/>
                <w:szCs w:val="18"/>
              </w:rPr>
            </w:pPr>
            <w:r w:rsidRPr="007C0F6C">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A6DF39B" w14:textId="77777777" w:rsidR="005D4E4E" w:rsidRPr="00112425" w:rsidRDefault="005D4E4E" w:rsidP="005D4E4E">
            <w:pPr>
              <w:keepNext/>
              <w:keepLines/>
              <w:spacing w:line="276" w:lineRule="auto"/>
              <w:rPr>
                <w:rFonts w:ascii="Tahoma" w:hAnsi="Tahoma" w:cs="Tahoma"/>
                <w:sz w:val="18"/>
                <w:szCs w:val="18"/>
              </w:rPr>
            </w:pPr>
          </w:p>
        </w:tc>
      </w:tr>
      <w:tr w:rsidR="005D4E4E" w:rsidRPr="00112425" w14:paraId="06BC479B" w14:textId="77777777" w:rsidTr="005D4E4E">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C1CEFC3" w14:textId="77777777" w:rsidR="005D4E4E" w:rsidRPr="007C0F6C" w:rsidRDefault="005D4E4E" w:rsidP="005D4E4E">
            <w:pPr>
              <w:keepNext/>
              <w:keepLines/>
              <w:spacing w:line="276" w:lineRule="auto"/>
              <w:rPr>
                <w:rFonts w:ascii="Tahoma" w:hAnsi="Tahoma" w:cs="Tahoma"/>
                <w:sz w:val="18"/>
                <w:szCs w:val="18"/>
              </w:rPr>
            </w:pPr>
            <w:r w:rsidRPr="007C0F6C">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D26DB69" w14:textId="77777777" w:rsidR="005D4E4E" w:rsidRPr="00112425" w:rsidRDefault="005D4E4E" w:rsidP="005D4E4E">
            <w:pPr>
              <w:keepNext/>
              <w:keepLines/>
              <w:spacing w:line="276" w:lineRule="auto"/>
              <w:rPr>
                <w:rFonts w:ascii="Tahoma" w:hAnsi="Tahoma" w:cs="Tahoma"/>
                <w:sz w:val="18"/>
                <w:szCs w:val="18"/>
              </w:rPr>
            </w:pPr>
          </w:p>
        </w:tc>
      </w:tr>
      <w:tr w:rsidR="005D4E4E" w:rsidRPr="00112425" w14:paraId="2271FC18" w14:textId="77777777" w:rsidTr="005D4E4E">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0013AD8D" w14:textId="77777777" w:rsidR="005D4E4E" w:rsidRPr="007C0F6C" w:rsidRDefault="005D4E4E" w:rsidP="005D4E4E">
            <w:pPr>
              <w:keepNext/>
              <w:keepLines/>
              <w:spacing w:line="276" w:lineRule="auto"/>
              <w:rPr>
                <w:rFonts w:ascii="Tahoma" w:hAnsi="Tahoma" w:cs="Tahoma"/>
                <w:sz w:val="18"/>
                <w:szCs w:val="18"/>
              </w:rPr>
            </w:pPr>
            <w:r w:rsidRPr="007C0F6C">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F59C18" w14:textId="77777777" w:rsidR="005D4E4E" w:rsidRPr="00112425" w:rsidRDefault="005D4E4E" w:rsidP="005D4E4E">
            <w:pPr>
              <w:keepNext/>
              <w:keepLines/>
              <w:spacing w:line="276" w:lineRule="auto"/>
              <w:rPr>
                <w:rFonts w:ascii="Tahoma" w:hAnsi="Tahoma" w:cs="Tahoma"/>
                <w:sz w:val="18"/>
                <w:szCs w:val="18"/>
              </w:rPr>
            </w:pPr>
          </w:p>
        </w:tc>
      </w:tr>
      <w:tr w:rsidR="005D4E4E" w:rsidRPr="00112425" w14:paraId="63134960" w14:textId="77777777" w:rsidTr="005D4E4E">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09E0EEC5" w14:textId="77777777" w:rsidR="005D4E4E" w:rsidRPr="007C0F6C" w:rsidRDefault="005D4E4E" w:rsidP="005D4E4E">
            <w:pPr>
              <w:keepNext/>
              <w:keepLines/>
              <w:jc w:val="center"/>
              <w:rPr>
                <w:rFonts w:ascii="Tahoma" w:hAnsi="Tahoma" w:cs="Tahoma"/>
                <w:sz w:val="18"/>
                <w:szCs w:val="18"/>
              </w:rPr>
            </w:pPr>
          </w:p>
          <w:p w14:paraId="1534B8DC" w14:textId="77777777" w:rsidR="005D4E4E" w:rsidRPr="007C0F6C" w:rsidRDefault="005D4E4E" w:rsidP="005D4E4E">
            <w:pPr>
              <w:keepNext/>
              <w:keepLines/>
              <w:rPr>
                <w:rFonts w:ascii="Tahoma" w:hAnsi="Tahoma" w:cs="Tahoma"/>
                <w:sz w:val="18"/>
                <w:szCs w:val="18"/>
              </w:rPr>
            </w:pPr>
            <w:r w:rsidRPr="007C0F6C">
              <w:rPr>
                <w:rFonts w:ascii="Tahoma" w:hAnsi="Tahoma" w:cs="Tahoma"/>
                <w:sz w:val="18"/>
                <w:szCs w:val="18"/>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4DD758C" w14:textId="77777777" w:rsidR="005D4E4E" w:rsidRDefault="005D4E4E" w:rsidP="005D4E4E">
            <w:pPr>
              <w:keepNext/>
              <w:keepLines/>
              <w:rPr>
                <w:rFonts w:ascii="Tahoma" w:hAnsi="Tahoma" w:cs="Tahoma"/>
                <w:sz w:val="18"/>
                <w:szCs w:val="18"/>
              </w:rPr>
            </w:pPr>
          </w:p>
          <w:p w14:paraId="19968460" w14:textId="57529992" w:rsidR="005D4E4E" w:rsidRDefault="005D4E4E" w:rsidP="005D4E4E">
            <w:pPr>
              <w:keepNext/>
              <w:keepLines/>
              <w:rPr>
                <w:rFonts w:ascii="Tahoma" w:hAnsi="Tahoma" w:cs="Tahoma"/>
                <w:sz w:val="18"/>
                <w:szCs w:val="18"/>
              </w:rPr>
            </w:pPr>
            <w:r w:rsidRPr="00784326">
              <w:rPr>
                <w:rFonts w:ascii="Tahoma" w:hAnsi="Tahoma" w:cs="Tahoma"/>
                <w:sz w:val="18"/>
                <w:szCs w:val="18"/>
              </w:rPr>
              <w:t xml:space="preserve">Za naročnika </w:t>
            </w:r>
            <w:r>
              <w:rPr>
                <w:rFonts w:ascii="Tahoma" w:hAnsi="Tahoma" w:cs="Tahoma"/>
                <w:sz w:val="18"/>
                <w:szCs w:val="18"/>
              </w:rPr>
              <w:t>Občina Dobrova-Polhov Gradec</w:t>
            </w:r>
            <w:r w:rsidRPr="00784326">
              <w:rPr>
                <w:rFonts w:ascii="Tahoma" w:hAnsi="Tahoma" w:cs="Tahoma"/>
                <w:sz w:val="18"/>
                <w:szCs w:val="18"/>
              </w:rPr>
              <w:t>:</w:t>
            </w:r>
          </w:p>
          <w:p w14:paraId="1FAA4B31" w14:textId="1DD899F1" w:rsidR="005D4E4E" w:rsidRPr="00112425" w:rsidRDefault="005D4E4E" w:rsidP="005D4E4E">
            <w:pPr>
              <w:keepNext/>
              <w:keepLines/>
              <w:rPr>
                <w:sz w:val="18"/>
                <w:szCs w:val="18"/>
              </w:rPr>
            </w:pPr>
          </w:p>
        </w:tc>
      </w:tr>
      <w:tr w:rsidR="005D4E4E" w:rsidRPr="00112425" w14:paraId="0ACF4B1C" w14:textId="77777777" w:rsidTr="005D4E4E">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5F2D904" w14:textId="77777777" w:rsidR="005D4E4E" w:rsidRPr="007C0F6C" w:rsidRDefault="005D4E4E" w:rsidP="005D4E4E">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830BCD0" w14:textId="77777777" w:rsidR="005D4E4E" w:rsidRDefault="005D4E4E" w:rsidP="005D4E4E">
            <w:pPr>
              <w:keepNext/>
              <w:keepLines/>
              <w:rPr>
                <w:rFonts w:ascii="Tahoma" w:hAnsi="Tahoma" w:cs="Tahoma"/>
                <w:sz w:val="18"/>
                <w:szCs w:val="18"/>
              </w:rPr>
            </w:pPr>
          </w:p>
          <w:p w14:paraId="77D7B5B0" w14:textId="77777777" w:rsidR="005D4E4E" w:rsidRDefault="005D4E4E" w:rsidP="005D4E4E">
            <w:pPr>
              <w:keepNext/>
              <w:keepLines/>
              <w:rPr>
                <w:rFonts w:ascii="Tahoma" w:hAnsi="Tahoma" w:cs="Tahoma"/>
                <w:sz w:val="18"/>
                <w:szCs w:val="18"/>
              </w:rPr>
            </w:pPr>
            <w:r w:rsidRPr="00784326">
              <w:rPr>
                <w:rFonts w:ascii="Tahoma" w:hAnsi="Tahoma" w:cs="Tahoma"/>
                <w:sz w:val="18"/>
                <w:szCs w:val="18"/>
              </w:rPr>
              <w:t>Za naročnika VOKA SNAGA:</w:t>
            </w:r>
          </w:p>
          <w:p w14:paraId="3C8664A1" w14:textId="49E1D5E6" w:rsidR="005D4E4E" w:rsidRPr="00112425" w:rsidRDefault="005D4E4E" w:rsidP="005D4E4E">
            <w:pPr>
              <w:keepNext/>
              <w:keepLines/>
              <w:rPr>
                <w:sz w:val="18"/>
                <w:szCs w:val="18"/>
              </w:rPr>
            </w:pPr>
          </w:p>
        </w:tc>
      </w:tr>
      <w:tr w:rsidR="003164BD" w:rsidRPr="00112425" w14:paraId="4E7AF2B7" w14:textId="77777777" w:rsidTr="0048263A">
        <w:trPr>
          <w:trHeight w:val="293"/>
          <w:jc w:val="center"/>
        </w:trPr>
        <w:tc>
          <w:tcPr>
            <w:tcW w:w="3256" w:type="dxa"/>
            <w:vMerge w:val="restart"/>
            <w:tcBorders>
              <w:top w:val="single" w:sz="4" w:space="0" w:color="auto"/>
              <w:left w:val="single" w:sz="4" w:space="0" w:color="auto"/>
              <w:right w:val="single" w:sz="4" w:space="0" w:color="auto"/>
            </w:tcBorders>
            <w:vAlign w:val="center"/>
          </w:tcPr>
          <w:p w14:paraId="7ADE62FD" w14:textId="77777777" w:rsidR="003164BD" w:rsidRPr="007C0F6C" w:rsidRDefault="003164BD" w:rsidP="005D4E4E">
            <w:pPr>
              <w:keepNext/>
              <w:keepLines/>
              <w:rPr>
                <w:rFonts w:ascii="Tahoma" w:hAnsi="Tahoma" w:cs="Tahoma"/>
                <w:sz w:val="18"/>
                <w:szCs w:val="18"/>
              </w:rPr>
            </w:pPr>
            <w:r w:rsidRPr="007C0F6C">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887846" w14:textId="4212F818" w:rsidR="003164BD" w:rsidRPr="00112425" w:rsidRDefault="003164BD" w:rsidP="003164BD">
            <w:pPr>
              <w:keepNext/>
              <w:keepLines/>
              <w:spacing w:before="120" w:after="120"/>
              <w:rPr>
                <w:sz w:val="18"/>
                <w:szCs w:val="18"/>
              </w:rPr>
            </w:pPr>
            <w:r w:rsidRPr="00784326">
              <w:rPr>
                <w:rFonts w:ascii="Tahoma" w:hAnsi="Tahoma" w:cs="Tahoma"/>
                <w:sz w:val="18"/>
                <w:szCs w:val="18"/>
              </w:rPr>
              <w:t xml:space="preserve">Za naročnika </w:t>
            </w:r>
            <w:r>
              <w:rPr>
                <w:rFonts w:ascii="Tahoma" w:hAnsi="Tahoma" w:cs="Tahoma"/>
                <w:sz w:val="18"/>
                <w:szCs w:val="18"/>
              </w:rPr>
              <w:t>Občina Dobrova-Polhov Gradec</w:t>
            </w:r>
            <w:r w:rsidRPr="00784326">
              <w:rPr>
                <w:rFonts w:ascii="Tahoma" w:hAnsi="Tahoma" w:cs="Tahoma"/>
                <w:sz w:val="18"/>
                <w:szCs w:val="18"/>
              </w:rPr>
              <w:t>:</w:t>
            </w:r>
          </w:p>
        </w:tc>
      </w:tr>
      <w:tr w:rsidR="003164BD" w:rsidRPr="00112425" w14:paraId="5C53BED2" w14:textId="77777777" w:rsidTr="0048263A">
        <w:trPr>
          <w:trHeight w:val="292"/>
          <w:jc w:val="center"/>
        </w:trPr>
        <w:tc>
          <w:tcPr>
            <w:tcW w:w="3256" w:type="dxa"/>
            <w:vMerge/>
            <w:tcBorders>
              <w:left w:val="single" w:sz="4" w:space="0" w:color="auto"/>
              <w:bottom w:val="single" w:sz="4" w:space="0" w:color="auto"/>
              <w:right w:val="single" w:sz="4" w:space="0" w:color="auto"/>
            </w:tcBorders>
            <w:vAlign w:val="center"/>
          </w:tcPr>
          <w:p w14:paraId="0103EC7C" w14:textId="77777777" w:rsidR="003164BD" w:rsidRPr="007C0F6C" w:rsidRDefault="003164BD" w:rsidP="005D4E4E">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E93EF65" w14:textId="3CF0879C" w:rsidR="003164BD" w:rsidRPr="00112425" w:rsidRDefault="003164BD" w:rsidP="003164BD">
            <w:pPr>
              <w:keepNext/>
              <w:keepLines/>
              <w:spacing w:before="120" w:after="120"/>
              <w:rPr>
                <w:sz w:val="18"/>
                <w:szCs w:val="18"/>
              </w:rPr>
            </w:pPr>
            <w:r w:rsidRPr="00784326">
              <w:rPr>
                <w:rFonts w:ascii="Tahoma" w:hAnsi="Tahoma" w:cs="Tahoma"/>
                <w:sz w:val="18"/>
                <w:szCs w:val="18"/>
              </w:rPr>
              <w:t>Za naročnika VOKA SNAGA:</w:t>
            </w:r>
          </w:p>
        </w:tc>
      </w:tr>
      <w:tr w:rsidR="003164BD" w:rsidRPr="00112425" w14:paraId="73173946" w14:textId="77777777" w:rsidTr="0048263A">
        <w:trPr>
          <w:trHeight w:val="218"/>
          <w:jc w:val="center"/>
        </w:trPr>
        <w:tc>
          <w:tcPr>
            <w:tcW w:w="3256" w:type="dxa"/>
            <w:vMerge w:val="restart"/>
            <w:tcBorders>
              <w:top w:val="single" w:sz="4" w:space="0" w:color="auto"/>
              <w:left w:val="single" w:sz="4" w:space="0" w:color="auto"/>
              <w:right w:val="single" w:sz="4" w:space="0" w:color="auto"/>
            </w:tcBorders>
            <w:vAlign w:val="center"/>
          </w:tcPr>
          <w:p w14:paraId="5DBE35CA" w14:textId="77777777" w:rsidR="003164BD" w:rsidRPr="007C0F6C" w:rsidRDefault="003164BD" w:rsidP="003164BD">
            <w:pPr>
              <w:keepNext/>
              <w:keepLines/>
              <w:rPr>
                <w:rFonts w:ascii="Tahoma" w:hAnsi="Tahoma" w:cs="Tahoma"/>
                <w:sz w:val="18"/>
                <w:szCs w:val="18"/>
              </w:rPr>
            </w:pPr>
            <w:r w:rsidRPr="007C0F6C">
              <w:rPr>
                <w:rFonts w:ascii="Tahoma" w:hAnsi="Tahoma" w:cs="Tahoma"/>
                <w:sz w:val="18"/>
                <w:szCs w:val="18"/>
              </w:rPr>
              <w:t>Orientacijska vrednost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5226205" w14:textId="1BED368D" w:rsidR="003164BD" w:rsidRPr="00112425" w:rsidRDefault="003164BD" w:rsidP="003164BD">
            <w:pPr>
              <w:keepNext/>
              <w:keepLines/>
              <w:spacing w:before="120" w:after="120"/>
              <w:rPr>
                <w:sz w:val="18"/>
                <w:szCs w:val="18"/>
              </w:rPr>
            </w:pPr>
            <w:r w:rsidRPr="00784326">
              <w:rPr>
                <w:rFonts w:ascii="Tahoma" w:hAnsi="Tahoma" w:cs="Tahoma"/>
                <w:sz w:val="18"/>
                <w:szCs w:val="18"/>
              </w:rPr>
              <w:t xml:space="preserve">Za naročnika </w:t>
            </w:r>
            <w:r>
              <w:rPr>
                <w:rFonts w:ascii="Tahoma" w:hAnsi="Tahoma" w:cs="Tahoma"/>
                <w:sz w:val="18"/>
                <w:szCs w:val="18"/>
              </w:rPr>
              <w:t>Občina Dobrova-Polhov Gradec</w:t>
            </w:r>
            <w:r w:rsidRPr="00784326">
              <w:rPr>
                <w:rFonts w:ascii="Tahoma" w:hAnsi="Tahoma" w:cs="Tahoma"/>
                <w:sz w:val="18"/>
                <w:szCs w:val="18"/>
              </w:rPr>
              <w:t>:</w:t>
            </w:r>
          </w:p>
        </w:tc>
      </w:tr>
      <w:tr w:rsidR="003164BD" w:rsidRPr="00112425" w14:paraId="449DD8CA" w14:textId="77777777" w:rsidTr="0048263A">
        <w:trPr>
          <w:trHeight w:val="217"/>
          <w:jc w:val="center"/>
        </w:trPr>
        <w:tc>
          <w:tcPr>
            <w:tcW w:w="3256" w:type="dxa"/>
            <w:vMerge/>
            <w:tcBorders>
              <w:left w:val="single" w:sz="4" w:space="0" w:color="auto"/>
              <w:bottom w:val="single" w:sz="4" w:space="0" w:color="auto"/>
              <w:right w:val="single" w:sz="4" w:space="0" w:color="auto"/>
            </w:tcBorders>
            <w:vAlign w:val="center"/>
          </w:tcPr>
          <w:p w14:paraId="2AD5D40C" w14:textId="77777777" w:rsidR="003164BD" w:rsidRPr="007C0F6C" w:rsidRDefault="003164BD" w:rsidP="003164BD">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8349750" w14:textId="76528A4C" w:rsidR="003164BD" w:rsidRPr="00112425" w:rsidRDefault="003164BD" w:rsidP="003164BD">
            <w:pPr>
              <w:keepNext/>
              <w:keepLines/>
              <w:spacing w:before="120" w:after="120"/>
              <w:rPr>
                <w:sz w:val="18"/>
                <w:szCs w:val="18"/>
              </w:rPr>
            </w:pPr>
            <w:r w:rsidRPr="00784326">
              <w:rPr>
                <w:rFonts w:ascii="Tahoma" w:hAnsi="Tahoma" w:cs="Tahoma"/>
                <w:sz w:val="18"/>
                <w:szCs w:val="18"/>
              </w:rPr>
              <w:t>Za naročnika VOKA SNAGA:</w:t>
            </w:r>
          </w:p>
        </w:tc>
      </w:tr>
      <w:tr w:rsidR="003164BD" w:rsidRPr="00112425" w14:paraId="20D2DCF6" w14:textId="77777777" w:rsidTr="005D4E4E">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5CFD1C01" w14:textId="77777777" w:rsidR="003164BD" w:rsidRPr="007C0F6C" w:rsidRDefault="003164BD" w:rsidP="003164BD">
            <w:pPr>
              <w:keepNext/>
              <w:keepLines/>
              <w:rPr>
                <w:rFonts w:ascii="Tahoma" w:hAnsi="Tahoma" w:cs="Tahoma"/>
                <w:sz w:val="18"/>
                <w:szCs w:val="18"/>
              </w:rPr>
            </w:pPr>
            <w:r w:rsidRPr="007C0F6C">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52829A7" w14:textId="77777777" w:rsidR="003164BD" w:rsidRPr="00112425" w:rsidRDefault="003164BD" w:rsidP="003164BD">
            <w:pPr>
              <w:keepNext/>
              <w:keepLines/>
              <w:rPr>
                <w:sz w:val="18"/>
                <w:szCs w:val="18"/>
              </w:rPr>
            </w:pPr>
          </w:p>
        </w:tc>
      </w:tr>
      <w:tr w:rsidR="003164BD" w:rsidRPr="00112425" w14:paraId="0F0CB69C" w14:textId="77777777" w:rsidTr="005D4E4E">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5473956B" w14:textId="77777777" w:rsidR="003164BD" w:rsidRPr="007C0F6C" w:rsidRDefault="003164BD" w:rsidP="003164BD">
            <w:pPr>
              <w:keepNext/>
              <w:keepLines/>
              <w:rPr>
                <w:rFonts w:ascii="Tahoma" w:hAnsi="Tahoma" w:cs="Tahoma"/>
                <w:sz w:val="18"/>
                <w:szCs w:val="18"/>
              </w:rPr>
            </w:pPr>
            <w:r w:rsidRPr="007C0F6C">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13811B8" w14:textId="77777777" w:rsidR="003164BD" w:rsidRPr="00112425" w:rsidRDefault="003164BD" w:rsidP="003164BD">
            <w:pPr>
              <w:keepNext/>
              <w:keepLines/>
              <w:rPr>
                <w:sz w:val="18"/>
                <w:szCs w:val="18"/>
              </w:rPr>
            </w:pPr>
          </w:p>
        </w:tc>
      </w:tr>
    </w:tbl>
    <w:p w14:paraId="75C62E66" w14:textId="77777777" w:rsidR="00E4305F" w:rsidRPr="00112425" w:rsidRDefault="00E4305F" w:rsidP="00F309C0">
      <w:pPr>
        <w:keepNext/>
        <w:keepLines/>
        <w:tabs>
          <w:tab w:val="left" w:pos="567"/>
          <w:tab w:val="left" w:pos="851"/>
          <w:tab w:val="left" w:pos="993"/>
        </w:tabs>
        <w:suppressAutoHyphens/>
        <w:jc w:val="both"/>
        <w:rPr>
          <w:rFonts w:ascii="Tahoma" w:hAnsi="Tahoma" w:cs="Tahoma"/>
          <w:lang w:eastAsia="ar-SA"/>
        </w:rPr>
      </w:pPr>
    </w:p>
    <w:p w14:paraId="4EEEF3F1" w14:textId="77777777" w:rsidR="00E4305F" w:rsidRPr="0095014B" w:rsidRDefault="00E4305F" w:rsidP="00F309C0">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40114C2D" w14:textId="77777777" w:rsidR="00E4305F" w:rsidRDefault="00E4305F" w:rsidP="00F309C0">
      <w:pPr>
        <w:keepNext/>
        <w:keepLines/>
        <w:tabs>
          <w:tab w:val="left" w:pos="5400"/>
        </w:tabs>
        <w:rPr>
          <w:rFonts w:ascii="Tahoma" w:hAnsi="Tahoma" w:cs="Tahoma"/>
          <w:sz w:val="16"/>
          <w:szCs w:val="16"/>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0A0261C" w14:textId="77777777" w:rsidTr="000C7AEC">
        <w:trPr>
          <w:trHeight w:val="235"/>
        </w:trPr>
        <w:tc>
          <w:tcPr>
            <w:tcW w:w="3430" w:type="dxa"/>
            <w:tcBorders>
              <w:bottom w:val="single" w:sz="4" w:space="0" w:color="auto"/>
            </w:tcBorders>
          </w:tcPr>
          <w:p w14:paraId="72A43C34" w14:textId="77777777" w:rsidR="009121CF" w:rsidRPr="00CE1BAD" w:rsidRDefault="009121CF" w:rsidP="00F309C0">
            <w:pPr>
              <w:keepNext/>
              <w:keepLines/>
              <w:jc w:val="both"/>
              <w:rPr>
                <w:rFonts w:ascii="Tahoma" w:hAnsi="Tahoma" w:cs="Tahoma"/>
                <w:snapToGrid w:val="0"/>
                <w:color w:val="000000"/>
              </w:rPr>
            </w:pPr>
          </w:p>
        </w:tc>
        <w:tc>
          <w:tcPr>
            <w:tcW w:w="2574" w:type="dxa"/>
          </w:tcPr>
          <w:p w14:paraId="21A67946"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0A8738F1"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5F300B2B" w14:textId="77777777" w:rsidTr="000C7AEC">
        <w:trPr>
          <w:trHeight w:val="235"/>
        </w:trPr>
        <w:tc>
          <w:tcPr>
            <w:tcW w:w="3430" w:type="dxa"/>
            <w:tcBorders>
              <w:top w:val="single" w:sz="4" w:space="0" w:color="auto"/>
            </w:tcBorders>
          </w:tcPr>
          <w:p w14:paraId="1AE2A843"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ponudnika/partnerja</w:t>
            </w:r>
            <w:r w:rsidRPr="00CE1BAD">
              <w:rPr>
                <w:rFonts w:ascii="Tahoma" w:hAnsi="Tahoma" w:cs="Tahoma"/>
                <w:snapToGrid w:val="0"/>
                <w:color w:val="000000"/>
              </w:rPr>
              <w:t>)</w:t>
            </w:r>
          </w:p>
        </w:tc>
        <w:tc>
          <w:tcPr>
            <w:tcW w:w="2574" w:type="dxa"/>
          </w:tcPr>
          <w:p w14:paraId="045DCCA4" w14:textId="77777777" w:rsidR="009121CF" w:rsidRPr="00CE1BAD" w:rsidRDefault="009121CF" w:rsidP="00F309C0">
            <w:pPr>
              <w:keepNext/>
              <w:keepLines/>
              <w:jc w:val="center"/>
              <w:rPr>
                <w:rFonts w:ascii="Tahoma" w:hAnsi="Tahoma" w:cs="Tahoma"/>
                <w:snapToGrid w:val="0"/>
                <w:color w:val="000000"/>
              </w:rPr>
            </w:pPr>
          </w:p>
        </w:tc>
        <w:tc>
          <w:tcPr>
            <w:tcW w:w="3148" w:type="dxa"/>
            <w:tcBorders>
              <w:top w:val="single" w:sz="4" w:space="0" w:color="auto"/>
            </w:tcBorders>
          </w:tcPr>
          <w:p w14:paraId="1D805455"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5129615A" w14:textId="77777777" w:rsidR="009121CF" w:rsidRPr="00112425" w:rsidRDefault="009121CF" w:rsidP="00F309C0">
      <w:pPr>
        <w:keepNext/>
        <w:keepLines/>
        <w:tabs>
          <w:tab w:val="left" w:pos="5400"/>
        </w:tabs>
        <w:rPr>
          <w:rFonts w:ascii="Tahoma" w:hAnsi="Tahoma" w:cs="Tahoma"/>
          <w:sz w:val="16"/>
          <w:szCs w:val="16"/>
        </w:rPr>
      </w:pPr>
    </w:p>
    <w:p w14:paraId="3B888B11" w14:textId="77777777" w:rsidR="00E4305F" w:rsidRPr="00112425" w:rsidRDefault="00E4305F" w:rsidP="00F309C0">
      <w:pPr>
        <w:keepNext/>
        <w:keepLines/>
        <w:rPr>
          <w:rFonts w:ascii="Tahoma" w:hAnsi="Tahoma" w:cs="Tahoma"/>
        </w:rPr>
      </w:pPr>
      <w:r w:rsidRPr="00112425">
        <w:rPr>
          <w:rFonts w:ascii="Tahoma" w:hAnsi="Tahoma" w:cs="Tahoma"/>
        </w:rPr>
        <w:lastRenderedPageBreak/>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004BEF0F" w14:textId="77777777" w:rsidR="00E4305F" w:rsidRPr="00112425" w:rsidRDefault="00E4305F" w:rsidP="00F309C0">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7C1ECACB" w14:textId="77777777" w:rsidR="00E4305F" w:rsidRPr="00112425" w:rsidRDefault="00E4305F" w:rsidP="00F309C0">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4456BE5D" w14:textId="77777777" w:rsidR="00E4305F" w:rsidRPr="00112425" w:rsidRDefault="00E4305F" w:rsidP="00F309C0">
      <w:pPr>
        <w:keepNext/>
        <w:keepLines/>
        <w:ind w:left="851" w:hanging="851"/>
        <w:jc w:val="both"/>
        <w:rPr>
          <w:rFonts w:ascii="Tahoma" w:hAnsi="Tahoma" w:cs="Tahoma"/>
          <w:i/>
          <w:sz w:val="16"/>
          <w:szCs w:val="18"/>
          <w:lang w:eastAsia="ar-SA"/>
        </w:rPr>
      </w:pPr>
      <w:r w:rsidRPr="00112425">
        <w:rPr>
          <w:rFonts w:ascii="Tahoma" w:hAnsi="Tahoma" w:cs="Tahoma"/>
          <w:b/>
          <w:i/>
          <w:sz w:val="16"/>
          <w:szCs w:val="18"/>
          <w:lang w:eastAsia="ar-SA"/>
        </w:rPr>
        <w:t xml:space="preserve">Opomba:  </w:t>
      </w:r>
      <w:r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 V tem primeru se v obrazcu navedejo tudi vse zmogljivost podizvajalca, ki jih bo uporabil ponudnik.</w:t>
      </w:r>
    </w:p>
    <w:p w14:paraId="4ED1DE4F" w14:textId="77777777" w:rsidR="00E4305F" w:rsidRPr="00112425" w:rsidRDefault="00E4305F" w:rsidP="00F309C0">
      <w:pPr>
        <w:keepNext/>
        <w:keepLines/>
        <w:rPr>
          <w:rFonts w:ascii="Tahoma" w:hAnsi="Tahoma" w:cs="Tahoma"/>
          <w:sz w:val="16"/>
          <w:szCs w:val="18"/>
          <w:lang w:eastAsia="ar-SA"/>
        </w:rPr>
      </w:pPr>
    </w:p>
    <w:p w14:paraId="644A6572" w14:textId="77777777" w:rsidR="00E4305F" w:rsidRDefault="00E4305F" w:rsidP="00F309C0">
      <w:pPr>
        <w:keepNext/>
        <w:keepLines/>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p>
    <w:p w14:paraId="1522C412" w14:textId="77777777" w:rsidR="00987EC6" w:rsidRDefault="00987EC6" w:rsidP="00F309C0">
      <w:pPr>
        <w:keepNext/>
        <w:keepLines/>
        <w:rPr>
          <w:sz w:val="18"/>
        </w:rPr>
      </w:pPr>
    </w:p>
    <w:p w14:paraId="71C8B177" w14:textId="77777777" w:rsidR="00987EC6" w:rsidRDefault="00987EC6" w:rsidP="00F309C0">
      <w:pPr>
        <w:keepNext/>
        <w:keepLines/>
        <w:rPr>
          <w:sz w:val="18"/>
        </w:rPr>
      </w:pPr>
    </w:p>
    <w:p w14:paraId="3B4D14A6" w14:textId="0F3BBA24" w:rsidR="00987EC6" w:rsidRDefault="00987EC6" w:rsidP="00F309C0">
      <w:pPr>
        <w:keepNext/>
        <w:keepLines/>
        <w:rPr>
          <w:sz w:val="18"/>
        </w:rPr>
      </w:pPr>
    </w:p>
    <w:p w14:paraId="0160AFBA" w14:textId="638516D0" w:rsidR="007C07CC" w:rsidRDefault="007C07CC" w:rsidP="00F309C0">
      <w:pPr>
        <w:keepNext/>
        <w:keepLines/>
        <w:rPr>
          <w:sz w:val="18"/>
        </w:rPr>
      </w:pPr>
    </w:p>
    <w:p w14:paraId="03C91730" w14:textId="62DD5381" w:rsidR="007C0F6C" w:rsidRDefault="007C0F6C" w:rsidP="00F309C0">
      <w:pPr>
        <w:keepNext/>
        <w:keepLines/>
        <w:rPr>
          <w:sz w:val="18"/>
        </w:rPr>
      </w:pPr>
    </w:p>
    <w:p w14:paraId="5FD96ECD" w14:textId="1F5BF177" w:rsidR="003164BD" w:rsidRDefault="003164BD" w:rsidP="00F309C0">
      <w:pPr>
        <w:keepNext/>
        <w:keepLines/>
        <w:rPr>
          <w:sz w:val="18"/>
        </w:rPr>
      </w:pPr>
    </w:p>
    <w:p w14:paraId="254B2764" w14:textId="2E1F6992" w:rsidR="003164BD" w:rsidRDefault="003164BD" w:rsidP="00F309C0">
      <w:pPr>
        <w:keepNext/>
        <w:keepLines/>
        <w:rPr>
          <w:sz w:val="18"/>
        </w:rPr>
      </w:pPr>
    </w:p>
    <w:p w14:paraId="0621C9A1" w14:textId="331E5BB4" w:rsidR="003164BD" w:rsidRDefault="003164BD" w:rsidP="00F309C0">
      <w:pPr>
        <w:keepNext/>
        <w:keepLines/>
        <w:rPr>
          <w:sz w:val="18"/>
        </w:rPr>
      </w:pPr>
    </w:p>
    <w:p w14:paraId="2EB0CEF9" w14:textId="7A065801" w:rsidR="003164BD" w:rsidRDefault="003164BD" w:rsidP="00F309C0">
      <w:pPr>
        <w:keepNext/>
        <w:keepLines/>
        <w:rPr>
          <w:sz w:val="18"/>
        </w:rPr>
      </w:pPr>
    </w:p>
    <w:p w14:paraId="606B2190" w14:textId="0B7C8396" w:rsidR="003164BD" w:rsidRDefault="003164BD" w:rsidP="00F309C0">
      <w:pPr>
        <w:keepNext/>
        <w:keepLines/>
        <w:rPr>
          <w:sz w:val="18"/>
        </w:rPr>
      </w:pPr>
    </w:p>
    <w:p w14:paraId="42D0C1F9" w14:textId="3B6B9891" w:rsidR="003164BD" w:rsidRDefault="003164BD" w:rsidP="00F309C0">
      <w:pPr>
        <w:keepNext/>
        <w:keepLines/>
        <w:rPr>
          <w:sz w:val="18"/>
        </w:rPr>
      </w:pPr>
    </w:p>
    <w:p w14:paraId="29C8D043" w14:textId="4E0BF051" w:rsidR="003164BD" w:rsidRDefault="003164BD" w:rsidP="00F309C0">
      <w:pPr>
        <w:keepNext/>
        <w:keepLines/>
        <w:rPr>
          <w:sz w:val="18"/>
        </w:rPr>
      </w:pPr>
    </w:p>
    <w:p w14:paraId="3B0F368E" w14:textId="31050C57" w:rsidR="003164BD" w:rsidRDefault="003164BD" w:rsidP="00F309C0">
      <w:pPr>
        <w:keepNext/>
        <w:keepLines/>
        <w:rPr>
          <w:sz w:val="18"/>
        </w:rPr>
      </w:pPr>
    </w:p>
    <w:p w14:paraId="29B73B53" w14:textId="3A7017BA" w:rsidR="003164BD" w:rsidRDefault="003164BD" w:rsidP="00F309C0">
      <w:pPr>
        <w:keepNext/>
        <w:keepLines/>
        <w:rPr>
          <w:sz w:val="18"/>
        </w:rPr>
      </w:pPr>
    </w:p>
    <w:p w14:paraId="794B020C" w14:textId="5E916FA8" w:rsidR="003164BD" w:rsidRDefault="003164BD" w:rsidP="00F309C0">
      <w:pPr>
        <w:keepNext/>
        <w:keepLines/>
        <w:rPr>
          <w:sz w:val="18"/>
        </w:rPr>
      </w:pPr>
    </w:p>
    <w:p w14:paraId="0C75565A" w14:textId="7837EE96" w:rsidR="003164BD" w:rsidRDefault="003164BD" w:rsidP="00F309C0">
      <w:pPr>
        <w:keepNext/>
        <w:keepLines/>
        <w:rPr>
          <w:sz w:val="18"/>
        </w:rPr>
      </w:pPr>
    </w:p>
    <w:p w14:paraId="14C8F87D" w14:textId="1198B476" w:rsidR="003164BD" w:rsidRDefault="003164BD" w:rsidP="00F309C0">
      <w:pPr>
        <w:keepNext/>
        <w:keepLines/>
        <w:rPr>
          <w:sz w:val="18"/>
        </w:rPr>
      </w:pPr>
    </w:p>
    <w:p w14:paraId="2A4FBF00" w14:textId="7F4EC84E" w:rsidR="003164BD" w:rsidRDefault="003164BD" w:rsidP="00F309C0">
      <w:pPr>
        <w:keepNext/>
        <w:keepLines/>
        <w:rPr>
          <w:sz w:val="18"/>
        </w:rPr>
      </w:pPr>
    </w:p>
    <w:p w14:paraId="0C674C1B" w14:textId="70A7A5A5" w:rsidR="003164BD" w:rsidRDefault="003164BD" w:rsidP="00F309C0">
      <w:pPr>
        <w:keepNext/>
        <w:keepLines/>
        <w:rPr>
          <w:sz w:val="18"/>
        </w:rPr>
      </w:pPr>
    </w:p>
    <w:p w14:paraId="6A8A8DB2" w14:textId="2005FC40" w:rsidR="003164BD" w:rsidRDefault="003164BD" w:rsidP="00F309C0">
      <w:pPr>
        <w:keepNext/>
        <w:keepLines/>
        <w:rPr>
          <w:sz w:val="18"/>
        </w:rPr>
      </w:pPr>
    </w:p>
    <w:p w14:paraId="20AAE93C" w14:textId="535708AB" w:rsidR="003164BD" w:rsidRDefault="003164BD" w:rsidP="00F309C0">
      <w:pPr>
        <w:keepNext/>
        <w:keepLines/>
        <w:rPr>
          <w:sz w:val="18"/>
        </w:rPr>
      </w:pPr>
    </w:p>
    <w:p w14:paraId="4CF47777" w14:textId="1BCCDD64" w:rsidR="003164BD" w:rsidRDefault="003164BD" w:rsidP="00F309C0">
      <w:pPr>
        <w:keepNext/>
        <w:keepLines/>
        <w:rPr>
          <w:sz w:val="18"/>
        </w:rPr>
      </w:pPr>
    </w:p>
    <w:p w14:paraId="1D55FA01" w14:textId="75D5D4AD" w:rsidR="003164BD" w:rsidRDefault="003164BD" w:rsidP="00F309C0">
      <w:pPr>
        <w:keepNext/>
        <w:keepLines/>
        <w:rPr>
          <w:sz w:val="18"/>
        </w:rPr>
      </w:pPr>
    </w:p>
    <w:p w14:paraId="274CF8D8" w14:textId="6695F6A1" w:rsidR="003164BD" w:rsidRDefault="003164BD" w:rsidP="00F309C0">
      <w:pPr>
        <w:keepNext/>
        <w:keepLines/>
        <w:rPr>
          <w:sz w:val="18"/>
        </w:rPr>
      </w:pPr>
    </w:p>
    <w:p w14:paraId="22235D80" w14:textId="6B9E4431" w:rsidR="003164BD" w:rsidRDefault="003164BD" w:rsidP="00F309C0">
      <w:pPr>
        <w:keepNext/>
        <w:keepLines/>
        <w:rPr>
          <w:sz w:val="18"/>
        </w:rPr>
      </w:pPr>
    </w:p>
    <w:p w14:paraId="31AAF8AC" w14:textId="260A8C86" w:rsidR="003164BD" w:rsidRDefault="003164BD" w:rsidP="00F309C0">
      <w:pPr>
        <w:keepNext/>
        <w:keepLines/>
        <w:rPr>
          <w:sz w:val="18"/>
        </w:rPr>
      </w:pPr>
    </w:p>
    <w:p w14:paraId="7DBDAF77" w14:textId="08CB1D0E" w:rsidR="003164BD" w:rsidRDefault="003164BD" w:rsidP="00F309C0">
      <w:pPr>
        <w:keepNext/>
        <w:keepLines/>
        <w:rPr>
          <w:sz w:val="18"/>
        </w:rPr>
      </w:pPr>
    </w:p>
    <w:p w14:paraId="73265496" w14:textId="71171D1F" w:rsidR="003164BD" w:rsidRDefault="003164BD" w:rsidP="00F309C0">
      <w:pPr>
        <w:keepNext/>
        <w:keepLines/>
        <w:rPr>
          <w:sz w:val="18"/>
        </w:rPr>
      </w:pPr>
    </w:p>
    <w:p w14:paraId="1EC528C6" w14:textId="36612051" w:rsidR="003164BD" w:rsidRDefault="003164BD" w:rsidP="00F309C0">
      <w:pPr>
        <w:keepNext/>
        <w:keepLines/>
        <w:rPr>
          <w:sz w:val="18"/>
        </w:rPr>
      </w:pPr>
    </w:p>
    <w:p w14:paraId="4721994B" w14:textId="0AFB4310" w:rsidR="003164BD" w:rsidRDefault="003164BD" w:rsidP="00F309C0">
      <w:pPr>
        <w:keepNext/>
        <w:keepLines/>
        <w:rPr>
          <w:sz w:val="18"/>
        </w:rPr>
      </w:pPr>
    </w:p>
    <w:p w14:paraId="644878E7" w14:textId="2592E7A3" w:rsidR="003164BD" w:rsidRDefault="003164BD" w:rsidP="00F309C0">
      <w:pPr>
        <w:keepNext/>
        <w:keepLines/>
        <w:rPr>
          <w:sz w:val="18"/>
        </w:rPr>
      </w:pPr>
    </w:p>
    <w:p w14:paraId="0FCD0DCB" w14:textId="7E8E7BD0" w:rsidR="003164BD" w:rsidRDefault="003164BD" w:rsidP="00F309C0">
      <w:pPr>
        <w:keepNext/>
        <w:keepLines/>
        <w:rPr>
          <w:sz w:val="18"/>
        </w:rPr>
      </w:pPr>
    </w:p>
    <w:p w14:paraId="3B30D8F8" w14:textId="0011257D" w:rsidR="003164BD" w:rsidRDefault="003164BD" w:rsidP="00F309C0">
      <w:pPr>
        <w:keepNext/>
        <w:keepLines/>
        <w:rPr>
          <w:sz w:val="18"/>
        </w:rPr>
      </w:pPr>
    </w:p>
    <w:p w14:paraId="2CD7DB77" w14:textId="219F9EBE" w:rsidR="003164BD" w:rsidRDefault="003164BD" w:rsidP="00F309C0">
      <w:pPr>
        <w:keepNext/>
        <w:keepLines/>
        <w:rPr>
          <w:sz w:val="18"/>
        </w:rPr>
      </w:pPr>
    </w:p>
    <w:p w14:paraId="03999799" w14:textId="0F70DCE7" w:rsidR="003164BD" w:rsidRDefault="003164BD" w:rsidP="00F309C0">
      <w:pPr>
        <w:keepNext/>
        <w:keepLines/>
        <w:rPr>
          <w:sz w:val="18"/>
        </w:rPr>
      </w:pPr>
    </w:p>
    <w:p w14:paraId="77D75478" w14:textId="07C95D92" w:rsidR="003164BD" w:rsidRDefault="003164BD" w:rsidP="00F309C0">
      <w:pPr>
        <w:keepNext/>
        <w:keepLines/>
        <w:rPr>
          <w:sz w:val="18"/>
        </w:rPr>
      </w:pPr>
    </w:p>
    <w:p w14:paraId="53175FB0" w14:textId="39D43CF1" w:rsidR="003164BD" w:rsidRDefault="003164BD" w:rsidP="00F309C0">
      <w:pPr>
        <w:keepNext/>
        <w:keepLines/>
        <w:rPr>
          <w:sz w:val="18"/>
        </w:rPr>
      </w:pPr>
    </w:p>
    <w:p w14:paraId="1E32C4E4" w14:textId="119F9326" w:rsidR="003164BD" w:rsidRDefault="003164BD" w:rsidP="00F309C0">
      <w:pPr>
        <w:keepNext/>
        <w:keepLines/>
        <w:rPr>
          <w:sz w:val="18"/>
        </w:rPr>
      </w:pPr>
    </w:p>
    <w:p w14:paraId="31DCDA25" w14:textId="1FA5D79E" w:rsidR="003164BD" w:rsidRDefault="003164BD" w:rsidP="00F309C0">
      <w:pPr>
        <w:keepNext/>
        <w:keepLines/>
        <w:rPr>
          <w:sz w:val="18"/>
        </w:rPr>
      </w:pPr>
    </w:p>
    <w:p w14:paraId="384D7B93" w14:textId="2B41F72E" w:rsidR="003164BD" w:rsidRDefault="003164BD" w:rsidP="00F309C0">
      <w:pPr>
        <w:keepNext/>
        <w:keepLines/>
        <w:rPr>
          <w:sz w:val="18"/>
        </w:rPr>
      </w:pPr>
    </w:p>
    <w:p w14:paraId="1CB46D44" w14:textId="6B9D01D1" w:rsidR="003164BD" w:rsidRDefault="003164BD" w:rsidP="00F309C0">
      <w:pPr>
        <w:keepNext/>
        <w:keepLines/>
        <w:rPr>
          <w:sz w:val="18"/>
        </w:rPr>
      </w:pPr>
    </w:p>
    <w:p w14:paraId="015B93DC" w14:textId="2A76F85A" w:rsidR="003164BD" w:rsidRDefault="003164BD" w:rsidP="00F309C0">
      <w:pPr>
        <w:keepNext/>
        <w:keepLines/>
        <w:rPr>
          <w:sz w:val="18"/>
        </w:rPr>
      </w:pPr>
    </w:p>
    <w:p w14:paraId="31224BFE" w14:textId="2D6069F8" w:rsidR="003164BD" w:rsidRDefault="003164BD" w:rsidP="00F309C0">
      <w:pPr>
        <w:keepNext/>
        <w:keepLines/>
        <w:rPr>
          <w:sz w:val="18"/>
        </w:rPr>
      </w:pPr>
    </w:p>
    <w:p w14:paraId="66CE1C6B" w14:textId="1138D5FC" w:rsidR="003164BD" w:rsidRDefault="003164BD" w:rsidP="00F309C0">
      <w:pPr>
        <w:keepNext/>
        <w:keepLines/>
        <w:rPr>
          <w:sz w:val="18"/>
        </w:rPr>
      </w:pPr>
    </w:p>
    <w:p w14:paraId="4C75E1D6" w14:textId="1781974E" w:rsidR="003164BD" w:rsidRDefault="003164BD" w:rsidP="00F309C0">
      <w:pPr>
        <w:keepNext/>
        <w:keepLines/>
        <w:rPr>
          <w:sz w:val="18"/>
        </w:rPr>
      </w:pPr>
    </w:p>
    <w:p w14:paraId="61965523" w14:textId="6D363D26" w:rsidR="003164BD" w:rsidRDefault="003164BD" w:rsidP="00F309C0">
      <w:pPr>
        <w:keepNext/>
        <w:keepLines/>
        <w:rPr>
          <w:sz w:val="18"/>
        </w:rPr>
      </w:pPr>
    </w:p>
    <w:p w14:paraId="54D4C6ED" w14:textId="79918750" w:rsidR="003164BD" w:rsidRDefault="003164BD" w:rsidP="00F309C0">
      <w:pPr>
        <w:keepNext/>
        <w:keepLines/>
        <w:rPr>
          <w:sz w:val="18"/>
        </w:rPr>
      </w:pPr>
    </w:p>
    <w:p w14:paraId="5F01130E" w14:textId="2473A823" w:rsidR="003164BD" w:rsidRDefault="003164BD" w:rsidP="00F309C0">
      <w:pPr>
        <w:keepNext/>
        <w:keepLines/>
        <w:rPr>
          <w:sz w:val="18"/>
        </w:rPr>
      </w:pPr>
    </w:p>
    <w:p w14:paraId="04061817" w14:textId="5050D809" w:rsidR="003164BD" w:rsidRDefault="003164BD" w:rsidP="00F309C0">
      <w:pPr>
        <w:keepNext/>
        <w:keepLines/>
        <w:rPr>
          <w:sz w:val="18"/>
        </w:rPr>
      </w:pPr>
    </w:p>
    <w:p w14:paraId="487CC4A9" w14:textId="3DBB5FC6" w:rsidR="003164BD" w:rsidRDefault="003164BD" w:rsidP="00F309C0">
      <w:pPr>
        <w:keepNext/>
        <w:keepLines/>
        <w:rPr>
          <w:sz w:val="18"/>
        </w:rPr>
      </w:pPr>
    </w:p>
    <w:p w14:paraId="5855F643" w14:textId="13A3E2C1" w:rsidR="003164BD" w:rsidRDefault="003164BD" w:rsidP="00F309C0">
      <w:pPr>
        <w:keepNext/>
        <w:keepLines/>
        <w:rPr>
          <w:sz w:val="18"/>
        </w:rPr>
      </w:pPr>
    </w:p>
    <w:p w14:paraId="113ED444" w14:textId="19C5EE83" w:rsidR="003164BD" w:rsidRDefault="003164BD" w:rsidP="00F309C0">
      <w:pPr>
        <w:keepNext/>
        <w:keepLines/>
        <w:rPr>
          <w:sz w:val="18"/>
        </w:rPr>
      </w:pPr>
    </w:p>
    <w:p w14:paraId="595BC5DB" w14:textId="7AB9D75C" w:rsidR="003164BD" w:rsidRDefault="003164BD" w:rsidP="00F309C0">
      <w:pPr>
        <w:keepNext/>
        <w:keepLines/>
        <w:rPr>
          <w:sz w:val="18"/>
        </w:rPr>
      </w:pPr>
    </w:p>
    <w:p w14:paraId="4687DA36" w14:textId="2A49C923" w:rsidR="003164BD" w:rsidRDefault="003164BD" w:rsidP="00F309C0">
      <w:pPr>
        <w:keepNext/>
        <w:keepLines/>
        <w:rPr>
          <w:sz w:val="18"/>
        </w:rPr>
      </w:pPr>
    </w:p>
    <w:p w14:paraId="6BB60666" w14:textId="459682D4" w:rsidR="003164BD" w:rsidRDefault="003164BD" w:rsidP="00F309C0">
      <w:pPr>
        <w:keepNext/>
        <w:keepLines/>
        <w:rPr>
          <w:sz w:val="18"/>
        </w:rPr>
      </w:pPr>
    </w:p>
    <w:p w14:paraId="3A25E225" w14:textId="227B4A90" w:rsidR="003164BD" w:rsidRDefault="003164BD" w:rsidP="00F309C0">
      <w:pPr>
        <w:keepNext/>
        <w:keepLines/>
        <w:rPr>
          <w:sz w:val="18"/>
        </w:rPr>
      </w:pPr>
    </w:p>
    <w:p w14:paraId="6EE83A6B" w14:textId="3A8FB7D8" w:rsidR="003164BD" w:rsidRDefault="003164BD" w:rsidP="00F309C0">
      <w:pPr>
        <w:keepNext/>
        <w:keepLines/>
        <w:rPr>
          <w:sz w:val="18"/>
        </w:rPr>
      </w:pPr>
    </w:p>
    <w:p w14:paraId="368CB123" w14:textId="37980802" w:rsidR="003164BD" w:rsidRDefault="003164BD" w:rsidP="00F309C0">
      <w:pPr>
        <w:keepNext/>
        <w:keepLines/>
        <w:rPr>
          <w:sz w:val="18"/>
        </w:rPr>
      </w:pPr>
    </w:p>
    <w:p w14:paraId="5E77FC0F" w14:textId="77777777" w:rsidR="003164BD" w:rsidRPr="00112425" w:rsidRDefault="003164BD" w:rsidP="00F309C0">
      <w:pPr>
        <w:keepNext/>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14:paraId="667F6459" w14:textId="77777777" w:rsidTr="00CB23D7">
        <w:tc>
          <w:tcPr>
            <w:tcW w:w="6799" w:type="dxa"/>
            <w:tcBorders>
              <w:top w:val="single" w:sz="4" w:space="0" w:color="000000"/>
              <w:left w:val="single" w:sz="4" w:space="0" w:color="000000"/>
              <w:bottom w:val="single" w:sz="4" w:space="0" w:color="000000"/>
            </w:tcBorders>
          </w:tcPr>
          <w:p w14:paraId="171DE5DF" w14:textId="77777777" w:rsidR="00995C6A" w:rsidRPr="00112425" w:rsidRDefault="00995C6A" w:rsidP="00F309C0">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1084D03" w14:textId="77777777" w:rsidR="00995C6A" w:rsidRPr="00112425" w:rsidRDefault="00995C6A" w:rsidP="00F309C0">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14:paraId="403998B4" w14:textId="77777777" w:rsidR="00E4305F" w:rsidRPr="00112425" w:rsidRDefault="00E4305F" w:rsidP="00F309C0">
      <w:pPr>
        <w:keepNext/>
        <w:keepLines/>
        <w:ind w:right="-143"/>
        <w:jc w:val="both"/>
        <w:rPr>
          <w:rFonts w:ascii="Tahoma" w:hAnsi="Tahoma" w:cs="Tahoma"/>
          <w:sz w:val="24"/>
        </w:rPr>
      </w:pPr>
    </w:p>
    <w:p w14:paraId="7CA3FA38" w14:textId="77777777" w:rsidR="00E4305F" w:rsidRPr="00112425" w:rsidRDefault="00E4305F" w:rsidP="00F309C0">
      <w:pPr>
        <w:keepNext/>
        <w:keepLines/>
        <w:rPr>
          <w:rFonts w:ascii="Tahoma" w:hAnsi="Tahoma" w:cs="Tahoma"/>
        </w:rPr>
      </w:pPr>
      <w:r w:rsidRPr="00112425">
        <w:rPr>
          <w:rFonts w:ascii="Tahoma" w:hAnsi="Tahoma" w:cs="Tahoma"/>
        </w:rPr>
        <w:t>Ponudnik: _____________________________________________________________________________</w:t>
      </w:r>
    </w:p>
    <w:p w14:paraId="39C32577" w14:textId="77777777" w:rsidR="00E4305F" w:rsidRPr="00112425" w:rsidRDefault="00E4305F" w:rsidP="00F309C0">
      <w:pPr>
        <w:keepNext/>
        <w:keepLines/>
        <w:rPr>
          <w:rFonts w:ascii="Tahoma" w:hAnsi="Tahoma" w:cs="Tahoma"/>
        </w:rPr>
      </w:pPr>
    </w:p>
    <w:p w14:paraId="0E810819" w14:textId="1393A87E" w:rsidR="00E4305F" w:rsidRPr="00112425" w:rsidRDefault="00E4305F" w:rsidP="00F309C0">
      <w:pPr>
        <w:keepNext/>
        <w:keepLines/>
        <w:spacing w:before="40" w:after="4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873A5C">
        <w:rPr>
          <w:rFonts w:ascii="Tahoma" w:hAnsi="Tahoma" w:cs="Tahoma"/>
          <w:b/>
        </w:rPr>
        <w:t>VKS-83/23</w:t>
      </w:r>
      <w:r w:rsidRPr="00112425">
        <w:rPr>
          <w:rFonts w:ascii="Tahoma" w:hAnsi="Tahoma" w:cs="Tahoma"/>
          <w:b/>
        </w:rPr>
        <w:t xml:space="preserve"> </w:t>
      </w:r>
      <w:r w:rsidR="00873A5C">
        <w:rPr>
          <w:rFonts w:ascii="Tahoma" w:hAnsi="Tahoma" w:cs="Tahoma"/>
          <w:b/>
          <w:color w:val="000000"/>
        </w:rPr>
        <w:t>Prestavitev javne sanitarne in meteorne kanalizacije ter obnova vodovoda v Horjulski cesti</w:t>
      </w:r>
      <w:r w:rsidRPr="00112425">
        <w:rPr>
          <w:rFonts w:ascii="Tahoma" w:hAnsi="Tahoma" w:cs="Tahoma"/>
        </w:rPr>
        <w:t xml:space="preserve"> ter v skladu s 94. členom ZJN-3</w:t>
      </w:r>
    </w:p>
    <w:p w14:paraId="07204D99" w14:textId="77777777" w:rsidR="00E4305F" w:rsidRPr="00112425" w:rsidRDefault="00E4305F" w:rsidP="00F309C0">
      <w:pPr>
        <w:keepNext/>
        <w:keepLines/>
        <w:rPr>
          <w:rFonts w:ascii="Tahoma" w:hAnsi="Tahoma" w:cs="Tahoma"/>
        </w:rPr>
      </w:pPr>
    </w:p>
    <w:p w14:paraId="7D4DA7FE" w14:textId="77777777" w:rsidR="00E4305F" w:rsidRPr="00112425" w:rsidRDefault="00E4305F" w:rsidP="00F309C0">
      <w:pPr>
        <w:keepNext/>
        <w:keepLines/>
        <w:jc w:val="center"/>
        <w:rPr>
          <w:rFonts w:ascii="Tahoma" w:hAnsi="Tahoma" w:cs="Tahoma"/>
          <w:b/>
          <w:sz w:val="22"/>
          <w:szCs w:val="22"/>
        </w:rPr>
      </w:pPr>
      <w:r w:rsidRPr="00112425">
        <w:rPr>
          <w:rFonts w:ascii="Tahoma" w:hAnsi="Tahoma" w:cs="Tahoma"/>
          <w:b/>
          <w:sz w:val="22"/>
          <w:szCs w:val="22"/>
        </w:rPr>
        <w:t>POOBLAŠČAMO</w:t>
      </w:r>
    </w:p>
    <w:p w14:paraId="2732AB11" w14:textId="77777777" w:rsidR="00E4305F" w:rsidRPr="00112425" w:rsidRDefault="00E4305F" w:rsidP="00F309C0">
      <w:pPr>
        <w:keepNext/>
        <w:keepLines/>
        <w:rPr>
          <w:rFonts w:ascii="Tahoma" w:hAnsi="Tahoma" w:cs="Tahoma"/>
        </w:rPr>
      </w:pPr>
    </w:p>
    <w:p w14:paraId="203F38DA" w14:textId="1BA71433" w:rsidR="003164BD" w:rsidRPr="00C20294" w:rsidRDefault="003164BD" w:rsidP="003164BD">
      <w:pPr>
        <w:keepNext/>
        <w:keepLines/>
        <w:spacing w:after="120" w:line="276" w:lineRule="auto"/>
        <w:jc w:val="both"/>
        <w:rPr>
          <w:rFonts w:ascii="Tahoma" w:hAnsi="Tahoma" w:cs="Tahoma"/>
          <w:i/>
        </w:rPr>
      </w:pPr>
      <w:r>
        <w:rPr>
          <w:rFonts w:ascii="Tahoma" w:hAnsi="Tahoma" w:cs="Tahoma"/>
        </w:rPr>
        <w:t>n</w:t>
      </w:r>
      <w:r w:rsidRPr="00112425">
        <w:rPr>
          <w:rFonts w:ascii="Tahoma" w:hAnsi="Tahoma" w:cs="Tahoma"/>
        </w:rPr>
        <w:t>aročnik</w:t>
      </w:r>
      <w:r>
        <w:rPr>
          <w:rFonts w:ascii="Tahoma" w:hAnsi="Tahoma" w:cs="Tahoma"/>
        </w:rPr>
        <w:t xml:space="preserve"> </w:t>
      </w:r>
      <w:r w:rsidRPr="00C20294">
        <w:rPr>
          <w:rFonts w:ascii="Tahoma" w:hAnsi="Tahoma" w:cs="Tahoma"/>
          <w:i/>
        </w:rPr>
        <w:t>(označi)</w:t>
      </w:r>
    </w:p>
    <w:p w14:paraId="3474CC8D" w14:textId="7E2D1A9B" w:rsidR="003164BD" w:rsidRPr="00C20294" w:rsidRDefault="003164BD" w:rsidP="003164BD">
      <w:pPr>
        <w:pStyle w:val="Odstavekseznama"/>
        <w:keepNext/>
        <w:keepLines/>
        <w:numPr>
          <w:ilvl w:val="0"/>
          <w:numId w:val="42"/>
        </w:numPr>
        <w:spacing w:after="120" w:line="276" w:lineRule="auto"/>
        <w:jc w:val="both"/>
        <w:rPr>
          <w:rFonts w:ascii="Tahoma" w:hAnsi="Tahoma" w:cs="Tahoma"/>
        </w:rPr>
      </w:pPr>
      <w:r>
        <w:rPr>
          <w:rFonts w:ascii="Tahoma" w:hAnsi="Tahoma" w:cs="Tahoma"/>
        </w:rPr>
        <w:t xml:space="preserve">Občina </w:t>
      </w:r>
      <w:r w:rsidRPr="003164BD">
        <w:rPr>
          <w:rFonts w:ascii="Tahoma" w:hAnsi="Tahoma" w:cs="Tahoma"/>
        </w:rPr>
        <w:t>Dobrova-Polhov Gradec</w:t>
      </w:r>
    </w:p>
    <w:p w14:paraId="7FD81064" w14:textId="77777777" w:rsidR="003164BD" w:rsidRDefault="003164BD" w:rsidP="003164BD">
      <w:pPr>
        <w:pStyle w:val="Odstavekseznama"/>
        <w:keepNext/>
        <w:keepLines/>
        <w:numPr>
          <w:ilvl w:val="0"/>
          <w:numId w:val="42"/>
        </w:numPr>
        <w:spacing w:after="120" w:line="276" w:lineRule="auto"/>
        <w:jc w:val="both"/>
        <w:rPr>
          <w:rFonts w:ascii="Tahoma" w:hAnsi="Tahoma" w:cs="Tahoma"/>
        </w:rPr>
      </w:pPr>
      <w:r w:rsidRPr="00C20294">
        <w:rPr>
          <w:rFonts w:ascii="Tahoma" w:hAnsi="Tahoma" w:cs="Tahoma"/>
          <w:bCs/>
        </w:rPr>
        <w:t>JAVNO PODJETJE VODOVOD KANALIZACIJA SNAGA d.o.o.</w:t>
      </w:r>
      <w:r w:rsidRPr="00C20294">
        <w:rPr>
          <w:rFonts w:ascii="Tahoma" w:hAnsi="Tahoma" w:cs="Tahoma"/>
        </w:rPr>
        <w:t>,</w:t>
      </w:r>
    </w:p>
    <w:p w14:paraId="5DD98550" w14:textId="7CC4B6DD" w:rsidR="00E4305F" w:rsidRPr="00112425" w:rsidRDefault="00E4305F" w:rsidP="00F309C0">
      <w:pPr>
        <w:keepNext/>
        <w:keepLines/>
        <w:spacing w:after="120" w:line="276" w:lineRule="auto"/>
        <w:jc w:val="both"/>
        <w:rPr>
          <w:rFonts w:ascii="Tahoma" w:hAnsi="Tahoma" w:cs="Tahoma"/>
        </w:rPr>
      </w:pPr>
      <w:r w:rsidRPr="00112425">
        <w:rPr>
          <w:rFonts w:ascii="Tahoma" w:hAnsi="Tahoma" w:cs="Tahoma"/>
        </w:rPr>
        <w:t>da na podlagi potrjenega računa oziroma situacije neposredno plačuje naše obveznosti do naslednjih podizvajalcev:</w:t>
      </w:r>
    </w:p>
    <w:p w14:paraId="7CDC3B9B" w14:textId="77777777" w:rsidR="00E4305F" w:rsidRPr="00112425" w:rsidRDefault="00E4305F" w:rsidP="00F309C0">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14:paraId="6074C04F" w14:textId="77777777" w:rsidTr="00504DF0">
        <w:tc>
          <w:tcPr>
            <w:tcW w:w="392" w:type="dxa"/>
            <w:shd w:val="clear" w:color="auto" w:fill="auto"/>
            <w:vAlign w:val="center"/>
          </w:tcPr>
          <w:p w14:paraId="27E79894" w14:textId="77777777" w:rsidR="00E4305F" w:rsidRPr="00112425" w:rsidRDefault="00E4305F" w:rsidP="00F309C0">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7AD53590" w14:textId="77777777" w:rsidR="00E4305F" w:rsidRPr="00112425" w:rsidRDefault="00E4305F" w:rsidP="00F309C0">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14:paraId="4A56F2BC" w14:textId="77777777" w:rsidTr="00504DF0">
        <w:tc>
          <w:tcPr>
            <w:tcW w:w="392" w:type="dxa"/>
            <w:shd w:val="clear" w:color="auto" w:fill="auto"/>
            <w:vAlign w:val="center"/>
          </w:tcPr>
          <w:p w14:paraId="7A027F39" w14:textId="77777777" w:rsidR="00E4305F" w:rsidRPr="00112425" w:rsidRDefault="00E4305F" w:rsidP="00F309C0">
            <w:pPr>
              <w:keepNext/>
              <w:keepLines/>
              <w:spacing w:line="276" w:lineRule="auto"/>
              <w:jc w:val="center"/>
              <w:rPr>
                <w:rFonts w:ascii="Tahoma" w:hAnsi="Tahoma" w:cs="Tahoma"/>
                <w:sz w:val="16"/>
                <w:szCs w:val="22"/>
                <w:lang w:eastAsia="en-US"/>
              </w:rPr>
            </w:pPr>
          </w:p>
          <w:p w14:paraId="4CD79675" w14:textId="77777777" w:rsidR="00E4305F" w:rsidRPr="00112425" w:rsidRDefault="00E4305F" w:rsidP="00F309C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5B3DDF3" w14:textId="77777777" w:rsidR="00E4305F" w:rsidRPr="00112425" w:rsidRDefault="00E4305F" w:rsidP="00F309C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05665C7" w14:textId="77777777" w:rsidR="00E4305F" w:rsidRPr="00112425" w:rsidRDefault="00E4305F" w:rsidP="00F309C0">
            <w:pPr>
              <w:keepNext/>
              <w:keepLines/>
              <w:spacing w:line="276" w:lineRule="auto"/>
              <w:rPr>
                <w:rFonts w:ascii="Tahoma" w:hAnsi="Tahoma" w:cs="Tahoma"/>
                <w:sz w:val="22"/>
                <w:szCs w:val="22"/>
                <w:lang w:eastAsia="en-US"/>
              </w:rPr>
            </w:pPr>
          </w:p>
          <w:p w14:paraId="6D8B6D77" w14:textId="77777777" w:rsidR="00E4305F" w:rsidRPr="00112425" w:rsidRDefault="00E4305F" w:rsidP="00F309C0">
            <w:pPr>
              <w:keepNext/>
              <w:keepLines/>
              <w:spacing w:line="276" w:lineRule="auto"/>
              <w:rPr>
                <w:rFonts w:ascii="Tahoma" w:hAnsi="Tahoma" w:cs="Tahoma"/>
                <w:sz w:val="22"/>
                <w:szCs w:val="22"/>
                <w:lang w:eastAsia="en-US"/>
              </w:rPr>
            </w:pPr>
          </w:p>
          <w:p w14:paraId="18F356D5" w14:textId="77777777" w:rsidR="00E4305F" w:rsidRPr="00112425" w:rsidRDefault="00E4305F" w:rsidP="00F309C0">
            <w:pPr>
              <w:keepNext/>
              <w:keepLines/>
              <w:spacing w:line="276" w:lineRule="auto"/>
              <w:rPr>
                <w:rFonts w:ascii="Tahoma" w:hAnsi="Tahoma" w:cs="Tahoma"/>
                <w:sz w:val="22"/>
                <w:szCs w:val="22"/>
                <w:lang w:eastAsia="en-US"/>
              </w:rPr>
            </w:pPr>
          </w:p>
        </w:tc>
      </w:tr>
      <w:tr w:rsidR="00E4305F" w:rsidRPr="00112425" w14:paraId="5F991DEA" w14:textId="77777777" w:rsidTr="00504DF0">
        <w:tc>
          <w:tcPr>
            <w:tcW w:w="392" w:type="dxa"/>
            <w:shd w:val="clear" w:color="auto" w:fill="auto"/>
            <w:vAlign w:val="center"/>
          </w:tcPr>
          <w:p w14:paraId="04AAE979" w14:textId="77777777" w:rsidR="00E4305F" w:rsidRPr="00112425" w:rsidRDefault="00E4305F" w:rsidP="00F309C0">
            <w:pPr>
              <w:keepNext/>
              <w:keepLines/>
              <w:spacing w:line="276" w:lineRule="auto"/>
              <w:jc w:val="center"/>
              <w:rPr>
                <w:rFonts w:ascii="Tahoma" w:hAnsi="Tahoma" w:cs="Tahoma"/>
                <w:sz w:val="16"/>
                <w:szCs w:val="22"/>
                <w:lang w:eastAsia="en-US"/>
              </w:rPr>
            </w:pPr>
          </w:p>
          <w:p w14:paraId="2BCB6BE6" w14:textId="77777777" w:rsidR="00E4305F" w:rsidRPr="00112425" w:rsidRDefault="00E4305F" w:rsidP="00F309C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5F71F16" w14:textId="77777777" w:rsidR="00E4305F" w:rsidRPr="00112425" w:rsidRDefault="00E4305F" w:rsidP="00F309C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470623C" w14:textId="77777777" w:rsidR="00E4305F" w:rsidRPr="00112425" w:rsidRDefault="00E4305F" w:rsidP="00F309C0">
            <w:pPr>
              <w:keepNext/>
              <w:keepLines/>
              <w:spacing w:line="276" w:lineRule="auto"/>
              <w:rPr>
                <w:rFonts w:ascii="Tahoma" w:hAnsi="Tahoma" w:cs="Tahoma"/>
                <w:sz w:val="22"/>
                <w:szCs w:val="22"/>
                <w:lang w:eastAsia="en-US"/>
              </w:rPr>
            </w:pPr>
          </w:p>
          <w:p w14:paraId="4675906E" w14:textId="77777777" w:rsidR="00E4305F" w:rsidRPr="00112425" w:rsidRDefault="00E4305F" w:rsidP="00F309C0">
            <w:pPr>
              <w:keepNext/>
              <w:keepLines/>
              <w:spacing w:line="276" w:lineRule="auto"/>
              <w:rPr>
                <w:rFonts w:ascii="Tahoma" w:hAnsi="Tahoma" w:cs="Tahoma"/>
                <w:sz w:val="22"/>
                <w:szCs w:val="22"/>
                <w:lang w:eastAsia="en-US"/>
              </w:rPr>
            </w:pPr>
          </w:p>
          <w:p w14:paraId="2732B6BC" w14:textId="77777777" w:rsidR="00E4305F" w:rsidRPr="00112425" w:rsidRDefault="00E4305F" w:rsidP="00F309C0">
            <w:pPr>
              <w:keepNext/>
              <w:keepLines/>
              <w:spacing w:line="276" w:lineRule="auto"/>
              <w:rPr>
                <w:rFonts w:ascii="Tahoma" w:hAnsi="Tahoma" w:cs="Tahoma"/>
                <w:sz w:val="22"/>
                <w:szCs w:val="22"/>
                <w:lang w:eastAsia="en-US"/>
              </w:rPr>
            </w:pPr>
          </w:p>
        </w:tc>
      </w:tr>
      <w:tr w:rsidR="00E4305F" w:rsidRPr="00112425" w14:paraId="4A11EC20" w14:textId="77777777" w:rsidTr="00504DF0">
        <w:tc>
          <w:tcPr>
            <w:tcW w:w="392" w:type="dxa"/>
            <w:shd w:val="clear" w:color="auto" w:fill="auto"/>
            <w:vAlign w:val="center"/>
          </w:tcPr>
          <w:p w14:paraId="101D8F20" w14:textId="77777777" w:rsidR="00E4305F" w:rsidRPr="00112425" w:rsidRDefault="00E4305F" w:rsidP="00F309C0">
            <w:pPr>
              <w:keepNext/>
              <w:keepLines/>
              <w:spacing w:line="276" w:lineRule="auto"/>
              <w:jc w:val="center"/>
              <w:rPr>
                <w:rFonts w:ascii="Tahoma" w:hAnsi="Tahoma" w:cs="Tahoma"/>
                <w:sz w:val="16"/>
                <w:szCs w:val="22"/>
                <w:lang w:eastAsia="en-US"/>
              </w:rPr>
            </w:pPr>
          </w:p>
          <w:p w14:paraId="59086E6E" w14:textId="77777777" w:rsidR="00E4305F" w:rsidRPr="00112425" w:rsidRDefault="00E4305F" w:rsidP="00F309C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33814775" w14:textId="77777777" w:rsidR="00E4305F" w:rsidRPr="00112425" w:rsidRDefault="00E4305F" w:rsidP="00F309C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19F10A6" w14:textId="77777777" w:rsidR="00E4305F" w:rsidRPr="00112425" w:rsidRDefault="00E4305F" w:rsidP="00F309C0">
            <w:pPr>
              <w:keepNext/>
              <w:keepLines/>
              <w:spacing w:line="276" w:lineRule="auto"/>
              <w:rPr>
                <w:rFonts w:ascii="Tahoma" w:hAnsi="Tahoma" w:cs="Tahoma"/>
                <w:sz w:val="22"/>
                <w:szCs w:val="22"/>
                <w:lang w:eastAsia="en-US"/>
              </w:rPr>
            </w:pPr>
          </w:p>
          <w:p w14:paraId="4E4E6C2C" w14:textId="77777777" w:rsidR="00E4305F" w:rsidRPr="00112425" w:rsidRDefault="00E4305F" w:rsidP="00F309C0">
            <w:pPr>
              <w:keepNext/>
              <w:keepLines/>
              <w:spacing w:line="276" w:lineRule="auto"/>
              <w:rPr>
                <w:rFonts w:ascii="Tahoma" w:hAnsi="Tahoma" w:cs="Tahoma"/>
                <w:sz w:val="22"/>
                <w:szCs w:val="22"/>
                <w:lang w:eastAsia="en-US"/>
              </w:rPr>
            </w:pPr>
          </w:p>
          <w:p w14:paraId="3198B2D9" w14:textId="77777777" w:rsidR="00E4305F" w:rsidRPr="00112425" w:rsidRDefault="00E4305F" w:rsidP="00F309C0">
            <w:pPr>
              <w:keepNext/>
              <w:keepLines/>
              <w:spacing w:line="276" w:lineRule="auto"/>
              <w:rPr>
                <w:rFonts w:ascii="Tahoma" w:hAnsi="Tahoma" w:cs="Tahoma"/>
                <w:sz w:val="22"/>
                <w:szCs w:val="22"/>
                <w:lang w:eastAsia="en-US"/>
              </w:rPr>
            </w:pPr>
          </w:p>
        </w:tc>
      </w:tr>
    </w:tbl>
    <w:p w14:paraId="2C9C516E" w14:textId="77777777" w:rsidR="00E4305F" w:rsidRPr="00112425" w:rsidRDefault="00E4305F" w:rsidP="00F309C0">
      <w:pPr>
        <w:keepNext/>
        <w:keepLines/>
        <w:jc w:val="both"/>
        <w:rPr>
          <w:rFonts w:ascii="Tahoma" w:hAnsi="Tahoma" w:cs="Tahoma"/>
          <w:bCs/>
          <w:i/>
          <w:noProof/>
          <w:sz w:val="18"/>
          <w:szCs w:val="18"/>
        </w:rPr>
      </w:pPr>
    </w:p>
    <w:p w14:paraId="03ECBF95" w14:textId="77777777" w:rsidR="00E4305F" w:rsidRPr="00112425" w:rsidRDefault="00E4305F" w:rsidP="00F309C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721BA631" w14:textId="77777777" w:rsidTr="000C7AEC">
        <w:trPr>
          <w:trHeight w:val="235"/>
        </w:trPr>
        <w:tc>
          <w:tcPr>
            <w:tcW w:w="3430" w:type="dxa"/>
            <w:tcBorders>
              <w:bottom w:val="single" w:sz="4" w:space="0" w:color="auto"/>
            </w:tcBorders>
          </w:tcPr>
          <w:p w14:paraId="2C7E69B5" w14:textId="77777777" w:rsidR="009121CF" w:rsidRPr="00CE1BAD" w:rsidRDefault="009121CF" w:rsidP="00F309C0">
            <w:pPr>
              <w:keepNext/>
              <w:keepLines/>
              <w:jc w:val="both"/>
              <w:rPr>
                <w:rFonts w:ascii="Tahoma" w:hAnsi="Tahoma" w:cs="Tahoma"/>
                <w:snapToGrid w:val="0"/>
                <w:color w:val="000000"/>
              </w:rPr>
            </w:pPr>
          </w:p>
        </w:tc>
        <w:tc>
          <w:tcPr>
            <w:tcW w:w="2574" w:type="dxa"/>
          </w:tcPr>
          <w:p w14:paraId="08AA0F89"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7F22B8E2"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0D3F0FF0" w14:textId="77777777" w:rsidTr="000C7AEC">
        <w:trPr>
          <w:trHeight w:val="235"/>
        </w:trPr>
        <w:tc>
          <w:tcPr>
            <w:tcW w:w="3430" w:type="dxa"/>
            <w:tcBorders>
              <w:top w:val="single" w:sz="4" w:space="0" w:color="auto"/>
            </w:tcBorders>
          </w:tcPr>
          <w:p w14:paraId="29C39BD1"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03D57B3"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C5A3F66"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14:paraId="47532289" w14:textId="77777777" w:rsidR="00E4305F" w:rsidRPr="00112425" w:rsidRDefault="00E4305F" w:rsidP="00F309C0">
      <w:pPr>
        <w:keepNext/>
        <w:keepLines/>
        <w:tabs>
          <w:tab w:val="left" w:pos="2835"/>
        </w:tabs>
        <w:ind w:left="284" w:hanging="284"/>
        <w:jc w:val="both"/>
        <w:rPr>
          <w:rFonts w:ascii="Tahoma" w:hAnsi="Tahoma" w:cs="Tahoma"/>
        </w:rPr>
      </w:pPr>
    </w:p>
    <w:p w14:paraId="5B60AC06" w14:textId="77777777" w:rsidR="00E4305F" w:rsidRPr="00112425" w:rsidRDefault="00E4305F" w:rsidP="00F309C0">
      <w:pPr>
        <w:keepNext/>
        <w:keepLines/>
        <w:tabs>
          <w:tab w:val="left" w:pos="2835"/>
        </w:tabs>
        <w:ind w:left="284" w:hanging="284"/>
        <w:jc w:val="both"/>
        <w:rPr>
          <w:rFonts w:ascii="Tahoma" w:hAnsi="Tahoma" w:cs="Tahoma"/>
        </w:rPr>
      </w:pPr>
    </w:p>
    <w:p w14:paraId="26B43C3F" w14:textId="77777777" w:rsidR="00E4305F" w:rsidRPr="00112425" w:rsidRDefault="00E4305F" w:rsidP="00F309C0">
      <w:pPr>
        <w:keepNext/>
        <w:keepLines/>
        <w:tabs>
          <w:tab w:val="left" w:pos="2835"/>
        </w:tabs>
        <w:ind w:left="284" w:hanging="284"/>
        <w:jc w:val="both"/>
        <w:rPr>
          <w:rFonts w:ascii="Tahoma" w:hAnsi="Tahoma" w:cs="Tahoma"/>
        </w:rPr>
      </w:pPr>
    </w:p>
    <w:p w14:paraId="6B77FD19" w14:textId="77777777" w:rsidR="00E4305F" w:rsidRPr="00112425" w:rsidRDefault="00E4305F" w:rsidP="00F309C0">
      <w:pPr>
        <w:keepNext/>
        <w:keepLines/>
        <w:tabs>
          <w:tab w:val="left" w:pos="2835"/>
        </w:tabs>
        <w:ind w:left="284" w:hanging="284"/>
        <w:jc w:val="both"/>
        <w:rPr>
          <w:rFonts w:ascii="Tahoma" w:hAnsi="Tahoma" w:cs="Tahoma"/>
        </w:rPr>
      </w:pPr>
    </w:p>
    <w:p w14:paraId="75359B78"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249A404F" w14:textId="77777777" w:rsidR="00E4305F" w:rsidRPr="00112425" w:rsidRDefault="00E4305F" w:rsidP="00F309C0">
      <w:pPr>
        <w:keepNext/>
        <w:keepLines/>
        <w:jc w:val="both"/>
        <w:rPr>
          <w:rFonts w:ascii="Tahoma" w:hAnsi="Tahoma" w:cs="Tahoma"/>
          <w:i/>
          <w:iCs/>
          <w:sz w:val="16"/>
          <w:szCs w:val="22"/>
        </w:rPr>
      </w:pPr>
    </w:p>
    <w:p w14:paraId="4CA1D7F6" w14:textId="77777777" w:rsidR="00E4305F" w:rsidRPr="00112425" w:rsidRDefault="00E4305F" w:rsidP="00F309C0">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77E6DA38" w14:textId="77777777" w:rsidR="00E4305F" w:rsidRPr="00112425" w:rsidRDefault="00E4305F" w:rsidP="00F309C0">
      <w:pPr>
        <w:keepNext/>
        <w:keepLines/>
        <w:jc w:val="both"/>
        <w:rPr>
          <w:rFonts w:ascii="Tahoma" w:hAnsi="Tahoma" w:cs="Tahoma"/>
          <w:i/>
          <w:iCs/>
          <w:szCs w:val="22"/>
        </w:rPr>
      </w:pPr>
    </w:p>
    <w:p w14:paraId="6E4E9F16"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5939FBDD" w14:textId="77777777" w:rsidR="00E4305F" w:rsidRPr="00112425" w:rsidRDefault="00E4305F" w:rsidP="00F309C0">
      <w:pPr>
        <w:keepNext/>
        <w:keepLines/>
        <w:jc w:val="both"/>
        <w:rPr>
          <w:rFonts w:ascii="Tahoma" w:hAnsi="Tahoma" w:cs="Tahoma"/>
          <w:i/>
          <w:sz w:val="18"/>
        </w:rPr>
      </w:pPr>
    </w:p>
    <w:p w14:paraId="20802447" w14:textId="77777777" w:rsidR="00E4305F" w:rsidRPr="00112425" w:rsidRDefault="00E4305F" w:rsidP="00F309C0">
      <w:pPr>
        <w:keepNext/>
        <w:keepLines/>
        <w:jc w:val="both"/>
        <w:rPr>
          <w:rFonts w:ascii="Tahoma" w:hAnsi="Tahoma" w:cs="Tahoma"/>
          <w:i/>
          <w:sz w:val="18"/>
        </w:rPr>
      </w:pPr>
      <w:r w:rsidRPr="00112425">
        <w:rPr>
          <w:rFonts w:ascii="Tahoma" w:hAnsi="Tahoma" w:cs="Tahoma"/>
          <w:i/>
          <w:sz w:val="18"/>
        </w:rPr>
        <w:t>Obrazec se po potrebi kopira!</w:t>
      </w:r>
    </w:p>
    <w:p w14:paraId="6EFC8D35" w14:textId="77777777" w:rsidR="00E4305F" w:rsidRPr="00112425" w:rsidRDefault="00E4305F" w:rsidP="00F309C0">
      <w:pPr>
        <w:keepNext/>
        <w:keepLines/>
        <w:jc w:val="both"/>
        <w:rPr>
          <w:rFonts w:ascii="Tahoma" w:hAnsi="Tahoma" w:cs="Tahoma"/>
          <w:i/>
          <w:sz w:val="18"/>
        </w:rPr>
      </w:pPr>
    </w:p>
    <w:p w14:paraId="69C22D27" w14:textId="77777777" w:rsidR="00E4305F" w:rsidRPr="00112425" w:rsidRDefault="00E4305F" w:rsidP="00F309C0">
      <w:pPr>
        <w:keepNext/>
        <w:keepLines/>
        <w:jc w:val="both"/>
        <w:rPr>
          <w:rFonts w:ascii="Tahoma" w:hAnsi="Tahoma" w:cs="Tahoma"/>
          <w:i/>
          <w:sz w:val="18"/>
        </w:rPr>
      </w:pPr>
    </w:p>
    <w:p w14:paraId="594B1798" w14:textId="77777777" w:rsidR="00E4305F" w:rsidRPr="00112425" w:rsidRDefault="00E4305F" w:rsidP="00F309C0">
      <w:pPr>
        <w:keepNext/>
        <w:keepLines/>
        <w:jc w:val="both"/>
        <w:rPr>
          <w:rFonts w:ascii="Tahoma" w:hAnsi="Tahoma" w:cs="Tahoma"/>
          <w:i/>
          <w:sz w:val="18"/>
        </w:rPr>
      </w:pPr>
    </w:p>
    <w:p w14:paraId="30D507AC" w14:textId="77777777" w:rsidR="00E4305F" w:rsidRPr="00112425" w:rsidRDefault="00E4305F" w:rsidP="00F309C0">
      <w:pPr>
        <w:keepNext/>
        <w:keepLines/>
        <w:jc w:val="both"/>
        <w:rPr>
          <w:rFonts w:ascii="Tahoma" w:hAnsi="Tahoma" w:cs="Tahoma"/>
          <w:i/>
          <w:iCs/>
          <w:sz w:val="18"/>
          <w:szCs w:val="22"/>
        </w:rPr>
      </w:pPr>
    </w:p>
    <w:p w14:paraId="77942913" w14:textId="77777777" w:rsidR="00E4305F" w:rsidRPr="00112425" w:rsidRDefault="00E4305F" w:rsidP="00F309C0">
      <w:pPr>
        <w:keepNext/>
        <w:keepLines/>
        <w:jc w:val="both"/>
        <w:rPr>
          <w:rFonts w:ascii="Tahoma" w:hAnsi="Tahoma" w:cs="Tahoma"/>
          <w:i/>
          <w:iCs/>
          <w:sz w:val="18"/>
          <w:szCs w:val="22"/>
        </w:rPr>
      </w:pPr>
    </w:p>
    <w:p w14:paraId="09F8A4B5" w14:textId="0D73C9AE" w:rsidR="00E4305F" w:rsidRDefault="00E4305F" w:rsidP="00F309C0">
      <w:pPr>
        <w:keepNext/>
        <w:keepLines/>
        <w:jc w:val="both"/>
        <w:rPr>
          <w:rFonts w:ascii="Tahoma" w:hAnsi="Tahoma" w:cs="Tahoma"/>
          <w:i/>
          <w:iCs/>
          <w:sz w:val="18"/>
          <w:szCs w:val="22"/>
        </w:rPr>
      </w:pPr>
    </w:p>
    <w:p w14:paraId="19966AF5" w14:textId="3565EDE0" w:rsidR="003164BD" w:rsidRPr="00112425" w:rsidRDefault="003164BD" w:rsidP="00F309C0">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10E49FA" w14:textId="77777777" w:rsidTr="00504DF0">
        <w:tc>
          <w:tcPr>
            <w:tcW w:w="6814" w:type="dxa"/>
            <w:tcBorders>
              <w:top w:val="single" w:sz="4" w:space="0" w:color="000000"/>
              <w:left w:val="single" w:sz="4" w:space="0" w:color="000000"/>
              <w:bottom w:val="single" w:sz="4" w:space="0" w:color="000000"/>
            </w:tcBorders>
          </w:tcPr>
          <w:p w14:paraId="755F24C9" w14:textId="77777777" w:rsidR="00995C6A" w:rsidRPr="00112425" w:rsidRDefault="00995C6A" w:rsidP="00F309C0">
            <w:pPr>
              <w:keepNext/>
              <w:keepLines/>
              <w:rPr>
                <w:rFonts w:ascii="Tahoma" w:eastAsia="Calibri" w:hAnsi="Tahoma" w:cs="Tahoma"/>
              </w:rPr>
            </w:pPr>
            <w:r w:rsidRPr="00112425">
              <w:rPr>
                <w:rFonts w:ascii="Tahoma" w:eastAsia="Calibri" w:hAnsi="Tahoma" w:cs="Tahoma"/>
              </w:rPr>
              <w:lastRenderedPageBreak/>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5E132F66" w14:textId="77777777" w:rsidR="00995C6A" w:rsidRPr="00112425" w:rsidRDefault="00995C6A" w:rsidP="00F309C0">
            <w:pPr>
              <w:keepNext/>
              <w:keepLines/>
              <w:rPr>
                <w:rFonts w:ascii="Tahoma" w:eastAsia="Calibri" w:hAnsi="Tahoma" w:cs="Tahoma"/>
                <w:b/>
              </w:rPr>
            </w:pPr>
            <w:r w:rsidRPr="00112425">
              <w:rPr>
                <w:rFonts w:ascii="Tahoma" w:eastAsia="Calibri" w:hAnsi="Tahoma" w:cs="Tahoma"/>
                <w:b/>
              </w:rPr>
              <w:t>Obrazec 2 k Prilogi 4/1</w:t>
            </w:r>
          </w:p>
        </w:tc>
      </w:tr>
    </w:tbl>
    <w:p w14:paraId="3C38C134" w14:textId="77777777" w:rsidR="00E4305F" w:rsidRPr="00112425" w:rsidRDefault="00E4305F" w:rsidP="00F309C0">
      <w:pPr>
        <w:keepNext/>
        <w:keepLines/>
        <w:rPr>
          <w:rFonts w:ascii="Tahoma" w:hAnsi="Tahoma" w:cs="Tahoma"/>
          <w:b/>
          <w:sz w:val="28"/>
        </w:rPr>
      </w:pPr>
    </w:p>
    <w:p w14:paraId="6858C95F" w14:textId="5E48A192" w:rsidR="00E4305F" w:rsidRPr="00112425" w:rsidRDefault="00E4305F" w:rsidP="00F309C0">
      <w:pPr>
        <w:keepNext/>
        <w:keepLines/>
        <w:spacing w:after="120"/>
        <w:jc w:val="both"/>
        <w:rPr>
          <w:rFonts w:ascii="Tahoma" w:hAnsi="Tahoma" w:cs="Tahoma"/>
        </w:rPr>
      </w:pPr>
      <w:r w:rsidRPr="00112425">
        <w:rPr>
          <w:rFonts w:ascii="Tahoma" w:hAnsi="Tahoma" w:cs="Tahoma"/>
        </w:rPr>
        <w:t>Gospodarski subjekt: ______________________________________________________________, ki kot podizvajalec nastopamo pri gospodarskemu subjektu, ki oddaja ponudbo za javno naročilo št.</w:t>
      </w:r>
      <w:r w:rsidRPr="00112425">
        <w:rPr>
          <w:rFonts w:ascii="Tahoma" w:hAnsi="Tahoma" w:cs="Tahoma"/>
          <w:b/>
        </w:rPr>
        <w:t xml:space="preserve"> </w:t>
      </w:r>
      <w:r w:rsidR="00873A5C">
        <w:rPr>
          <w:rFonts w:ascii="Tahoma" w:hAnsi="Tahoma" w:cs="Tahoma"/>
          <w:b/>
        </w:rPr>
        <w:t>VKS-83/23</w:t>
      </w:r>
      <w:r w:rsidR="009C3789" w:rsidRPr="00112425">
        <w:rPr>
          <w:rFonts w:ascii="Tahoma" w:hAnsi="Tahoma" w:cs="Tahoma"/>
          <w:b/>
        </w:rPr>
        <w:t xml:space="preserve"> </w:t>
      </w:r>
      <w:r w:rsidR="00873A5C">
        <w:rPr>
          <w:rFonts w:ascii="Tahoma" w:hAnsi="Tahoma" w:cs="Tahoma"/>
          <w:b/>
          <w:color w:val="000000"/>
        </w:rPr>
        <w:t>Prestavitev javne sanitarne in meteorne kanalizacije ter obnova vodovoda v Horjulski cesti</w:t>
      </w:r>
      <w:r w:rsidR="009C3789" w:rsidRPr="00112425">
        <w:rPr>
          <w:rFonts w:ascii="Tahoma" w:hAnsi="Tahoma" w:cs="Tahoma"/>
          <w:b/>
          <w:color w:val="000000"/>
        </w:rPr>
        <w:t>,</w:t>
      </w:r>
    </w:p>
    <w:p w14:paraId="3132276A" w14:textId="77777777" w:rsidR="00E4305F" w:rsidRPr="00112425" w:rsidRDefault="00E4305F" w:rsidP="00F309C0">
      <w:pPr>
        <w:keepNext/>
        <w:keepLines/>
        <w:rPr>
          <w:rFonts w:ascii="Tahoma" w:hAnsi="Tahoma" w:cs="Tahoma"/>
        </w:rPr>
      </w:pPr>
    </w:p>
    <w:p w14:paraId="6C1EE88B" w14:textId="77777777" w:rsidR="00E4305F" w:rsidRPr="00112425" w:rsidRDefault="00E4305F" w:rsidP="00F309C0">
      <w:pPr>
        <w:keepNext/>
        <w:keepLines/>
        <w:jc w:val="center"/>
        <w:rPr>
          <w:rFonts w:ascii="Tahoma" w:hAnsi="Tahoma" w:cs="Tahoma"/>
          <w:b/>
        </w:rPr>
      </w:pPr>
    </w:p>
    <w:p w14:paraId="78CC10EE" w14:textId="77777777" w:rsidR="00E4305F" w:rsidRPr="00112425" w:rsidRDefault="00E4305F" w:rsidP="00F309C0">
      <w:pPr>
        <w:keepNext/>
        <w:keepLines/>
        <w:jc w:val="center"/>
        <w:rPr>
          <w:rFonts w:ascii="Tahoma" w:hAnsi="Tahoma" w:cs="Tahoma"/>
          <w:b/>
          <w:sz w:val="22"/>
          <w:szCs w:val="22"/>
        </w:rPr>
      </w:pPr>
      <w:r w:rsidRPr="00112425">
        <w:rPr>
          <w:rFonts w:ascii="Tahoma" w:hAnsi="Tahoma" w:cs="Tahoma"/>
          <w:b/>
          <w:sz w:val="22"/>
          <w:szCs w:val="22"/>
        </w:rPr>
        <w:t>SOGLAŠAMO,</w:t>
      </w:r>
    </w:p>
    <w:p w14:paraId="47B28527" w14:textId="77777777" w:rsidR="00E4305F" w:rsidRPr="00112425" w:rsidRDefault="00E4305F" w:rsidP="00F309C0">
      <w:pPr>
        <w:keepNext/>
        <w:keepLines/>
        <w:rPr>
          <w:rFonts w:ascii="Tahoma" w:hAnsi="Tahoma" w:cs="Tahoma"/>
          <w:b/>
        </w:rPr>
      </w:pPr>
    </w:p>
    <w:p w14:paraId="3DAACFA9" w14:textId="1AD1AE1C" w:rsidR="003164BD" w:rsidRDefault="00E4305F" w:rsidP="00F309C0">
      <w:pPr>
        <w:keepNext/>
        <w:keepLines/>
        <w:spacing w:after="120" w:line="276" w:lineRule="auto"/>
        <w:jc w:val="both"/>
        <w:rPr>
          <w:rFonts w:ascii="Tahoma" w:hAnsi="Tahoma" w:cs="Tahoma"/>
        </w:rPr>
      </w:pPr>
      <w:r w:rsidRPr="00112425">
        <w:rPr>
          <w:rFonts w:ascii="Tahoma" w:hAnsi="Tahoma" w:cs="Tahoma"/>
        </w:rPr>
        <w:t xml:space="preserve">da nam naročnik </w:t>
      </w:r>
      <w:r w:rsidR="003164BD">
        <w:rPr>
          <w:rFonts w:ascii="Tahoma" w:hAnsi="Tahoma" w:cs="Tahoma"/>
        </w:rPr>
        <w:t>(označi)</w:t>
      </w:r>
    </w:p>
    <w:p w14:paraId="1ACD4B81" w14:textId="5A9ACF62" w:rsidR="003164BD" w:rsidRPr="00C20294" w:rsidRDefault="003164BD" w:rsidP="003164BD">
      <w:pPr>
        <w:pStyle w:val="Odstavekseznama"/>
        <w:keepNext/>
        <w:keepLines/>
        <w:numPr>
          <w:ilvl w:val="0"/>
          <w:numId w:val="42"/>
        </w:numPr>
        <w:spacing w:after="120" w:line="276" w:lineRule="auto"/>
        <w:jc w:val="both"/>
        <w:rPr>
          <w:rFonts w:ascii="Tahoma" w:hAnsi="Tahoma" w:cs="Tahoma"/>
        </w:rPr>
      </w:pPr>
      <w:r>
        <w:rPr>
          <w:rFonts w:ascii="Tahoma" w:hAnsi="Tahoma" w:cs="Tahoma"/>
        </w:rPr>
        <w:t xml:space="preserve">Občina </w:t>
      </w:r>
      <w:r w:rsidRPr="003164BD">
        <w:rPr>
          <w:rFonts w:ascii="Tahoma" w:hAnsi="Tahoma" w:cs="Tahoma"/>
        </w:rPr>
        <w:t>Dobrova-Polhov Gradec</w:t>
      </w:r>
    </w:p>
    <w:p w14:paraId="50D6544D" w14:textId="77777777" w:rsidR="003164BD" w:rsidRDefault="003164BD" w:rsidP="003164BD">
      <w:pPr>
        <w:pStyle w:val="Odstavekseznama"/>
        <w:keepNext/>
        <w:keepLines/>
        <w:numPr>
          <w:ilvl w:val="0"/>
          <w:numId w:val="42"/>
        </w:numPr>
        <w:spacing w:after="120" w:line="276" w:lineRule="auto"/>
        <w:jc w:val="both"/>
        <w:rPr>
          <w:rFonts w:ascii="Tahoma" w:hAnsi="Tahoma" w:cs="Tahoma"/>
        </w:rPr>
      </w:pPr>
      <w:r w:rsidRPr="00C20294">
        <w:rPr>
          <w:rFonts w:ascii="Tahoma" w:hAnsi="Tahoma" w:cs="Tahoma"/>
          <w:bCs/>
        </w:rPr>
        <w:t>JAVNO PODJETJE VODOVOD KANALIZACIJA SNAGA d.o.o.</w:t>
      </w:r>
      <w:r w:rsidRPr="00C20294">
        <w:rPr>
          <w:rFonts w:ascii="Tahoma" w:hAnsi="Tahoma" w:cs="Tahoma"/>
        </w:rPr>
        <w:t>,</w:t>
      </w:r>
    </w:p>
    <w:p w14:paraId="5B823A8D" w14:textId="77777777" w:rsidR="00F1121B" w:rsidRDefault="00F1121B" w:rsidP="00F1121B">
      <w:pPr>
        <w:keepNext/>
        <w:keepLines/>
        <w:jc w:val="both"/>
        <w:rPr>
          <w:rFonts w:ascii="Tahoma" w:hAnsi="Tahoma" w:cs="Tahoma"/>
        </w:rPr>
      </w:pPr>
    </w:p>
    <w:p w14:paraId="26AB0B67" w14:textId="1B926D92" w:rsidR="00E4305F" w:rsidRPr="00112425" w:rsidRDefault="009C3789" w:rsidP="00F1121B">
      <w:pPr>
        <w:keepNext/>
        <w:keepLines/>
        <w:jc w:val="both"/>
        <w:rPr>
          <w:rFonts w:ascii="Tahoma" w:hAnsi="Tahoma" w:cs="Tahoma"/>
        </w:rPr>
      </w:pPr>
      <w:r w:rsidRPr="00112425">
        <w:rPr>
          <w:rFonts w:ascii="Tahoma" w:hAnsi="Tahoma" w:cs="Tahoma"/>
        </w:rPr>
        <w:t>predmetnega javnega naročila</w:t>
      </w:r>
      <w:r w:rsidR="00E4305F" w:rsidRPr="00112425">
        <w:rPr>
          <w:rFonts w:ascii="Tahoma" w:hAnsi="Tahoma" w:cs="Tahoma"/>
        </w:rPr>
        <w:t>, v skladu s 94. členom ZJN-3, namesto gospodarskega subjekta, ki oddaja ponudbo za pre</w:t>
      </w:r>
      <w:r w:rsidRPr="00112425">
        <w:rPr>
          <w:rFonts w:ascii="Tahoma" w:hAnsi="Tahoma" w:cs="Tahoma"/>
        </w:rPr>
        <w:t>dmetno javno naročilo, poravna</w:t>
      </w:r>
      <w:r w:rsidR="00E4305F" w:rsidRPr="00112425">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0AE126EB" w14:textId="77777777" w:rsidR="00E4305F" w:rsidRPr="00112425" w:rsidRDefault="00E4305F" w:rsidP="00F309C0">
      <w:pPr>
        <w:keepNext/>
        <w:keepLines/>
        <w:rPr>
          <w:b/>
        </w:rPr>
      </w:pPr>
      <w:r w:rsidRPr="00112425">
        <w:rPr>
          <w:b/>
        </w:rPr>
        <w:t xml:space="preserve"> </w:t>
      </w:r>
    </w:p>
    <w:p w14:paraId="7A9EB732" w14:textId="77777777" w:rsidR="00E4305F" w:rsidRPr="00112425" w:rsidRDefault="00E4305F" w:rsidP="00F309C0">
      <w:pPr>
        <w:keepNext/>
        <w:keepLines/>
        <w:rPr>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661604E3" w14:textId="77777777" w:rsidTr="000C7AEC">
        <w:trPr>
          <w:trHeight w:val="235"/>
        </w:trPr>
        <w:tc>
          <w:tcPr>
            <w:tcW w:w="3430" w:type="dxa"/>
            <w:tcBorders>
              <w:bottom w:val="single" w:sz="4" w:space="0" w:color="auto"/>
            </w:tcBorders>
          </w:tcPr>
          <w:p w14:paraId="35E6F15A" w14:textId="77777777" w:rsidR="009121CF" w:rsidRPr="00CE1BAD" w:rsidRDefault="009121CF" w:rsidP="00F309C0">
            <w:pPr>
              <w:keepNext/>
              <w:keepLines/>
              <w:jc w:val="both"/>
              <w:rPr>
                <w:rFonts w:ascii="Tahoma" w:hAnsi="Tahoma" w:cs="Tahoma"/>
                <w:snapToGrid w:val="0"/>
                <w:color w:val="000000"/>
              </w:rPr>
            </w:pPr>
          </w:p>
        </w:tc>
        <w:tc>
          <w:tcPr>
            <w:tcW w:w="2574" w:type="dxa"/>
          </w:tcPr>
          <w:p w14:paraId="77C5CAA8"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79FC7B60"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7ADD1C06" w14:textId="77777777" w:rsidTr="000C7AEC">
        <w:trPr>
          <w:trHeight w:val="235"/>
        </w:trPr>
        <w:tc>
          <w:tcPr>
            <w:tcW w:w="3430" w:type="dxa"/>
            <w:tcBorders>
              <w:top w:val="single" w:sz="4" w:space="0" w:color="auto"/>
            </w:tcBorders>
          </w:tcPr>
          <w:p w14:paraId="75C671C5"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90795B1"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3067C59"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0F890D24" w14:textId="77777777" w:rsidR="00E4305F" w:rsidRPr="00112425" w:rsidRDefault="00E4305F" w:rsidP="00F309C0">
      <w:pPr>
        <w:keepNext/>
        <w:keepLines/>
      </w:pPr>
    </w:p>
    <w:p w14:paraId="17C9D467" w14:textId="77777777" w:rsidR="00E4305F" w:rsidRPr="00112425" w:rsidRDefault="00E4305F" w:rsidP="00F309C0">
      <w:pPr>
        <w:keepNext/>
        <w:keepLines/>
      </w:pPr>
    </w:p>
    <w:p w14:paraId="34E64158" w14:textId="77777777" w:rsidR="00E4305F" w:rsidRPr="00112425" w:rsidRDefault="00E4305F" w:rsidP="00F309C0">
      <w:pPr>
        <w:keepNext/>
        <w:keepLines/>
      </w:pPr>
    </w:p>
    <w:p w14:paraId="0065A337" w14:textId="77777777" w:rsidR="00E4305F" w:rsidRPr="00112425" w:rsidRDefault="00E4305F" w:rsidP="00F309C0">
      <w:pPr>
        <w:keepNext/>
        <w:keepLines/>
      </w:pPr>
    </w:p>
    <w:p w14:paraId="56332B14" w14:textId="77777777" w:rsidR="00E4305F" w:rsidRPr="00112425" w:rsidRDefault="00E4305F" w:rsidP="00F309C0">
      <w:pPr>
        <w:keepNext/>
        <w:keepLines/>
      </w:pPr>
    </w:p>
    <w:p w14:paraId="04087DA8" w14:textId="77777777" w:rsidR="00E4305F" w:rsidRPr="00112425" w:rsidRDefault="00E4305F" w:rsidP="00F309C0">
      <w:pPr>
        <w:keepNext/>
        <w:keepLines/>
      </w:pPr>
    </w:p>
    <w:p w14:paraId="54C93A4C" w14:textId="77777777" w:rsidR="00E4305F" w:rsidRPr="00112425" w:rsidRDefault="00E4305F" w:rsidP="00F309C0">
      <w:pPr>
        <w:keepNext/>
        <w:keepLines/>
      </w:pPr>
    </w:p>
    <w:p w14:paraId="46CE4C27" w14:textId="77777777" w:rsidR="00E4305F" w:rsidRPr="00112425" w:rsidRDefault="00E4305F" w:rsidP="00F309C0">
      <w:pPr>
        <w:keepNext/>
        <w:keepLines/>
      </w:pPr>
    </w:p>
    <w:p w14:paraId="734C4623" w14:textId="77777777" w:rsidR="00E4305F" w:rsidRPr="00112425" w:rsidRDefault="00E4305F" w:rsidP="00F309C0">
      <w:pPr>
        <w:keepNext/>
        <w:keepLines/>
      </w:pPr>
    </w:p>
    <w:p w14:paraId="502BA1FA" w14:textId="77777777" w:rsidR="00E4305F" w:rsidRPr="00112425" w:rsidRDefault="00E4305F" w:rsidP="00F309C0">
      <w:pPr>
        <w:keepNext/>
        <w:keepLines/>
      </w:pPr>
    </w:p>
    <w:p w14:paraId="34F1D800" w14:textId="77777777" w:rsidR="00E4305F" w:rsidRPr="00112425" w:rsidRDefault="00E4305F" w:rsidP="00F309C0">
      <w:pPr>
        <w:keepNext/>
        <w:keepLines/>
      </w:pPr>
    </w:p>
    <w:p w14:paraId="3CF84C38"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1C90E07B" w14:textId="77777777" w:rsidR="00E4305F" w:rsidRPr="00112425" w:rsidRDefault="00E4305F" w:rsidP="00F309C0">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14:paraId="7D0083E1" w14:textId="77777777" w:rsidR="00E4305F" w:rsidRPr="00112425" w:rsidRDefault="00E4305F" w:rsidP="00F309C0">
      <w:pPr>
        <w:keepNext/>
        <w:keepLines/>
        <w:jc w:val="both"/>
        <w:rPr>
          <w:rFonts w:ascii="Tahoma" w:hAnsi="Tahoma" w:cs="Tahoma"/>
          <w:i/>
          <w:iCs/>
          <w:sz w:val="18"/>
          <w:szCs w:val="22"/>
        </w:rPr>
      </w:pPr>
    </w:p>
    <w:p w14:paraId="17D04D98" w14:textId="77777777" w:rsidR="00E4305F" w:rsidRPr="00112425" w:rsidRDefault="00E4305F" w:rsidP="00F309C0">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2D3D87A0" w14:textId="77777777" w:rsidR="00E4305F" w:rsidRPr="00112425" w:rsidRDefault="00E4305F" w:rsidP="00F309C0">
      <w:pPr>
        <w:keepNext/>
        <w:keepLines/>
      </w:pPr>
    </w:p>
    <w:p w14:paraId="2C88E2F0" w14:textId="77777777" w:rsidR="00E4305F" w:rsidRPr="00112425" w:rsidRDefault="00E4305F" w:rsidP="00F309C0">
      <w:pPr>
        <w:keepNext/>
        <w:keepLines/>
      </w:pPr>
    </w:p>
    <w:p w14:paraId="1A76D48D" w14:textId="77777777" w:rsidR="00E4305F" w:rsidRPr="00112425" w:rsidRDefault="00E4305F" w:rsidP="00F309C0">
      <w:pPr>
        <w:keepNext/>
        <w:keepLines/>
        <w:tabs>
          <w:tab w:val="left" w:pos="567"/>
          <w:tab w:val="num" w:pos="851"/>
          <w:tab w:val="left" w:pos="993"/>
        </w:tabs>
        <w:jc w:val="both"/>
        <w:rPr>
          <w:rFonts w:ascii="Tahoma" w:hAnsi="Tahoma" w:cs="Tahoma"/>
        </w:rPr>
      </w:pPr>
    </w:p>
    <w:p w14:paraId="5BC4E403" w14:textId="77777777" w:rsidR="00E4305F" w:rsidRPr="00112425" w:rsidRDefault="00E4305F" w:rsidP="00F309C0">
      <w:pPr>
        <w:keepNext/>
        <w:keepLines/>
      </w:pPr>
    </w:p>
    <w:p w14:paraId="2B6C292C" w14:textId="77777777" w:rsidR="00E4305F" w:rsidRPr="00112425" w:rsidRDefault="00E4305F" w:rsidP="00F309C0">
      <w:pPr>
        <w:keepNext/>
        <w:keepLines/>
      </w:pPr>
    </w:p>
    <w:p w14:paraId="6F744DE8" w14:textId="77777777" w:rsidR="00E4305F" w:rsidRPr="00112425" w:rsidRDefault="00E4305F" w:rsidP="00F309C0">
      <w:pPr>
        <w:keepNext/>
        <w:keepLines/>
      </w:pPr>
    </w:p>
    <w:p w14:paraId="5BDD9DB6" w14:textId="77777777" w:rsidR="00E4305F" w:rsidRPr="00112425" w:rsidRDefault="00E4305F" w:rsidP="00F309C0">
      <w:pPr>
        <w:keepNext/>
        <w:keepLines/>
      </w:pPr>
    </w:p>
    <w:p w14:paraId="5FF846A0" w14:textId="77777777" w:rsidR="00E4305F" w:rsidRPr="00112425" w:rsidRDefault="00E4305F" w:rsidP="00F309C0">
      <w:pPr>
        <w:keepNext/>
        <w:keepLines/>
      </w:pPr>
    </w:p>
    <w:p w14:paraId="52BA5D76" w14:textId="77777777" w:rsidR="00E4305F" w:rsidRPr="00112425" w:rsidRDefault="00E4305F" w:rsidP="00F309C0">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45577D7" w14:textId="77777777" w:rsidTr="00504DF0">
        <w:tc>
          <w:tcPr>
            <w:tcW w:w="6814" w:type="dxa"/>
            <w:tcBorders>
              <w:top w:val="single" w:sz="4" w:space="0" w:color="000000"/>
              <w:left w:val="single" w:sz="4" w:space="0" w:color="000000"/>
              <w:bottom w:val="single" w:sz="4" w:space="0" w:color="000000"/>
            </w:tcBorders>
          </w:tcPr>
          <w:p w14:paraId="52A062F0" w14:textId="77777777" w:rsidR="00995C6A" w:rsidRPr="00112425" w:rsidRDefault="00995C6A" w:rsidP="00F309C0">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6E0080AE" w14:textId="77777777" w:rsidR="00995C6A" w:rsidRPr="00112425" w:rsidRDefault="00995C6A" w:rsidP="00F309C0">
            <w:pPr>
              <w:keepNext/>
              <w:keepLines/>
              <w:rPr>
                <w:rFonts w:ascii="Tahoma" w:eastAsia="Calibri" w:hAnsi="Tahoma" w:cs="Tahoma"/>
                <w:b/>
              </w:rPr>
            </w:pPr>
            <w:r w:rsidRPr="00112425">
              <w:rPr>
                <w:rFonts w:ascii="Tahoma" w:eastAsia="Calibri" w:hAnsi="Tahoma" w:cs="Tahoma"/>
                <w:b/>
              </w:rPr>
              <w:t>Obrazec 3 k Prilogi 4/1</w:t>
            </w:r>
          </w:p>
        </w:tc>
      </w:tr>
    </w:tbl>
    <w:p w14:paraId="7DE34AD8" w14:textId="77777777" w:rsidR="00E4305F" w:rsidRPr="00112425" w:rsidRDefault="00E4305F" w:rsidP="00F309C0">
      <w:pPr>
        <w:keepNext/>
        <w:keepLines/>
      </w:pPr>
    </w:p>
    <w:p w14:paraId="13BB3536" w14:textId="77777777" w:rsidR="00E4305F" w:rsidRPr="00112425" w:rsidRDefault="00E4305F" w:rsidP="00F309C0">
      <w:pPr>
        <w:keepNext/>
        <w:keepLines/>
      </w:pPr>
    </w:p>
    <w:p w14:paraId="0FF50C19" w14:textId="77777777" w:rsidR="00E4305F" w:rsidRPr="00112425" w:rsidRDefault="00E4305F" w:rsidP="00F309C0">
      <w:pPr>
        <w:keepNext/>
        <w:keepLines/>
        <w:jc w:val="center"/>
        <w:rPr>
          <w:rFonts w:ascii="Tahoma" w:hAnsi="Tahoma" w:cs="Tahoma"/>
          <w:b/>
          <w:i/>
        </w:rPr>
      </w:pPr>
      <w:r w:rsidRPr="00112425">
        <w:rPr>
          <w:rFonts w:ascii="Tahoma" w:hAnsi="Tahoma" w:cs="Tahoma"/>
          <w:b/>
        </w:rPr>
        <w:t>SPORAZUM</w:t>
      </w:r>
    </w:p>
    <w:p w14:paraId="46DDC664" w14:textId="77777777" w:rsidR="00E4305F" w:rsidRPr="00112425" w:rsidRDefault="00E4305F" w:rsidP="00F309C0">
      <w:pPr>
        <w:keepNext/>
        <w:keepLines/>
        <w:jc w:val="center"/>
        <w:rPr>
          <w:rFonts w:ascii="Tahoma" w:hAnsi="Tahoma" w:cs="Tahoma"/>
          <w:b/>
          <w:i/>
        </w:rPr>
      </w:pPr>
      <w:r w:rsidRPr="00112425">
        <w:rPr>
          <w:rFonts w:ascii="Tahoma" w:hAnsi="Tahoma" w:cs="Tahoma"/>
          <w:b/>
        </w:rPr>
        <w:t>O MEDSEBOJNEM SODELOVANJU</w:t>
      </w:r>
    </w:p>
    <w:p w14:paraId="4510C3B8" w14:textId="77777777" w:rsidR="00E4305F" w:rsidRPr="00112425" w:rsidRDefault="00E4305F" w:rsidP="00F309C0">
      <w:pPr>
        <w:keepNext/>
        <w:keepLines/>
        <w:jc w:val="center"/>
        <w:rPr>
          <w:rFonts w:ascii="Tahoma" w:hAnsi="Tahoma" w:cs="Tahoma"/>
          <w:i/>
        </w:rPr>
      </w:pPr>
    </w:p>
    <w:p w14:paraId="2F313812" w14:textId="77777777" w:rsidR="00E4305F" w:rsidRPr="00112425" w:rsidRDefault="00E4305F" w:rsidP="00F309C0">
      <w:pPr>
        <w:keepNext/>
        <w:keepLines/>
        <w:jc w:val="center"/>
        <w:rPr>
          <w:rFonts w:ascii="Tahoma" w:hAnsi="Tahoma" w:cs="Tahoma"/>
          <w:i/>
        </w:rPr>
      </w:pPr>
    </w:p>
    <w:p w14:paraId="0E40D64C" w14:textId="77777777" w:rsidR="00E4305F" w:rsidRPr="00112425" w:rsidRDefault="00E4305F" w:rsidP="00F309C0">
      <w:pPr>
        <w:keepNext/>
        <w:keepLines/>
        <w:jc w:val="center"/>
        <w:rPr>
          <w:rFonts w:ascii="Tahoma" w:hAnsi="Tahoma" w:cs="Tahoma"/>
          <w:i/>
        </w:rPr>
      </w:pPr>
      <w:r w:rsidRPr="00112425">
        <w:rPr>
          <w:rFonts w:ascii="Tahoma" w:hAnsi="Tahoma" w:cs="Tahoma"/>
        </w:rPr>
        <w:t>(med ponudnikom in podizvajalci – priloži ponudnik)</w:t>
      </w:r>
    </w:p>
    <w:p w14:paraId="6869C739" w14:textId="77777777" w:rsidR="00E4305F" w:rsidRPr="00112425" w:rsidRDefault="00E4305F" w:rsidP="00F309C0">
      <w:pPr>
        <w:keepNext/>
        <w:keepLines/>
      </w:pPr>
    </w:p>
    <w:p w14:paraId="3D0CB697" w14:textId="77777777" w:rsidR="00E4305F" w:rsidRPr="00112425" w:rsidRDefault="00E4305F" w:rsidP="00F309C0">
      <w:pPr>
        <w:keepNext/>
        <w:keepLines/>
      </w:pPr>
    </w:p>
    <w:p w14:paraId="2BC59360" w14:textId="77777777" w:rsidR="00E4305F" w:rsidRPr="00112425" w:rsidRDefault="00E4305F" w:rsidP="00F309C0">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14:paraId="58E008AE" w14:textId="77777777" w:rsidTr="0095082D">
        <w:tc>
          <w:tcPr>
            <w:tcW w:w="7933" w:type="dxa"/>
            <w:tcBorders>
              <w:top w:val="single" w:sz="4" w:space="0" w:color="auto"/>
              <w:bottom w:val="single" w:sz="4" w:space="0" w:color="auto"/>
            </w:tcBorders>
          </w:tcPr>
          <w:p w14:paraId="55B39F84" w14:textId="77777777" w:rsidR="0095082D" w:rsidRPr="00112425" w:rsidRDefault="0095082D" w:rsidP="00F309C0">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66FB7C64" w14:textId="77777777" w:rsidR="0095082D" w:rsidRPr="00112425" w:rsidRDefault="0095082D" w:rsidP="00F309C0">
            <w:pPr>
              <w:keepNext/>
              <w:keepLines/>
              <w:rPr>
                <w:rFonts w:ascii="Tahoma" w:hAnsi="Tahoma" w:cs="Tahoma"/>
                <w:b/>
                <w:i/>
              </w:rPr>
            </w:pPr>
            <w:r w:rsidRPr="00112425">
              <w:rPr>
                <w:rFonts w:ascii="Tahoma" w:hAnsi="Tahoma" w:cs="Tahoma"/>
                <w:b/>
                <w:i/>
              </w:rPr>
              <w:t>Priloga 4/2</w:t>
            </w:r>
          </w:p>
        </w:tc>
      </w:tr>
    </w:tbl>
    <w:p w14:paraId="7045B9E8" w14:textId="1770E5C5" w:rsidR="003164BD" w:rsidRPr="00112425" w:rsidRDefault="003164BD" w:rsidP="003164BD">
      <w:pPr>
        <w:keepNext/>
        <w:keepLines/>
        <w:jc w:val="both"/>
        <w:rPr>
          <w:rFonts w:ascii="Tahoma" w:hAnsi="Tahoma" w:cs="Tahoma"/>
        </w:rPr>
      </w:pPr>
      <w:r>
        <w:rPr>
          <w:rFonts w:ascii="Tahoma" w:hAnsi="Tahoma" w:cs="Tahoma"/>
        </w:rPr>
        <w:t>ponudnik</w:t>
      </w:r>
      <w:r w:rsidRPr="00112425">
        <w:rPr>
          <w:rFonts w:ascii="Tahoma" w:hAnsi="Tahoma" w:cs="Tahoma"/>
        </w:rPr>
        <w:t xml:space="preserve"> v prilogi nave</w:t>
      </w:r>
      <w:r>
        <w:rPr>
          <w:rFonts w:ascii="Tahoma" w:hAnsi="Tahoma" w:cs="Tahoma"/>
        </w:rPr>
        <w:t>de</w:t>
      </w:r>
      <w:r w:rsidRPr="00112425">
        <w:rPr>
          <w:rFonts w:ascii="Tahoma" w:hAnsi="Tahoma" w:cs="Tahoma"/>
        </w:rPr>
        <w:t xml:space="preserve"> </w:t>
      </w:r>
      <w:r>
        <w:rPr>
          <w:rFonts w:ascii="Tahoma" w:hAnsi="Tahoma" w:cs="Tahoma"/>
        </w:rPr>
        <w:t xml:space="preserve">subjekte, katerih zmogljivost uporablja, v kolikor z njimi </w:t>
      </w:r>
      <w:r w:rsidRPr="00112425">
        <w:rPr>
          <w:rFonts w:ascii="Tahoma" w:hAnsi="Tahoma" w:cs="Tahoma"/>
        </w:rPr>
        <w:t xml:space="preserve">namerava izvajati predmet javnega naročila. Prilogo podpišeta tako </w:t>
      </w:r>
      <w:r>
        <w:rPr>
          <w:rFonts w:ascii="Tahoma" w:hAnsi="Tahoma" w:cs="Tahoma"/>
        </w:rPr>
        <w:t>kandidat</w:t>
      </w:r>
      <w:r w:rsidRPr="00112425">
        <w:rPr>
          <w:rFonts w:ascii="Tahoma" w:hAnsi="Tahoma" w:cs="Tahoma"/>
        </w:rPr>
        <w:t xml:space="preserve"> kot </w:t>
      </w:r>
      <w:r>
        <w:rPr>
          <w:rFonts w:ascii="Tahoma" w:hAnsi="Tahoma" w:cs="Tahoma"/>
        </w:rPr>
        <w:t>subjekt</w:t>
      </w:r>
      <w:r w:rsidRPr="00112425">
        <w:rPr>
          <w:rFonts w:ascii="Tahoma" w:hAnsi="Tahoma" w:cs="Tahoma"/>
        </w:rPr>
        <w:t>.</w:t>
      </w:r>
    </w:p>
    <w:p w14:paraId="1F65E114" w14:textId="483D16B0" w:rsidR="003164BD" w:rsidRDefault="003164BD" w:rsidP="00F309C0">
      <w:pPr>
        <w:keepNext/>
        <w:keepLines/>
        <w:tabs>
          <w:tab w:val="left" w:pos="567"/>
          <w:tab w:val="left" w:pos="851"/>
          <w:tab w:val="left" w:pos="993"/>
        </w:tabs>
        <w:suppressAutoHyphens/>
        <w:jc w:val="both"/>
        <w:rPr>
          <w:rFonts w:ascii="Tahoma" w:hAnsi="Tahoma" w:cs="Tahoma"/>
          <w:lang w:eastAsia="ar-SA"/>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244"/>
      </w:tblGrid>
      <w:tr w:rsidR="003164BD" w:rsidRPr="00112425" w14:paraId="549ACC9A" w14:textId="77777777" w:rsidTr="0048263A">
        <w:trPr>
          <w:trHeight w:val="511"/>
          <w:jc w:val="center"/>
        </w:trPr>
        <w:tc>
          <w:tcPr>
            <w:tcW w:w="9358" w:type="dxa"/>
            <w:gridSpan w:val="2"/>
            <w:vAlign w:val="center"/>
          </w:tcPr>
          <w:p w14:paraId="44E65D6C" w14:textId="6501A8A9" w:rsidR="003164BD" w:rsidRPr="00112425" w:rsidRDefault="003164BD" w:rsidP="0048263A">
            <w:pPr>
              <w:keepNext/>
              <w:keepLines/>
              <w:jc w:val="center"/>
              <w:rPr>
                <w:rFonts w:ascii="Tahoma" w:hAnsi="Tahoma" w:cs="Tahoma"/>
              </w:rPr>
            </w:pPr>
            <w:r>
              <w:rPr>
                <w:rFonts w:ascii="Tahoma" w:hAnsi="Tahoma" w:cs="Tahoma"/>
                <w:b/>
              </w:rPr>
              <w:t>VKS-83/23</w:t>
            </w:r>
            <w:r w:rsidRPr="00112425">
              <w:rPr>
                <w:rFonts w:ascii="Tahoma" w:hAnsi="Tahoma" w:cs="Tahoma"/>
                <w:b/>
              </w:rPr>
              <w:t xml:space="preserve"> </w:t>
            </w:r>
            <w:r>
              <w:rPr>
                <w:rFonts w:ascii="Tahoma" w:hAnsi="Tahoma" w:cs="Tahoma"/>
                <w:b/>
                <w:color w:val="000000"/>
              </w:rPr>
              <w:t>Prestavitev javne sanitarne in meteorne kanalizacije ter obnova vodovoda v Horjulski cesti</w:t>
            </w:r>
          </w:p>
        </w:tc>
      </w:tr>
      <w:tr w:rsidR="003164BD" w:rsidRPr="00112425" w14:paraId="2D420B46" w14:textId="77777777" w:rsidTr="00F95837">
        <w:trPr>
          <w:trHeight w:val="385"/>
          <w:jc w:val="center"/>
        </w:trPr>
        <w:tc>
          <w:tcPr>
            <w:tcW w:w="3114" w:type="dxa"/>
            <w:vAlign w:val="center"/>
          </w:tcPr>
          <w:p w14:paraId="51A81E04" w14:textId="77777777" w:rsidR="003164BD" w:rsidRPr="00112425" w:rsidRDefault="003164BD" w:rsidP="0048263A">
            <w:pPr>
              <w:keepNext/>
              <w:keepLines/>
              <w:rPr>
                <w:rFonts w:ascii="Tahoma" w:hAnsi="Tahoma" w:cs="Tahoma"/>
                <w:sz w:val="18"/>
                <w:szCs w:val="18"/>
              </w:rPr>
            </w:pPr>
            <w:r w:rsidRPr="00112425">
              <w:rPr>
                <w:rFonts w:ascii="Tahoma" w:hAnsi="Tahoma" w:cs="Tahoma"/>
                <w:sz w:val="18"/>
                <w:szCs w:val="18"/>
              </w:rPr>
              <w:t>Naziv subjekta</w:t>
            </w:r>
          </w:p>
        </w:tc>
        <w:tc>
          <w:tcPr>
            <w:tcW w:w="6244" w:type="dxa"/>
            <w:vAlign w:val="center"/>
          </w:tcPr>
          <w:p w14:paraId="399452C6" w14:textId="77777777" w:rsidR="003164BD" w:rsidRPr="00112425" w:rsidRDefault="003164BD" w:rsidP="0048263A">
            <w:pPr>
              <w:keepNext/>
              <w:keepLines/>
              <w:rPr>
                <w:rFonts w:ascii="Tahoma" w:hAnsi="Tahoma" w:cs="Tahoma"/>
                <w:sz w:val="18"/>
                <w:szCs w:val="18"/>
              </w:rPr>
            </w:pPr>
          </w:p>
          <w:p w14:paraId="0A384F2C" w14:textId="77777777" w:rsidR="003164BD" w:rsidRPr="00112425" w:rsidRDefault="003164BD" w:rsidP="0048263A">
            <w:pPr>
              <w:keepNext/>
              <w:keepLines/>
              <w:rPr>
                <w:rFonts w:ascii="Tahoma" w:hAnsi="Tahoma" w:cs="Tahoma"/>
                <w:sz w:val="18"/>
                <w:szCs w:val="18"/>
              </w:rPr>
            </w:pPr>
          </w:p>
        </w:tc>
      </w:tr>
      <w:tr w:rsidR="003164BD" w:rsidRPr="00112425" w14:paraId="27C66322" w14:textId="77777777" w:rsidTr="00F95837">
        <w:trPr>
          <w:jc w:val="center"/>
        </w:trPr>
        <w:tc>
          <w:tcPr>
            <w:tcW w:w="3114" w:type="dxa"/>
            <w:vAlign w:val="center"/>
          </w:tcPr>
          <w:p w14:paraId="59B7506C" w14:textId="77777777" w:rsidR="003164BD" w:rsidRPr="00112425" w:rsidRDefault="003164BD" w:rsidP="0048263A">
            <w:pPr>
              <w:keepNext/>
              <w:keepLines/>
              <w:rPr>
                <w:rFonts w:ascii="Tahoma" w:hAnsi="Tahoma" w:cs="Tahoma"/>
                <w:sz w:val="18"/>
                <w:szCs w:val="18"/>
              </w:rPr>
            </w:pPr>
            <w:r w:rsidRPr="00112425">
              <w:rPr>
                <w:rFonts w:ascii="Tahoma" w:hAnsi="Tahoma" w:cs="Tahoma"/>
                <w:sz w:val="18"/>
                <w:szCs w:val="18"/>
              </w:rPr>
              <w:t>Polni naslov</w:t>
            </w:r>
          </w:p>
        </w:tc>
        <w:tc>
          <w:tcPr>
            <w:tcW w:w="6244" w:type="dxa"/>
            <w:vAlign w:val="center"/>
          </w:tcPr>
          <w:p w14:paraId="689530D3" w14:textId="77777777" w:rsidR="003164BD" w:rsidRPr="00112425" w:rsidRDefault="003164BD" w:rsidP="0048263A">
            <w:pPr>
              <w:keepNext/>
              <w:keepLines/>
              <w:rPr>
                <w:rFonts w:ascii="Tahoma" w:hAnsi="Tahoma" w:cs="Tahoma"/>
                <w:sz w:val="18"/>
                <w:szCs w:val="18"/>
              </w:rPr>
            </w:pPr>
          </w:p>
          <w:p w14:paraId="3E7EF694" w14:textId="77777777" w:rsidR="003164BD" w:rsidRPr="00112425" w:rsidRDefault="003164BD" w:rsidP="0048263A">
            <w:pPr>
              <w:keepNext/>
              <w:keepLines/>
              <w:rPr>
                <w:rFonts w:ascii="Tahoma" w:hAnsi="Tahoma" w:cs="Tahoma"/>
                <w:sz w:val="18"/>
                <w:szCs w:val="18"/>
              </w:rPr>
            </w:pPr>
          </w:p>
        </w:tc>
      </w:tr>
      <w:tr w:rsidR="003164BD" w:rsidRPr="00112425" w14:paraId="3258F8F0" w14:textId="77777777" w:rsidTr="00F95837">
        <w:trPr>
          <w:jc w:val="center"/>
        </w:trPr>
        <w:tc>
          <w:tcPr>
            <w:tcW w:w="3114" w:type="dxa"/>
            <w:vMerge w:val="restart"/>
            <w:vAlign w:val="center"/>
          </w:tcPr>
          <w:p w14:paraId="00D5E141" w14:textId="77777777" w:rsidR="003164BD" w:rsidRPr="00112425" w:rsidRDefault="003164BD" w:rsidP="0048263A">
            <w:pPr>
              <w:keepNext/>
              <w:keepLines/>
              <w:rPr>
                <w:rFonts w:ascii="Tahoma" w:hAnsi="Tahoma" w:cs="Tahoma"/>
                <w:sz w:val="18"/>
                <w:szCs w:val="18"/>
              </w:rPr>
            </w:pPr>
            <w:r>
              <w:rPr>
                <w:rFonts w:ascii="Tahoma" w:hAnsi="Tahoma" w:cs="Tahoma"/>
                <w:sz w:val="18"/>
                <w:szCs w:val="18"/>
              </w:rPr>
              <w:t xml:space="preserve">Subjekt bo dela, specificirana spodaj, izvedel za naročnika </w:t>
            </w:r>
            <w:r w:rsidRPr="00FF5417">
              <w:rPr>
                <w:rFonts w:ascii="Tahoma" w:hAnsi="Tahoma" w:cs="Tahoma"/>
                <w:i/>
                <w:sz w:val="18"/>
                <w:szCs w:val="18"/>
              </w:rPr>
              <w:t>(obkroži)</w:t>
            </w:r>
            <w:r>
              <w:rPr>
                <w:rFonts w:ascii="Tahoma" w:hAnsi="Tahoma" w:cs="Tahoma"/>
                <w:sz w:val="18"/>
                <w:szCs w:val="18"/>
              </w:rPr>
              <w:t>:</w:t>
            </w:r>
          </w:p>
        </w:tc>
        <w:tc>
          <w:tcPr>
            <w:tcW w:w="6244" w:type="dxa"/>
            <w:vAlign w:val="center"/>
          </w:tcPr>
          <w:p w14:paraId="282F1C2F" w14:textId="5A920A9F" w:rsidR="003164BD" w:rsidRPr="00112425" w:rsidRDefault="003164BD" w:rsidP="0048263A">
            <w:pPr>
              <w:keepNext/>
              <w:keepLines/>
              <w:spacing w:before="60" w:after="60"/>
              <w:rPr>
                <w:rFonts w:ascii="Tahoma" w:hAnsi="Tahoma" w:cs="Tahoma"/>
                <w:sz w:val="18"/>
                <w:szCs w:val="18"/>
              </w:rPr>
            </w:pPr>
            <w:r>
              <w:rPr>
                <w:rFonts w:ascii="Tahoma" w:hAnsi="Tahoma" w:cs="Tahoma"/>
                <w:sz w:val="18"/>
                <w:szCs w:val="18"/>
              </w:rPr>
              <w:t xml:space="preserve">Za </w:t>
            </w:r>
            <w:r w:rsidRPr="00784326">
              <w:rPr>
                <w:rFonts w:ascii="Tahoma" w:hAnsi="Tahoma" w:cs="Tahoma"/>
                <w:sz w:val="18"/>
                <w:szCs w:val="18"/>
              </w:rPr>
              <w:t xml:space="preserve">naročnika </w:t>
            </w:r>
            <w:r>
              <w:rPr>
                <w:rFonts w:ascii="Tahoma" w:hAnsi="Tahoma" w:cs="Tahoma"/>
                <w:sz w:val="18"/>
                <w:szCs w:val="18"/>
              </w:rPr>
              <w:t>Občina Dobrova-Polhov Gradec</w:t>
            </w:r>
            <w:r w:rsidRPr="00784326">
              <w:rPr>
                <w:rFonts w:ascii="Tahoma" w:hAnsi="Tahoma" w:cs="Tahoma"/>
                <w:sz w:val="18"/>
                <w:szCs w:val="18"/>
              </w:rPr>
              <w:t>:</w:t>
            </w:r>
            <w:r>
              <w:rPr>
                <w:rFonts w:ascii="Tahoma" w:hAnsi="Tahoma" w:cs="Tahoma"/>
                <w:sz w:val="18"/>
                <w:szCs w:val="18"/>
              </w:rPr>
              <w:t xml:space="preserve">           DA       /        NE</w:t>
            </w:r>
          </w:p>
        </w:tc>
      </w:tr>
      <w:tr w:rsidR="003164BD" w:rsidRPr="00112425" w14:paraId="4FD39D80" w14:textId="77777777" w:rsidTr="00F95837">
        <w:trPr>
          <w:jc w:val="center"/>
        </w:trPr>
        <w:tc>
          <w:tcPr>
            <w:tcW w:w="3114" w:type="dxa"/>
            <w:vMerge/>
            <w:vAlign w:val="center"/>
          </w:tcPr>
          <w:p w14:paraId="1A52E791" w14:textId="77777777" w:rsidR="003164BD" w:rsidRPr="00112425" w:rsidRDefault="003164BD" w:rsidP="0048263A">
            <w:pPr>
              <w:keepNext/>
              <w:keepLines/>
              <w:rPr>
                <w:rFonts w:ascii="Tahoma" w:hAnsi="Tahoma" w:cs="Tahoma"/>
                <w:sz w:val="18"/>
                <w:szCs w:val="18"/>
              </w:rPr>
            </w:pPr>
          </w:p>
        </w:tc>
        <w:tc>
          <w:tcPr>
            <w:tcW w:w="6244" w:type="dxa"/>
            <w:vAlign w:val="center"/>
          </w:tcPr>
          <w:p w14:paraId="798A75BC" w14:textId="77777777" w:rsidR="003164BD" w:rsidRPr="00112425" w:rsidRDefault="003164BD" w:rsidP="0048263A">
            <w:pPr>
              <w:keepNext/>
              <w:keepLines/>
              <w:spacing w:before="60" w:after="60"/>
              <w:rPr>
                <w:rFonts w:ascii="Tahoma" w:hAnsi="Tahoma" w:cs="Tahoma"/>
                <w:sz w:val="18"/>
                <w:szCs w:val="18"/>
              </w:rPr>
            </w:pPr>
            <w:r>
              <w:rPr>
                <w:rFonts w:ascii="Tahoma" w:hAnsi="Tahoma" w:cs="Tahoma"/>
                <w:sz w:val="18"/>
                <w:szCs w:val="18"/>
              </w:rPr>
              <w:t xml:space="preserve">Za </w:t>
            </w:r>
            <w:r w:rsidRPr="00784326">
              <w:rPr>
                <w:rFonts w:ascii="Tahoma" w:hAnsi="Tahoma" w:cs="Tahoma"/>
                <w:sz w:val="18"/>
                <w:szCs w:val="18"/>
              </w:rPr>
              <w:t xml:space="preserve">naročnika </w:t>
            </w:r>
            <w:r>
              <w:rPr>
                <w:rFonts w:ascii="Tahoma" w:hAnsi="Tahoma" w:cs="Tahoma"/>
                <w:sz w:val="18"/>
                <w:szCs w:val="18"/>
              </w:rPr>
              <w:t>VOKA SNAGA</w:t>
            </w:r>
            <w:r w:rsidRPr="00784326">
              <w:rPr>
                <w:rFonts w:ascii="Tahoma" w:hAnsi="Tahoma" w:cs="Tahoma"/>
                <w:sz w:val="18"/>
                <w:szCs w:val="18"/>
              </w:rPr>
              <w:t>:</w:t>
            </w:r>
            <w:r>
              <w:rPr>
                <w:rFonts w:ascii="Tahoma" w:hAnsi="Tahoma" w:cs="Tahoma"/>
                <w:sz w:val="18"/>
                <w:szCs w:val="18"/>
              </w:rPr>
              <w:t xml:space="preserve">           DA       /        NE</w:t>
            </w:r>
          </w:p>
        </w:tc>
      </w:tr>
      <w:tr w:rsidR="003164BD" w:rsidRPr="00112425" w14:paraId="07EC621F" w14:textId="77777777" w:rsidTr="00F95837">
        <w:trPr>
          <w:jc w:val="center"/>
        </w:trPr>
        <w:tc>
          <w:tcPr>
            <w:tcW w:w="3114" w:type="dxa"/>
            <w:vAlign w:val="center"/>
          </w:tcPr>
          <w:p w14:paraId="165BDA3A" w14:textId="6EE7CF53" w:rsidR="003164BD" w:rsidRPr="00112425" w:rsidRDefault="00F95837" w:rsidP="00F95837">
            <w:pPr>
              <w:keepNext/>
              <w:keepLines/>
              <w:jc w:val="both"/>
              <w:rPr>
                <w:rFonts w:ascii="Tahoma" w:hAnsi="Tahoma" w:cs="Tahoma"/>
                <w:sz w:val="18"/>
                <w:szCs w:val="18"/>
              </w:rPr>
            </w:pPr>
            <w:r>
              <w:rPr>
                <w:rFonts w:ascii="Tahoma" w:hAnsi="Tahoma" w:cs="Tahoma"/>
                <w:sz w:val="18"/>
                <w:szCs w:val="18"/>
              </w:rPr>
              <w:t>Navedba v</w:t>
            </w:r>
            <w:r w:rsidRPr="005D4E4E">
              <w:rPr>
                <w:rFonts w:ascii="Tahoma" w:hAnsi="Tahoma" w:cs="Tahoma"/>
                <w:sz w:val="18"/>
                <w:szCs w:val="18"/>
              </w:rPr>
              <w:t>se</w:t>
            </w:r>
            <w:r>
              <w:rPr>
                <w:rFonts w:ascii="Tahoma" w:hAnsi="Tahoma" w:cs="Tahoma"/>
                <w:sz w:val="18"/>
                <w:szCs w:val="18"/>
              </w:rPr>
              <w:t>h</w:t>
            </w:r>
            <w:r w:rsidRPr="005D4E4E">
              <w:rPr>
                <w:rFonts w:ascii="Tahoma" w:hAnsi="Tahoma" w:cs="Tahoma"/>
                <w:sz w:val="18"/>
                <w:szCs w:val="18"/>
              </w:rPr>
              <w:t xml:space="preserve"> oseb, ki so članice upravnega, vodstvenega ali nadzornega organa podizvajalca ali ki imajo pooblastila za njegovo zastopanje ali odločanje ali nadzor v njem</w:t>
            </w:r>
            <w:r w:rsidRPr="00112425">
              <w:rPr>
                <w:rFonts w:ascii="Tahoma" w:hAnsi="Tahoma" w:cs="Tahoma"/>
                <w:sz w:val="18"/>
                <w:szCs w:val="18"/>
              </w:rPr>
              <w:t xml:space="preserve"> </w:t>
            </w:r>
          </w:p>
        </w:tc>
        <w:tc>
          <w:tcPr>
            <w:tcW w:w="6244" w:type="dxa"/>
            <w:vAlign w:val="center"/>
          </w:tcPr>
          <w:p w14:paraId="5CCF91E6" w14:textId="77777777" w:rsidR="003164BD" w:rsidRPr="00112425" w:rsidRDefault="003164BD" w:rsidP="0048263A">
            <w:pPr>
              <w:keepNext/>
              <w:keepLines/>
              <w:rPr>
                <w:rFonts w:ascii="Tahoma" w:hAnsi="Tahoma" w:cs="Tahoma"/>
                <w:sz w:val="18"/>
                <w:szCs w:val="18"/>
              </w:rPr>
            </w:pPr>
          </w:p>
          <w:p w14:paraId="221D128D" w14:textId="77777777" w:rsidR="003164BD" w:rsidRPr="00112425" w:rsidRDefault="003164BD" w:rsidP="0048263A">
            <w:pPr>
              <w:keepNext/>
              <w:keepLines/>
              <w:rPr>
                <w:rFonts w:ascii="Tahoma" w:hAnsi="Tahoma" w:cs="Tahoma"/>
                <w:sz w:val="18"/>
                <w:szCs w:val="18"/>
              </w:rPr>
            </w:pPr>
          </w:p>
          <w:p w14:paraId="505D7793" w14:textId="77777777" w:rsidR="003164BD" w:rsidRPr="00112425" w:rsidRDefault="003164BD" w:rsidP="0048263A">
            <w:pPr>
              <w:keepNext/>
              <w:keepLines/>
              <w:rPr>
                <w:rFonts w:ascii="Tahoma" w:hAnsi="Tahoma" w:cs="Tahoma"/>
                <w:sz w:val="18"/>
                <w:szCs w:val="18"/>
              </w:rPr>
            </w:pPr>
          </w:p>
          <w:p w14:paraId="2CC11FC4" w14:textId="77777777" w:rsidR="003164BD" w:rsidRPr="00112425" w:rsidRDefault="003164BD" w:rsidP="0048263A">
            <w:pPr>
              <w:keepNext/>
              <w:keepLines/>
              <w:rPr>
                <w:rFonts w:ascii="Tahoma" w:hAnsi="Tahoma" w:cs="Tahoma"/>
                <w:sz w:val="18"/>
                <w:szCs w:val="18"/>
              </w:rPr>
            </w:pPr>
          </w:p>
        </w:tc>
      </w:tr>
      <w:tr w:rsidR="003164BD" w:rsidRPr="00112425" w14:paraId="0AA0D9A9" w14:textId="77777777" w:rsidTr="00F95837">
        <w:trPr>
          <w:trHeight w:val="357"/>
          <w:jc w:val="center"/>
        </w:trPr>
        <w:tc>
          <w:tcPr>
            <w:tcW w:w="3114" w:type="dxa"/>
            <w:vAlign w:val="center"/>
          </w:tcPr>
          <w:p w14:paraId="127CF06B" w14:textId="77777777" w:rsidR="003164BD" w:rsidRPr="00112425" w:rsidRDefault="003164BD" w:rsidP="0048263A">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6244" w:type="dxa"/>
            <w:vAlign w:val="center"/>
          </w:tcPr>
          <w:p w14:paraId="5E1FF257" w14:textId="77777777" w:rsidR="003164BD" w:rsidRPr="00112425" w:rsidRDefault="003164BD" w:rsidP="0048263A">
            <w:pPr>
              <w:keepNext/>
              <w:keepLines/>
              <w:spacing w:line="276" w:lineRule="auto"/>
              <w:rPr>
                <w:rFonts w:ascii="Tahoma" w:hAnsi="Tahoma" w:cs="Tahoma"/>
                <w:sz w:val="18"/>
                <w:szCs w:val="18"/>
              </w:rPr>
            </w:pPr>
          </w:p>
        </w:tc>
      </w:tr>
      <w:tr w:rsidR="003164BD" w:rsidRPr="00112425" w14:paraId="725F5FE0" w14:textId="77777777" w:rsidTr="00F95837">
        <w:trPr>
          <w:trHeight w:val="405"/>
          <w:jc w:val="center"/>
        </w:trPr>
        <w:tc>
          <w:tcPr>
            <w:tcW w:w="3114" w:type="dxa"/>
            <w:vAlign w:val="center"/>
          </w:tcPr>
          <w:p w14:paraId="57CAEB01" w14:textId="77777777" w:rsidR="003164BD" w:rsidRPr="00112425" w:rsidRDefault="003164BD" w:rsidP="0048263A">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6244" w:type="dxa"/>
            <w:vAlign w:val="center"/>
          </w:tcPr>
          <w:p w14:paraId="1EA67190" w14:textId="77777777" w:rsidR="003164BD" w:rsidRPr="00112425" w:rsidRDefault="003164BD" w:rsidP="0048263A">
            <w:pPr>
              <w:keepNext/>
              <w:keepLines/>
              <w:spacing w:line="276" w:lineRule="auto"/>
              <w:rPr>
                <w:rFonts w:ascii="Tahoma" w:hAnsi="Tahoma" w:cs="Tahoma"/>
                <w:sz w:val="18"/>
                <w:szCs w:val="18"/>
              </w:rPr>
            </w:pPr>
          </w:p>
        </w:tc>
      </w:tr>
      <w:tr w:rsidR="003164BD" w:rsidRPr="00112425" w14:paraId="4EE9D14C" w14:textId="77777777" w:rsidTr="00F95837">
        <w:trPr>
          <w:trHeight w:val="410"/>
          <w:jc w:val="center"/>
        </w:trPr>
        <w:tc>
          <w:tcPr>
            <w:tcW w:w="3114" w:type="dxa"/>
            <w:vAlign w:val="center"/>
          </w:tcPr>
          <w:p w14:paraId="4FEE07EA" w14:textId="77777777" w:rsidR="003164BD" w:rsidRPr="00112425" w:rsidRDefault="003164BD" w:rsidP="0048263A">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6244" w:type="dxa"/>
            <w:vAlign w:val="center"/>
          </w:tcPr>
          <w:p w14:paraId="79B27971" w14:textId="77777777" w:rsidR="003164BD" w:rsidRPr="00112425" w:rsidRDefault="003164BD" w:rsidP="0048263A">
            <w:pPr>
              <w:keepNext/>
              <w:keepLines/>
              <w:spacing w:line="276" w:lineRule="auto"/>
              <w:rPr>
                <w:rFonts w:ascii="Tahoma" w:hAnsi="Tahoma" w:cs="Tahoma"/>
                <w:sz w:val="18"/>
                <w:szCs w:val="18"/>
              </w:rPr>
            </w:pPr>
          </w:p>
        </w:tc>
      </w:tr>
      <w:tr w:rsidR="003164BD" w:rsidRPr="00112425" w14:paraId="62C60980" w14:textId="77777777" w:rsidTr="00F95837">
        <w:trPr>
          <w:trHeight w:val="410"/>
          <w:jc w:val="center"/>
        </w:trPr>
        <w:tc>
          <w:tcPr>
            <w:tcW w:w="3114" w:type="dxa"/>
            <w:vMerge w:val="restart"/>
            <w:vAlign w:val="center"/>
          </w:tcPr>
          <w:p w14:paraId="7B0F2427" w14:textId="77777777" w:rsidR="003164BD" w:rsidRPr="00112425" w:rsidRDefault="003164BD" w:rsidP="0048263A">
            <w:pPr>
              <w:keepNext/>
              <w:keepLines/>
              <w:rPr>
                <w:rFonts w:ascii="Tahoma" w:hAnsi="Tahoma" w:cs="Tahoma"/>
                <w:sz w:val="18"/>
                <w:szCs w:val="18"/>
              </w:rPr>
            </w:pPr>
            <w:r w:rsidRPr="00112425">
              <w:rPr>
                <w:rFonts w:ascii="Tahoma" w:hAnsi="Tahoma" w:cs="Tahoma"/>
                <w:sz w:val="18"/>
                <w:szCs w:val="18"/>
              </w:rPr>
              <w:t>Vsak del javnega naročila, za katere namerava ponudnik</w:t>
            </w:r>
            <w:r>
              <w:rPr>
                <w:rFonts w:ascii="Tahoma" w:hAnsi="Tahoma" w:cs="Tahoma"/>
                <w:sz w:val="18"/>
                <w:szCs w:val="18"/>
              </w:rPr>
              <w:t xml:space="preserve"> uporabiti zmogljivost subjekta</w:t>
            </w:r>
          </w:p>
        </w:tc>
        <w:tc>
          <w:tcPr>
            <w:tcW w:w="6244" w:type="dxa"/>
            <w:vAlign w:val="center"/>
          </w:tcPr>
          <w:p w14:paraId="0EEADA51" w14:textId="0CB15D16" w:rsidR="003164BD" w:rsidRPr="00112425" w:rsidRDefault="003164BD" w:rsidP="0048263A">
            <w:pPr>
              <w:keepNext/>
              <w:keepLines/>
              <w:spacing w:line="276" w:lineRule="auto"/>
              <w:rPr>
                <w:rFonts w:ascii="Tahoma" w:hAnsi="Tahoma" w:cs="Tahoma"/>
                <w:sz w:val="18"/>
                <w:szCs w:val="18"/>
              </w:rPr>
            </w:pPr>
            <w:r>
              <w:rPr>
                <w:rFonts w:ascii="Tahoma" w:hAnsi="Tahoma" w:cs="Tahoma"/>
                <w:sz w:val="18"/>
                <w:szCs w:val="18"/>
              </w:rPr>
              <w:t xml:space="preserve">Za </w:t>
            </w:r>
            <w:r w:rsidRPr="00784326">
              <w:rPr>
                <w:rFonts w:ascii="Tahoma" w:hAnsi="Tahoma" w:cs="Tahoma"/>
                <w:sz w:val="18"/>
                <w:szCs w:val="18"/>
              </w:rPr>
              <w:t xml:space="preserve">naročnika </w:t>
            </w:r>
            <w:r>
              <w:rPr>
                <w:rFonts w:ascii="Tahoma" w:hAnsi="Tahoma" w:cs="Tahoma"/>
                <w:sz w:val="18"/>
                <w:szCs w:val="18"/>
              </w:rPr>
              <w:t>Občina Dobrova-Polhov Gradec</w:t>
            </w:r>
            <w:r w:rsidRPr="00784326">
              <w:rPr>
                <w:rFonts w:ascii="Tahoma" w:hAnsi="Tahoma" w:cs="Tahoma"/>
                <w:sz w:val="18"/>
                <w:szCs w:val="18"/>
              </w:rPr>
              <w:t>:</w:t>
            </w:r>
          </w:p>
        </w:tc>
      </w:tr>
      <w:tr w:rsidR="003164BD" w:rsidRPr="00112425" w14:paraId="3FC761BC" w14:textId="77777777" w:rsidTr="00F95837">
        <w:trPr>
          <w:trHeight w:val="410"/>
          <w:jc w:val="center"/>
        </w:trPr>
        <w:tc>
          <w:tcPr>
            <w:tcW w:w="3114" w:type="dxa"/>
            <w:vMerge/>
            <w:vAlign w:val="center"/>
          </w:tcPr>
          <w:p w14:paraId="6267568E" w14:textId="77777777" w:rsidR="003164BD" w:rsidRPr="00112425" w:rsidRDefault="003164BD" w:rsidP="0048263A">
            <w:pPr>
              <w:keepNext/>
              <w:keepLines/>
              <w:spacing w:line="276" w:lineRule="auto"/>
              <w:rPr>
                <w:rFonts w:ascii="Tahoma" w:hAnsi="Tahoma" w:cs="Tahoma"/>
                <w:sz w:val="18"/>
                <w:szCs w:val="18"/>
              </w:rPr>
            </w:pPr>
          </w:p>
        </w:tc>
        <w:tc>
          <w:tcPr>
            <w:tcW w:w="6244" w:type="dxa"/>
            <w:vAlign w:val="center"/>
          </w:tcPr>
          <w:p w14:paraId="3170645F" w14:textId="77777777" w:rsidR="003164BD" w:rsidRPr="00112425" w:rsidRDefault="003164BD" w:rsidP="0048263A">
            <w:pPr>
              <w:keepNext/>
              <w:keepLines/>
              <w:spacing w:line="276" w:lineRule="auto"/>
              <w:rPr>
                <w:rFonts w:ascii="Tahoma" w:hAnsi="Tahoma" w:cs="Tahoma"/>
                <w:sz w:val="18"/>
                <w:szCs w:val="18"/>
              </w:rPr>
            </w:pPr>
            <w:r>
              <w:rPr>
                <w:rFonts w:ascii="Tahoma" w:hAnsi="Tahoma" w:cs="Tahoma"/>
                <w:sz w:val="18"/>
                <w:szCs w:val="18"/>
              </w:rPr>
              <w:t xml:space="preserve">Za </w:t>
            </w:r>
            <w:r w:rsidRPr="00784326">
              <w:rPr>
                <w:rFonts w:ascii="Tahoma" w:hAnsi="Tahoma" w:cs="Tahoma"/>
                <w:sz w:val="18"/>
                <w:szCs w:val="18"/>
              </w:rPr>
              <w:t xml:space="preserve">naročnika </w:t>
            </w:r>
            <w:r>
              <w:rPr>
                <w:rFonts w:ascii="Tahoma" w:hAnsi="Tahoma" w:cs="Tahoma"/>
                <w:sz w:val="18"/>
                <w:szCs w:val="18"/>
              </w:rPr>
              <w:t>VOKA SNAGA</w:t>
            </w:r>
            <w:r w:rsidRPr="00784326">
              <w:rPr>
                <w:rFonts w:ascii="Tahoma" w:hAnsi="Tahoma" w:cs="Tahoma"/>
                <w:sz w:val="18"/>
                <w:szCs w:val="18"/>
              </w:rPr>
              <w:t>:</w:t>
            </w:r>
          </w:p>
        </w:tc>
      </w:tr>
      <w:tr w:rsidR="003164BD" w:rsidRPr="00112425" w14:paraId="7E12FEC7" w14:textId="77777777" w:rsidTr="00F95837">
        <w:trPr>
          <w:jc w:val="center"/>
        </w:trPr>
        <w:tc>
          <w:tcPr>
            <w:tcW w:w="3114" w:type="dxa"/>
            <w:vMerge w:val="restart"/>
            <w:vAlign w:val="center"/>
          </w:tcPr>
          <w:p w14:paraId="5BEB98BD" w14:textId="77777777" w:rsidR="003164BD" w:rsidRDefault="003164BD" w:rsidP="0048263A">
            <w:pPr>
              <w:keepNext/>
              <w:keepLines/>
              <w:rPr>
                <w:rFonts w:ascii="Tahoma" w:hAnsi="Tahoma" w:cs="Tahoma"/>
                <w:sz w:val="18"/>
                <w:szCs w:val="18"/>
              </w:rPr>
            </w:pPr>
            <w:r w:rsidRPr="00112425">
              <w:rPr>
                <w:rFonts w:ascii="Tahoma" w:hAnsi="Tahoma" w:cs="Tahoma"/>
                <w:sz w:val="18"/>
                <w:szCs w:val="18"/>
              </w:rPr>
              <w:t>Količina/Delež (%) javnega naročila brez DDV</w:t>
            </w:r>
          </w:p>
          <w:p w14:paraId="784F7415" w14:textId="77777777" w:rsidR="003164BD" w:rsidRPr="005C6210" w:rsidRDefault="003164BD" w:rsidP="0048263A">
            <w:pPr>
              <w:keepNext/>
              <w:keepLines/>
              <w:rPr>
                <w:rFonts w:ascii="Tahoma" w:hAnsi="Tahoma" w:cs="Tahoma"/>
                <w:i/>
                <w:sz w:val="18"/>
                <w:szCs w:val="18"/>
              </w:rPr>
            </w:pPr>
            <w:r w:rsidRPr="005C6210">
              <w:rPr>
                <w:rFonts w:ascii="Tahoma" w:hAnsi="Tahoma" w:cs="Tahoma"/>
                <w:i/>
                <w:sz w:val="18"/>
                <w:szCs w:val="18"/>
              </w:rPr>
              <w:t>(skupaj obligatorno manj kot 100 %)</w:t>
            </w:r>
          </w:p>
        </w:tc>
        <w:tc>
          <w:tcPr>
            <w:tcW w:w="6244" w:type="dxa"/>
            <w:vAlign w:val="center"/>
          </w:tcPr>
          <w:p w14:paraId="1B253946" w14:textId="1EE018CD" w:rsidR="003164BD" w:rsidRPr="00112425" w:rsidRDefault="003164BD" w:rsidP="0048263A">
            <w:pPr>
              <w:keepNext/>
              <w:keepLines/>
              <w:spacing w:before="60" w:after="60"/>
              <w:rPr>
                <w:sz w:val="18"/>
                <w:szCs w:val="18"/>
              </w:rPr>
            </w:pPr>
            <w:r>
              <w:rPr>
                <w:rFonts w:ascii="Tahoma" w:hAnsi="Tahoma" w:cs="Tahoma"/>
                <w:sz w:val="18"/>
                <w:szCs w:val="18"/>
              </w:rPr>
              <w:t xml:space="preserve">Za </w:t>
            </w:r>
            <w:r w:rsidRPr="00784326">
              <w:rPr>
                <w:rFonts w:ascii="Tahoma" w:hAnsi="Tahoma" w:cs="Tahoma"/>
                <w:sz w:val="18"/>
                <w:szCs w:val="18"/>
              </w:rPr>
              <w:t xml:space="preserve">naročnika </w:t>
            </w:r>
            <w:r>
              <w:rPr>
                <w:rFonts w:ascii="Tahoma" w:hAnsi="Tahoma" w:cs="Tahoma"/>
                <w:sz w:val="18"/>
                <w:szCs w:val="18"/>
              </w:rPr>
              <w:t>Občina Dobrova-Polhov Gradec</w:t>
            </w:r>
            <w:r w:rsidRPr="00784326">
              <w:rPr>
                <w:rFonts w:ascii="Tahoma" w:hAnsi="Tahoma" w:cs="Tahoma"/>
                <w:sz w:val="18"/>
                <w:szCs w:val="18"/>
              </w:rPr>
              <w:t>:</w:t>
            </w:r>
          </w:p>
        </w:tc>
      </w:tr>
      <w:tr w:rsidR="003164BD" w:rsidRPr="00112425" w14:paraId="355EBC31" w14:textId="77777777" w:rsidTr="00F95837">
        <w:trPr>
          <w:jc w:val="center"/>
        </w:trPr>
        <w:tc>
          <w:tcPr>
            <w:tcW w:w="3114" w:type="dxa"/>
            <w:vMerge/>
            <w:vAlign w:val="center"/>
          </w:tcPr>
          <w:p w14:paraId="39C51C05" w14:textId="77777777" w:rsidR="003164BD" w:rsidRPr="00112425" w:rsidRDefault="003164BD" w:rsidP="0048263A">
            <w:pPr>
              <w:keepNext/>
              <w:keepLines/>
              <w:rPr>
                <w:rFonts w:ascii="Tahoma" w:hAnsi="Tahoma" w:cs="Tahoma"/>
                <w:sz w:val="18"/>
                <w:szCs w:val="18"/>
              </w:rPr>
            </w:pPr>
          </w:p>
        </w:tc>
        <w:tc>
          <w:tcPr>
            <w:tcW w:w="6244" w:type="dxa"/>
            <w:vAlign w:val="center"/>
          </w:tcPr>
          <w:p w14:paraId="59D0ABE1" w14:textId="77777777" w:rsidR="003164BD" w:rsidRPr="00112425" w:rsidRDefault="003164BD" w:rsidP="0048263A">
            <w:pPr>
              <w:keepNext/>
              <w:keepLines/>
              <w:spacing w:before="60" w:after="60"/>
              <w:rPr>
                <w:sz w:val="18"/>
                <w:szCs w:val="18"/>
              </w:rPr>
            </w:pPr>
            <w:r>
              <w:rPr>
                <w:rFonts w:ascii="Tahoma" w:hAnsi="Tahoma" w:cs="Tahoma"/>
                <w:sz w:val="18"/>
                <w:szCs w:val="18"/>
              </w:rPr>
              <w:t xml:space="preserve">Za </w:t>
            </w:r>
            <w:r w:rsidRPr="00784326">
              <w:rPr>
                <w:rFonts w:ascii="Tahoma" w:hAnsi="Tahoma" w:cs="Tahoma"/>
                <w:sz w:val="18"/>
                <w:szCs w:val="18"/>
              </w:rPr>
              <w:t xml:space="preserve">naročnika </w:t>
            </w:r>
            <w:r>
              <w:rPr>
                <w:rFonts w:ascii="Tahoma" w:hAnsi="Tahoma" w:cs="Tahoma"/>
                <w:sz w:val="18"/>
                <w:szCs w:val="18"/>
              </w:rPr>
              <w:t>VOKA SNAGA</w:t>
            </w:r>
            <w:r w:rsidRPr="00784326">
              <w:rPr>
                <w:rFonts w:ascii="Tahoma" w:hAnsi="Tahoma" w:cs="Tahoma"/>
                <w:sz w:val="18"/>
                <w:szCs w:val="18"/>
              </w:rPr>
              <w:t>:</w:t>
            </w:r>
          </w:p>
        </w:tc>
      </w:tr>
      <w:tr w:rsidR="003164BD" w:rsidRPr="00112425" w14:paraId="63B008A0" w14:textId="77777777" w:rsidTr="00F95837">
        <w:trPr>
          <w:jc w:val="center"/>
        </w:trPr>
        <w:tc>
          <w:tcPr>
            <w:tcW w:w="3114" w:type="dxa"/>
            <w:vAlign w:val="center"/>
          </w:tcPr>
          <w:p w14:paraId="0B9069B9" w14:textId="77777777" w:rsidR="003164BD" w:rsidRPr="00112425" w:rsidRDefault="003164BD" w:rsidP="0048263A">
            <w:pPr>
              <w:keepNext/>
              <w:keepLines/>
              <w:rPr>
                <w:rFonts w:ascii="Tahoma" w:hAnsi="Tahoma" w:cs="Tahoma"/>
                <w:sz w:val="18"/>
                <w:szCs w:val="18"/>
              </w:rPr>
            </w:pPr>
            <w:r w:rsidRPr="00112425">
              <w:rPr>
                <w:rFonts w:ascii="Tahoma" w:hAnsi="Tahoma" w:cs="Tahoma"/>
                <w:sz w:val="18"/>
                <w:szCs w:val="18"/>
              </w:rPr>
              <w:t>Kraj izvedbe</w:t>
            </w:r>
          </w:p>
        </w:tc>
        <w:tc>
          <w:tcPr>
            <w:tcW w:w="6244" w:type="dxa"/>
            <w:vAlign w:val="center"/>
          </w:tcPr>
          <w:p w14:paraId="3E34A085" w14:textId="77777777" w:rsidR="003164BD" w:rsidRPr="00112425" w:rsidRDefault="003164BD" w:rsidP="0048263A">
            <w:pPr>
              <w:keepNext/>
              <w:keepLines/>
              <w:rPr>
                <w:sz w:val="18"/>
                <w:szCs w:val="18"/>
              </w:rPr>
            </w:pPr>
          </w:p>
          <w:p w14:paraId="03FEDEA5" w14:textId="77777777" w:rsidR="003164BD" w:rsidRPr="00112425" w:rsidRDefault="003164BD" w:rsidP="0048263A">
            <w:pPr>
              <w:keepNext/>
              <w:keepLines/>
              <w:rPr>
                <w:sz w:val="18"/>
                <w:szCs w:val="18"/>
              </w:rPr>
            </w:pPr>
          </w:p>
        </w:tc>
      </w:tr>
      <w:tr w:rsidR="003164BD" w:rsidRPr="00112425" w14:paraId="4B4DF0CA" w14:textId="77777777" w:rsidTr="00F95837">
        <w:trPr>
          <w:jc w:val="center"/>
        </w:trPr>
        <w:tc>
          <w:tcPr>
            <w:tcW w:w="3114" w:type="dxa"/>
            <w:vAlign w:val="center"/>
          </w:tcPr>
          <w:p w14:paraId="7347D42A" w14:textId="77777777" w:rsidR="003164BD" w:rsidRPr="00112425" w:rsidRDefault="003164BD" w:rsidP="0048263A">
            <w:pPr>
              <w:keepNext/>
              <w:keepLines/>
              <w:rPr>
                <w:rFonts w:ascii="Tahoma" w:hAnsi="Tahoma" w:cs="Tahoma"/>
                <w:sz w:val="18"/>
                <w:szCs w:val="18"/>
              </w:rPr>
            </w:pPr>
            <w:r w:rsidRPr="00112425">
              <w:rPr>
                <w:rFonts w:ascii="Tahoma" w:hAnsi="Tahoma" w:cs="Tahoma"/>
                <w:sz w:val="18"/>
                <w:szCs w:val="18"/>
              </w:rPr>
              <w:t>Rok izvedbe</w:t>
            </w:r>
          </w:p>
        </w:tc>
        <w:tc>
          <w:tcPr>
            <w:tcW w:w="6244" w:type="dxa"/>
            <w:vAlign w:val="center"/>
          </w:tcPr>
          <w:p w14:paraId="25A33AA2" w14:textId="77777777" w:rsidR="003164BD" w:rsidRPr="00112425" w:rsidRDefault="003164BD" w:rsidP="0048263A">
            <w:pPr>
              <w:keepNext/>
              <w:keepLines/>
              <w:rPr>
                <w:sz w:val="18"/>
                <w:szCs w:val="18"/>
              </w:rPr>
            </w:pPr>
          </w:p>
          <w:p w14:paraId="020D1792" w14:textId="77777777" w:rsidR="003164BD" w:rsidRPr="00112425" w:rsidRDefault="003164BD" w:rsidP="0048263A">
            <w:pPr>
              <w:keepNext/>
              <w:keepLines/>
              <w:rPr>
                <w:sz w:val="18"/>
                <w:szCs w:val="18"/>
              </w:rPr>
            </w:pPr>
          </w:p>
        </w:tc>
      </w:tr>
    </w:tbl>
    <w:p w14:paraId="6A9C3DB2" w14:textId="77777777" w:rsidR="003164BD" w:rsidRPr="00112425" w:rsidRDefault="003164BD" w:rsidP="00F309C0">
      <w:pPr>
        <w:keepNext/>
        <w:keepLines/>
        <w:tabs>
          <w:tab w:val="left" w:pos="567"/>
          <w:tab w:val="left" w:pos="851"/>
          <w:tab w:val="left" w:pos="993"/>
        </w:tabs>
        <w:suppressAutoHyphens/>
        <w:jc w:val="both"/>
        <w:rPr>
          <w:rFonts w:ascii="Tahoma" w:hAnsi="Tahoma" w:cs="Tahoma"/>
          <w:lang w:eastAsia="ar-SA"/>
        </w:rPr>
      </w:pPr>
    </w:p>
    <w:p w14:paraId="3C176E80" w14:textId="77777777" w:rsidR="00E4305F" w:rsidRPr="00112425" w:rsidRDefault="00E4305F" w:rsidP="00F309C0">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69F700BC" w14:textId="77777777" w:rsidR="00E4305F" w:rsidRPr="00112425" w:rsidRDefault="00E4305F" w:rsidP="00F309C0">
      <w:pPr>
        <w:keepNext/>
        <w:keepLines/>
        <w:tabs>
          <w:tab w:val="left" w:pos="5400"/>
        </w:tabs>
        <w:jc w:val="both"/>
        <w:rPr>
          <w:rFonts w:ascii="Tahoma" w:hAnsi="Tahoma" w:cs="Tahoma"/>
        </w:rPr>
      </w:pPr>
    </w:p>
    <w:p w14:paraId="43E41D24" w14:textId="77777777" w:rsidR="00E4305F" w:rsidRPr="00112425" w:rsidRDefault="00E4305F" w:rsidP="00F309C0">
      <w:pPr>
        <w:keepNext/>
        <w:keepLines/>
        <w:tabs>
          <w:tab w:val="left" w:pos="5400"/>
        </w:tabs>
        <w:jc w:val="both"/>
        <w:rPr>
          <w:rFonts w:ascii="Tahoma" w:hAnsi="Tahoma" w:cs="Tahoma"/>
        </w:rPr>
      </w:pPr>
    </w:p>
    <w:p w14:paraId="213EB6B0" w14:textId="77777777" w:rsidR="00E4305F" w:rsidRPr="00112425" w:rsidRDefault="00E4305F" w:rsidP="00F309C0">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7DF331C9" w14:textId="77777777" w:rsidR="00E4305F" w:rsidRPr="00112425" w:rsidRDefault="00E4305F" w:rsidP="00F309C0">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75C9E088" w14:textId="77777777" w:rsidR="00E4305F" w:rsidRPr="00112425" w:rsidRDefault="00E4305F" w:rsidP="00F309C0">
      <w:pPr>
        <w:keepNext/>
        <w:keepLines/>
        <w:tabs>
          <w:tab w:val="left" w:pos="5400"/>
        </w:tabs>
        <w:rPr>
          <w:rFonts w:ascii="Tahoma" w:hAnsi="Tahoma" w:cs="Tahoma"/>
        </w:rPr>
      </w:pPr>
    </w:p>
    <w:p w14:paraId="5CB7ACA1" w14:textId="77777777" w:rsidR="00E4305F" w:rsidRPr="00112425" w:rsidRDefault="00E4305F" w:rsidP="00F309C0">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0D6673A2" w14:textId="77777777" w:rsidR="00E4305F" w:rsidRPr="00112425" w:rsidRDefault="00E4305F" w:rsidP="00F309C0">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E6ECAD8"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6B6894C3"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261FE3F1"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30786BFE"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16D3C824"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55B1D0E3"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22"/>
          <w:szCs w:val="18"/>
          <w:lang w:eastAsia="ar-SA"/>
        </w:rPr>
      </w:pPr>
    </w:p>
    <w:p w14:paraId="21A77D11" w14:textId="77777777" w:rsidR="00E4305F" w:rsidRPr="00112425" w:rsidRDefault="00E4305F" w:rsidP="00F309C0">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3175BE88" w14:textId="77777777" w:rsidR="00E4305F" w:rsidRPr="00112425" w:rsidRDefault="00E4305F" w:rsidP="00F309C0">
      <w:pPr>
        <w:keepNext/>
        <w:keepLines/>
      </w:pPr>
    </w:p>
    <w:p w14:paraId="0D1B3A95" w14:textId="77777777" w:rsidR="00E4305F" w:rsidRPr="00112425" w:rsidRDefault="00E4305F" w:rsidP="00F309C0">
      <w:pPr>
        <w:keepNext/>
        <w:keepLines/>
      </w:pPr>
    </w:p>
    <w:p w14:paraId="68A30B11" w14:textId="77777777" w:rsidR="00E4305F" w:rsidRPr="00112425" w:rsidRDefault="00E4305F" w:rsidP="00F309C0">
      <w:pPr>
        <w:keepNext/>
        <w:keepLines/>
      </w:pPr>
    </w:p>
    <w:p w14:paraId="51EC7A12" w14:textId="77777777" w:rsidR="001B1358" w:rsidRPr="00112425" w:rsidRDefault="001B1358" w:rsidP="00F309C0">
      <w:pPr>
        <w:keepNext/>
        <w:keepLines/>
        <w:jc w:val="both"/>
        <w:rPr>
          <w:rFonts w:ascii="Tahoma" w:hAnsi="Tahoma" w:cs="Tahoma"/>
          <w:b/>
          <w:i/>
          <w:sz w:val="18"/>
          <w:szCs w:val="18"/>
        </w:rPr>
      </w:pPr>
    </w:p>
    <w:p w14:paraId="7813D7C8" w14:textId="77777777" w:rsidR="002D67CD" w:rsidRPr="00112425" w:rsidRDefault="002D67CD" w:rsidP="00F309C0">
      <w:pPr>
        <w:keepNext/>
        <w:keepLines/>
        <w:tabs>
          <w:tab w:val="left" w:pos="284"/>
        </w:tabs>
        <w:jc w:val="both"/>
        <w:rPr>
          <w:rFonts w:ascii="Tahoma" w:hAnsi="Tahoma" w:cs="Tahoma"/>
          <w:b/>
          <w:i/>
          <w:sz w:val="18"/>
          <w:szCs w:val="18"/>
        </w:rPr>
      </w:pPr>
    </w:p>
    <w:p w14:paraId="2C4A0C4B" w14:textId="77777777" w:rsidR="00262952" w:rsidRDefault="00262952" w:rsidP="00F309C0">
      <w:pPr>
        <w:keepNext/>
        <w:keepLines/>
        <w:rPr>
          <w:rFonts w:ascii="Tahoma" w:hAnsi="Tahoma" w:cs="Tahoma"/>
        </w:rPr>
      </w:pPr>
    </w:p>
    <w:p w14:paraId="2FC65DCF" w14:textId="77777777" w:rsidR="0095014B" w:rsidRDefault="0095014B" w:rsidP="00F309C0">
      <w:pPr>
        <w:keepNext/>
        <w:keepLines/>
        <w:rPr>
          <w:rFonts w:ascii="Tahoma" w:hAnsi="Tahoma" w:cs="Tahoma"/>
        </w:rPr>
      </w:pPr>
    </w:p>
    <w:p w14:paraId="68098964" w14:textId="77777777" w:rsidR="0095014B" w:rsidRDefault="0095014B" w:rsidP="00F309C0">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262952" w:rsidRPr="003C5E66" w14:paraId="5B1EF987" w14:textId="77777777" w:rsidTr="00987EC6">
        <w:tc>
          <w:tcPr>
            <w:tcW w:w="8359" w:type="dxa"/>
            <w:tcBorders>
              <w:top w:val="single" w:sz="4" w:space="0" w:color="auto"/>
              <w:left w:val="single" w:sz="4" w:space="0" w:color="auto"/>
              <w:bottom w:val="single" w:sz="4" w:space="0" w:color="auto"/>
              <w:right w:val="single" w:sz="4" w:space="0" w:color="808080"/>
            </w:tcBorders>
          </w:tcPr>
          <w:p w14:paraId="1CF730DE" w14:textId="77495B7F" w:rsidR="00262952" w:rsidRPr="003C5E66" w:rsidRDefault="00262952" w:rsidP="00846410">
            <w:pPr>
              <w:keepNext/>
              <w:keepLines/>
              <w:jc w:val="both"/>
              <w:rPr>
                <w:rFonts w:ascii="Tahoma" w:hAnsi="Tahoma" w:cs="Tahoma"/>
              </w:rPr>
            </w:pPr>
            <w:r w:rsidRPr="003C5E66">
              <w:rPr>
                <w:rFonts w:ascii="Tahoma" w:hAnsi="Tahoma" w:cs="Tahoma"/>
              </w:rPr>
              <w:lastRenderedPageBreak/>
              <w:t xml:space="preserve">POTRDITEV REFERENC S STRANI POSAMEZNIH </w:t>
            </w:r>
            <w:r w:rsidRPr="00082D0D">
              <w:rPr>
                <w:rFonts w:ascii="Tahoma" w:hAnsi="Tahoma" w:cs="Tahoma"/>
              </w:rPr>
              <w:t xml:space="preserve">NAROČNIKOV </w:t>
            </w:r>
            <w:r w:rsidR="00987EC6" w:rsidRPr="00082D0D">
              <w:rPr>
                <w:rFonts w:ascii="Tahoma" w:hAnsi="Tahoma" w:cs="Tahoma"/>
              </w:rPr>
              <w:t>–</w:t>
            </w:r>
            <w:r w:rsidR="00846410" w:rsidRPr="00082D0D">
              <w:rPr>
                <w:rFonts w:ascii="Tahoma" w:hAnsi="Tahoma" w:cs="Tahoma"/>
              </w:rPr>
              <w:t xml:space="preserve"> </w:t>
            </w:r>
            <w:r w:rsidR="008513D7" w:rsidRPr="00082D0D">
              <w:rPr>
                <w:rFonts w:ascii="Tahoma" w:hAnsi="Tahoma" w:cs="Tahoma"/>
              </w:rPr>
              <w:t>vodovod</w:t>
            </w:r>
          </w:p>
        </w:tc>
        <w:tc>
          <w:tcPr>
            <w:tcW w:w="1361" w:type="dxa"/>
            <w:tcBorders>
              <w:top w:val="single" w:sz="4" w:space="0" w:color="auto"/>
              <w:left w:val="single" w:sz="4" w:space="0" w:color="808080"/>
              <w:bottom w:val="single" w:sz="4" w:space="0" w:color="auto"/>
              <w:right w:val="single" w:sz="4" w:space="0" w:color="auto"/>
            </w:tcBorders>
            <w:hideMark/>
          </w:tcPr>
          <w:p w14:paraId="521A6EF1" w14:textId="77777777" w:rsidR="00262952" w:rsidRPr="003C5E66" w:rsidRDefault="00262952" w:rsidP="00F309C0">
            <w:pPr>
              <w:keepNext/>
              <w:keepLines/>
              <w:rPr>
                <w:rFonts w:ascii="Tahoma" w:hAnsi="Tahoma" w:cs="Tahoma"/>
                <w:b/>
                <w:i/>
              </w:rPr>
            </w:pPr>
            <w:r w:rsidRPr="003C5E66">
              <w:rPr>
                <w:rFonts w:ascii="Tahoma" w:hAnsi="Tahoma" w:cs="Tahoma"/>
                <w:b/>
                <w:i/>
              </w:rPr>
              <w:t xml:space="preserve">Priloga </w:t>
            </w:r>
            <w:r w:rsidR="005119AB">
              <w:rPr>
                <w:rFonts w:ascii="Tahoma" w:hAnsi="Tahoma" w:cs="Tahoma"/>
                <w:b/>
                <w:i/>
              </w:rPr>
              <w:t>5</w:t>
            </w:r>
            <w:r w:rsidR="00987EC6">
              <w:rPr>
                <w:rFonts w:ascii="Tahoma" w:hAnsi="Tahoma" w:cs="Tahoma"/>
                <w:b/>
                <w:i/>
              </w:rPr>
              <w:t>/1</w:t>
            </w:r>
          </w:p>
        </w:tc>
      </w:tr>
    </w:tbl>
    <w:p w14:paraId="4E57920C" w14:textId="77777777" w:rsidR="00262952" w:rsidRPr="003C5E66" w:rsidRDefault="00262952" w:rsidP="00F309C0">
      <w:pPr>
        <w:keepNext/>
        <w:keepLines/>
        <w:tabs>
          <w:tab w:val="left" w:pos="993"/>
        </w:tabs>
        <w:ind w:left="993" w:hanging="993"/>
        <w:rPr>
          <w:rFonts w:ascii="Tahoma" w:hAnsi="Tahoma" w:cs="Tahoma"/>
          <w:b/>
        </w:rPr>
      </w:pPr>
      <w:r w:rsidRPr="003C5E66">
        <w:rPr>
          <w:rFonts w:ascii="Tahoma" w:hAnsi="Tahoma" w:cs="Tahoma"/>
          <w:b/>
        </w:rPr>
        <w:t>IZPOLNI PONUDNIK!!!!!!</w:t>
      </w:r>
    </w:p>
    <w:p w14:paraId="108AC6AE" w14:textId="77777777" w:rsidR="00262952" w:rsidRPr="003C5E66" w:rsidRDefault="00262952" w:rsidP="00F309C0">
      <w:pPr>
        <w:keepNext/>
        <w:keepLines/>
        <w:rPr>
          <w:rFonts w:ascii="Tahoma" w:hAnsi="Tahoma" w:cs="Tahoma"/>
          <w:sz w:val="18"/>
        </w:rPr>
      </w:pPr>
    </w:p>
    <w:p w14:paraId="36F4BF67" w14:textId="77777777" w:rsidR="00262952" w:rsidRPr="003C5E66" w:rsidRDefault="00262952" w:rsidP="00F309C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4345CD" w:rsidRPr="003C5E66" w14:paraId="7E01816C" w14:textId="77777777" w:rsidTr="00D204B7">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14:paraId="665FA31D" w14:textId="77777777" w:rsidR="004345CD" w:rsidRPr="004345CD" w:rsidRDefault="004345CD" w:rsidP="00F309C0">
            <w:pPr>
              <w:keepNext/>
              <w:keepLines/>
              <w:rPr>
                <w:rFonts w:ascii="Tahoma" w:hAnsi="Tahoma" w:cs="Tahoma"/>
                <w:b/>
              </w:rPr>
            </w:pPr>
            <w:r w:rsidRPr="004345CD">
              <w:rPr>
                <w:rFonts w:ascii="Tahoma" w:hAnsi="Tahoma" w:cs="Tahoma"/>
                <w:b/>
              </w:rPr>
              <w:t>Podatki o investitorju del (izdajatelju reference)</w:t>
            </w:r>
          </w:p>
        </w:tc>
      </w:tr>
      <w:tr w:rsidR="00262952" w:rsidRPr="003C5E66" w14:paraId="2AD56D6A" w14:textId="77777777" w:rsidTr="000C7AEC">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1ACF1009" w14:textId="77777777" w:rsidR="00262952" w:rsidRPr="00B612E5" w:rsidRDefault="004345CD" w:rsidP="00F309C0">
            <w:pPr>
              <w:keepNext/>
              <w:keepLines/>
              <w:rPr>
                <w:rFonts w:ascii="Tahoma" w:hAnsi="Tahoma" w:cs="Tahoma"/>
              </w:rPr>
            </w:pPr>
            <w:r>
              <w:rPr>
                <w:rFonts w:ascii="Tahoma" w:hAnsi="Tahoma" w:cs="Tahoma"/>
              </w:rPr>
              <w:t>Naziv i</w:t>
            </w:r>
            <w:r w:rsidR="00262952" w:rsidRPr="00B612E5">
              <w:rPr>
                <w:rFonts w:ascii="Tahoma" w:hAnsi="Tahoma" w:cs="Tahoma"/>
              </w:rPr>
              <w:t>nvestitor</w:t>
            </w:r>
            <w:r>
              <w:rPr>
                <w:rFonts w:ascii="Tahoma" w:hAnsi="Tahoma" w:cs="Tahoma"/>
              </w:rPr>
              <w:t>ja</w:t>
            </w:r>
            <w:r w:rsidR="00262952" w:rsidRPr="00B612E5">
              <w:rPr>
                <w:rFonts w:ascii="Tahoma" w:hAnsi="Tahoma" w:cs="Tahoma"/>
              </w:rPr>
              <w:t xml:space="preserve"> del (naročnik oz. plačnik):</w:t>
            </w:r>
          </w:p>
        </w:tc>
        <w:tc>
          <w:tcPr>
            <w:tcW w:w="6099" w:type="dxa"/>
            <w:gridSpan w:val="2"/>
            <w:tcBorders>
              <w:top w:val="single" w:sz="2" w:space="0" w:color="auto"/>
              <w:left w:val="single" w:sz="2" w:space="0" w:color="auto"/>
              <w:bottom w:val="single" w:sz="2" w:space="0" w:color="auto"/>
              <w:right w:val="single" w:sz="2" w:space="0" w:color="auto"/>
            </w:tcBorders>
          </w:tcPr>
          <w:p w14:paraId="14A6F03B" w14:textId="77777777" w:rsidR="00262952" w:rsidRPr="003C5E66" w:rsidRDefault="00262952" w:rsidP="00F309C0">
            <w:pPr>
              <w:keepNext/>
              <w:keepLines/>
              <w:rPr>
                <w:rFonts w:ascii="Tahoma" w:hAnsi="Tahoma" w:cs="Tahoma"/>
              </w:rPr>
            </w:pPr>
          </w:p>
          <w:p w14:paraId="635ABB6F" w14:textId="77777777" w:rsidR="00262952" w:rsidRPr="003C5E66" w:rsidRDefault="00262952" w:rsidP="00F309C0">
            <w:pPr>
              <w:keepNext/>
              <w:keepLines/>
              <w:rPr>
                <w:rFonts w:ascii="Tahoma" w:hAnsi="Tahoma" w:cs="Tahoma"/>
              </w:rPr>
            </w:pPr>
          </w:p>
        </w:tc>
      </w:tr>
      <w:tr w:rsidR="00262952" w:rsidRPr="003C5E66" w14:paraId="27C7EF0F" w14:textId="77777777" w:rsidTr="000C7AEC">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58D3380C" w14:textId="77777777" w:rsidR="00262952" w:rsidRPr="00B612E5" w:rsidRDefault="00262952" w:rsidP="00F309C0">
            <w:pPr>
              <w:keepNext/>
              <w:keepLines/>
              <w:rPr>
                <w:rFonts w:ascii="Tahoma" w:hAnsi="Tahoma" w:cs="Tahoma"/>
              </w:rPr>
            </w:pPr>
            <w:r w:rsidRPr="00B612E5">
              <w:rPr>
                <w:rFonts w:ascii="Tahoma" w:hAnsi="Tahoma" w:cs="Tahoma"/>
              </w:rPr>
              <w:t>Naslov</w:t>
            </w:r>
            <w:r w:rsidR="00037DDD" w:rsidRPr="00B612E5">
              <w:rPr>
                <w:rFonts w:ascii="Tahoma" w:hAnsi="Tahoma" w:cs="Tahoma"/>
              </w:rPr>
              <w:t xml:space="preserve"> (sedež)</w:t>
            </w:r>
            <w:r w:rsidR="005119AB" w:rsidRPr="00B612E5">
              <w:rPr>
                <w:rFonts w:ascii="Tahoma" w:hAnsi="Tahoma" w:cs="Tahoma"/>
              </w:rPr>
              <w:t xml:space="preserve"> investitorja</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3A1A1B92" w14:textId="77777777" w:rsidR="00262952" w:rsidRPr="003C5E66" w:rsidRDefault="00262952" w:rsidP="00F309C0">
            <w:pPr>
              <w:keepNext/>
              <w:keepLines/>
              <w:rPr>
                <w:rFonts w:ascii="Tahoma" w:hAnsi="Tahoma" w:cs="Tahoma"/>
              </w:rPr>
            </w:pPr>
          </w:p>
          <w:p w14:paraId="16A08982" w14:textId="77777777" w:rsidR="00262952" w:rsidRPr="003C5E66" w:rsidRDefault="00262952" w:rsidP="00F309C0">
            <w:pPr>
              <w:keepNext/>
              <w:keepLines/>
              <w:rPr>
                <w:rFonts w:ascii="Tahoma" w:hAnsi="Tahoma" w:cs="Tahoma"/>
              </w:rPr>
            </w:pPr>
          </w:p>
        </w:tc>
      </w:tr>
      <w:tr w:rsidR="004345CD" w:rsidRPr="003C5E66" w14:paraId="545A318B" w14:textId="77777777" w:rsidTr="00D204B7">
        <w:trPr>
          <w:trHeight w:val="375"/>
        </w:trPr>
        <w:tc>
          <w:tcPr>
            <w:tcW w:w="3546" w:type="dxa"/>
            <w:vMerge w:val="restart"/>
            <w:tcBorders>
              <w:top w:val="single" w:sz="2" w:space="0" w:color="auto"/>
              <w:left w:val="single" w:sz="2" w:space="0" w:color="auto"/>
              <w:right w:val="single" w:sz="2" w:space="0" w:color="auto"/>
            </w:tcBorders>
            <w:vAlign w:val="center"/>
          </w:tcPr>
          <w:p w14:paraId="3C2ADA15" w14:textId="77777777" w:rsidR="004345CD" w:rsidRPr="00B612E5" w:rsidRDefault="004345CD" w:rsidP="00F309C0">
            <w:pPr>
              <w:keepNext/>
              <w:keepLines/>
              <w:rPr>
                <w:rFonts w:ascii="Tahoma" w:hAnsi="Tahoma" w:cs="Tahoma"/>
              </w:rPr>
            </w:pPr>
            <w:r>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tcPr>
          <w:p w14:paraId="52FD23FB" w14:textId="77777777" w:rsidR="004345CD" w:rsidRPr="003C5E66" w:rsidRDefault="004345CD" w:rsidP="00F309C0">
            <w:pPr>
              <w:keepNext/>
              <w:keepLines/>
              <w:rPr>
                <w:rFonts w:ascii="Tahoma" w:hAnsi="Tahoma" w:cs="Tahoma"/>
              </w:rPr>
            </w:pPr>
            <w:r>
              <w:rPr>
                <w:rFonts w:ascii="Tahoma" w:hAnsi="Tahoma" w:cs="Tahoma"/>
              </w:rPr>
              <w:t>Ime in priimek:</w:t>
            </w:r>
          </w:p>
        </w:tc>
      </w:tr>
      <w:tr w:rsidR="004345CD" w:rsidRPr="003C5E66" w14:paraId="477F4129" w14:textId="77777777" w:rsidTr="00D204B7">
        <w:trPr>
          <w:trHeight w:val="375"/>
        </w:trPr>
        <w:tc>
          <w:tcPr>
            <w:tcW w:w="3546" w:type="dxa"/>
            <w:vMerge/>
            <w:tcBorders>
              <w:left w:val="single" w:sz="2" w:space="0" w:color="auto"/>
              <w:bottom w:val="single" w:sz="2" w:space="0" w:color="auto"/>
              <w:right w:val="single" w:sz="2" w:space="0" w:color="auto"/>
            </w:tcBorders>
            <w:vAlign w:val="center"/>
          </w:tcPr>
          <w:p w14:paraId="232B87C6" w14:textId="77777777" w:rsidR="004345CD" w:rsidRDefault="004345CD" w:rsidP="00F309C0">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58048E72" w14:textId="77777777" w:rsidR="004345CD" w:rsidRPr="003C5E66" w:rsidRDefault="004345CD" w:rsidP="00F309C0">
            <w:pPr>
              <w:keepNext/>
              <w:keepLines/>
              <w:rPr>
                <w:rFonts w:ascii="Tahoma" w:hAnsi="Tahoma" w:cs="Tahoma"/>
              </w:rPr>
            </w:pPr>
            <w:r>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41D98B3F" w14:textId="77777777" w:rsidR="004345CD" w:rsidRDefault="004345CD" w:rsidP="00F309C0">
            <w:pPr>
              <w:keepNext/>
              <w:keepLines/>
              <w:rPr>
                <w:rFonts w:ascii="Tahoma" w:hAnsi="Tahoma" w:cs="Tahoma"/>
              </w:rPr>
            </w:pPr>
            <w:r>
              <w:rPr>
                <w:rFonts w:ascii="Tahoma" w:hAnsi="Tahoma" w:cs="Tahoma"/>
              </w:rPr>
              <w:t>E-pošta:</w:t>
            </w:r>
          </w:p>
          <w:p w14:paraId="51BFD5F0" w14:textId="77777777" w:rsidR="004345CD" w:rsidRPr="003C5E66" w:rsidRDefault="004345CD" w:rsidP="00F309C0">
            <w:pPr>
              <w:keepNext/>
              <w:keepLines/>
              <w:rPr>
                <w:rFonts w:ascii="Tahoma" w:hAnsi="Tahoma" w:cs="Tahoma"/>
              </w:rPr>
            </w:pPr>
          </w:p>
        </w:tc>
      </w:tr>
      <w:tr w:rsidR="004345CD" w:rsidRPr="003C5E66" w14:paraId="5A6A8D48" w14:textId="77777777" w:rsidTr="000067EA">
        <w:trPr>
          <w:trHeight w:val="355"/>
        </w:trPr>
        <w:tc>
          <w:tcPr>
            <w:tcW w:w="9645" w:type="dxa"/>
            <w:gridSpan w:val="3"/>
            <w:tcBorders>
              <w:top w:val="single" w:sz="2" w:space="0" w:color="auto"/>
              <w:left w:val="single" w:sz="2" w:space="0" w:color="auto"/>
              <w:bottom w:val="single" w:sz="2" w:space="0" w:color="auto"/>
              <w:right w:val="single" w:sz="2" w:space="0" w:color="auto"/>
            </w:tcBorders>
            <w:vAlign w:val="center"/>
          </w:tcPr>
          <w:p w14:paraId="77F3AE17" w14:textId="77777777" w:rsidR="004345CD" w:rsidRPr="003C5E66" w:rsidRDefault="004345CD" w:rsidP="00F309C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262952" w:rsidRPr="003C5E66" w14:paraId="4D939E7A" w14:textId="77777777" w:rsidTr="000C7AEC">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44BAF6C5" w14:textId="77777777" w:rsidR="00262952" w:rsidRPr="00B612E5" w:rsidRDefault="00262952" w:rsidP="00F309C0">
            <w:pPr>
              <w:keepNext/>
              <w:keepLines/>
              <w:rPr>
                <w:rFonts w:ascii="Tahoma" w:hAnsi="Tahoma" w:cs="Tahoma"/>
              </w:rPr>
            </w:pPr>
            <w:r w:rsidRPr="00B612E5">
              <w:rPr>
                <w:rFonts w:ascii="Tahoma" w:hAnsi="Tahoma" w:cs="Tahoma"/>
              </w:rPr>
              <w:t>Izvajalec</w:t>
            </w:r>
            <w:r w:rsidR="005119AB" w:rsidRPr="00B612E5">
              <w:rPr>
                <w:rFonts w:ascii="Tahoma" w:hAnsi="Tahoma" w:cs="Tahoma"/>
              </w:rPr>
              <w:t xml:space="preserve"> (naziv in sedež)</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99C7D2" w14:textId="77777777" w:rsidR="00262952" w:rsidRPr="003C5E66" w:rsidRDefault="00262952" w:rsidP="00F309C0">
            <w:pPr>
              <w:keepNext/>
              <w:keepLines/>
              <w:rPr>
                <w:rFonts w:ascii="Tahoma" w:hAnsi="Tahoma" w:cs="Tahoma"/>
              </w:rPr>
            </w:pPr>
          </w:p>
        </w:tc>
      </w:tr>
      <w:tr w:rsidR="005119AB" w:rsidRPr="003C5E66" w14:paraId="7661B8E4" w14:textId="77777777" w:rsidTr="000C7AEC">
        <w:trPr>
          <w:trHeight w:val="423"/>
        </w:trPr>
        <w:tc>
          <w:tcPr>
            <w:tcW w:w="3546" w:type="dxa"/>
            <w:tcBorders>
              <w:top w:val="single" w:sz="2" w:space="0" w:color="auto"/>
              <w:left w:val="single" w:sz="2" w:space="0" w:color="auto"/>
              <w:bottom w:val="single" w:sz="2" w:space="0" w:color="auto"/>
              <w:right w:val="single" w:sz="2" w:space="0" w:color="auto"/>
            </w:tcBorders>
            <w:vAlign w:val="center"/>
          </w:tcPr>
          <w:p w14:paraId="33338A55" w14:textId="77777777" w:rsidR="005119AB" w:rsidRPr="00B612E5" w:rsidRDefault="005119AB" w:rsidP="00F309C0">
            <w:pPr>
              <w:keepNext/>
              <w:keepLines/>
              <w:rPr>
                <w:rFonts w:ascii="Tahoma" w:hAnsi="Tahoma" w:cs="Tahoma"/>
              </w:rPr>
            </w:pPr>
            <w:r w:rsidRPr="00B612E5">
              <w:rPr>
                <w:rFonts w:ascii="Tahoma" w:hAnsi="Tahoma" w:cs="Tahoma"/>
              </w:rPr>
              <w:t>Vodja gradnje (ime in priimek)</w:t>
            </w:r>
          </w:p>
        </w:tc>
        <w:tc>
          <w:tcPr>
            <w:tcW w:w="6099" w:type="dxa"/>
            <w:gridSpan w:val="2"/>
            <w:tcBorders>
              <w:top w:val="single" w:sz="2" w:space="0" w:color="auto"/>
              <w:left w:val="single" w:sz="2" w:space="0" w:color="auto"/>
              <w:bottom w:val="single" w:sz="2" w:space="0" w:color="auto"/>
              <w:right w:val="single" w:sz="2" w:space="0" w:color="auto"/>
            </w:tcBorders>
          </w:tcPr>
          <w:p w14:paraId="5B4EBAD1" w14:textId="77777777" w:rsidR="005119AB" w:rsidRPr="003C5E66" w:rsidRDefault="005119AB" w:rsidP="00F309C0">
            <w:pPr>
              <w:keepNext/>
              <w:keepLines/>
              <w:rPr>
                <w:rFonts w:ascii="Tahoma" w:hAnsi="Tahoma" w:cs="Tahoma"/>
              </w:rPr>
            </w:pPr>
          </w:p>
        </w:tc>
      </w:tr>
      <w:tr w:rsidR="00780DDE" w:rsidRPr="003C5E66" w14:paraId="5B075CF2" w14:textId="77777777" w:rsidTr="000067EA">
        <w:trPr>
          <w:trHeight w:val="344"/>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14:paraId="1DFF0249" w14:textId="77777777" w:rsidR="00780DDE" w:rsidRPr="00780DDE" w:rsidRDefault="00780DDE" w:rsidP="00F309C0">
            <w:pPr>
              <w:keepNext/>
              <w:keepLines/>
              <w:rPr>
                <w:rFonts w:ascii="Tahoma" w:hAnsi="Tahoma" w:cs="Tahoma"/>
                <w:b/>
              </w:rPr>
            </w:pPr>
            <w:r w:rsidRPr="00780DDE">
              <w:rPr>
                <w:rFonts w:ascii="Tahoma" w:hAnsi="Tahoma" w:cs="Tahoma"/>
                <w:b/>
              </w:rPr>
              <w:t>Podatki o referenčnem poslu</w:t>
            </w:r>
          </w:p>
        </w:tc>
      </w:tr>
      <w:tr w:rsidR="00262952" w:rsidRPr="003C5E66" w14:paraId="1DC1E6BF" w14:textId="77777777" w:rsidTr="00780DDE">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4485931F" w14:textId="77777777" w:rsidR="00262952" w:rsidRPr="00B612E5" w:rsidRDefault="00780DDE" w:rsidP="00F309C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69D29E" w14:textId="77777777" w:rsidR="00262952" w:rsidRPr="003C5E66" w:rsidRDefault="00262952" w:rsidP="00F309C0">
            <w:pPr>
              <w:keepNext/>
              <w:keepLines/>
              <w:rPr>
                <w:rFonts w:ascii="Tahoma" w:hAnsi="Tahoma" w:cs="Tahoma"/>
              </w:rPr>
            </w:pPr>
          </w:p>
        </w:tc>
      </w:tr>
      <w:tr w:rsidR="00262952" w:rsidRPr="003C5E66" w14:paraId="5A42E3FC" w14:textId="77777777" w:rsidTr="000C7AEC">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32BDDDB7" w14:textId="77777777" w:rsidR="00262952" w:rsidRPr="00B612E5" w:rsidRDefault="00262952" w:rsidP="00F309C0">
            <w:pPr>
              <w:keepNext/>
              <w:keepLines/>
              <w:rPr>
                <w:rFonts w:ascii="Tahoma" w:hAnsi="Tahoma" w:cs="Tahoma"/>
              </w:rPr>
            </w:pPr>
            <w:r w:rsidRPr="00B612E5">
              <w:rPr>
                <w:rFonts w:ascii="Tahoma" w:hAnsi="Tahoma" w:cs="Tahoma"/>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14:paraId="38EF9564" w14:textId="77777777" w:rsidR="00262952" w:rsidRPr="003C5E66" w:rsidRDefault="00262952" w:rsidP="00F309C0">
            <w:pPr>
              <w:keepNext/>
              <w:keepLines/>
              <w:rPr>
                <w:rFonts w:ascii="Tahoma" w:hAnsi="Tahoma" w:cs="Tahoma"/>
              </w:rPr>
            </w:pPr>
            <w:r w:rsidRPr="003C5E66">
              <w:rPr>
                <w:rFonts w:ascii="Tahoma" w:hAnsi="Tahoma" w:cs="Tahoma"/>
              </w:rPr>
              <w:t xml:space="preserve"> Od  __________________         do_________________</w:t>
            </w:r>
          </w:p>
        </w:tc>
      </w:tr>
      <w:tr w:rsidR="00262952" w:rsidRPr="003C5E66" w14:paraId="247B0758" w14:textId="77777777" w:rsidTr="000C7AEC">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14:paraId="53311F66" w14:textId="77777777" w:rsidR="00262952" w:rsidRPr="00B612E5" w:rsidRDefault="00262952" w:rsidP="00F309C0">
            <w:pPr>
              <w:keepNext/>
              <w:keepLines/>
              <w:rPr>
                <w:rFonts w:ascii="Tahoma" w:hAnsi="Tahoma" w:cs="Tahoma"/>
              </w:rPr>
            </w:pPr>
            <w:r w:rsidRPr="00B612E5">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1E8E78A1" w14:textId="77777777" w:rsidR="00262952" w:rsidRPr="003C5E66" w:rsidRDefault="00262952" w:rsidP="00F309C0">
            <w:pPr>
              <w:keepNext/>
              <w:keepLines/>
              <w:rPr>
                <w:rFonts w:ascii="Tahoma" w:hAnsi="Tahoma" w:cs="Tahoma"/>
              </w:rPr>
            </w:pPr>
          </w:p>
          <w:p w14:paraId="5AB67388" w14:textId="77777777" w:rsidR="00262952" w:rsidRPr="003C5E66" w:rsidRDefault="00262952" w:rsidP="00F309C0">
            <w:pPr>
              <w:keepNext/>
              <w:keepLines/>
              <w:rPr>
                <w:rFonts w:ascii="Tahoma" w:hAnsi="Tahoma" w:cs="Tahoma"/>
              </w:rPr>
            </w:pPr>
          </w:p>
        </w:tc>
      </w:tr>
      <w:tr w:rsidR="00987EC6" w:rsidRPr="003C5E66" w14:paraId="6373C63E" w14:textId="77777777" w:rsidTr="000067EA">
        <w:trPr>
          <w:trHeight w:val="1500"/>
        </w:trPr>
        <w:tc>
          <w:tcPr>
            <w:tcW w:w="3546" w:type="dxa"/>
            <w:tcBorders>
              <w:top w:val="single" w:sz="2" w:space="0" w:color="auto"/>
              <w:left w:val="single" w:sz="2" w:space="0" w:color="auto"/>
              <w:right w:val="single" w:sz="2" w:space="0" w:color="auto"/>
            </w:tcBorders>
            <w:vAlign w:val="center"/>
          </w:tcPr>
          <w:p w14:paraId="1ED573C4" w14:textId="77777777" w:rsidR="00987EC6" w:rsidRPr="003C5E66" w:rsidRDefault="00987EC6" w:rsidP="00F309C0">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2"/>
            <w:tcBorders>
              <w:top w:val="single" w:sz="2" w:space="0" w:color="auto"/>
              <w:left w:val="single" w:sz="2" w:space="0" w:color="auto"/>
              <w:right w:val="single" w:sz="2" w:space="0" w:color="auto"/>
            </w:tcBorders>
            <w:vAlign w:val="center"/>
          </w:tcPr>
          <w:p w14:paraId="7DC6F3E6" w14:textId="77777777" w:rsidR="00987EC6" w:rsidRPr="003C5E66" w:rsidRDefault="00987EC6" w:rsidP="00F309C0">
            <w:pPr>
              <w:keepNext/>
              <w:keepLines/>
              <w:jc w:val="center"/>
              <w:rPr>
                <w:rFonts w:ascii="Tahoma" w:hAnsi="Tahoma" w:cs="Tahoma"/>
              </w:rPr>
            </w:pPr>
            <w:r>
              <w:rPr>
                <w:rFonts w:ascii="Tahoma" w:hAnsi="Tahoma" w:cs="Tahoma"/>
              </w:rPr>
              <w:t xml:space="preserve">               </w:t>
            </w:r>
            <w:r w:rsidRPr="003C5E66">
              <w:rPr>
                <w:rFonts w:ascii="Tahoma" w:hAnsi="Tahoma" w:cs="Tahoma"/>
              </w:rPr>
              <w:t>Gradnj</w:t>
            </w:r>
            <w:r>
              <w:rPr>
                <w:rFonts w:ascii="Tahoma" w:hAnsi="Tahoma" w:cs="Tahoma"/>
              </w:rPr>
              <w:t>a</w:t>
            </w:r>
            <w:r w:rsidRPr="003C5E66">
              <w:rPr>
                <w:rFonts w:ascii="Tahoma" w:hAnsi="Tahoma" w:cs="Tahoma"/>
              </w:rPr>
              <w:t xml:space="preserve">  /  obnova  </w:t>
            </w:r>
            <w:r>
              <w:rPr>
                <w:rFonts w:ascii="Tahoma" w:hAnsi="Tahoma" w:cs="Tahoma"/>
              </w:rPr>
              <w:t xml:space="preserve">       </w:t>
            </w:r>
            <w:r w:rsidRPr="005119AB">
              <w:rPr>
                <w:rFonts w:ascii="Tahoma" w:hAnsi="Tahoma" w:cs="Tahoma"/>
                <w:i/>
                <w:sz w:val="18"/>
                <w:szCs w:val="18"/>
              </w:rPr>
              <w:t>(</w:t>
            </w:r>
            <w:r w:rsidRPr="005119AB">
              <w:rPr>
                <w:rFonts w:ascii="Tahoma" w:hAnsi="Tahoma" w:cs="Tahoma"/>
                <w:b/>
                <w:i/>
                <w:sz w:val="18"/>
                <w:szCs w:val="18"/>
              </w:rPr>
              <w:t>Obkroži!</w:t>
            </w:r>
            <w:r w:rsidRPr="005119AB">
              <w:rPr>
                <w:rFonts w:ascii="Tahoma" w:hAnsi="Tahoma" w:cs="Tahoma"/>
                <w:i/>
                <w:sz w:val="18"/>
                <w:szCs w:val="18"/>
              </w:rPr>
              <w:t>)</w:t>
            </w:r>
          </w:p>
          <w:p w14:paraId="5487CC9E" w14:textId="77777777" w:rsidR="00987EC6" w:rsidRPr="00987EC6" w:rsidRDefault="00987EC6" w:rsidP="00F309C0">
            <w:pPr>
              <w:keepNext/>
              <w:keepLines/>
              <w:jc w:val="center"/>
              <w:rPr>
                <w:rFonts w:ascii="Tahoma" w:hAnsi="Tahoma" w:cs="Tahoma"/>
                <w:sz w:val="12"/>
                <w:szCs w:val="12"/>
              </w:rPr>
            </w:pPr>
          </w:p>
          <w:p w14:paraId="78C1B238" w14:textId="402C0250" w:rsidR="00987EC6" w:rsidRDefault="00987EC6" w:rsidP="00F309C0">
            <w:pPr>
              <w:keepNext/>
              <w:keepLines/>
              <w:jc w:val="center"/>
              <w:rPr>
                <w:rFonts w:ascii="Tahoma" w:hAnsi="Tahoma" w:cs="Tahoma"/>
              </w:rPr>
            </w:pPr>
            <w:r w:rsidRPr="003C5E66">
              <w:rPr>
                <w:rFonts w:ascii="Tahoma" w:hAnsi="Tahoma" w:cs="Tahoma"/>
              </w:rPr>
              <w:t>javne</w:t>
            </w:r>
            <w:r w:rsidR="008513D7">
              <w:rPr>
                <w:rFonts w:ascii="Tahoma" w:hAnsi="Tahoma" w:cs="Tahoma"/>
              </w:rPr>
              <w:t>ga</w:t>
            </w:r>
            <w:r w:rsidRPr="003C5E66">
              <w:rPr>
                <w:rFonts w:ascii="Tahoma" w:hAnsi="Tahoma" w:cs="Tahoma"/>
              </w:rPr>
              <w:t xml:space="preserve"> </w:t>
            </w:r>
            <w:r w:rsidR="008513D7">
              <w:rPr>
                <w:rFonts w:ascii="Tahoma" w:hAnsi="Tahoma" w:cs="Tahoma"/>
              </w:rPr>
              <w:t>vodovoda</w:t>
            </w:r>
            <w:r>
              <w:rPr>
                <w:rFonts w:ascii="Tahoma" w:hAnsi="Tahoma" w:cs="Tahoma"/>
              </w:rPr>
              <w:t xml:space="preserve"> </w:t>
            </w:r>
            <w:r w:rsidRPr="005119AB">
              <w:rPr>
                <w:rFonts w:ascii="Tahoma" w:hAnsi="Tahoma" w:cs="Tahoma"/>
              </w:rPr>
              <w:t xml:space="preserve">iz </w:t>
            </w:r>
            <w:r w:rsidR="00801398" w:rsidRPr="00B0095E">
              <w:rPr>
                <w:rFonts w:ascii="Tahoma" w:hAnsi="Tahoma" w:cs="Tahoma"/>
              </w:rPr>
              <w:t>PEHD</w:t>
            </w:r>
            <w:r w:rsidR="00801398">
              <w:rPr>
                <w:rFonts w:ascii="Tahoma" w:hAnsi="Tahoma" w:cs="Tahoma"/>
              </w:rPr>
              <w:t xml:space="preserve">         </w:t>
            </w:r>
            <w:r>
              <w:rPr>
                <w:rFonts w:ascii="Tahoma" w:hAnsi="Tahoma" w:cs="Tahoma"/>
              </w:rPr>
              <w:t>DA   /    NE</w:t>
            </w:r>
            <w:r w:rsidRPr="003C5E66">
              <w:rPr>
                <w:rFonts w:ascii="Tahoma" w:hAnsi="Tahoma" w:cs="Tahoma"/>
              </w:rPr>
              <w:t xml:space="preserve">    </w:t>
            </w:r>
          </w:p>
          <w:p w14:paraId="39DF12F8" w14:textId="77777777" w:rsidR="00987EC6" w:rsidRPr="003C5E66" w:rsidRDefault="00987EC6" w:rsidP="00F309C0">
            <w:pPr>
              <w:keepNext/>
              <w:keepLines/>
              <w:jc w:val="center"/>
              <w:rPr>
                <w:rFonts w:ascii="Tahoma" w:hAnsi="Tahoma" w:cs="Tahoma"/>
                <w:sz w:val="12"/>
                <w:szCs w:val="12"/>
              </w:rPr>
            </w:pPr>
          </w:p>
          <w:p w14:paraId="3DE77B0D" w14:textId="77777777" w:rsidR="00987EC6" w:rsidRDefault="00987EC6" w:rsidP="00F309C0">
            <w:pPr>
              <w:keepNext/>
              <w:keepLines/>
              <w:jc w:val="center"/>
              <w:rPr>
                <w:rFonts w:ascii="Tahoma" w:hAnsi="Tahoma" w:cs="Tahoma"/>
              </w:rPr>
            </w:pPr>
            <w:r>
              <w:rPr>
                <w:rFonts w:ascii="Tahoma" w:hAnsi="Tahoma" w:cs="Tahoma"/>
              </w:rPr>
              <w:t>DN _________ mm</w:t>
            </w:r>
          </w:p>
          <w:p w14:paraId="74687C15" w14:textId="77777777" w:rsidR="00987EC6" w:rsidRPr="00987EC6" w:rsidRDefault="00987EC6" w:rsidP="00F309C0">
            <w:pPr>
              <w:keepNext/>
              <w:keepLines/>
              <w:jc w:val="center"/>
              <w:rPr>
                <w:rFonts w:ascii="Tahoma" w:hAnsi="Tahoma" w:cs="Tahoma"/>
                <w:sz w:val="12"/>
                <w:szCs w:val="12"/>
              </w:rPr>
            </w:pPr>
          </w:p>
          <w:p w14:paraId="676D3414" w14:textId="7EC10D9C" w:rsidR="00987EC6" w:rsidRPr="00987EC6" w:rsidRDefault="00987EC6" w:rsidP="00F309C0">
            <w:pPr>
              <w:keepNext/>
              <w:keepLines/>
              <w:jc w:val="center"/>
              <w:rPr>
                <w:rFonts w:ascii="Tahoma" w:hAnsi="Tahoma" w:cs="Tahoma"/>
              </w:rPr>
            </w:pPr>
            <w:r w:rsidRPr="003C5E66">
              <w:rPr>
                <w:rFonts w:ascii="Tahoma" w:hAnsi="Tahoma" w:cs="Tahoma"/>
              </w:rPr>
              <w:t>Dolžina</w:t>
            </w:r>
            <w:r>
              <w:rPr>
                <w:rFonts w:ascii="Tahoma" w:hAnsi="Tahoma" w:cs="Tahoma"/>
              </w:rPr>
              <w:t>:</w:t>
            </w:r>
            <w:r w:rsidRPr="003C5E66">
              <w:rPr>
                <w:rFonts w:ascii="Tahoma" w:hAnsi="Tahoma" w:cs="Tahoma"/>
              </w:rPr>
              <w:t xml:space="preserve"> ______</w:t>
            </w:r>
            <w:r w:rsidR="008513D7">
              <w:rPr>
                <w:rFonts w:ascii="Tahoma" w:hAnsi="Tahoma" w:cs="Tahoma"/>
              </w:rPr>
              <w:t>_____</w:t>
            </w:r>
            <w:r w:rsidRPr="003C5E66">
              <w:rPr>
                <w:rFonts w:ascii="Tahoma" w:hAnsi="Tahoma" w:cs="Tahoma"/>
              </w:rPr>
              <w:t xml:space="preserve">  m</w:t>
            </w:r>
          </w:p>
        </w:tc>
      </w:tr>
      <w:tr w:rsidR="00262952" w:rsidRPr="003C5E66" w14:paraId="66CC3DF0" w14:textId="77777777" w:rsidTr="000067EA">
        <w:trPr>
          <w:trHeight w:val="987"/>
        </w:trPr>
        <w:tc>
          <w:tcPr>
            <w:tcW w:w="3546" w:type="dxa"/>
            <w:tcBorders>
              <w:top w:val="single" w:sz="2" w:space="0" w:color="auto"/>
              <w:left w:val="single" w:sz="2" w:space="0" w:color="auto"/>
              <w:bottom w:val="single" w:sz="2" w:space="0" w:color="auto"/>
              <w:right w:val="single" w:sz="2" w:space="0" w:color="auto"/>
            </w:tcBorders>
            <w:vAlign w:val="center"/>
          </w:tcPr>
          <w:p w14:paraId="6B8936B3" w14:textId="77777777" w:rsidR="00262952" w:rsidRPr="003C5E66" w:rsidRDefault="00262952" w:rsidP="00F309C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0A046CBD" w14:textId="77777777" w:rsidR="00262952" w:rsidRPr="003C5E66" w:rsidRDefault="00262952" w:rsidP="00F309C0">
            <w:pPr>
              <w:keepNext/>
              <w:keepLines/>
              <w:jc w:val="center"/>
              <w:rPr>
                <w:rFonts w:ascii="Tahoma" w:hAnsi="Tahoma" w:cs="Tahoma"/>
              </w:rPr>
            </w:pPr>
          </w:p>
        </w:tc>
      </w:tr>
    </w:tbl>
    <w:p w14:paraId="447111A1" w14:textId="77777777" w:rsidR="00262952" w:rsidRPr="003C5E66" w:rsidRDefault="00262952" w:rsidP="00F309C0">
      <w:pPr>
        <w:keepNext/>
        <w:keepLines/>
        <w:rPr>
          <w:rFonts w:ascii="Tahoma" w:hAnsi="Tahoma" w:cs="Tahoma"/>
        </w:rPr>
      </w:pPr>
    </w:p>
    <w:tbl>
      <w:tblPr>
        <w:tblW w:w="9152" w:type="dxa"/>
        <w:tblInd w:w="142"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97240A6" w14:textId="77777777" w:rsidTr="00F95837">
        <w:trPr>
          <w:trHeight w:val="235"/>
        </w:trPr>
        <w:tc>
          <w:tcPr>
            <w:tcW w:w="3430" w:type="dxa"/>
            <w:tcBorders>
              <w:bottom w:val="single" w:sz="4" w:space="0" w:color="auto"/>
            </w:tcBorders>
          </w:tcPr>
          <w:p w14:paraId="40BE277A" w14:textId="77777777" w:rsidR="009121CF" w:rsidRPr="00CE1BAD" w:rsidRDefault="009121CF" w:rsidP="00F309C0">
            <w:pPr>
              <w:keepNext/>
              <w:keepLines/>
              <w:ind w:firstLine="157"/>
              <w:jc w:val="both"/>
              <w:rPr>
                <w:rFonts w:ascii="Tahoma" w:hAnsi="Tahoma" w:cs="Tahoma"/>
                <w:snapToGrid w:val="0"/>
                <w:color w:val="000000"/>
              </w:rPr>
            </w:pPr>
          </w:p>
        </w:tc>
        <w:tc>
          <w:tcPr>
            <w:tcW w:w="2574" w:type="dxa"/>
          </w:tcPr>
          <w:p w14:paraId="59FD52ED"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6663459B"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0BCBAD25" w14:textId="77777777" w:rsidTr="00F95837">
        <w:trPr>
          <w:trHeight w:val="235"/>
        </w:trPr>
        <w:tc>
          <w:tcPr>
            <w:tcW w:w="3430" w:type="dxa"/>
            <w:tcBorders>
              <w:top w:val="single" w:sz="4" w:space="0" w:color="auto"/>
            </w:tcBorders>
          </w:tcPr>
          <w:p w14:paraId="7F26E503"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22C9396"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3269FC2"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FBE2BDA" w14:textId="77777777" w:rsidR="00262952" w:rsidRPr="003C5E66" w:rsidRDefault="00262952" w:rsidP="00F309C0">
      <w:pPr>
        <w:keepNext/>
        <w:keepLines/>
        <w:rPr>
          <w:rFonts w:ascii="Tahoma" w:hAnsi="Tahoma" w:cs="Tahoma"/>
          <w:b/>
        </w:rPr>
      </w:pPr>
      <w:r w:rsidRPr="003C5E66">
        <w:rPr>
          <w:rFonts w:ascii="Tahoma" w:hAnsi="Tahoma" w:cs="Tahoma"/>
          <w:b/>
        </w:rPr>
        <w:t>______________________________________________________________________</w:t>
      </w:r>
    </w:p>
    <w:p w14:paraId="5DA501A4" w14:textId="77777777" w:rsidR="00262952" w:rsidRPr="003C5E66" w:rsidRDefault="00262952" w:rsidP="00F309C0">
      <w:pPr>
        <w:keepNext/>
        <w:keepLines/>
        <w:jc w:val="both"/>
        <w:rPr>
          <w:rFonts w:ascii="Tahoma" w:hAnsi="Tahoma" w:cs="Tahoma"/>
          <w:b/>
        </w:rPr>
      </w:pPr>
      <w:r w:rsidRPr="003C5E66">
        <w:rPr>
          <w:rFonts w:ascii="Tahoma" w:hAnsi="Tahoma" w:cs="Tahoma"/>
          <w:b/>
        </w:rPr>
        <w:t xml:space="preserve">IZPOLNI INVESTITOR (Izdajatelj reference)!!!!! </w:t>
      </w:r>
    </w:p>
    <w:p w14:paraId="1E3CDA4E" w14:textId="77777777" w:rsidR="00262952" w:rsidRPr="003C5E66" w:rsidRDefault="00262952" w:rsidP="00F309C0">
      <w:pPr>
        <w:keepNext/>
        <w:keepLines/>
        <w:jc w:val="both"/>
        <w:rPr>
          <w:rFonts w:ascii="Tahoma" w:hAnsi="Tahoma" w:cs="Tahoma"/>
        </w:rPr>
      </w:pPr>
    </w:p>
    <w:p w14:paraId="1F8FA121" w14:textId="4E49E993" w:rsidR="00262952" w:rsidRPr="003C5E66" w:rsidRDefault="00262952" w:rsidP="00F309C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873A5C">
        <w:rPr>
          <w:rFonts w:ascii="Tahoma" w:hAnsi="Tahoma" w:cs="Tahoma"/>
          <w:b/>
        </w:rPr>
        <w:t>VKS-83/23</w:t>
      </w:r>
      <w:r w:rsidRPr="003C5E66">
        <w:rPr>
          <w:rFonts w:ascii="Tahoma" w:hAnsi="Tahoma" w:cs="Tahoma"/>
          <w:b/>
        </w:rPr>
        <w:t xml:space="preserve"> </w:t>
      </w:r>
      <w:r w:rsidR="00873A5C">
        <w:rPr>
          <w:rFonts w:ascii="Tahoma" w:hAnsi="Tahoma" w:cs="Tahoma"/>
          <w:b/>
          <w:color w:val="000000"/>
        </w:rPr>
        <w:t>Prestavitev javne sanitarne in meteorne kanalizacije ter obnova vodovoda v Horjulski cesti</w:t>
      </w:r>
      <w:r w:rsidRPr="003C5E66">
        <w:rPr>
          <w:rFonts w:ascii="Tahoma" w:hAnsi="Tahoma" w:cs="Tahoma"/>
        </w:rPr>
        <w:t>.</w:t>
      </w:r>
    </w:p>
    <w:p w14:paraId="64252AB4" w14:textId="77777777" w:rsidR="00262952" w:rsidRDefault="00262952" w:rsidP="00F309C0">
      <w:pPr>
        <w:keepNext/>
        <w:keepLines/>
        <w:jc w:val="center"/>
        <w:rPr>
          <w:rFonts w:ascii="Tahoma" w:hAnsi="Tahoma" w:cs="Tahoma"/>
        </w:rPr>
      </w:pPr>
    </w:p>
    <w:p w14:paraId="00E432AE" w14:textId="77777777" w:rsidR="00262952" w:rsidRPr="003C5E66" w:rsidRDefault="00262952" w:rsidP="00F309C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4D78F748" w14:textId="77777777" w:rsidR="00262952" w:rsidRPr="003C5E66" w:rsidRDefault="00262952"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646F021" w14:textId="77777777" w:rsidTr="000C7AEC">
        <w:trPr>
          <w:trHeight w:val="235"/>
        </w:trPr>
        <w:tc>
          <w:tcPr>
            <w:tcW w:w="3430" w:type="dxa"/>
            <w:tcBorders>
              <w:bottom w:val="single" w:sz="4" w:space="0" w:color="auto"/>
            </w:tcBorders>
          </w:tcPr>
          <w:p w14:paraId="34B3563B" w14:textId="77777777" w:rsidR="009121CF" w:rsidRPr="00CE1BAD" w:rsidRDefault="009121CF" w:rsidP="00F309C0">
            <w:pPr>
              <w:keepNext/>
              <w:keepLines/>
              <w:jc w:val="both"/>
              <w:rPr>
                <w:rFonts w:ascii="Tahoma" w:hAnsi="Tahoma" w:cs="Tahoma"/>
                <w:snapToGrid w:val="0"/>
                <w:color w:val="000000"/>
              </w:rPr>
            </w:pPr>
          </w:p>
        </w:tc>
        <w:tc>
          <w:tcPr>
            <w:tcW w:w="2574" w:type="dxa"/>
          </w:tcPr>
          <w:p w14:paraId="5EFFE8E7"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1A96CD19"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1EB478F4" w14:textId="77777777" w:rsidTr="000C7AEC">
        <w:trPr>
          <w:trHeight w:val="235"/>
        </w:trPr>
        <w:tc>
          <w:tcPr>
            <w:tcW w:w="3430" w:type="dxa"/>
            <w:tcBorders>
              <w:top w:val="single" w:sz="4" w:space="0" w:color="auto"/>
            </w:tcBorders>
          </w:tcPr>
          <w:p w14:paraId="0A76F6BC"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0E44E7C"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1A3A9C4"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C90FDB0" w14:textId="77777777" w:rsidR="00262952" w:rsidRPr="003C5E66" w:rsidRDefault="00262952" w:rsidP="00F309C0">
      <w:pPr>
        <w:keepNext/>
        <w:keepLines/>
        <w:rPr>
          <w:rFonts w:ascii="Tahoma" w:hAnsi="Tahoma" w:cs="Tahoma"/>
        </w:rPr>
      </w:pPr>
    </w:p>
    <w:p w14:paraId="71AED571" w14:textId="77777777" w:rsidR="00262952" w:rsidRDefault="00262952" w:rsidP="00F309C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5B3F5306" w14:textId="77777777" w:rsidR="00987EC6" w:rsidRDefault="00987EC6" w:rsidP="00F309C0">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987EC6" w:rsidRPr="003C5E66" w14:paraId="41490D76" w14:textId="77777777" w:rsidTr="00A279E9">
        <w:tc>
          <w:tcPr>
            <w:tcW w:w="8359" w:type="dxa"/>
            <w:tcBorders>
              <w:top w:val="single" w:sz="4" w:space="0" w:color="auto"/>
              <w:left w:val="single" w:sz="4" w:space="0" w:color="auto"/>
              <w:bottom w:val="single" w:sz="4" w:space="0" w:color="auto"/>
              <w:right w:val="single" w:sz="4" w:space="0" w:color="808080"/>
            </w:tcBorders>
          </w:tcPr>
          <w:p w14:paraId="09C92454" w14:textId="3A2AB054" w:rsidR="00987EC6" w:rsidRPr="003C5E66" w:rsidRDefault="00987EC6" w:rsidP="00846410">
            <w:pPr>
              <w:keepNext/>
              <w:keepLines/>
              <w:jc w:val="both"/>
              <w:rPr>
                <w:rFonts w:ascii="Tahoma" w:hAnsi="Tahoma" w:cs="Tahoma"/>
              </w:rPr>
            </w:pPr>
            <w:r w:rsidRPr="003C5E66">
              <w:rPr>
                <w:rFonts w:ascii="Tahoma" w:hAnsi="Tahoma" w:cs="Tahoma"/>
              </w:rPr>
              <w:lastRenderedPageBreak/>
              <w:t xml:space="preserve">POTRDITEV REFERENC S STRANI POSAMEZNIH </w:t>
            </w:r>
            <w:r w:rsidRPr="00082D0D">
              <w:rPr>
                <w:rFonts w:ascii="Tahoma" w:hAnsi="Tahoma" w:cs="Tahoma"/>
              </w:rPr>
              <w:t xml:space="preserve">NAROČNIKOV – </w:t>
            </w:r>
            <w:r w:rsidR="00846410" w:rsidRPr="00082D0D">
              <w:rPr>
                <w:rFonts w:ascii="Tahoma" w:hAnsi="Tahoma" w:cs="Tahoma"/>
              </w:rPr>
              <w:t>kanalizacija</w:t>
            </w:r>
          </w:p>
        </w:tc>
        <w:tc>
          <w:tcPr>
            <w:tcW w:w="1361" w:type="dxa"/>
            <w:tcBorders>
              <w:top w:val="single" w:sz="4" w:space="0" w:color="auto"/>
              <w:left w:val="single" w:sz="4" w:space="0" w:color="808080"/>
              <w:bottom w:val="single" w:sz="4" w:space="0" w:color="auto"/>
              <w:right w:val="single" w:sz="4" w:space="0" w:color="auto"/>
            </w:tcBorders>
            <w:hideMark/>
          </w:tcPr>
          <w:p w14:paraId="04836F14" w14:textId="77777777" w:rsidR="00987EC6" w:rsidRPr="003C5E66" w:rsidRDefault="00987EC6" w:rsidP="00F309C0">
            <w:pPr>
              <w:keepNext/>
              <w:keepLines/>
              <w:rPr>
                <w:rFonts w:ascii="Tahoma" w:hAnsi="Tahoma" w:cs="Tahoma"/>
                <w:b/>
                <w:i/>
              </w:rPr>
            </w:pPr>
            <w:r w:rsidRPr="003C5E66">
              <w:rPr>
                <w:rFonts w:ascii="Tahoma" w:hAnsi="Tahoma" w:cs="Tahoma"/>
                <w:b/>
                <w:i/>
              </w:rPr>
              <w:t xml:space="preserve">Priloga </w:t>
            </w:r>
            <w:r>
              <w:rPr>
                <w:rFonts w:ascii="Tahoma" w:hAnsi="Tahoma" w:cs="Tahoma"/>
                <w:b/>
                <w:i/>
              </w:rPr>
              <w:t>5/2</w:t>
            </w:r>
          </w:p>
        </w:tc>
      </w:tr>
    </w:tbl>
    <w:p w14:paraId="2A962E60" w14:textId="77777777" w:rsidR="00987EC6" w:rsidRPr="003C5E66" w:rsidRDefault="00987EC6" w:rsidP="00F309C0">
      <w:pPr>
        <w:keepNext/>
        <w:keepLines/>
        <w:tabs>
          <w:tab w:val="left" w:pos="993"/>
        </w:tabs>
        <w:ind w:left="993" w:hanging="993"/>
        <w:rPr>
          <w:rFonts w:ascii="Tahoma" w:hAnsi="Tahoma" w:cs="Tahoma"/>
          <w:b/>
        </w:rPr>
      </w:pPr>
      <w:r w:rsidRPr="003C5E66">
        <w:rPr>
          <w:rFonts w:ascii="Tahoma" w:hAnsi="Tahoma" w:cs="Tahoma"/>
          <w:b/>
        </w:rPr>
        <w:t>IZPOLNI PONUDNIK!!!!!!</w:t>
      </w:r>
    </w:p>
    <w:p w14:paraId="5E7DEFCA" w14:textId="77777777" w:rsidR="00987EC6" w:rsidRPr="003C5E66" w:rsidRDefault="00987EC6" w:rsidP="00F309C0">
      <w:pPr>
        <w:keepNext/>
        <w:keepLines/>
        <w:rPr>
          <w:rFonts w:ascii="Tahoma" w:hAnsi="Tahoma" w:cs="Tahoma"/>
          <w:sz w:val="18"/>
        </w:rPr>
      </w:pPr>
    </w:p>
    <w:p w14:paraId="20650D33" w14:textId="77777777" w:rsidR="00987EC6" w:rsidRPr="003C5E66" w:rsidRDefault="00987EC6" w:rsidP="00F309C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1"/>
        <w:gridCol w:w="3319"/>
        <w:gridCol w:w="227"/>
        <w:gridCol w:w="2347"/>
        <w:gridCol w:w="702"/>
        <w:gridCol w:w="2446"/>
        <w:gridCol w:w="604"/>
      </w:tblGrid>
      <w:tr w:rsidR="00987EC6" w:rsidRPr="003C5E66" w14:paraId="3476B944" w14:textId="77777777" w:rsidTr="00644CEF">
        <w:trPr>
          <w:gridBefore w:val="1"/>
          <w:wBefore w:w="11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5FB817D2" w14:textId="77777777" w:rsidR="00987EC6" w:rsidRPr="004345CD" w:rsidRDefault="00987EC6" w:rsidP="00F309C0">
            <w:pPr>
              <w:keepNext/>
              <w:keepLines/>
              <w:rPr>
                <w:rFonts w:ascii="Tahoma" w:hAnsi="Tahoma" w:cs="Tahoma"/>
                <w:b/>
              </w:rPr>
            </w:pPr>
            <w:r w:rsidRPr="004345CD">
              <w:rPr>
                <w:rFonts w:ascii="Tahoma" w:hAnsi="Tahoma" w:cs="Tahoma"/>
                <w:b/>
              </w:rPr>
              <w:t>Podatki o investitorju del (izdajatelju reference)</w:t>
            </w:r>
          </w:p>
        </w:tc>
      </w:tr>
      <w:tr w:rsidR="00987EC6" w:rsidRPr="003C5E66" w14:paraId="3348376B" w14:textId="77777777" w:rsidTr="00644CEF">
        <w:trPr>
          <w:gridBefore w:val="1"/>
          <w:wBefore w:w="11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49AE47B6" w14:textId="77777777" w:rsidR="00987EC6" w:rsidRPr="00B612E5" w:rsidRDefault="00987EC6" w:rsidP="00F309C0">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3E01DB12" w14:textId="77777777" w:rsidR="00987EC6" w:rsidRPr="003C5E66" w:rsidRDefault="00987EC6" w:rsidP="00F309C0">
            <w:pPr>
              <w:keepNext/>
              <w:keepLines/>
              <w:rPr>
                <w:rFonts w:ascii="Tahoma" w:hAnsi="Tahoma" w:cs="Tahoma"/>
              </w:rPr>
            </w:pPr>
          </w:p>
          <w:p w14:paraId="683E2617" w14:textId="77777777" w:rsidR="00987EC6" w:rsidRPr="003C5E66" w:rsidRDefault="00987EC6" w:rsidP="00F309C0">
            <w:pPr>
              <w:keepNext/>
              <w:keepLines/>
              <w:rPr>
                <w:rFonts w:ascii="Tahoma" w:hAnsi="Tahoma" w:cs="Tahoma"/>
              </w:rPr>
            </w:pPr>
          </w:p>
        </w:tc>
      </w:tr>
      <w:tr w:rsidR="00987EC6" w:rsidRPr="003C5E66" w14:paraId="2906C94D" w14:textId="77777777" w:rsidTr="00644CEF">
        <w:trPr>
          <w:gridBefore w:val="1"/>
          <w:wBefore w:w="11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482CF65" w14:textId="77777777" w:rsidR="00987EC6" w:rsidRPr="00B612E5" w:rsidRDefault="00987EC6" w:rsidP="00F309C0">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595B597D" w14:textId="77777777" w:rsidR="00987EC6" w:rsidRPr="003C5E66" w:rsidRDefault="00987EC6" w:rsidP="00F309C0">
            <w:pPr>
              <w:keepNext/>
              <w:keepLines/>
              <w:rPr>
                <w:rFonts w:ascii="Tahoma" w:hAnsi="Tahoma" w:cs="Tahoma"/>
              </w:rPr>
            </w:pPr>
          </w:p>
          <w:p w14:paraId="2084FDBC" w14:textId="77777777" w:rsidR="00987EC6" w:rsidRPr="003C5E66" w:rsidRDefault="00987EC6" w:rsidP="00F309C0">
            <w:pPr>
              <w:keepNext/>
              <w:keepLines/>
              <w:rPr>
                <w:rFonts w:ascii="Tahoma" w:hAnsi="Tahoma" w:cs="Tahoma"/>
              </w:rPr>
            </w:pPr>
          </w:p>
        </w:tc>
      </w:tr>
      <w:tr w:rsidR="00987EC6" w:rsidRPr="003C5E66" w14:paraId="4A7208E3" w14:textId="77777777" w:rsidTr="00644CEF">
        <w:trPr>
          <w:gridBefore w:val="1"/>
          <w:wBefore w:w="11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046544B3" w14:textId="77777777" w:rsidR="00987EC6" w:rsidRPr="00B612E5" w:rsidRDefault="00987EC6" w:rsidP="00F309C0">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C094392" w14:textId="77777777" w:rsidR="00987EC6" w:rsidRPr="003C5E66" w:rsidRDefault="00987EC6" w:rsidP="00F309C0">
            <w:pPr>
              <w:keepNext/>
              <w:keepLines/>
              <w:rPr>
                <w:rFonts w:ascii="Tahoma" w:hAnsi="Tahoma" w:cs="Tahoma"/>
              </w:rPr>
            </w:pPr>
            <w:r>
              <w:rPr>
                <w:rFonts w:ascii="Tahoma" w:hAnsi="Tahoma" w:cs="Tahoma"/>
              </w:rPr>
              <w:t>Ime in priimek:</w:t>
            </w:r>
          </w:p>
        </w:tc>
      </w:tr>
      <w:tr w:rsidR="00987EC6" w:rsidRPr="003C5E66" w14:paraId="66166188" w14:textId="77777777" w:rsidTr="00644CEF">
        <w:trPr>
          <w:gridBefore w:val="1"/>
          <w:wBefore w:w="111" w:type="dxa"/>
          <w:trHeight w:val="375"/>
        </w:trPr>
        <w:tc>
          <w:tcPr>
            <w:tcW w:w="3546" w:type="dxa"/>
            <w:gridSpan w:val="2"/>
            <w:vMerge/>
            <w:tcBorders>
              <w:left w:val="single" w:sz="2" w:space="0" w:color="auto"/>
              <w:bottom w:val="single" w:sz="2" w:space="0" w:color="auto"/>
              <w:right w:val="single" w:sz="2" w:space="0" w:color="auto"/>
            </w:tcBorders>
            <w:vAlign w:val="center"/>
          </w:tcPr>
          <w:p w14:paraId="13CBC5EF" w14:textId="77777777" w:rsidR="00987EC6" w:rsidRDefault="00987EC6" w:rsidP="00F309C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0B7510A8" w14:textId="77777777" w:rsidR="00987EC6" w:rsidRPr="003C5E66" w:rsidRDefault="00987EC6" w:rsidP="00F309C0">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250CC4AA" w14:textId="77777777" w:rsidR="00987EC6" w:rsidRDefault="00987EC6" w:rsidP="00F309C0">
            <w:pPr>
              <w:keepNext/>
              <w:keepLines/>
              <w:rPr>
                <w:rFonts w:ascii="Tahoma" w:hAnsi="Tahoma" w:cs="Tahoma"/>
              </w:rPr>
            </w:pPr>
            <w:r>
              <w:rPr>
                <w:rFonts w:ascii="Tahoma" w:hAnsi="Tahoma" w:cs="Tahoma"/>
              </w:rPr>
              <w:t>E-pošta:</w:t>
            </w:r>
          </w:p>
          <w:p w14:paraId="75E17A1B" w14:textId="77777777" w:rsidR="00987EC6" w:rsidRPr="003C5E66" w:rsidRDefault="00987EC6" w:rsidP="00F309C0">
            <w:pPr>
              <w:keepNext/>
              <w:keepLines/>
              <w:rPr>
                <w:rFonts w:ascii="Tahoma" w:hAnsi="Tahoma" w:cs="Tahoma"/>
              </w:rPr>
            </w:pPr>
          </w:p>
        </w:tc>
      </w:tr>
      <w:tr w:rsidR="00987EC6" w:rsidRPr="003C5E66" w14:paraId="72FCC4D4" w14:textId="77777777" w:rsidTr="00644CEF">
        <w:trPr>
          <w:gridBefore w:val="1"/>
          <w:wBefore w:w="11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03A884D6" w14:textId="77777777" w:rsidR="00987EC6" w:rsidRPr="003C5E66" w:rsidRDefault="00987EC6" w:rsidP="00F309C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987EC6" w:rsidRPr="003C5E66" w14:paraId="4E3008FE" w14:textId="77777777" w:rsidTr="00644CEF">
        <w:trPr>
          <w:gridBefore w:val="1"/>
          <w:wBefore w:w="11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617F6F8" w14:textId="77777777" w:rsidR="00987EC6" w:rsidRPr="00B612E5" w:rsidRDefault="00987EC6" w:rsidP="00F309C0">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406A6EF8" w14:textId="77777777" w:rsidR="00987EC6" w:rsidRPr="003C5E66" w:rsidRDefault="00987EC6" w:rsidP="00F309C0">
            <w:pPr>
              <w:keepNext/>
              <w:keepLines/>
              <w:rPr>
                <w:rFonts w:ascii="Tahoma" w:hAnsi="Tahoma" w:cs="Tahoma"/>
              </w:rPr>
            </w:pPr>
          </w:p>
        </w:tc>
      </w:tr>
      <w:tr w:rsidR="00987EC6" w:rsidRPr="003C5E66" w14:paraId="2347CE07" w14:textId="77777777" w:rsidTr="00644CEF">
        <w:trPr>
          <w:gridBefore w:val="1"/>
          <w:wBefore w:w="111" w:type="dxa"/>
          <w:trHeight w:val="423"/>
        </w:trPr>
        <w:tc>
          <w:tcPr>
            <w:tcW w:w="3546" w:type="dxa"/>
            <w:gridSpan w:val="2"/>
            <w:tcBorders>
              <w:top w:val="single" w:sz="2" w:space="0" w:color="auto"/>
              <w:left w:val="single" w:sz="2" w:space="0" w:color="auto"/>
              <w:bottom w:val="single" w:sz="2" w:space="0" w:color="auto"/>
              <w:right w:val="single" w:sz="2" w:space="0" w:color="auto"/>
            </w:tcBorders>
            <w:vAlign w:val="center"/>
          </w:tcPr>
          <w:p w14:paraId="23D5DD81" w14:textId="77777777" w:rsidR="00987EC6" w:rsidRPr="00B612E5" w:rsidRDefault="00987EC6" w:rsidP="00F309C0">
            <w:pPr>
              <w:keepNext/>
              <w:keepLines/>
              <w:rPr>
                <w:rFonts w:ascii="Tahoma" w:hAnsi="Tahoma" w:cs="Tahoma"/>
              </w:rPr>
            </w:pPr>
            <w:r w:rsidRPr="00B612E5">
              <w:rPr>
                <w:rFonts w:ascii="Tahoma" w:hAnsi="Tahoma" w:cs="Tahoma"/>
              </w:rPr>
              <w:t>Vodja gradnje (ime in priimek)</w:t>
            </w:r>
          </w:p>
        </w:tc>
        <w:tc>
          <w:tcPr>
            <w:tcW w:w="6099" w:type="dxa"/>
            <w:gridSpan w:val="4"/>
            <w:tcBorders>
              <w:top w:val="single" w:sz="2" w:space="0" w:color="auto"/>
              <w:left w:val="single" w:sz="2" w:space="0" w:color="auto"/>
              <w:bottom w:val="single" w:sz="2" w:space="0" w:color="auto"/>
              <w:right w:val="single" w:sz="2" w:space="0" w:color="auto"/>
            </w:tcBorders>
          </w:tcPr>
          <w:p w14:paraId="5E9F608C" w14:textId="77777777" w:rsidR="00987EC6" w:rsidRPr="003C5E66" w:rsidRDefault="00987EC6" w:rsidP="00F309C0">
            <w:pPr>
              <w:keepNext/>
              <w:keepLines/>
              <w:rPr>
                <w:rFonts w:ascii="Tahoma" w:hAnsi="Tahoma" w:cs="Tahoma"/>
              </w:rPr>
            </w:pPr>
          </w:p>
        </w:tc>
      </w:tr>
      <w:tr w:rsidR="00987EC6" w:rsidRPr="003C5E66" w14:paraId="630E6376" w14:textId="77777777" w:rsidTr="00644CEF">
        <w:trPr>
          <w:gridBefore w:val="1"/>
          <w:wBefore w:w="11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14B79CFD" w14:textId="77777777" w:rsidR="00987EC6" w:rsidRPr="00780DDE" w:rsidRDefault="00987EC6" w:rsidP="00F309C0">
            <w:pPr>
              <w:keepNext/>
              <w:keepLines/>
              <w:rPr>
                <w:rFonts w:ascii="Tahoma" w:hAnsi="Tahoma" w:cs="Tahoma"/>
                <w:b/>
              </w:rPr>
            </w:pPr>
            <w:r w:rsidRPr="00780DDE">
              <w:rPr>
                <w:rFonts w:ascii="Tahoma" w:hAnsi="Tahoma" w:cs="Tahoma"/>
                <w:b/>
              </w:rPr>
              <w:t>Podatki o referenčnem poslu</w:t>
            </w:r>
          </w:p>
        </w:tc>
      </w:tr>
      <w:tr w:rsidR="00987EC6" w:rsidRPr="003C5E66" w14:paraId="0B20091A" w14:textId="77777777" w:rsidTr="00644CEF">
        <w:trPr>
          <w:gridBefore w:val="1"/>
          <w:wBefore w:w="11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A0A7FA2" w14:textId="77777777" w:rsidR="00987EC6" w:rsidRPr="00B612E5" w:rsidRDefault="00987EC6" w:rsidP="00F309C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FCF348E" w14:textId="77777777" w:rsidR="00987EC6" w:rsidRPr="003C5E66" w:rsidRDefault="00987EC6" w:rsidP="00F309C0">
            <w:pPr>
              <w:keepNext/>
              <w:keepLines/>
              <w:rPr>
                <w:rFonts w:ascii="Tahoma" w:hAnsi="Tahoma" w:cs="Tahoma"/>
              </w:rPr>
            </w:pPr>
          </w:p>
        </w:tc>
      </w:tr>
      <w:tr w:rsidR="00987EC6" w:rsidRPr="003C5E66" w14:paraId="487CD8AA" w14:textId="77777777" w:rsidTr="00644CEF">
        <w:trPr>
          <w:gridBefore w:val="1"/>
          <w:wBefore w:w="11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709D1EE" w14:textId="77777777" w:rsidR="00987EC6" w:rsidRPr="00B612E5" w:rsidRDefault="00987EC6" w:rsidP="00F309C0">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7EC78D18" w14:textId="77777777" w:rsidR="00987EC6" w:rsidRPr="003C5E66" w:rsidRDefault="00987EC6" w:rsidP="00F309C0">
            <w:pPr>
              <w:keepNext/>
              <w:keepLines/>
              <w:rPr>
                <w:rFonts w:ascii="Tahoma" w:hAnsi="Tahoma" w:cs="Tahoma"/>
              </w:rPr>
            </w:pPr>
            <w:r w:rsidRPr="003C5E66">
              <w:rPr>
                <w:rFonts w:ascii="Tahoma" w:hAnsi="Tahoma" w:cs="Tahoma"/>
              </w:rPr>
              <w:t xml:space="preserve"> Od  __________________         do_________________</w:t>
            </w:r>
          </w:p>
        </w:tc>
      </w:tr>
      <w:tr w:rsidR="00987EC6" w:rsidRPr="003C5E66" w14:paraId="3209ABC9" w14:textId="77777777" w:rsidTr="00644CEF">
        <w:trPr>
          <w:gridBefore w:val="1"/>
          <w:wBefore w:w="11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890D0D7" w14:textId="77777777" w:rsidR="00987EC6" w:rsidRPr="00B612E5" w:rsidRDefault="00987EC6" w:rsidP="00F309C0">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66A8B533" w14:textId="77777777" w:rsidR="00987EC6" w:rsidRPr="003C5E66" w:rsidRDefault="00987EC6" w:rsidP="00F309C0">
            <w:pPr>
              <w:keepNext/>
              <w:keepLines/>
              <w:rPr>
                <w:rFonts w:ascii="Tahoma" w:hAnsi="Tahoma" w:cs="Tahoma"/>
              </w:rPr>
            </w:pPr>
          </w:p>
          <w:p w14:paraId="713C5159" w14:textId="77777777" w:rsidR="00987EC6" w:rsidRPr="003C5E66" w:rsidRDefault="00987EC6" w:rsidP="00F309C0">
            <w:pPr>
              <w:keepNext/>
              <w:keepLines/>
              <w:rPr>
                <w:rFonts w:ascii="Tahoma" w:hAnsi="Tahoma" w:cs="Tahoma"/>
              </w:rPr>
            </w:pPr>
          </w:p>
        </w:tc>
      </w:tr>
      <w:tr w:rsidR="00987EC6" w:rsidRPr="003C5E66" w14:paraId="67EE0579" w14:textId="77777777" w:rsidTr="00644CEF">
        <w:trPr>
          <w:gridBefore w:val="1"/>
          <w:wBefore w:w="111" w:type="dxa"/>
          <w:trHeight w:val="649"/>
        </w:trPr>
        <w:tc>
          <w:tcPr>
            <w:tcW w:w="3546" w:type="dxa"/>
            <w:gridSpan w:val="2"/>
            <w:tcBorders>
              <w:top w:val="single" w:sz="2" w:space="0" w:color="auto"/>
              <w:left w:val="single" w:sz="2" w:space="0" w:color="auto"/>
              <w:right w:val="single" w:sz="2" w:space="0" w:color="auto"/>
            </w:tcBorders>
            <w:vAlign w:val="center"/>
          </w:tcPr>
          <w:p w14:paraId="380FF997" w14:textId="77777777" w:rsidR="00987EC6" w:rsidRPr="003C5E66" w:rsidRDefault="00987EC6" w:rsidP="00F309C0">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4"/>
            <w:tcBorders>
              <w:top w:val="single" w:sz="2" w:space="0" w:color="auto"/>
              <w:left w:val="single" w:sz="2" w:space="0" w:color="auto"/>
              <w:right w:val="single" w:sz="2" w:space="0" w:color="auto"/>
            </w:tcBorders>
            <w:vAlign w:val="center"/>
          </w:tcPr>
          <w:p w14:paraId="57E6D8D7" w14:textId="77777777" w:rsidR="00987EC6" w:rsidRDefault="00987EC6" w:rsidP="00F309C0">
            <w:pPr>
              <w:keepNext/>
              <w:keepLines/>
              <w:jc w:val="center"/>
              <w:rPr>
                <w:rFonts w:ascii="Tahoma" w:hAnsi="Tahoma" w:cs="Tahoma"/>
              </w:rPr>
            </w:pPr>
          </w:p>
          <w:p w14:paraId="416D933F" w14:textId="77777777" w:rsidR="008513D7" w:rsidRPr="003C5E66" w:rsidRDefault="008513D7" w:rsidP="008513D7">
            <w:pPr>
              <w:keepNext/>
              <w:keepLines/>
              <w:jc w:val="center"/>
              <w:rPr>
                <w:rFonts w:ascii="Tahoma" w:hAnsi="Tahoma" w:cs="Tahoma"/>
              </w:rPr>
            </w:pPr>
            <w:r>
              <w:rPr>
                <w:rFonts w:ascii="Tahoma" w:hAnsi="Tahoma" w:cs="Tahoma"/>
              </w:rPr>
              <w:t xml:space="preserve">               </w:t>
            </w:r>
            <w:r w:rsidRPr="003C5E66">
              <w:rPr>
                <w:rFonts w:ascii="Tahoma" w:hAnsi="Tahoma" w:cs="Tahoma"/>
              </w:rPr>
              <w:t>Gradnj</w:t>
            </w:r>
            <w:r>
              <w:rPr>
                <w:rFonts w:ascii="Tahoma" w:hAnsi="Tahoma" w:cs="Tahoma"/>
              </w:rPr>
              <w:t>a</w:t>
            </w:r>
            <w:r w:rsidRPr="003C5E66">
              <w:rPr>
                <w:rFonts w:ascii="Tahoma" w:hAnsi="Tahoma" w:cs="Tahoma"/>
              </w:rPr>
              <w:t xml:space="preserve">  /  obnova  </w:t>
            </w:r>
            <w:r>
              <w:rPr>
                <w:rFonts w:ascii="Tahoma" w:hAnsi="Tahoma" w:cs="Tahoma"/>
              </w:rPr>
              <w:t xml:space="preserve">       </w:t>
            </w:r>
            <w:r w:rsidRPr="005119AB">
              <w:rPr>
                <w:rFonts w:ascii="Tahoma" w:hAnsi="Tahoma" w:cs="Tahoma"/>
                <w:i/>
                <w:sz w:val="18"/>
                <w:szCs w:val="18"/>
              </w:rPr>
              <w:t>(</w:t>
            </w:r>
            <w:r w:rsidRPr="005119AB">
              <w:rPr>
                <w:rFonts w:ascii="Tahoma" w:hAnsi="Tahoma" w:cs="Tahoma"/>
                <w:b/>
                <w:i/>
                <w:sz w:val="18"/>
                <w:szCs w:val="18"/>
              </w:rPr>
              <w:t>Obkroži!</w:t>
            </w:r>
            <w:r w:rsidRPr="005119AB">
              <w:rPr>
                <w:rFonts w:ascii="Tahoma" w:hAnsi="Tahoma" w:cs="Tahoma"/>
                <w:i/>
                <w:sz w:val="18"/>
                <w:szCs w:val="18"/>
              </w:rPr>
              <w:t>)</w:t>
            </w:r>
          </w:p>
          <w:p w14:paraId="23B6A4D7" w14:textId="77777777" w:rsidR="008513D7" w:rsidRPr="00987EC6" w:rsidRDefault="008513D7" w:rsidP="008513D7">
            <w:pPr>
              <w:keepNext/>
              <w:keepLines/>
              <w:jc w:val="center"/>
              <w:rPr>
                <w:rFonts w:ascii="Tahoma" w:hAnsi="Tahoma" w:cs="Tahoma"/>
                <w:sz w:val="12"/>
                <w:szCs w:val="12"/>
              </w:rPr>
            </w:pPr>
          </w:p>
          <w:p w14:paraId="30DE947D" w14:textId="6A1E0985" w:rsidR="008513D7" w:rsidRDefault="00846410" w:rsidP="008513D7">
            <w:pPr>
              <w:keepNext/>
              <w:keepLines/>
              <w:jc w:val="center"/>
              <w:rPr>
                <w:rFonts w:ascii="Tahoma" w:hAnsi="Tahoma" w:cs="Tahoma"/>
              </w:rPr>
            </w:pPr>
            <w:r w:rsidRPr="00135EEB">
              <w:rPr>
                <w:rFonts w:ascii="Tahoma" w:hAnsi="Tahoma" w:cs="Tahoma"/>
              </w:rPr>
              <w:t>javne kanalizacije iz armiranega poliestra</w:t>
            </w:r>
            <w:r w:rsidR="00801398">
              <w:rPr>
                <w:rFonts w:ascii="Tahoma" w:hAnsi="Tahoma" w:cs="Tahoma"/>
              </w:rPr>
              <w:t xml:space="preserve"> (GRP)</w:t>
            </w:r>
            <w:r w:rsidRPr="00135EEB">
              <w:rPr>
                <w:rFonts w:ascii="Tahoma" w:hAnsi="Tahoma" w:cs="Tahoma"/>
              </w:rPr>
              <w:t xml:space="preserve"> </w:t>
            </w:r>
            <w:r w:rsidR="00CF7C92">
              <w:rPr>
                <w:rFonts w:ascii="Tahoma" w:hAnsi="Tahoma" w:cs="Tahoma"/>
              </w:rPr>
              <w:t xml:space="preserve">    </w:t>
            </w:r>
            <w:r w:rsidR="008513D7">
              <w:rPr>
                <w:rFonts w:ascii="Tahoma" w:hAnsi="Tahoma" w:cs="Tahoma"/>
              </w:rPr>
              <w:t>DA   /    NE</w:t>
            </w:r>
            <w:r w:rsidR="008513D7" w:rsidRPr="003C5E66">
              <w:rPr>
                <w:rFonts w:ascii="Tahoma" w:hAnsi="Tahoma" w:cs="Tahoma"/>
              </w:rPr>
              <w:t xml:space="preserve">    </w:t>
            </w:r>
          </w:p>
          <w:p w14:paraId="7582B9DF" w14:textId="262EA9F9" w:rsidR="008513D7" w:rsidRDefault="008513D7" w:rsidP="008513D7">
            <w:pPr>
              <w:keepNext/>
              <w:keepLines/>
              <w:jc w:val="center"/>
              <w:rPr>
                <w:rFonts w:ascii="Tahoma" w:hAnsi="Tahoma" w:cs="Tahoma"/>
              </w:rPr>
            </w:pPr>
          </w:p>
          <w:p w14:paraId="279B7BC6" w14:textId="77777777" w:rsidR="00846410" w:rsidRDefault="00846410" w:rsidP="00846410">
            <w:pPr>
              <w:keepNext/>
              <w:keepLines/>
              <w:jc w:val="center"/>
              <w:rPr>
                <w:rFonts w:ascii="Tahoma" w:hAnsi="Tahoma" w:cs="Tahoma"/>
              </w:rPr>
            </w:pPr>
            <w:r>
              <w:rPr>
                <w:rFonts w:ascii="Tahoma" w:hAnsi="Tahoma" w:cs="Tahoma"/>
              </w:rPr>
              <w:t>DN _________ mm</w:t>
            </w:r>
          </w:p>
          <w:p w14:paraId="12E82796" w14:textId="77777777" w:rsidR="00846410" w:rsidRPr="00987EC6" w:rsidRDefault="00846410" w:rsidP="00846410">
            <w:pPr>
              <w:keepNext/>
              <w:keepLines/>
              <w:jc w:val="center"/>
              <w:rPr>
                <w:rFonts w:ascii="Tahoma" w:hAnsi="Tahoma" w:cs="Tahoma"/>
                <w:sz w:val="12"/>
                <w:szCs w:val="12"/>
              </w:rPr>
            </w:pPr>
          </w:p>
          <w:p w14:paraId="6FD1AE2F" w14:textId="77777777" w:rsidR="00987EC6" w:rsidRDefault="00846410" w:rsidP="00846410">
            <w:pPr>
              <w:keepNext/>
              <w:keepLines/>
              <w:jc w:val="center"/>
              <w:rPr>
                <w:rFonts w:ascii="Tahoma" w:hAnsi="Tahoma" w:cs="Tahoma"/>
              </w:rPr>
            </w:pPr>
            <w:r w:rsidRPr="003C5E66">
              <w:rPr>
                <w:rFonts w:ascii="Tahoma" w:hAnsi="Tahoma" w:cs="Tahoma"/>
              </w:rPr>
              <w:t>Dolžina</w:t>
            </w:r>
            <w:r>
              <w:rPr>
                <w:rFonts w:ascii="Tahoma" w:hAnsi="Tahoma" w:cs="Tahoma"/>
              </w:rPr>
              <w:t>:</w:t>
            </w:r>
            <w:r w:rsidRPr="003C5E66">
              <w:rPr>
                <w:rFonts w:ascii="Tahoma" w:hAnsi="Tahoma" w:cs="Tahoma"/>
              </w:rPr>
              <w:t xml:space="preserve"> ______</w:t>
            </w:r>
            <w:r>
              <w:rPr>
                <w:rFonts w:ascii="Tahoma" w:hAnsi="Tahoma" w:cs="Tahoma"/>
              </w:rPr>
              <w:t>_____</w:t>
            </w:r>
            <w:r w:rsidRPr="003C5E66">
              <w:rPr>
                <w:rFonts w:ascii="Tahoma" w:hAnsi="Tahoma" w:cs="Tahoma"/>
              </w:rPr>
              <w:t xml:space="preserve">  m</w:t>
            </w:r>
          </w:p>
          <w:p w14:paraId="72BD6C3B" w14:textId="3E6CD26E" w:rsidR="00846410" w:rsidRPr="00987EC6" w:rsidRDefault="00846410" w:rsidP="00846410">
            <w:pPr>
              <w:keepNext/>
              <w:keepLines/>
              <w:jc w:val="center"/>
              <w:rPr>
                <w:rFonts w:ascii="Tahoma" w:hAnsi="Tahoma" w:cs="Tahoma"/>
              </w:rPr>
            </w:pPr>
          </w:p>
        </w:tc>
      </w:tr>
      <w:tr w:rsidR="00987EC6" w:rsidRPr="003C5E66" w14:paraId="1DB9933F" w14:textId="77777777" w:rsidTr="00644CEF">
        <w:trPr>
          <w:gridBefore w:val="1"/>
          <w:wBefore w:w="111" w:type="dxa"/>
          <w:trHeight w:val="1219"/>
        </w:trPr>
        <w:tc>
          <w:tcPr>
            <w:tcW w:w="3546" w:type="dxa"/>
            <w:gridSpan w:val="2"/>
            <w:tcBorders>
              <w:top w:val="single" w:sz="2" w:space="0" w:color="auto"/>
              <w:left w:val="single" w:sz="2" w:space="0" w:color="auto"/>
              <w:bottom w:val="single" w:sz="2" w:space="0" w:color="auto"/>
              <w:right w:val="single" w:sz="2" w:space="0" w:color="auto"/>
            </w:tcBorders>
            <w:vAlign w:val="center"/>
          </w:tcPr>
          <w:p w14:paraId="3154DE7B" w14:textId="77777777" w:rsidR="00987EC6" w:rsidRPr="003C5E66" w:rsidRDefault="00987EC6" w:rsidP="00F309C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1FE7E143" w14:textId="77777777" w:rsidR="00987EC6" w:rsidRPr="003C5E66" w:rsidRDefault="00987EC6" w:rsidP="00F309C0">
            <w:pPr>
              <w:keepNext/>
              <w:keepLines/>
              <w:jc w:val="center"/>
              <w:rPr>
                <w:rFonts w:ascii="Tahoma" w:hAnsi="Tahoma" w:cs="Tahoma"/>
              </w:rPr>
            </w:pPr>
          </w:p>
        </w:tc>
      </w:tr>
      <w:tr w:rsidR="00987EC6" w:rsidRPr="005D5727" w14:paraId="43D1C1E2" w14:textId="77777777" w:rsidTr="00644C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604" w:type="dxa"/>
          <w:trHeight w:val="235"/>
        </w:trPr>
        <w:tc>
          <w:tcPr>
            <w:tcW w:w="3430" w:type="dxa"/>
            <w:gridSpan w:val="2"/>
            <w:tcBorders>
              <w:bottom w:val="single" w:sz="4" w:space="0" w:color="auto"/>
            </w:tcBorders>
          </w:tcPr>
          <w:p w14:paraId="40BC2054" w14:textId="77777777" w:rsidR="00987EC6" w:rsidRPr="00CE1BAD" w:rsidRDefault="00987EC6" w:rsidP="00846410">
            <w:pPr>
              <w:keepNext/>
              <w:keepLines/>
              <w:ind w:left="-30"/>
              <w:jc w:val="both"/>
              <w:rPr>
                <w:rFonts w:ascii="Tahoma" w:hAnsi="Tahoma" w:cs="Tahoma"/>
                <w:snapToGrid w:val="0"/>
                <w:color w:val="000000"/>
              </w:rPr>
            </w:pPr>
          </w:p>
        </w:tc>
        <w:tc>
          <w:tcPr>
            <w:tcW w:w="2574" w:type="dxa"/>
            <w:gridSpan w:val="2"/>
          </w:tcPr>
          <w:p w14:paraId="0C310BDD" w14:textId="77777777" w:rsidR="00987EC6" w:rsidRPr="00CE1BAD" w:rsidRDefault="00987EC6" w:rsidP="00F309C0">
            <w:pPr>
              <w:keepNext/>
              <w:keepLines/>
              <w:jc w:val="center"/>
              <w:rPr>
                <w:rFonts w:ascii="Tahoma" w:hAnsi="Tahoma" w:cs="Tahoma"/>
                <w:snapToGrid w:val="0"/>
                <w:color w:val="000000"/>
              </w:rPr>
            </w:pPr>
          </w:p>
        </w:tc>
        <w:tc>
          <w:tcPr>
            <w:tcW w:w="3148" w:type="dxa"/>
            <w:gridSpan w:val="2"/>
            <w:tcBorders>
              <w:bottom w:val="single" w:sz="4" w:space="0" w:color="auto"/>
            </w:tcBorders>
          </w:tcPr>
          <w:p w14:paraId="50A0CC7D" w14:textId="77777777" w:rsidR="00987EC6" w:rsidRPr="005D5727" w:rsidRDefault="00987EC6" w:rsidP="00F309C0">
            <w:pPr>
              <w:keepNext/>
              <w:keepLines/>
              <w:tabs>
                <w:tab w:val="left" w:pos="567"/>
                <w:tab w:val="num" w:pos="851"/>
                <w:tab w:val="left" w:pos="993"/>
              </w:tabs>
              <w:jc w:val="both"/>
              <w:rPr>
                <w:rFonts w:ascii="Tahoma" w:hAnsi="Tahoma" w:cs="Tahoma"/>
                <w:snapToGrid w:val="0"/>
                <w:color w:val="000000"/>
              </w:rPr>
            </w:pPr>
          </w:p>
        </w:tc>
      </w:tr>
      <w:tr w:rsidR="00987EC6" w:rsidRPr="00CE1BAD" w14:paraId="645187DD" w14:textId="77777777" w:rsidTr="00644C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604" w:type="dxa"/>
          <w:trHeight w:val="235"/>
        </w:trPr>
        <w:tc>
          <w:tcPr>
            <w:tcW w:w="3430" w:type="dxa"/>
            <w:gridSpan w:val="2"/>
            <w:tcBorders>
              <w:top w:val="single" w:sz="4" w:space="0" w:color="auto"/>
            </w:tcBorders>
          </w:tcPr>
          <w:p w14:paraId="6107D936"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gridSpan w:val="2"/>
          </w:tcPr>
          <w:p w14:paraId="0524CBDB"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gridSpan w:val="2"/>
            <w:tcBorders>
              <w:top w:val="single" w:sz="4" w:space="0" w:color="auto"/>
            </w:tcBorders>
          </w:tcPr>
          <w:p w14:paraId="6FAD3EDD" w14:textId="77777777" w:rsidR="00987EC6" w:rsidRPr="00CE1BAD" w:rsidRDefault="00987EC6"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6D61290" w14:textId="1953D9D8" w:rsidR="00987EC6" w:rsidRPr="003C5E66" w:rsidRDefault="00987EC6" w:rsidP="00F309C0">
      <w:pPr>
        <w:keepNext/>
        <w:keepLines/>
        <w:rPr>
          <w:rFonts w:ascii="Tahoma" w:hAnsi="Tahoma" w:cs="Tahoma"/>
          <w:b/>
        </w:rPr>
      </w:pPr>
      <w:r w:rsidRPr="003C5E66">
        <w:rPr>
          <w:rFonts w:ascii="Tahoma" w:hAnsi="Tahoma" w:cs="Tahoma"/>
          <w:b/>
        </w:rPr>
        <w:t>_______________________________________________________</w:t>
      </w:r>
      <w:r w:rsidR="00644CEF">
        <w:rPr>
          <w:rFonts w:ascii="Tahoma" w:hAnsi="Tahoma" w:cs="Tahoma"/>
          <w:b/>
        </w:rPr>
        <w:t>___</w:t>
      </w:r>
      <w:r w:rsidRPr="003C5E66">
        <w:rPr>
          <w:rFonts w:ascii="Tahoma" w:hAnsi="Tahoma" w:cs="Tahoma"/>
          <w:b/>
        </w:rPr>
        <w:t>__________</w:t>
      </w:r>
    </w:p>
    <w:p w14:paraId="7D92D9A7" w14:textId="77777777" w:rsidR="00987EC6" w:rsidRPr="003C5E66" w:rsidRDefault="00987EC6" w:rsidP="00F309C0">
      <w:pPr>
        <w:keepNext/>
        <w:keepLines/>
        <w:jc w:val="both"/>
        <w:rPr>
          <w:rFonts w:ascii="Tahoma" w:hAnsi="Tahoma" w:cs="Tahoma"/>
          <w:b/>
        </w:rPr>
      </w:pPr>
      <w:r w:rsidRPr="003C5E66">
        <w:rPr>
          <w:rFonts w:ascii="Tahoma" w:hAnsi="Tahoma" w:cs="Tahoma"/>
          <w:b/>
        </w:rPr>
        <w:t xml:space="preserve">IZPOLNI INVESTITOR (Izdajatelj reference)!!!!! </w:t>
      </w:r>
    </w:p>
    <w:p w14:paraId="05B4D67B" w14:textId="77777777" w:rsidR="00987EC6" w:rsidRPr="003C5E66" w:rsidRDefault="00987EC6" w:rsidP="00F309C0">
      <w:pPr>
        <w:keepNext/>
        <w:keepLines/>
        <w:jc w:val="both"/>
        <w:rPr>
          <w:rFonts w:ascii="Tahoma" w:hAnsi="Tahoma" w:cs="Tahoma"/>
        </w:rPr>
      </w:pPr>
    </w:p>
    <w:p w14:paraId="0594D513" w14:textId="05CA17F7" w:rsidR="00987EC6" w:rsidRPr="003C5E66" w:rsidRDefault="00987EC6" w:rsidP="00F309C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873A5C">
        <w:rPr>
          <w:rFonts w:ascii="Tahoma" w:hAnsi="Tahoma" w:cs="Tahoma"/>
          <w:b/>
        </w:rPr>
        <w:t>VKS-83/23</w:t>
      </w:r>
      <w:r w:rsidRPr="003C5E66">
        <w:rPr>
          <w:rFonts w:ascii="Tahoma" w:hAnsi="Tahoma" w:cs="Tahoma"/>
          <w:b/>
        </w:rPr>
        <w:t xml:space="preserve"> </w:t>
      </w:r>
      <w:r w:rsidR="00873A5C">
        <w:rPr>
          <w:rFonts w:ascii="Tahoma" w:hAnsi="Tahoma" w:cs="Tahoma"/>
          <w:b/>
          <w:color w:val="000000"/>
        </w:rPr>
        <w:t>Prestavitev javne sanitarne in meteorne kanalizacije ter obnova vodovoda v Horjulski cesti</w:t>
      </w:r>
      <w:r w:rsidRPr="003C5E66">
        <w:rPr>
          <w:rFonts w:ascii="Tahoma" w:hAnsi="Tahoma" w:cs="Tahoma"/>
        </w:rPr>
        <w:t>.</w:t>
      </w:r>
    </w:p>
    <w:p w14:paraId="39BEE9B5" w14:textId="77777777" w:rsidR="00987EC6" w:rsidRDefault="00987EC6" w:rsidP="00F309C0">
      <w:pPr>
        <w:keepNext/>
        <w:keepLines/>
        <w:jc w:val="center"/>
        <w:rPr>
          <w:rFonts w:ascii="Tahoma" w:hAnsi="Tahoma" w:cs="Tahoma"/>
        </w:rPr>
      </w:pPr>
    </w:p>
    <w:p w14:paraId="6C189A3F" w14:textId="77777777" w:rsidR="00987EC6" w:rsidRPr="003C5E66" w:rsidRDefault="00987EC6" w:rsidP="00F309C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87EC6" w:rsidRPr="005D5727" w14:paraId="00C33F27" w14:textId="77777777" w:rsidTr="00A279E9">
        <w:trPr>
          <w:trHeight w:val="235"/>
        </w:trPr>
        <w:tc>
          <w:tcPr>
            <w:tcW w:w="3430" w:type="dxa"/>
            <w:tcBorders>
              <w:bottom w:val="single" w:sz="4" w:space="0" w:color="auto"/>
            </w:tcBorders>
          </w:tcPr>
          <w:p w14:paraId="31B34C8F" w14:textId="77777777" w:rsidR="00987EC6" w:rsidRPr="00CE1BAD" w:rsidRDefault="00987EC6" w:rsidP="00F309C0">
            <w:pPr>
              <w:keepNext/>
              <w:keepLines/>
              <w:jc w:val="both"/>
              <w:rPr>
                <w:rFonts w:ascii="Tahoma" w:hAnsi="Tahoma" w:cs="Tahoma"/>
                <w:snapToGrid w:val="0"/>
                <w:color w:val="000000"/>
              </w:rPr>
            </w:pPr>
          </w:p>
        </w:tc>
        <w:tc>
          <w:tcPr>
            <w:tcW w:w="2574" w:type="dxa"/>
          </w:tcPr>
          <w:p w14:paraId="468CE8CF" w14:textId="77777777" w:rsidR="00987EC6" w:rsidRPr="00CE1BAD" w:rsidRDefault="00987EC6" w:rsidP="00F309C0">
            <w:pPr>
              <w:keepNext/>
              <w:keepLines/>
              <w:jc w:val="center"/>
              <w:rPr>
                <w:rFonts w:ascii="Tahoma" w:hAnsi="Tahoma" w:cs="Tahoma"/>
                <w:snapToGrid w:val="0"/>
                <w:color w:val="000000"/>
              </w:rPr>
            </w:pPr>
          </w:p>
        </w:tc>
        <w:tc>
          <w:tcPr>
            <w:tcW w:w="3148" w:type="dxa"/>
            <w:tcBorders>
              <w:bottom w:val="single" w:sz="4" w:space="0" w:color="auto"/>
            </w:tcBorders>
          </w:tcPr>
          <w:p w14:paraId="26CC2564" w14:textId="77777777" w:rsidR="00987EC6" w:rsidRPr="005D5727" w:rsidRDefault="00987EC6" w:rsidP="00F309C0">
            <w:pPr>
              <w:keepNext/>
              <w:keepLines/>
              <w:tabs>
                <w:tab w:val="left" w:pos="567"/>
                <w:tab w:val="num" w:pos="851"/>
                <w:tab w:val="left" w:pos="993"/>
              </w:tabs>
              <w:jc w:val="both"/>
              <w:rPr>
                <w:rFonts w:ascii="Tahoma" w:hAnsi="Tahoma" w:cs="Tahoma"/>
                <w:snapToGrid w:val="0"/>
                <w:color w:val="000000"/>
              </w:rPr>
            </w:pPr>
          </w:p>
        </w:tc>
      </w:tr>
      <w:tr w:rsidR="00987EC6" w:rsidRPr="00CE1BAD" w14:paraId="10C17DB0" w14:textId="77777777" w:rsidTr="00A279E9">
        <w:trPr>
          <w:trHeight w:val="235"/>
        </w:trPr>
        <w:tc>
          <w:tcPr>
            <w:tcW w:w="3430" w:type="dxa"/>
            <w:tcBorders>
              <w:top w:val="single" w:sz="4" w:space="0" w:color="auto"/>
            </w:tcBorders>
          </w:tcPr>
          <w:p w14:paraId="5D5A7C21"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358EA55"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522BD36" w14:textId="77777777" w:rsidR="00987EC6" w:rsidRPr="00CE1BAD" w:rsidRDefault="00987EC6"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98B5DBA" w14:textId="0B652C89" w:rsidR="00987EC6" w:rsidRDefault="00987EC6" w:rsidP="00F309C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436A355F" w14:textId="77777777" w:rsidR="00644CEF" w:rsidRPr="003C5E66" w:rsidRDefault="00644CEF" w:rsidP="00F309C0">
      <w:pPr>
        <w:keepNext/>
        <w:keepLines/>
        <w:jc w:val="both"/>
        <w:rPr>
          <w:rFonts w:ascii="Tahoma" w:hAnsi="Tahoma" w:cs="Tahoma"/>
          <w:i/>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134"/>
      </w:tblGrid>
      <w:tr w:rsidR="008173E4" w:rsidRPr="003C5E66" w14:paraId="58789188" w14:textId="77777777" w:rsidTr="000067EA">
        <w:tc>
          <w:tcPr>
            <w:tcW w:w="8217" w:type="dxa"/>
            <w:tcBorders>
              <w:top w:val="single" w:sz="4" w:space="0" w:color="auto"/>
              <w:left w:val="single" w:sz="4" w:space="0" w:color="auto"/>
              <w:bottom w:val="single" w:sz="4" w:space="0" w:color="auto"/>
              <w:right w:val="single" w:sz="4" w:space="0" w:color="808080"/>
            </w:tcBorders>
          </w:tcPr>
          <w:p w14:paraId="25278340" w14:textId="77777777" w:rsidR="008173E4" w:rsidRPr="003C5E66" w:rsidRDefault="009975ED" w:rsidP="00F309C0">
            <w:pPr>
              <w:keepNext/>
              <w:keepLines/>
              <w:jc w:val="both"/>
              <w:rPr>
                <w:rFonts w:ascii="Tahoma" w:hAnsi="Tahoma" w:cs="Tahoma"/>
              </w:rPr>
            </w:pPr>
            <w:r>
              <w:rPr>
                <w:rFonts w:ascii="Tahoma" w:hAnsi="Tahoma" w:cs="Tahoma"/>
              </w:rPr>
              <w:lastRenderedPageBreak/>
              <w:t>STROKOVNA SPOSOBNOST</w:t>
            </w:r>
            <w:r w:rsidR="008173E4" w:rsidRPr="003C5E66">
              <w:rPr>
                <w:rFonts w:ascii="Tahoma" w:hAnsi="Tahoma" w:cs="Tahoma"/>
              </w:rPr>
              <w:t xml:space="preserve"> – </w:t>
            </w:r>
            <w:r w:rsidRPr="003C5E66">
              <w:rPr>
                <w:rFonts w:ascii="Tahoma" w:hAnsi="Tahoma" w:cs="Tahoma"/>
              </w:rPr>
              <w:t xml:space="preserve">VODJA </w:t>
            </w:r>
            <w:r>
              <w:rPr>
                <w:rFonts w:ascii="Tahoma" w:hAnsi="Tahoma" w:cs="Tahoma"/>
              </w:rPr>
              <w:t>GRADNJE</w:t>
            </w:r>
          </w:p>
        </w:tc>
        <w:tc>
          <w:tcPr>
            <w:tcW w:w="1134" w:type="dxa"/>
            <w:tcBorders>
              <w:top w:val="single" w:sz="4" w:space="0" w:color="auto"/>
              <w:left w:val="single" w:sz="4" w:space="0" w:color="808080"/>
              <w:bottom w:val="single" w:sz="4" w:space="0" w:color="auto"/>
              <w:right w:val="single" w:sz="4" w:space="0" w:color="auto"/>
            </w:tcBorders>
            <w:hideMark/>
          </w:tcPr>
          <w:p w14:paraId="77E2F25B" w14:textId="77777777" w:rsidR="008173E4" w:rsidRPr="003C5E66" w:rsidRDefault="008173E4" w:rsidP="00F309C0">
            <w:pPr>
              <w:keepNext/>
              <w:keepLines/>
              <w:rPr>
                <w:rFonts w:ascii="Tahoma" w:hAnsi="Tahoma" w:cs="Tahoma"/>
                <w:b/>
                <w:i/>
              </w:rPr>
            </w:pPr>
            <w:r w:rsidRPr="003C5E66">
              <w:rPr>
                <w:rFonts w:ascii="Tahoma" w:hAnsi="Tahoma" w:cs="Tahoma"/>
                <w:b/>
                <w:i/>
              </w:rPr>
              <w:t>P</w:t>
            </w:r>
            <w:r w:rsidR="009975ED">
              <w:rPr>
                <w:rFonts w:ascii="Tahoma" w:hAnsi="Tahoma" w:cs="Tahoma"/>
                <w:b/>
                <w:i/>
              </w:rPr>
              <w:t>riloga 6</w:t>
            </w:r>
          </w:p>
        </w:tc>
      </w:tr>
    </w:tbl>
    <w:p w14:paraId="2473EDA4" w14:textId="77777777" w:rsidR="008173E4" w:rsidRDefault="008173E4" w:rsidP="00F309C0">
      <w:pPr>
        <w:keepNext/>
        <w:keepLines/>
        <w:rPr>
          <w:rFonts w:ascii="Tahoma" w:hAnsi="Tahoma" w:cs="Tahoma"/>
        </w:rPr>
      </w:pPr>
    </w:p>
    <w:p w14:paraId="0E708140" w14:textId="440C7767" w:rsidR="00842ECD" w:rsidRDefault="00873A5C" w:rsidP="00F309C0">
      <w:pPr>
        <w:keepNext/>
        <w:keepLines/>
        <w:rPr>
          <w:rFonts w:ascii="Tahoma" w:hAnsi="Tahoma" w:cs="Tahoma"/>
          <w:b/>
          <w:color w:val="000000"/>
        </w:rPr>
      </w:pPr>
      <w:r>
        <w:rPr>
          <w:rFonts w:ascii="Tahoma" w:hAnsi="Tahoma" w:cs="Tahoma"/>
          <w:b/>
        </w:rPr>
        <w:t>VKS-83/23</w:t>
      </w:r>
      <w:r w:rsidR="00842ECD" w:rsidRPr="003C5E66">
        <w:rPr>
          <w:rFonts w:ascii="Tahoma" w:hAnsi="Tahoma" w:cs="Tahoma"/>
          <w:b/>
        </w:rPr>
        <w:t xml:space="preserve"> </w:t>
      </w:r>
      <w:r>
        <w:rPr>
          <w:rFonts w:ascii="Tahoma" w:hAnsi="Tahoma" w:cs="Tahoma"/>
          <w:b/>
          <w:color w:val="000000"/>
        </w:rPr>
        <w:t>Prestavitev javne sanitarne in meteorne kanalizacije ter obnova vodovoda v Horjulski cesti</w:t>
      </w:r>
    </w:p>
    <w:p w14:paraId="0D1B3178" w14:textId="77777777" w:rsidR="00842ECD" w:rsidRDefault="00842ECD" w:rsidP="00F309C0">
      <w:pPr>
        <w:keepNext/>
        <w:keepLines/>
        <w:rPr>
          <w:rFonts w:ascii="Tahoma" w:hAnsi="Tahoma" w:cs="Tahoma"/>
          <w:b/>
          <w:color w:val="000000"/>
        </w:rPr>
      </w:pPr>
    </w:p>
    <w:p w14:paraId="67458B6D" w14:textId="33D238E9" w:rsidR="0001610C" w:rsidRPr="0001610C" w:rsidRDefault="0001610C" w:rsidP="00F309C0">
      <w:pPr>
        <w:keepNext/>
        <w:keepLines/>
        <w:rPr>
          <w:rFonts w:ascii="Tahoma" w:hAnsi="Tahoma" w:cs="Tahoma"/>
          <w:color w:val="000000"/>
        </w:rPr>
      </w:pPr>
      <w:r w:rsidRPr="0001610C">
        <w:rPr>
          <w:rFonts w:ascii="Tahoma" w:hAnsi="Tahoma" w:cs="Tahoma"/>
          <w:color w:val="000000"/>
        </w:rPr>
        <w:t>Izjavljamo, da spodaj imenovani vodja gradnje izpolnj</w:t>
      </w:r>
      <w:r w:rsidR="0048263A">
        <w:rPr>
          <w:rFonts w:ascii="Tahoma" w:hAnsi="Tahoma" w:cs="Tahoma"/>
          <w:color w:val="000000"/>
        </w:rPr>
        <w:t>uje</w:t>
      </w:r>
      <w:r w:rsidRPr="0001610C">
        <w:rPr>
          <w:rFonts w:ascii="Tahoma" w:hAnsi="Tahoma" w:cs="Tahoma"/>
          <w:color w:val="000000"/>
        </w:rPr>
        <w:t xml:space="preserve"> zahteve za vodenje gradnje v skladu z GZ-1.</w:t>
      </w:r>
    </w:p>
    <w:p w14:paraId="7202D5B2" w14:textId="77777777" w:rsidR="00842ECD" w:rsidRDefault="00842ECD" w:rsidP="00F309C0">
      <w:pPr>
        <w:keepNext/>
        <w:keepLines/>
        <w:rPr>
          <w:rFonts w:ascii="Tahoma" w:hAnsi="Tahoma" w:cs="Tahoma"/>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2381"/>
        <w:gridCol w:w="1276"/>
        <w:gridCol w:w="1984"/>
        <w:gridCol w:w="2977"/>
      </w:tblGrid>
      <w:tr w:rsidR="003228EA" w:rsidRPr="00112425" w14:paraId="5B0E20CD" w14:textId="77777777" w:rsidTr="003228EA">
        <w:trPr>
          <w:trHeight w:val="290"/>
        </w:trPr>
        <w:tc>
          <w:tcPr>
            <w:tcW w:w="483" w:type="dxa"/>
            <w:tcBorders>
              <w:top w:val="single" w:sz="4" w:space="0" w:color="auto"/>
              <w:left w:val="single" w:sz="4" w:space="0" w:color="auto"/>
              <w:bottom w:val="single" w:sz="4" w:space="0" w:color="auto"/>
              <w:right w:val="single" w:sz="4" w:space="0" w:color="auto"/>
            </w:tcBorders>
          </w:tcPr>
          <w:p w14:paraId="71CD0C97" w14:textId="77777777" w:rsidR="003228EA" w:rsidRPr="00112425" w:rsidRDefault="003228EA" w:rsidP="00F309C0">
            <w:pPr>
              <w:keepNext/>
              <w:keepLines/>
              <w:jc w:val="center"/>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hideMark/>
          </w:tcPr>
          <w:p w14:paraId="6268F1AB" w14:textId="77777777" w:rsidR="003228EA" w:rsidRPr="00112425" w:rsidRDefault="003228EA" w:rsidP="00F309C0">
            <w:pPr>
              <w:keepNext/>
              <w:keepLines/>
              <w:spacing w:before="120" w:after="120"/>
              <w:jc w:val="center"/>
              <w:rPr>
                <w:rFonts w:ascii="Tahoma" w:hAnsi="Tahoma" w:cs="Tahoma"/>
              </w:rPr>
            </w:pPr>
            <w:r>
              <w:rPr>
                <w:rFonts w:ascii="Tahoma" w:hAnsi="Tahoma" w:cs="Tahoma"/>
              </w:rPr>
              <w:t>Ime in priimek</w:t>
            </w:r>
          </w:p>
        </w:tc>
        <w:tc>
          <w:tcPr>
            <w:tcW w:w="1276" w:type="dxa"/>
            <w:tcBorders>
              <w:top w:val="single" w:sz="4" w:space="0" w:color="auto"/>
              <w:left w:val="single" w:sz="4" w:space="0" w:color="auto"/>
              <w:bottom w:val="single" w:sz="4" w:space="0" w:color="auto"/>
              <w:right w:val="single" w:sz="4" w:space="0" w:color="auto"/>
            </w:tcBorders>
            <w:hideMark/>
          </w:tcPr>
          <w:p w14:paraId="6F0C0DDA" w14:textId="77777777" w:rsidR="003228EA" w:rsidRPr="00112425" w:rsidRDefault="003228EA" w:rsidP="00F309C0">
            <w:pPr>
              <w:keepNext/>
              <w:keepLines/>
              <w:spacing w:before="120" w:after="120"/>
              <w:jc w:val="center"/>
              <w:rPr>
                <w:rFonts w:ascii="Tahoma" w:hAnsi="Tahoma" w:cs="Tahoma"/>
              </w:rPr>
            </w:pPr>
            <w:r>
              <w:rPr>
                <w:rFonts w:ascii="Tahoma" w:hAnsi="Tahoma" w:cs="Tahoma"/>
              </w:rPr>
              <w:t>Funkcija</w:t>
            </w:r>
          </w:p>
        </w:tc>
        <w:tc>
          <w:tcPr>
            <w:tcW w:w="1984" w:type="dxa"/>
            <w:tcBorders>
              <w:top w:val="single" w:sz="4" w:space="0" w:color="auto"/>
              <w:left w:val="single" w:sz="4" w:space="0" w:color="auto"/>
              <w:bottom w:val="single" w:sz="4" w:space="0" w:color="auto"/>
              <w:right w:val="single" w:sz="4" w:space="0" w:color="auto"/>
            </w:tcBorders>
          </w:tcPr>
          <w:p w14:paraId="3C7C5124" w14:textId="101FA3FB" w:rsidR="003228EA" w:rsidRPr="00112425" w:rsidRDefault="003228EA" w:rsidP="00F309C0">
            <w:pPr>
              <w:keepNext/>
              <w:keepLines/>
              <w:spacing w:before="120" w:after="120"/>
              <w:jc w:val="center"/>
              <w:rPr>
                <w:rFonts w:ascii="Tahoma" w:hAnsi="Tahoma" w:cs="Tahoma"/>
              </w:rPr>
            </w:pPr>
            <w:r>
              <w:rPr>
                <w:rFonts w:ascii="Tahoma" w:hAnsi="Tahoma" w:cs="Tahoma"/>
              </w:rPr>
              <w:t xml:space="preserve">Navedba </w:t>
            </w:r>
            <w:r w:rsidRPr="00731B31">
              <w:rPr>
                <w:rFonts w:ascii="Tahoma" w:hAnsi="Tahoma" w:cs="Tahoma"/>
              </w:rPr>
              <w:t>pristojn</w:t>
            </w:r>
            <w:r>
              <w:rPr>
                <w:rFonts w:ascii="Tahoma" w:hAnsi="Tahoma" w:cs="Tahoma"/>
              </w:rPr>
              <w:t xml:space="preserve">e </w:t>
            </w:r>
            <w:r w:rsidRPr="00731B31">
              <w:rPr>
                <w:rFonts w:ascii="Tahoma" w:hAnsi="Tahoma" w:cs="Tahoma"/>
              </w:rPr>
              <w:t>poklicn</w:t>
            </w:r>
            <w:r>
              <w:rPr>
                <w:rFonts w:ascii="Tahoma" w:hAnsi="Tahoma" w:cs="Tahoma"/>
              </w:rPr>
              <w:t>e</w:t>
            </w:r>
            <w:r w:rsidRPr="00731B31">
              <w:rPr>
                <w:rFonts w:ascii="Tahoma" w:hAnsi="Tahoma" w:cs="Tahoma"/>
              </w:rPr>
              <w:t xml:space="preserve"> zbornic</w:t>
            </w:r>
            <w:r>
              <w:rPr>
                <w:rFonts w:ascii="Tahoma" w:hAnsi="Tahoma" w:cs="Tahoma"/>
              </w:rPr>
              <w:t>e in št. vpisa</w:t>
            </w:r>
          </w:p>
        </w:tc>
        <w:tc>
          <w:tcPr>
            <w:tcW w:w="2977" w:type="dxa"/>
            <w:tcBorders>
              <w:top w:val="single" w:sz="4" w:space="0" w:color="auto"/>
              <w:left w:val="single" w:sz="4" w:space="0" w:color="auto"/>
              <w:bottom w:val="single" w:sz="4" w:space="0" w:color="auto"/>
              <w:right w:val="single" w:sz="4" w:space="0" w:color="auto"/>
            </w:tcBorders>
          </w:tcPr>
          <w:p w14:paraId="0841B01E" w14:textId="77777777" w:rsidR="003228EA" w:rsidRPr="00112425" w:rsidRDefault="003228EA" w:rsidP="00F309C0">
            <w:pPr>
              <w:keepNext/>
              <w:keepLines/>
              <w:spacing w:before="120" w:after="120"/>
              <w:jc w:val="center"/>
              <w:rPr>
                <w:rFonts w:ascii="Tahoma" w:hAnsi="Tahoma" w:cs="Tahoma"/>
              </w:rPr>
            </w:pPr>
            <w:r w:rsidRPr="00112425">
              <w:rPr>
                <w:rFonts w:ascii="Tahoma" w:hAnsi="Tahoma" w:cs="Tahoma"/>
              </w:rPr>
              <w:t xml:space="preserve">Delodajalec </w:t>
            </w:r>
          </w:p>
        </w:tc>
      </w:tr>
      <w:tr w:rsidR="003228EA" w:rsidRPr="00112425" w14:paraId="4F4EA060" w14:textId="77777777" w:rsidTr="003228EA">
        <w:trPr>
          <w:trHeight w:val="705"/>
        </w:trPr>
        <w:tc>
          <w:tcPr>
            <w:tcW w:w="483" w:type="dxa"/>
            <w:tcBorders>
              <w:top w:val="single" w:sz="4" w:space="0" w:color="auto"/>
              <w:left w:val="single" w:sz="4" w:space="0" w:color="auto"/>
              <w:bottom w:val="single" w:sz="4" w:space="0" w:color="auto"/>
              <w:right w:val="single" w:sz="4" w:space="0" w:color="auto"/>
            </w:tcBorders>
            <w:hideMark/>
          </w:tcPr>
          <w:p w14:paraId="480D3143" w14:textId="77777777" w:rsidR="003228EA" w:rsidRPr="00112425" w:rsidRDefault="003228EA" w:rsidP="00F309C0">
            <w:pPr>
              <w:keepNext/>
              <w:keepLines/>
              <w:spacing w:before="20" w:after="20"/>
              <w:jc w:val="center"/>
              <w:rPr>
                <w:rFonts w:ascii="Tahoma" w:hAnsi="Tahoma" w:cs="Tahoma"/>
              </w:rPr>
            </w:pPr>
            <w:r w:rsidRPr="00112425">
              <w:rPr>
                <w:rFonts w:ascii="Tahoma" w:hAnsi="Tahoma" w:cs="Tahoma"/>
              </w:rPr>
              <w:t>1.</w:t>
            </w:r>
          </w:p>
        </w:tc>
        <w:tc>
          <w:tcPr>
            <w:tcW w:w="2381" w:type="dxa"/>
            <w:tcBorders>
              <w:top w:val="single" w:sz="4" w:space="0" w:color="auto"/>
              <w:left w:val="single" w:sz="4" w:space="0" w:color="auto"/>
              <w:bottom w:val="single" w:sz="4" w:space="0" w:color="auto"/>
              <w:right w:val="single" w:sz="4" w:space="0" w:color="auto"/>
            </w:tcBorders>
            <w:vAlign w:val="center"/>
          </w:tcPr>
          <w:p w14:paraId="3D27BA8C" w14:textId="77777777" w:rsidR="003228EA" w:rsidRPr="00112425" w:rsidRDefault="003228EA" w:rsidP="00F309C0">
            <w:pPr>
              <w:keepNext/>
              <w:keepLines/>
              <w:spacing w:before="20" w:after="20"/>
              <w:jc w:val="both"/>
              <w:rPr>
                <w:rFonts w:ascii="Tahoma" w:hAnsi="Tahoma" w:cs="Tahoma"/>
              </w:rPr>
            </w:pPr>
          </w:p>
        </w:tc>
        <w:tc>
          <w:tcPr>
            <w:tcW w:w="1276" w:type="dxa"/>
            <w:tcBorders>
              <w:top w:val="single" w:sz="4" w:space="0" w:color="auto"/>
              <w:left w:val="single" w:sz="4" w:space="0" w:color="auto"/>
              <w:bottom w:val="single" w:sz="4" w:space="0" w:color="auto"/>
              <w:right w:val="single" w:sz="4" w:space="0" w:color="auto"/>
            </w:tcBorders>
            <w:vAlign w:val="center"/>
          </w:tcPr>
          <w:p w14:paraId="382C5338" w14:textId="77777777" w:rsidR="003228EA" w:rsidRPr="00112425" w:rsidRDefault="003228EA" w:rsidP="00F309C0">
            <w:pPr>
              <w:keepNext/>
              <w:keepLines/>
              <w:spacing w:before="20" w:after="20"/>
              <w:jc w:val="both"/>
              <w:rPr>
                <w:rFonts w:ascii="Tahoma" w:hAnsi="Tahoma" w:cs="Tahoma"/>
              </w:rPr>
            </w:pPr>
            <w:r>
              <w:rPr>
                <w:rFonts w:ascii="Tahoma" w:hAnsi="Tahoma" w:cs="Tahoma"/>
              </w:rPr>
              <w:t>Vodja gradnje</w:t>
            </w:r>
          </w:p>
        </w:tc>
        <w:tc>
          <w:tcPr>
            <w:tcW w:w="1984" w:type="dxa"/>
            <w:tcBorders>
              <w:top w:val="single" w:sz="4" w:space="0" w:color="auto"/>
              <w:left w:val="single" w:sz="4" w:space="0" w:color="auto"/>
              <w:bottom w:val="single" w:sz="4" w:space="0" w:color="auto"/>
              <w:right w:val="single" w:sz="4" w:space="0" w:color="auto"/>
            </w:tcBorders>
            <w:vAlign w:val="center"/>
          </w:tcPr>
          <w:p w14:paraId="17815454" w14:textId="15615CBC" w:rsidR="003228EA" w:rsidRPr="00112425" w:rsidRDefault="003228EA" w:rsidP="00F309C0">
            <w:pPr>
              <w:keepNext/>
              <w:keepLines/>
              <w:spacing w:before="20" w:after="20"/>
              <w:jc w:val="both"/>
              <w:rPr>
                <w:rFonts w:ascii="Tahoma" w:hAnsi="Tahoma" w:cs="Tahoma"/>
              </w:rPr>
            </w:pPr>
          </w:p>
        </w:tc>
        <w:tc>
          <w:tcPr>
            <w:tcW w:w="2977" w:type="dxa"/>
            <w:tcBorders>
              <w:top w:val="single" w:sz="4" w:space="0" w:color="auto"/>
              <w:left w:val="single" w:sz="4" w:space="0" w:color="auto"/>
              <w:bottom w:val="single" w:sz="4" w:space="0" w:color="auto"/>
              <w:right w:val="single" w:sz="4" w:space="0" w:color="auto"/>
            </w:tcBorders>
            <w:vAlign w:val="center"/>
          </w:tcPr>
          <w:p w14:paraId="578CCAD8" w14:textId="77777777" w:rsidR="003228EA" w:rsidRPr="00112425" w:rsidRDefault="003228EA" w:rsidP="00F309C0">
            <w:pPr>
              <w:keepNext/>
              <w:keepLines/>
              <w:spacing w:before="20" w:after="20"/>
              <w:jc w:val="both"/>
              <w:rPr>
                <w:rFonts w:ascii="Tahoma" w:hAnsi="Tahoma" w:cs="Tahoma"/>
              </w:rPr>
            </w:pPr>
          </w:p>
        </w:tc>
      </w:tr>
    </w:tbl>
    <w:p w14:paraId="166B6FE6" w14:textId="77777777" w:rsidR="00842ECD" w:rsidRDefault="00842ECD" w:rsidP="00F309C0">
      <w:pPr>
        <w:keepNext/>
        <w:keepLines/>
        <w:jc w:val="both"/>
        <w:rPr>
          <w:rFonts w:ascii="Tahoma" w:hAnsi="Tahoma" w:cs="Tahoma"/>
          <w:i/>
          <w:sz w:val="18"/>
          <w:szCs w:val="18"/>
        </w:rPr>
      </w:pPr>
    </w:p>
    <w:p w14:paraId="32B0890C" w14:textId="77777777" w:rsidR="00842ECD" w:rsidRDefault="00842ECD" w:rsidP="00F309C0">
      <w:pPr>
        <w:keepNext/>
        <w:keepLines/>
        <w:jc w:val="both"/>
        <w:rPr>
          <w:rFonts w:ascii="Tahoma" w:hAnsi="Tahoma" w:cs="Tahoma"/>
          <w:i/>
          <w:sz w:val="18"/>
          <w:szCs w:val="18"/>
        </w:rPr>
      </w:pPr>
    </w:p>
    <w:p w14:paraId="39865791" w14:textId="77777777" w:rsidR="00842ECD" w:rsidRPr="003C5E66" w:rsidRDefault="00842ECD"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B79CD88" w14:textId="77777777" w:rsidTr="000C7AEC">
        <w:trPr>
          <w:trHeight w:val="235"/>
        </w:trPr>
        <w:tc>
          <w:tcPr>
            <w:tcW w:w="3430" w:type="dxa"/>
            <w:tcBorders>
              <w:bottom w:val="single" w:sz="4" w:space="0" w:color="auto"/>
            </w:tcBorders>
          </w:tcPr>
          <w:p w14:paraId="71DA3714" w14:textId="77777777" w:rsidR="009121CF" w:rsidRPr="00CE1BAD" w:rsidRDefault="009121CF" w:rsidP="00F309C0">
            <w:pPr>
              <w:keepNext/>
              <w:keepLines/>
              <w:jc w:val="both"/>
              <w:rPr>
                <w:rFonts w:ascii="Tahoma" w:hAnsi="Tahoma" w:cs="Tahoma"/>
                <w:snapToGrid w:val="0"/>
                <w:color w:val="000000"/>
              </w:rPr>
            </w:pPr>
          </w:p>
        </w:tc>
        <w:tc>
          <w:tcPr>
            <w:tcW w:w="2574" w:type="dxa"/>
          </w:tcPr>
          <w:p w14:paraId="5B7FFF90"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587C168C"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51154B60" w14:textId="77777777" w:rsidTr="000C7AEC">
        <w:trPr>
          <w:trHeight w:val="235"/>
        </w:trPr>
        <w:tc>
          <w:tcPr>
            <w:tcW w:w="3430" w:type="dxa"/>
            <w:tcBorders>
              <w:top w:val="single" w:sz="4" w:space="0" w:color="auto"/>
            </w:tcBorders>
          </w:tcPr>
          <w:p w14:paraId="7ACE979F"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29B97F6"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621931C"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38F9702D" w14:textId="77777777" w:rsidR="0095014B" w:rsidRDefault="0095014B" w:rsidP="00F309C0">
      <w:pPr>
        <w:keepNext/>
        <w:keepLines/>
        <w:jc w:val="both"/>
        <w:rPr>
          <w:rFonts w:ascii="Tahoma" w:hAnsi="Tahoma" w:cs="Tahoma"/>
          <w:i/>
          <w:sz w:val="18"/>
          <w:szCs w:val="18"/>
        </w:rPr>
      </w:pPr>
    </w:p>
    <w:p w14:paraId="54514111" w14:textId="77777777" w:rsidR="00842ECD" w:rsidRDefault="00842ECD" w:rsidP="00F309C0">
      <w:pPr>
        <w:keepNext/>
        <w:keepLines/>
        <w:jc w:val="both"/>
        <w:rPr>
          <w:rFonts w:ascii="Tahoma" w:hAnsi="Tahoma" w:cs="Tahoma"/>
          <w:i/>
          <w:sz w:val="18"/>
          <w:szCs w:val="18"/>
        </w:rPr>
      </w:pPr>
    </w:p>
    <w:p w14:paraId="4C3A1765" w14:textId="77777777" w:rsidR="00842ECD" w:rsidRDefault="00842ECD" w:rsidP="00F309C0">
      <w:pPr>
        <w:keepNext/>
        <w:keepLines/>
        <w:jc w:val="both"/>
        <w:rPr>
          <w:rFonts w:ascii="Tahoma" w:hAnsi="Tahoma" w:cs="Tahoma"/>
          <w:i/>
          <w:sz w:val="18"/>
          <w:szCs w:val="18"/>
        </w:rPr>
      </w:pPr>
    </w:p>
    <w:p w14:paraId="6BA05EF2" w14:textId="77777777" w:rsidR="00842ECD" w:rsidRDefault="00842ECD" w:rsidP="00F309C0">
      <w:pPr>
        <w:keepNext/>
        <w:keepLines/>
        <w:jc w:val="both"/>
        <w:rPr>
          <w:rFonts w:ascii="Tahoma" w:hAnsi="Tahoma" w:cs="Tahoma"/>
          <w:i/>
          <w:sz w:val="18"/>
          <w:szCs w:val="18"/>
        </w:rPr>
      </w:pPr>
    </w:p>
    <w:p w14:paraId="02676147" w14:textId="77777777" w:rsidR="00842ECD" w:rsidRDefault="00842ECD" w:rsidP="00F309C0">
      <w:pPr>
        <w:keepNext/>
        <w:keepLines/>
        <w:jc w:val="both"/>
        <w:rPr>
          <w:rFonts w:ascii="Tahoma" w:hAnsi="Tahoma" w:cs="Tahoma"/>
          <w:i/>
          <w:sz w:val="18"/>
          <w:szCs w:val="18"/>
        </w:rPr>
      </w:pPr>
    </w:p>
    <w:p w14:paraId="530BA1E8" w14:textId="77777777" w:rsidR="00842ECD" w:rsidRDefault="00842ECD" w:rsidP="00F309C0">
      <w:pPr>
        <w:keepNext/>
        <w:keepLines/>
        <w:jc w:val="both"/>
        <w:rPr>
          <w:rFonts w:ascii="Tahoma" w:hAnsi="Tahoma" w:cs="Tahoma"/>
          <w:i/>
          <w:sz w:val="18"/>
          <w:szCs w:val="18"/>
        </w:rPr>
      </w:pPr>
    </w:p>
    <w:p w14:paraId="004F1535" w14:textId="77777777" w:rsidR="00842ECD" w:rsidRDefault="00842ECD" w:rsidP="00F309C0">
      <w:pPr>
        <w:keepNext/>
        <w:keepLines/>
        <w:jc w:val="both"/>
        <w:rPr>
          <w:rFonts w:ascii="Tahoma" w:hAnsi="Tahoma" w:cs="Tahoma"/>
          <w:i/>
          <w:sz w:val="18"/>
          <w:szCs w:val="18"/>
        </w:rPr>
      </w:pPr>
    </w:p>
    <w:p w14:paraId="74ED4726" w14:textId="77777777" w:rsidR="00842ECD" w:rsidRDefault="00842ECD" w:rsidP="00F309C0">
      <w:pPr>
        <w:keepNext/>
        <w:keepLines/>
        <w:jc w:val="both"/>
        <w:rPr>
          <w:rFonts w:ascii="Tahoma" w:hAnsi="Tahoma" w:cs="Tahoma"/>
          <w:i/>
          <w:sz w:val="18"/>
          <w:szCs w:val="18"/>
        </w:rPr>
      </w:pPr>
    </w:p>
    <w:p w14:paraId="4DCF8626" w14:textId="77777777" w:rsidR="00842ECD" w:rsidRDefault="00842ECD" w:rsidP="00F309C0">
      <w:pPr>
        <w:keepNext/>
        <w:keepLines/>
        <w:jc w:val="both"/>
        <w:rPr>
          <w:rFonts w:ascii="Tahoma" w:hAnsi="Tahoma" w:cs="Tahoma"/>
          <w:i/>
          <w:sz w:val="18"/>
          <w:szCs w:val="18"/>
        </w:rPr>
      </w:pPr>
    </w:p>
    <w:p w14:paraId="2D5A4615" w14:textId="77777777" w:rsidR="00842ECD" w:rsidRDefault="00842ECD" w:rsidP="00F309C0">
      <w:pPr>
        <w:keepNext/>
        <w:keepLines/>
        <w:jc w:val="both"/>
        <w:rPr>
          <w:rFonts w:ascii="Tahoma" w:hAnsi="Tahoma" w:cs="Tahoma"/>
          <w:i/>
          <w:sz w:val="18"/>
          <w:szCs w:val="18"/>
        </w:rPr>
      </w:pPr>
    </w:p>
    <w:p w14:paraId="7B3F6B24" w14:textId="77777777" w:rsidR="00842ECD" w:rsidRDefault="00842ECD" w:rsidP="00F309C0">
      <w:pPr>
        <w:keepNext/>
        <w:keepLines/>
        <w:jc w:val="both"/>
        <w:rPr>
          <w:rFonts w:ascii="Tahoma" w:hAnsi="Tahoma" w:cs="Tahoma"/>
          <w:i/>
          <w:sz w:val="18"/>
          <w:szCs w:val="18"/>
        </w:rPr>
      </w:pPr>
    </w:p>
    <w:p w14:paraId="4AFE4A46" w14:textId="77777777" w:rsidR="00842ECD" w:rsidRDefault="00842ECD" w:rsidP="00F309C0">
      <w:pPr>
        <w:keepNext/>
        <w:keepLines/>
        <w:jc w:val="both"/>
        <w:rPr>
          <w:rFonts w:ascii="Tahoma" w:hAnsi="Tahoma" w:cs="Tahoma"/>
          <w:i/>
          <w:sz w:val="18"/>
          <w:szCs w:val="18"/>
        </w:rPr>
      </w:pPr>
    </w:p>
    <w:p w14:paraId="1874458F" w14:textId="77777777" w:rsidR="00842ECD" w:rsidRDefault="00842ECD" w:rsidP="00F309C0">
      <w:pPr>
        <w:keepNext/>
        <w:keepLines/>
        <w:jc w:val="both"/>
        <w:rPr>
          <w:rFonts w:ascii="Tahoma" w:hAnsi="Tahoma" w:cs="Tahoma"/>
          <w:i/>
          <w:sz w:val="18"/>
          <w:szCs w:val="18"/>
        </w:rPr>
      </w:pPr>
    </w:p>
    <w:p w14:paraId="3F9D4887" w14:textId="77777777" w:rsidR="00842ECD" w:rsidRDefault="00842ECD" w:rsidP="00F309C0">
      <w:pPr>
        <w:keepNext/>
        <w:keepLines/>
        <w:jc w:val="both"/>
        <w:rPr>
          <w:rFonts w:ascii="Tahoma" w:hAnsi="Tahoma" w:cs="Tahoma"/>
          <w:i/>
          <w:sz w:val="18"/>
          <w:szCs w:val="18"/>
        </w:rPr>
      </w:pPr>
    </w:p>
    <w:p w14:paraId="0FF44B1F" w14:textId="77777777" w:rsidR="00842ECD" w:rsidRDefault="00842ECD" w:rsidP="00F309C0">
      <w:pPr>
        <w:keepNext/>
        <w:keepLines/>
        <w:jc w:val="both"/>
        <w:rPr>
          <w:rFonts w:ascii="Tahoma" w:hAnsi="Tahoma" w:cs="Tahoma"/>
          <w:i/>
          <w:sz w:val="18"/>
          <w:szCs w:val="18"/>
        </w:rPr>
      </w:pPr>
    </w:p>
    <w:p w14:paraId="29F2A334" w14:textId="77777777" w:rsidR="00842ECD" w:rsidRDefault="00842ECD" w:rsidP="00F309C0">
      <w:pPr>
        <w:keepNext/>
        <w:keepLines/>
        <w:jc w:val="both"/>
        <w:rPr>
          <w:rFonts w:ascii="Tahoma" w:hAnsi="Tahoma" w:cs="Tahoma"/>
          <w:i/>
          <w:sz w:val="18"/>
          <w:szCs w:val="18"/>
        </w:rPr>
      </w:pPr>
    </w:p>
    <w:p w14:paraId="5C6BCB8B" w14:textId="77777777" w:rsidR="00842ECD" w:rsidRDefault="00842ECD" w:rsidP="00F309C0">
      <w:pPr>
        <w:keepNext/>
        <w:keepLines/>
        <w:jc w:val="both"/>
        <w:rPr>
          <w:rFonts w:ascii="Tahoma" w:hAnsi="Tahoma" w:cs="Tahoma"/>
          <w:i/>
          <w:sz w:val="18"/>
          <w:szCs w:val="18"/>
        </w:rPr>
      </w:pPr>
    </w:p>
    <w:p w14:paraId="2E6C828B" w14:textId="77777777" w:rsidR="00842ECD" w:rsidRDefault="00842ECD" w:rsidP="00F309C0">
      <w:pPr>
        <w:keepNext/>
        <w:keepLines/>
        <w:jc w:val="both"/>
        <w:rPr>
          <w:rFonts w:ascii="Tahoma" w:hAnsi="Tahoma" w:cs="Tahoma"/>
          <w:i/>
          <w:sz w:val="18"/>
          <w:szCs w:val="18"/>
        </w:rPr>
      </w:pPr>
    </w:p>
    <w:p w14:paraId="13D8C951" w14:textId="77777777" w:rsidR="00842ECD" w:rsidRDefault="00842ECD" w:rsidP="00F309C0">
      <w:pPr>
        <w:keepNext/>
        <w:keepLines/>
        <w:jc w:val="both"/>
        <w:rPr>
          <w:rFonts w:ascii="Tahoma" w:hAnsi="Tahoma" w:cs="Tahoma"/>
          <w:i/>
          <w:sz w:val="18"/>
          <w:szCs w:val="18"/>
        </w:rPr>
      </w:pPr>
    </w:p>
    <w:p w14:paraId="7EAFF274" w14:textId="77777777" w:rsidR="00842ECD" w:rsidRDefault="00842ECD" w:rsidP="00F309C0">
      <w:pPr>
        <w:keepNext/>
        <w:keepLines/>
        <w:jc w:val="both"/>
        <w:rPr>
          <w:rFonts w:ascii="Tahoma" w:hAnsi="Tahoma" w:cs="Tahoma"/>
          <w:i/>
          <w:sz w:val="18"/>
          <w:szCs w:val="18"/>
        </w:rPr>
      </w:pPr>
    </w:p>
    <w:p w14:paraId="3EF537AA" w14:textId="77777777" w:rsidR="00842ECD" w:rsidRDefault="00842ECD" w:rsidP="00F309C0">
      <w:pPr>
        <w:keepNext/>
        <w:keepLines/>
        <w:jc w:val="both"/>
        <w:rPr>
          <w:rFonts w:ascii="Tahoma" w:hAnsi="Tahoma" w:cs="Tahoma"/>
          <w:i/>
          <w:sz w:val="18"/>
          <w:szCs w:val="18"/>
        </w:rPr>
      </w:pPr>
    </w:p>
    <w:p w14:paraId="60654168" w14:textId="77777777" w:rsidR="00842ECD" w:rsidRDefault="00842ECD" w:rsidP="00F309C0">
      <w:pPr>
        <w:keepNext/>
        <w:keepLines/>
        <w:jc w:val="both"/>
        <w:rPr>
          <w:rFonts w:ascii="Tahoma" w:hAnsi="Tahoma" w:cs="Tahoma"/>
          <w:i/>
          <w:sz w:val="18"/>
          <w:szCs w:val="18"/>
        </w:rPr>
      </w:pPr>
    </w:p>
    <w:p w14:paraId="278B2C04" w14:textId="77777777" w:rsidR="00842ECD" w:rsidRDefault="00842ECD" w:rsidP="00F309C0">
      <w:pPr>
        <w:keepNext/>
        <w:keepLines/>
        <w:jc w:val="both"/>
        <w:rPr>
          <w:rFonts w:ascii="Tahoma" w:hAnsi="Tahoma" w:cs="Tahoma"/>
          <w:i/>
          <w:sz w:val="18"/>
          <w:szCs w:val="18"/>
        </w:rPr>
      </w:pPr>
    </w:p>
    <w:p w14:paraId="21246B40" w14:textId="77777777" w:rsidR="00842ECD" w:rsidRDefault="00842ECD" w:rsidP="00F309C0">
      <w:pPr>
        <w:keepNext/>
        <w:keepLines/>
        <w:jc w:val="both"/>
        <w:rPr>
          <w:rFonts w:ascii="Tahoma" w:hAnsi="Tahoma" w:cs="Tahoma"/>
          <w:i/>
          <w:sz w:val="18"/>
          <w:szCs w:val="18"/>
        </w:rPr>
      </w:pPr>
    </w:p>
    <w:p w14:paraId="0D3328E8" w14:textId="77777777" w:rsidR="00842ECD" w:rsidRDefault="00842ECD" w:rsidP="00F309C0">
      <w:pPr>
        <w:keepNext/>
        <w:keepLines/>
        <w:jc w:val="both"/>
        <w:rPr>
          <w:rFonts w:ascii="Tahoma" w:hAnsi="Tahoma" w:cs="Tahoma"/>
          <w:i/>
          <w:sz w:val="18"/>
          <w:szCs w:val="18"/>
        </w:rPr>
      </w:pPr>
    </w:p>
    <w:p w14:paraId="7EB4F7A9" w14:textId="77777777" w:rsidR="00842ECD" w:rsidRDefault="00842ECD" w:rsidP="00F309C0">
      <w:pPr>
        <w:keepNext/>
        <w:keepLines/>
        <w:jc w:val="both"/>
        <w:rPr>
          <w:rFonts w:ascii="Tahoma" w:hAnsi="Tahoma" w:cs="Tahoma"/>
          <w:i/>
          <w:sz w:val="18"/>
          <w:szCs w:val="18"/>
        </w:rPr>
      </w:pPr>
    </w:p>
    <w:p w14:paraId="7F8E151D" w14:textId="77777777" w:rsidR="00842ECD" w:rsidRDefault="00842ECD" w:rsidP="00F309C0">
      <w:pPr>
        <w:keepNext/>
        <w:keepLines/>
        <w:jc w:val="both"/>
        <w:rPr>
          <w:rFonts w:ascii="Tahoma" w:hAnsi="Tahoma" w:cs="Tahoma"/>
          <w:i/>
          <w:sz w:val="18"/>
          <w:szCs w:val="18"/>
        </w:rPr>
      </w:pPr>
    </w:p>
    <w:p w14:paraId="08CCEA28" w14:textId="77777777" w:rsidR="00842ECD" w:rsidRDefault="00842ECD" w:rsidP="00F309C0">
      <w:pPr>
        <w:keepNext/>
        <w:keepLines/>
        <w:jc w:val="both"/>
        <w:rPr>
          <w:rFonts w:ascii="Tahoma" w:hAnsi="Tahoma" w:cs="Tahoma"/>
          <w:i/>
          <w:sz w:val="18"/>
          <w:szCs w:val="18"/>
        </w:rPr>
      </w:pPr>
    </w:p>
    <w:p w14:paraId="383FB44F" w14:textId="77777777" w:rsidR="00842ECD" w:rsidRDefault="00842ECD" w:rsidP="00F309C0">
      <w:pPr>
        <w:keepNext/>
        <w:keepLines/>
        <w:jc w:val="both"/>
        <w:rPr>
          <w:rFonts w:ascii="Tahoma" w:hAnsi="Tahoma" w:cs="Tahoma"/>
          <w:i/>
          <w:sz w:val="18"/>
          <w:szCs w:val="18"/>
        </w:rPr>
      </w:pPr>
    </w:p>
    <w:p w14:paraId="7EF501E1" w14:textId="77777777" w:rsidR="00842ECD" w:rsidRDefault="00842ECD" w:rsidP="00F309C0">
      <w:pPr>
        <w:keepNext/>
        <w:keepLines/>
        <w:jc w:val="both"/>
        <w:rPr>
          <w:rFonts w:ascii="Tahoma" w:hAnsi="Tahoma" w:cs="Tahoma"/>
          <w:i/>
          <w:sz w:val="18"/>
          <w:szCs w:val="18"/>
        </w:rPr>
      </w:pPr>
    </w:p>
    <w:p w14:paraId="18560402" w14:textId="77777777" w:rsidR="00842ECD" w:rsidRDefault="00842ECD" w:rsidP="00F309C0">
      <w:pPr>
        <w:keepNext/>
        <w:keepLines/>
        <w:jc w:val="both"/>
        <w:rPr>
          <w:rFonts w:ascii="Tahoma" w:hAnsi="Tahoma" w:cs="Tahoma"/>
          <w:i/>
          <w:sz w:val="18"/>
          <w:szCs w:val="18"/>
        </w:rPr>
      </w:pPr>
    </w:p>
    <w:p w14:paraId="36E49087" w14:textId="77777777" w:rsidR="00842ECD" w:rsidRDefault="00842ECD" w:rsidP="00F309C0">
      <w:pPr>
        <w:keepNext/>
        <w:keepLines/>
        <w:jc w:val="both"/>
        <w:rPr>
          <w:rFonts w:ascii="Tahoma" w:hAnsi="Tahoma" w:cs="Tahoma"/>
          <w:i/>
          <w:sz w:val="18"/>
          <w:szCs w:val="18"/>
        </w:rPr>
      </w:pPr>
    </w:p>
    <w:p w14:paraId="79894FAD" w14:textId="77777777" w:rsidR="00842ECD" w:rsidRDefault="00842ECD" w:rsidP="00F309C0">
      <w:pPr>
        <w:keepNext/>
        <w:keepLines/>
        <w:jc w:val="both"/>
        <w:rPr>
          <w:rFonts w:ascii="Tahoma" w:hAnsi="Tahoma" w:cs="Tahoma"/>
          <w:i/>
          <w:sz w:val="18"/>
          <w:szCs w:val="18"/>
        </w:rPr>
      </w:pPr>
    </w:p>
    <w:p w14:paraId="23C28860" w14:textId="77777777" w:rsidR="00842ECD" w:rsidRDefault="00842ECD" w:rsidP="00F309C0">
      <w:pPr>
        <w:keepNext/>
        <w:keepLines/>
        <w:jc w:val="both"/>
        <w:rPr>
          <w:rFonts w:ascii="Tahoma" w:hAnsi="Tahoma" w:cs="Tahoma"/>
          <w:i/>
          <w:sz w:val="18"/>
          <w:szCs w:val="18"/>
        </w:rPr>
      </w:pPr>
    </w:p>
    <w:p w14:paraId="78F68D55" w14:textId="77777777" w:rsidR="00842ECD" w:rsidRDefault="00842ECD" w:rsidP="00F309C0">
      <w:pPr>
        <w:keepNext/>
        <w:keepLines/>
        <w:jc w:val="both"/>
        <w:rPr>
          <w:rFonts w:ascii="Tahoma" w:hAnsi="Tahoma" w:cs="Tahoma"/>
          <w:i/>
          <w:sz w:val="18"/>
          <w:szCs w:val="18"/>
        </w:rPr>
      </w:pPr>
    </w:p>
    <w:p w14:paraId="2598FA81" w14:textId="77777777" w:rsidR="00842ECD" w:rsidRDefault="00842ECD" w:rsidP="00F309C0">
      <w:pPr>
        <w:keepNext/>
        <w:keepLines/>
        <w:jc w:val="both"/>
        <w:rPr>
          <w:rFonts w:ascii="Tahoma" w:hAnsi="Tahoma" w:cs="Tahoma"/>
          <w:i/>
          <w:sz w:val="18"/>
          <w:szCs w:val="18"/>
        </w:rPr>
      </w:pPr>
    </w:p>
    <w:p w14:paraId="78CEEDD1" w14:textId="77777777" w:rsidR="00842ECD" w:rsidRDefault="00842ECD" w:rsidP="00F309C0">
      <w:pPr>
        <w:keepNext/>
        <w:keepLines/>
        <w:jc w:val="both"/>
        <w:rPr>
          <w:rFonts w:ascii="Tahoma" w:hAnsi="Tahoma" w:cs="Tahoma"/>
          <w:i/>
          <w:sz w:val="18"/>
          <w:szCs w:val="18"/>
        </w:rPr>
      </w:pPr>
    </w:p>
    <w:p w14:paraId="35866BA7" w14:textId="77777777" w:rsidR="00842ECD" w:rsidRDefault="00842ECD" w:rsidP="00F309C0">
      <w:pPr>
        <w:keepNext/>
        <w:keepLines/>
        <w:jc w:val="both"/>
        <w:rPr>
          <w:rFonts w:ascii="Tahoma" w:hAnsi="Tahoma" w:cs="Tahoma"/>
          <w:i/>
          <w:sz w:val="18"/>
          <w:szCs w:val="18"/>
        </w:rPr>
      </w:pPr>
    </w:p>
    <w:p w14:paraId="00DCC1E9" w14:textId="77777777" w:rsidR="00842ECD" w:rsidRDefault="00842ECD" w:rsidP="00F309C0">
      <w:pPr>
        <w:keepNext/>
        <w:keepLines/>
        <w:jc w:val="both"/>
        <w:rPr>
          <w:rFonts w:ascii="Tahoma" w:hAnsi="Tahoma" w:cs="Tahoma"/>
          <w:i/>
          <w:sz w:val="18"/>
          <w:szCs w:val="18"/>
        </w:rPr>
      </w:pPr>
    </w:p>
    <w:p w14:paraId="3007ABC3" w14:textId="77777777" w:rsidR="00842ECD" w:rsidRDefault="00842ECD" w:rsidP="00F309C0">
      <w:pPr>
        <w:keepNext/>
        <w:keepLines/>
        <w:jc w:val="both"/>
        <w:rPr>
          <w:rFonts w:ascii="Tahoma" w:hAnsi="Tahoma" w:cs="Tahoma"/>
          <w:i/>
          <w:sz w:val="18"/>
          <w:szCs w:val="18"/>
        </w:rPr>
      </w:pPr>
    </w:p>
    <w:p w14:paraId="31552073" w14:textId="77777777" w:rsidR="00842ECD" w:rsidRDefault="00842ECD" w:rsidP="00F309C0">
      <w:pPr>
        <w:keepNext/>
        <w:keepLines/>
        <w:jc w:val="both"/>
        <w:rPr>
          <w:rFonts w:ascii="Tahoma" w:hAnsi="Tahoma" w:cs="Tahoma"/>
          <w:i/>
          <w:sz w:val="18"/>
          <w:szCs w:val="18"/>
        </w:rPr>
      </w:pPr>
    </w:p>
    <w:p w14:paraId="29CA9B22" w14:textId="0190CBA7" w:rsidR="00842ECD" w:rsidRDefault="00842ECD" w:rsidP="00F309C0">
      <w:pPr>
        <w:keepNext/>
        <w:keepLines/>
        <w:jc w:val="both"/>
        <w:rPr>
          <w:rFonts w:ascii="Tahoma" w:hAnsi="Tahoma" w:cs="Tahoma"/>
          <w:i/>
          <w:sz w:val="18"/>
          <w:szCs w:val="18"/>
        </w:rPr>
      </w:pPr>
    </w:p>
    <w:p w14:paraId="2AE17A0B" w14:textId="77777777" w:rsidR="003228EA" w:rsidRDefault="003228EA" w:rsidP="00F309C0">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332"/>
      </w:tblGrid>
      <w:tr w:rsidR="008066AF" w:rsidRPr="00112425" w14:paraId="4A7187E8" w14:textId="77777777" w:rsidTr="000067EA">
        <w:tc>
          <w:tcPr>
            <w:tcW w:w="8161" w:type="dxa"/>
            <w:tcBorders>
              <w:top w:val="single" w:sz="4" w:space="0" w:color="auto"/>
              <w:left w:val="single" w:sz="4" w:space="0" w:color="auto"/>
              <w:bottom w:val="single" w:sz="4" w:space="0" w:color="auto"/>
              <w:right w:val="single" w:sz="4" w:space="0" w:color="auto"/>
            </w:tcBorders>
            <w:hideMark/>
          </w:tcPr>
          <w:p w14:paraId="505F77F8" w14:textId="33A1EA59" w:rsidR="008066AF" w:rsidRPr="00112425" w:rsidRDefault="008066AF" w:rsidP="00F309C0">
            <w:pPr>
              <w:keepNext/>
              <w:keepLines/>
              <w:rPr>
                <w:rFonts w:ascii="Tahoma" w:hAnsi="Tahoma" w:cs="Tahoma"/>
                <w:b/>
              </w:rPr>
            </w:pPr>
            <w:r>
              <w:rPr>
                <w:rFonts w:ascii="Tahoma" w:hAnsi="Tahoma" w:cs="Tahoma"/>
              </w:rPr>
              <w:t>OSNUTEK POGODBE</w:t>
            </w:r>
            <w:r w:rsidR="0048263A">
              <w:rPr>
                <w:rFonts w:ascii="Tahoma" w:hAnsi="Tahoma" w:cs="Tahoma"/>
              </w:rPr>
              <w:t xml:space="preserve"> – VOKA SNAGA</w:t>
            </w:r>
          </w:p>
        </w:tc>
        <w:tc>
          <w:tcPr>
            <w:tcW w:w="1332" w:type="dxa"/>
            <w:tcBorders>
              <w:top w:val="single" w:sz="4" w:space="0" w:color="auto"/>
              <w:left w:val="single" w:sz="4" w:space="0" w:color="auto"/>
              <w:bottom w:val="single" w:sz="4" w:space="0" w:color="auto"/>
              <w:right w:val="single" w:sz="4" w:space="0" w:color="auto"/>
            </w:tcBorders>
            <w:hideMark/>
          </w:tcPr>
          <w:p w14:paraId="798A51D0" w14:textId="00B3333C" w:rsidR="008066AF" w:rsidRPr="00112425" w:rsidRDefault="008066AF" w:rsidP="00F309C0">
            <w:pPr>
              <w:keepNext/>
              <w:keepLines/>
              <w:rPr>
                <w:rFonts w:ascii="Tahoma" w:hAnsi="Tahoma" w:cs="Tahoma"/>
                <w:b/>
                <w:i/>
              </w:rPr>
            </w:pPr>
            <w:r w:rsidRPr="00112425">
              <w:rPr>
                <w:rFonts w:ascii="Tahoma" w:hAnsi="Tahoma" w:cs="Tahoma"/>
                <w:b/>
                <w:i/>
              </w:rPr>
              <w:t xml:space="preserve">Priloga </w:t>
            </w:r>
            <w:r>
              <w:rPr>
                <w:rFonts w:ascii="Tahoma" w:hAnsi="Tahoma" w:cs="Tahoma"/>
                <w:b/>
                <w:i/>
              </w:rPr>
              <w:t>7</w:t>
            </w:r>
            <w:r w:rsidR="0048263A">
              <w:rPr>
                <w:rFonts w:ascii="Tahoma" w:hAnsi="Tahoma" w:cs="Tahoma"/>
                <w:b/>
                <w:i/>
              </w:rPr>
              <w:t>/1</w:t>
            </w:r>
          </w:p>
        </w:tc>
      </w:tr>
    </w:tbl>
    <w:p w14:paraId="0077A621" w14:textId="77777777" w:rsidR="00A055C4" w:rsidRPr="004C1F13" w:rsidRDefault="00A055C4" w:rsidP="00F309C0">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E90FDB" w:rsidRPr="004C1F13" w14:paraId="29444499" w14:textId="77777777" w:rsidTr="00E90FDB">
        <w:tc>
          <w:tcPr>
            <w:tcW w:w="2905" w:type="dxa"/>
            <w:vAlign w:val="center"/>
          </w:tcPr>
          <w:p w14:paraId="092CE11C" w14:textId="77777777" w:rsidR="00E90FDB" w:rsidRPr="004C1F13" w:rsidRDefault="00E90FDB" w:rsidP="00F309C0">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19C4AD97" w14:textId="77777777" w:rsidR="00E90FDB" w:rsidRPr="004C1F13" w:rsidRDefault="00E90FDB" w:rsidP="00F309C0">
            <w:pPr>
              <w:keepNext/>
              <w:keepLines/>
              <w:jc w:val="center"/>
              <w:rPr>
                <w:rFonts w:ascii="Tahoma" w:hAnsi="Tahoma" w:cs="Tahoma"/>
                <w:b/>
              </w:rPr>
            </w:pPr>
          </w:p>
        </w:tc>
      </w:tr>
      <w:tr w:rsidR="000D2C51" w:rsidRPr="004C1F13" w14:paraId="71FD0C59" w14:textId="77777777" w:rsidTr="00E90FDB">
        <w:tc>
          <w:tcPr>
            <w:tcW w:w="2905" w:type="dxa"/>
            <w:vAlign w:val="center"/>
          </w:tcPr>
          <w:p w14:paraId="3E1A436E" w14:textId="027DD0C4" w:rsidR="000D2C51" w:rsidRPr="004C1F13" w:rsidRDefault="000D2C51" w:rsidP="00F309C0">
            <w:pPr>
              <w:keepNext/>
              <w:keepLines/>
              <w:ind w:left="-75"/>
              <w:jc w:val="both"/>
              <w:rPr>
                <w:rFonts w:ascii="Tahoma" w:hAnsi="Tahoma" w:cs="Tahoma"/>
                <w:lang w:eastAsia="en-US"/>
              </w:rPr>
            </w:pPr>
            <w:r>
              <w:rPr>
                <w:rFonts w:ascii="Tahoma" w:hAnsi="Tahoma" w:cs="Tahoma"/>
                <w:lang w:eastAsia="en-US"/>
              </w:rPr>
              <w:t>Številka javnega naročila:</w:t>
            </w:r>
          </w:p>
        </w:tc>
        <w:tc>
          <w:tcPr>
            <w:tcW w:w="2552" w:type="dxa"/>
            <w:tcBorders>
              <w:bottom w:val="single" w:sz="4" w:space="0" w:color="auto"/>
            </w:tcBorders>
            <w:vAlign w:val="center"/>
          </w:tcPr>
          <w:p w14:paraId="1099A935" w14:textId="100E9E37" w:rsidR="000D2C51" w:rsidRPr="004C1F13" w:rsidRDefault="00873A5C" w:rsidP="00F309C0">
            <w:pPr>
              <w:keepNext/>
              <w:keepLines/>
              <w:jc w:val="center"/>
              <w:rPr>
                <w:rFonts w:ascii="Tahoma" w:hAnsi="Tahoma" w:cs="Tahoma"/>
                <w:b/>
              </w:rPr>
            </w:pPr>
            <w:r>
              <w:rPr>
                <w:rFonts w:ascii="Tahoma" w:hAnsi="Tahoma" w:cs="Tahoma"/>
                <w:b/>
              </w:rPr>
              <w:t>VKS-83/23</w:t>
            </w:r>
          </w:p>
        </w:tc>
      </w:tr>
      <w:tr w:rsidR="00E90FDB" w:rsidRPr="004C1F13" w14:paraId="010ACD30" w14:textId="77777777" w:rsidTr="00E90FDB">
        <w:tc>
          <w:tcPr>
            <w:tcW w:w="2905" w:type="dxa"/>
          </w:tcPr>
          <w:p w14:paraId="3B086F65" w14:textId="77777777" w:rsidR="00E90FDB" w:rsidRPr="004C1F13" w:rsidRDefault="00E90FDB" w:rsidP="00F309C0">
            <w:pPr>
              <w:keepNext/>
              <w:keepLines/>
              <w:jc w:val="both"/>
              <w:rPr>
                <w:rFonts w:ascii="Tahoma" w:hAnsi="Tahoma" w:cs="Tahoma"/>
                <w:lang w:eastAsia="en-US"/>
              </w:rPr>
            </w:pPr>
          </w:p>
        </w:tc>
        <w:tc>
          <w:tcPr>
            <w:tcW w:w="2552" w:type="dxa"/>
            <w:tcBorders>
              <w:top w:val="single" w:sz="4" w:space="0" w:color="auto"/>
            </w:tcBorders>
          </w:tcPr>
          <w:p w14:paraId="4DA654AA" w14:textId="77777777" w:rsidR="00E90FDB" w:rsidRPr="004C1F13" w:rsidRDefault="00E90FDB" w:rsidP="00F309C0">
            <w:pPr>
              <w:keepNext/>
              <w:keepLines/>
              <w:jc w:val="both"/>
              <w:rPr>
                <w:rFonts w:ascii="Tahoma" w:hAnsi="Tahoma" w:cs="Tahoma"/>
                <w:lang w:eastAsia="en-US"/>
              </w:rPr>
            </w:pPr>
          </w:p>
        </w:tc>
      </w:tr>
      <w:tr w:rsidR="00E90FDB" w:rsidRPr="004C1F13" w14:paraId="687E78E7" w14:textId="77777777" w:rsidTr="00E90FDB">
        <w:tc>
          <w:tcPr>
            <w:tcW w:w="2905" w:type="dxa"/>
          </w:tcPr>
          <w:p w14:paraId="166E4C3C" w14:textId="77777777" w:rsidR="00E90FDB" w:rsidRPr="004C1F13" w:rsidRDefault="00E90FDB" w:rsidP="00F309C0">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206F4A34" w14:textId="77777777" w:rsidR="00E90FDB" w:rsidRPr="004C1F13" w:rsidRDefault="00E90FDB" w:rsidP="00F309C0">
            <w:pPr>
              <w:keepNext/>
              <w:keepLines/>
              <w:jc w:val="both"/>
              <w:rPr>
                <w:rFonts w:ascii="Tahoma" w:hAnsi="Tahoma" w:cs="Tahoma"/>
                <w:lang w:eastAsia="en-US"/>
              </w:rPr>
            </w:pPr>
          </w:p>
        </w:tc>
      </w:tr>
    </w:tbl>
    <w:p w14:paraId="56F12D77" w14:textId="77777777" w:rsidR="00E90FDB" w:rsidRPr="004C1F13" w:rsidRDefault="00E90FDB" w:rsidP="00F309C0">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14:paraId="16A71DEB" w14:textId="77777777" w:rsidTr="00365ABA">
        <w:tc>
          <w:tcPr>
            <w:tcW w:w="1985" w:type="dxa"/>
          </w:tcPr>
          <w:p w14:paraId="7D6A13D4" w14:textId="77777777" w:rsidR="00E90FDB" w:rsidRPr="004C1F13" w:rsidRDefault="00E90FDB" w:rsidP="00F309C0">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6987B7E8" w14:textId="00051378" w:rsidR="00E90FDB" w:rsidRPr="004C1F13" w:rsidRDefault="00873A5C" w:rsidP="00AF787A">
            <w:pPr>
              <w:keepNext/>
              <w:keepLines/>
              <w:spacing w:after="200" w:line="276" w:lineRule="auto"/>
              <w:rPr>
                <w:rFonts w:ascii="Tahoma" w:hAnsi="Tahoma" w:cs="Tahoma"/>
                <w:b/>
              </w:rPr>
            </w:pPr>
            <w:r>
              <w:rPr>
                <w:rFonts w:ascii="Tahoma" w:hAnsi="Tahoma" w:cs="Tahoma"/>
                <w:b/>
                <w:caps/>
              </w:rPr>
              <w:t>Prestavitev javne sanitarne kanalizacije v Horjulski cesti</w:t>
            </w:r>
          </w:p>
        </w:tc>
      </w:tr>
    </w:tbl>
    <w:p w14:paraId="243383A9" w14:textId="77777777" w:rsidR="00E90FDB" w:rsidRPr="004C1F13" w:rsidRDefault="00E90FDB" w:rsidP="00F309C0">
      <w:pPr>
        <w:keepNext/>
        <w:keepLines/>
        <w:jc w:val="both"/>
        <w:rPr>
          <w:rFonts w:ascii="Tahoma" w:hAnsi="Tahoma" w:cs="Tahoma"/>
        </w:rPr>
      </w:pPr>
      <w:r w:rsidRPr="004C1F13">
        <w:rPr>
          <w:rFonts w:ascii="Tahoma" w:hAnsi="Tahoma" w:cs="Tahoma"/>
        </w:rPr>
        <w:t>sklenjena med</w:t>
      </w:r>
    </w:p>
    <w:p w14:paraId="674EA237" w14:textId="77777777" w:rsidR="00E90FDB" w:rsidRPr="004C1F13" w:rsidRDefault="00E90FDB" w:rsidP="00F309C0">
      <w:pPr>
        <w:keepNext/>
        <w:keepLines/>
        <w:jc w:val="both"/>
        <w:rPr>
          <w:rFonts w:ascii="Tahoma" w:hAnsi="Tahoma" w:cs="Tahoma"/>
        </w:rPr>
      </w:pPr>
    </w:p>
    <w:p w14:paraId="4EB1FE2F" w14:textId="77777777" w:rsidR="00E90FDB" w:rsidRPr="004C1F13" w:rsidRDefault="00E90FDB" w:rsidP="00F309C0">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1D7121A0" w14:textId="77777777" w:rsidR="00E90FDB" w:rsidRPr="004C1F13" w:rsidRDefault="00E90FDB" w:rsidP="00F309C0">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14:paraId="1FDAE60E" w14:textId="77777777" w:rsidTr="00E90FDB">
        <w:trPr>
          <w:trHeight w:val="2419"/>
        </w:trPr>
        <w:tc>
          <w:tcPr>
            <w:tcW w:w="6670" w:type="dxa"/>
          </w:tcPr>
          <w:p w14:paraId="1823B4B8" w14:textId="77777777" w:rsidR="00E90FDB" w:rsidRPr="004C1F13" w:rsidRDefault="00E90FDB" w:rsidP="00F309C0">
            <w:pPr>
              <w:keepNext/>
              <w:keepLines/>
              <w:jc w:val="both"/>
              <w:rPr>
                <w:rFonts w:ascii="Tahoma" w:hAnsi="Tahoma" w:cs="Tahoma"/>
              </w:rPr>
            </w:pPr>
            <w:r w:rsidRPr="004C1F13">
              <w:rPr>
                <w:rFonts w:ascii="Tahoma" w:hAnsi="Tahoma" w:cs="Tahoma"/>
                <w:b/>
              </w:rPr>
              <w:t>JAVNO PODJETJE VODOVOD KANALIZACIJA SNAGA d.o.o.</w:t>
            </w:r>
          </w:p>
          <w:p w14:paraId="2CD8B629" w14:textId="77777777" w:rsidR="00E90FDB" w:rsidRPr="004C1F13" w:rsidRDefault="00E90FDB" w:rsidP="00F309C0">
            <w:pPr>
              <w:keepNext/>
              <w:keepLines/>
              <w:jc w:val="both"/>
              <w:rPr>
                <w:rFonts w:ascii="Tahoma" w:hAnsi="Tahoma" w:cs="Tahoma"/>
              </w:rPr>
            </w:pPr>
            <w:r w:rsidRPr="004C1F13">
              <w:rPr>
                <w:rFonts w:ascii="Tahoma" w:hAnsi="Tahoma" w:cs="Tahoma"/>
              </w:rPr>
              <w:t>Vodovodna cesta 90</w:t>
            </w:r>
          </w:p>
          <w:p w14:paraId="10D10908" w14:textId="77777777" w:rsidR="00E90FDB" w:rsidRPr="004C1F13" w:rsidRDefault="00E90FDB" w:rsidP="00F309C0">
            <w:pPr>
              <w:keepNext/>
              <w:keepLines/>
              <w:jc w:val="both"/>
              <w:rPr>
                <w:rFonts w:ascii="Tahoma" w:hAnsi="Tahoma" w:cs="Tahoma"/>
              </w:rPr>
            </w:pPr>
            <w:r w:rsidRPr="004C1F13">
              <w:rPr>
                <w:rFonts w:ascii="Tahoma" w:hAnsi="Tahoma" w:cs="Tahoma"/>
              </w:rPr>
              <w:t>1000 Ljubljana,</w:t>
            </w:r>
          </w:p>
          <w:p w14:paraId="3E542BFB" w14:textId="77777777" w:rsidR="00E90FDB" w:rsidRPr="004C1F13" w:rsidRDefault="00E90FDB" w:rsidP="00F309C0">
            <w:pPr>
              <w:keepNext/>
              <w:keepLines/>
              <w:jc w:val="both"/>
              <w:rPr>
                <w:rFonts w:ascii="Tahoma" w:hAnsi="Tahoma" w:cs="Tahoma"/>
              </w:rPr>
            </w:pPr>
          </w:p>
          <w:p w14:paraId="3E281F3D" w14:textId="77777777" w:rsidR="00E90FDB" w:rsidRPr="004C1F13" w:rsidRDefault="00E90FDB" w:rsidP="00F309C0">
            <w:pPr>
              <w:keepNext/>
              <w:keepLines/>
              <w:jc w:val="both"/>
              <w:rPr>
                <w:rFonts w:ascii="Tahoma" w:hAnsi="Tahoma" w:cs="Tahoma"/>
              </w:rPr>
            </w:pPr>
            <w:r w:rsidRPr="004C1F13">
              <w:rPr>
                <w:rFonts w:ascii="Tahoma" w:hAnsi="Tahoma" w:cs="Tahoma"/>
              </w:rPr>
              <w:t>ki ga zastopa direktor</w:t>
            </w:r>
          </w:p>
          <w:p w14:paraId="244345F2" w14:textId="6E5DF0D7" w:rsidR="00E90FDB" w:rsidRPr="004C1F13" w:rsidRDefault="005B466A" w:rsidP="00F309C0">
            <w:pPr>
              <w:keepNext/>
              <w:keepLines/>
              <w:jc w:val="both"/>
              <w:rPr>
                <w:rFonts w:ascii="Tahoma" w:hAnsi="Tahoma" w:cs="Tahoma"/>
                <w:b/>
              </w:rPr>
            </w:pPr>
            <w:r>
              <w:rPr>
                <w:rFonts w:ascii="Tahoma" w:hAnsi="Tahoma" w:cs="Tahoma"/>
                <w:b/>
              </w:rPr>
              <w:t>David POLUTNIK</w:t>
            </w:r>
          </w:p>
          <w:p w14:paraId="43DF2623" w14:textId="77777777" w:rsidR="00E90FDB" w:rsidRPr="004C1F13" w:rsidRDefault="00E90FDB" w:rsidP="00F309C0">
            <w:pPr>
              <w:keepNext/>
              <w:keepLines/>
              <w:ind w:left="1416" w:firstLine="708"/>
              <w:jc w:val="both"/>
              <w:rPr>
                <w:rFonts w:ascii="Tahoma" w:hAnsi="Tahoma" w:cs="Tahoma"/>
              </w:rPr>
            </w:pPr>
          </w:p>
          <w:p w14:paraId="62C6E2A8" w14:textId="77777777" w:rsidR="00E90FDB" w:rsidRPr="004C1F13" w:rsidRDefault="00E90FDB" w:rsidP="00F309C0">
            <w:pPr>
              <w:keepNext/>
              <w:keepLines/>
              <w:jc w:val="both"/>
              <w:rPr>
                <w:rFonts w:ascii="Tahoma" w:hAnsi="Tahoma" w:cs="Tahoma"/>
              </w:rPr>
            </w:pPr>
            <w:r w:rsidRPr="004C1F13">
              <w:rPr>
                <w:rFonts w:ascii="Tahoma" w:hAnsi="Tahoma" w:cs="Tahoma"/>
              </w:rPr>
              <w:t>Identifikacijska številka za DDV: SI64520463</w:t>
            </w:r>
          </w:p>
          <w:p w14:paraId="02F22DFD" w14:textId="77777777" w:rsidR="00E90FDB" w:rsidRPr="004C1F13" w:rsidRDefault="00E90FDB" w:rsidP="00F309C0">
            <w:pPr>
              <w:keepNext/>
              <w:keepLines/>
              <w:jc w:val="both"/>
              <w:rPr>
                <w:rFonts w:ascii="Tahoma" w:hAnsi="Tahoma" w:cs="Tahoma"/>
              </w:rPr>
            </w:pPr>
            <w:r w:rsidRPr="004C1F13">
              <w:rPr>
                <w:rFonts w:ascii="Tahoma" w:hAnsi="Tahoma" w:cs="Tahoma"/>
              </w:rPr>
              <w:t>Matična številka: 5046688000</w:t>
            </w:r>
          </w:p>
        </w:tc>
      </w:tr>
    </w:tbl>
    <w:p w14:paraId="2BB861D5" w14:textId="77777777" w:rsidR="00E90FDB" w:rsidRPr="004C1F13" w:rsidRDefault="00E90FDB" w:rsidP="00F309C0">
      <w:pPr>
        <w:keepNext/>
        <w:keepLines/>
        <w:jc w:val="both"/>
        <w:rPr>
          <w:rFonts w:ascii="Tahoma" w:hAnsi="Tahoma" w:cs="Tahoma"/>
        </w:rPr>
      </w:pPr>
    </w:p>
    <w:p w14:paraId="5B8E0271" w14:textId="77777777" w:rsidR="00E90FDB" w:rsidRPr="004C1F13" w:rsidRDefault="00E90FDB" w:rsidP="00F309C0">
      <w:pPr>
        <w:keepNext/>
        <w:keepLines/>
        <w:jc w:val="both"/>
        <w:rPr>
          <w:rFonts w:ascii="Tahoma" w:hAnsi="Tahoma" w:cs="Tahoma"/>
        </w:rPr>
      </w:pPr>
      <w:r w:rsidRPr="004C1F13">
        <w:rPr>
          <w:rFonts w:ascii="Tahoma" w:hAnsi="Tahoma" w:cs="Tahoma"/>
        </w:rPr>
        <w:t>in izvajalcem:</w:t>
      </w:r>
    </w:p>
    <w:p w14:paraId="72008FA0" w14:textId="77777777" w:rsidR="00E90FDB" w:rsidRPr="004C1F13" w:rsidRDefault="00E90FDB" w:rsidP="00F309C0">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14:paraId="7CB7EB90" w14:textId="77777777" w:rsidTr="00E90FDB">
        <w:trPr>
          <w:trHeight w:val="170"/>
        </w:trPr>
        <w:tc>
          <w:tcPr>
            <w:tcW w:w="5726" w:type="dxa"/>
          </w:tcPr>
          <w:p w14:paraId="1A92E084" w14:textId="77777777" w:rsidR="00E90FDB" w:rsidRPr="004C1F13" w:rsidRDefault="00E90FDB" w:rsidP="00F309C0">
            <w:pPr>
              <w:keepNext/>
              <w:keepLines/>
              <w:jc w:val="both"/>
              <w:rPr>
                <w:rFonts w:ascii="Tahoma" w:hAnsi="Tahoma" w:cs="Tahoma"/>
                <w:b/>
              </w:rPr>
            </w:pPr>
          </w:p>
        </w:tc>
        <w:tc>
          <w:tcPr>
            <w:tcW w:w="211" w:type="dxa"/>
          </w:tcPr>
          <w:p w14:paraId="0FBBF74E" w14:textId="77777777" w:rsidR="00E90FDB" w:rsidRPr="004C1F13" w:rsidRDefault="00E90FDB" w:rsidP="00F309C0">
            <w:pPr>
              <w:keepNext/>
              <w:keepLines/>
              <w:jc w:val="both"/>
              <w:rPr>
                <w:rFonts w:ascii="Tahoma" w:hAnsi="Tahoma" w:cs="Tahoma"/>
              </w:rPr>
            </w:pPr>
          </w:p>
        </w:tc>
        <w:tc>
          <w:tcPr>
            <w:tcW w:w="745" w:type="dxa"/>
          </w:tcPr>
          <w:p w14:paraId="390B2C86" w14:textId="77777777" w:rsidR="00E90FDB" w:rsidRPr="004C1F13" w:rsidRDefault="00E90FDB" w:rsidP="00F309C0">
            <w:pPr>
              <w:keepNext/>
              <w:keepLines/>
              <w:jc w:val="both"/>
              <w:rPr>
                <w:rFonts w:ascii="Tahoma" w:hAnsi="Tahoma" w:cs="Tahoma"/>
              </w:rPr>
            </w:pPr>
          </w:p>
        </w:tc>
      </w:tr>
      <w:tr w:rsidR="00E90FDB" w:rsidRPr="004C1F13" w14:paraId="59C20F72" w14:textId="77777777" w:rsidTr="00E90FDB">
        <w:trPr>
          <w:trHeight w:val="180"/>
        </w:trPr>
        <w:tc>
          <w:tcPr>
            <w:tcW w:w="5726" w:type="dxa"/>
          </w:tcPr>
          <w:p w14:paraId="36D5002E" w14:textId="77777777" w:rsidR="00E90FDB" w:rsidRPr="004C1F13" w:rsidRDefault="00E90FDB" w:rsidP="00F309C0">
            <w:pPr>
              <w:keepNext/>
              <w:keepLines/>
              <w:jc w:val="both"/>
              <w:rPr>
                <w:rFonts w:ascii="Tahoma" w:hAnsi="Tahoma" w:cs="Tahoma"/>
              </w:rPr>
            </w:pPr>
          </w:p>
        </w:tc>
        <w:tc>
          <w:tcPr>
            <w:tcW w:w="211" w:type="dxa"/>
          </w:tcPr>
          <w:p w14:paraId="2474AAC5" w14:textId="77777777" w:rsidR="00E90FDB" w:rsidRPr="004C1F13" w:rsidRDefault="00E90FDB" w:rsidP="00F309C0">
            <w:pPr>
              <w:keepNext/>
              <w:keepLines/>
              <w:jc w:val="both"/>
              <w:rPr>
                <w:rFonts w:ascii="Tahoma" w:hAnsi="Tahoma" w:cs="Tahoma"/>
              </w:rPr>
            </w:pPr>
          </w:p>
        </w:tc>
        <w:tc>
          <w:tcPr>
            <w:tcW w:w="745" w:type="dxa"/>
          </w:tcPr>
          <w:p w14:paraId="2AC81B0A" w14:textId="77777777" w:rsidR="00E90FDB" w:rsidRPr="004C1F13" w:rsidRDefault="00E90FDB" w:rsidP="00F309C0">
            <w:pPr>
              <w:keepNext/>
              <w:keepLines/>
              <w:jc w:val="both"/>
              <w:rPr>
                <w:rFonts w:ascii="Tahoma" w:hAnsi="Tahoma" w:cs="Tahoma"/>
              </w:rPr>
            </w:pPr>
          </w:p>
        </w:tc>
      </w:tr>
      <w:tr w:rsidR="00E90FDB" w:rsidRPr="004C1F13" w14:paraId="03E70B3E" w14:textId="77777777" w:rsidTr="00E90FDB">
        <w:trPr>
          <w:trHeight w:val="180"/>
        </w:trPr>
        <w:tc>
          <w:tcPr>
            <w:tcW w:w="5726" w:type="dxa"/>
          </w:tcPr>
          <w:p w14:paraId="04D766D4" w14:textId="77777777" w:rsidR="00E90FDB" w:rsidRPr="004C1F13" w:rsidRDefault="00E90FDB" w:rsidP="00F309C0">
            <w:pPr>
              <w:keepNext/>
              <w:keepLines/>
              <w:jc w:val="both"/>
              <w:rPr>
                <w:rFonts w:ascii="Tahoma" w:hAnsi="Tahoma" w:cs="Tahoma"/>
              </w:rPr>
            </w:pPr>
          </w:p>
        </w:tc>
        <w:tc>
          <w:tcPr>
            <w:tcW w:w="211" w:type="dxa"/>
          </w:tcPr>
          <w:p w14:paraId="56908165" w14:textId="77777777" w:rsidR="00E90FDB" w:rsidRPr="004C1F13" w:rsidRDefault="00E90FDB" w:rsidP="00F309C0">
            <w:pPr>
              <w:keepNext/>
              <w:keepLines/>
              <w:jc w:val="both"/>
              <w:rPr>
                <w:rFonts w:ascii="Tahoma" w:hAnsi="Tahoma" w:cs="Tahoma"/>
              </w:rPr>
            </w:pPr>
          </w:p>
        </w:tc>
        <w:tc>
          <w:tcPr>
            <w:tcW w:w="745" w:type="dxa"/>
          </w:tcPr>
          <w:p w14:paraId="00C0EA3E" w14:textId="77777777" w:rsidR="00E90FDB" w:rsidRPr="004C1F13" w:rsidRDefault="00E90FDB" w:rsidP="00F309C0">
            <w:pPr>
              <w:keepNext/>
              <w:keepLines/>
              <w:jc w:val="both"/>
              <w:rPr>
                <w:rFonts w:ascii="Tahoma" w:hAnsi="Tahoma" w:cs="Tahoma"/>
              </w:rPr>
            </w:pPr>
          </w:p>
        </w:tc>
      </w:tr>
      <w:tr w:rsidR="00E90FDB" w:rsidRPr="004C1F13" w14:paraId="3B7E7D9B" w14:textId="77777777" w:rsidTr="00E90FDB">
        <w:trPr>
          <w:trHeight w:val="361"/>
        </w:trPr>
        <w:tc>
          <w:tcPr>
            <w:tcW w:w="5726" w:type="dxa"/>
          </w:tcPr>
          <w:p w14:paraId="51A6FE46" w14:textId="77777777" w:rsidR="00E90FDB" w:rsidRPr="004C1F13" w:rsidRDefault="00E90FDB" w:rsidP="00F309C0">
            <w:pPr>
              <w:keepNext/>
              <w:keepLines/>
              <w:jc w:val="both"/>
              <w:rPr>
                <w:rFonts w:ascii="Tahoma" w:hAnsi="Tahoma" w:cs="Tahoma"/>
              </w:rPr>
            </w:pPr>
          </w:p>
        </w:tc>
        <w:tc>
          <w:tcPr>
            <w:tcW w:w="211" w:type="dxa"/>
          </w:tcPr>
          <w:p w14:paraId="0E75A3F9" w14:textId="77777777" w:rsidR="00E90FDB" w:rsidRPr="004C1F13" w:rsidRDefault="00E90FDB" w:rsidP="00F309C0">
            <w:pPr>
              <w:keepNext/>
              <w:keepLines/>
              <w:jc w:val="both"/>
              <w:rPr>
                <w:rFonts w:ascii="Tahoma" w:hAnsi="Tahoma" w:cs="Tahoma"/>
              </w:rPr>
            </w:pPr>
          </w:p>
        </w:tc>
        <w:tc>
          <w:tcPr>
            <w:tcW w:w="745" w:type="dxa"/>
          </w:tcPr>
          <w:p w14:paraId="52204832" w14:textId="77777777" w:rsidR="00E90FDB" w:rsidRPr="004C1F13" w:rsidRDefault="00E90FDB" w:rsidP="00F309C0">
            <w:pPr>
              <w:keepNext/>
              <w:keepLines/>
              <w:jc w:val="both"/>
              <w:rPr>
                <w:rFonts w:ascii="Tahoma" w:hAnsi="Tahoma" w:cs="Tahoma"/>
              </w:rPr>
            </w:pPr>
          </w:p>
        </w:tc>
      </w:tr>
      <w:tr w:rsidR="00E90FDB" w:rsidRPr="004C1F13" w14:paraId="5CA32A93" w14:textId="77777777" w:rsidTr="00E90FDB">
        <w:trPr>
          <w:trHeight w:val="80"/>
        </w:trPr>
        <w:tc>
          <w:tcPr>
            <w:tcW w:w="5726" w:type="dxa"/>
          </w:tcPr>
          <w:p w14:paraId="7EA57C2C" w14:textId="77777777" w:rsidR="00E90FDB" w:rsidRPr="004C1F13" w:rsidRDefault="00E90FDB" w:rsidP="00F309C0">
            <w:pPr>
              <w:keepNext/>
              <w:keepLines/>
              <w:jc w:val="both"/>
              <w:rPr>
                <w:rFonts w:ascii="Tahoma" w:hAnsi="Tahoma" w:cs="Tahoma"/>
              </w:rPr>
            </w:pPr>
            <w:r w:rsidRPr="004C1F13">
              <w:rPr>
                <w:rFonts w:ascii="Tahoma" w:hAnsi="Tahoma" w:cs="Tahoma"/>
              </w:rPr>
              <w:t xml:space="preserve">ki ga zastopa direktor </w:t>
            </w:r>
          </w:p>
        </w:tc>
        <w:tc>
          <w:tcPr>
            <w:tcW w:w="211" w:type="dxa"/>
          </w:tcPr>
          <w:p w14:paraId="2D998E29" w14:textId="77777777" w:rsidR="00E90FDB" w:rsidRPr="004C1F13" w:rsidRDefault="00E90FDB" w:rsidP="00F309C0">
            <w:pPr>
              <w:keepNext/>
              <w:keepLines/>
              <w:jc w:val="both"/>
              <w:rPr>
                <w:rFonts w:ascii="Tahoma" w:hAnsi="Tahoma" w:cs="Tahoma"/>
              </w:rPr>
            </w:pPr>
          </w:p>
        </w:tc>
        <w:tc>
          <w:tcPr>
            <w:tcW w:w="745" w:type="dxa"/>
          </w:tcPr>
          <w:p w14:paraId="76EF7D34" w14:textId="77777777" w:rsidR="00E90FDB" w:rsidRPr="004C1F13" w:rsidRDefault="00E90FDB" w:rsidP="00F309C0">
            <w:pPr>
              <w:keepNext/>
              <w:keepLines/>
              <w:jc w:val="both"/>
              <w:rPr>
                <w:rFonts w:ascii="Tahoma" w:hAnsi="Tahoma" w:cs="Tahoma"/>
              </w:rPr>
            </w:pPr>
          </w:p>
        </w:tc>
      </w:tr>
      <w:tr w:rsidR="00E90FDB" w:rsidRPr="004C1F13" w14:paraId="70C2662B" w14:textId="77777777" w:rsidTr="00E90FDB">
        <w:trPr>
          <w:trHeight w:val="80"/>
        </w:trPr>
        <w:tc>
          <w:tcPr>
            <w:tcW w:w="5726" w:type="dxa"/>
          </w:tcPr>
          <w:p w14:paraId="7AA53ED0" w14:textId="77777777" w:rsidR="00E90FDB" w:rsidRPr="004C1F13" w:rsidRDefault="00E90FDB" w:rsidP="00F309C0">
            <w:pPr>
              <w:keepNext/>
              <w:keepLines/>
              <w:jc w:val="both"/>
              <w:rPr>
                <w:rFonts w:ascii="Tahoma" w:hAnsi="Tahoma" w:cs="Tahoma"/>
                <w:b/>
              </w:rPr>
            </w:pPr>
          </w:p>
        </w:tc>
        <w:tc>
          <w:tcPr>
            <w:tcW w:w="211" w:type="dxa"/>
          </w:tcPr>
          <w:p w14:paraId="3067A39B" w14:textId="77777777" w:rsidR="00E90FDB" w:rsidRPr="004C1F13" w:rsidRDefault="00E90FDB" w:rsidP="00F309C0">
            <w:pPr>
              <w:keepNext/>
              <w:keepLines/>
              <w:jc w:val="both"/>
              <w:rPr>
                <w:rFonts w:ascii="Tahoma" w:hAnsi="Tahoma" w:cs="Tahoma"/>
              </w:rPr>
            </w:pPr>
          </w:p>
        </w:tc>
        <w:tc>
          <w:tcPr>
            <w:tcW w:w="745" w:type="dxa"/>
          </w:tcPr>
          <w:p w14:paraId="12FC3678" w14:textId="77777777" w:rsidR="00E90FDB" w:rsidRPr="004C1F13" w:rsidRDefault="00E90FDB" w:rsidP="00F309C0">
            <w:pPr>
              <w:keepNext/>
              <w:keepLines/>
              <w:jc w:val="both"/>
              <w:rPr>
                <w:rFonts w:ascii="Tahoma" w:hAnsi="Tahoma" w:cs="Tahoma"/>
              </w:rPr>
            </w:pPr>
          </w:p>
        </w:tc>
      </w:tr>
      <w:tr w:rsidR="00E90FDB" w:rsidRPr="004C1F13" w14:paraId="51FA96D8" w14:textId="77777777" w:rsidTr="00E90FDB">
        <w:trPr>
          <w:trHeight w:val="80"/>
        </w:trPr>
        <w:tc>
          <w:tcPr>
            <w:tcW w:w="5726" w:type="dxa"/>
          </w:tcPr>
          <w:p w14:paraId="6CD671E2" w14:textId="77777777" w:rsidR="00E90FDB" w:rsidRPr="004C1F13" w:rsidRDefault="00E90FDB" w:rsidP="00F309C0">
            <w:pPr>
              <w:keepNext/>
              <w:keepLines/>
              <w:jc w:val="both"/>
              <w:rPr>
                <w:rFonts w:ascii="Tahoma" w:hAnsi="Tahoma" w:cs="Tahoma"/>
                <w:b/>
              </w:rPr>
            </w:pPr>
          </w:p>
        </w:tc>
        <w:tc>
          <w:tcPr>
            <w:tcW w:w="211" w:type="dxa"/>
          </w:tcPr>
          <w:p w14:paraId="79DBEB73" w14:textId="77777777" w:rsidR="00E90FDB" w:rsidRPr="004C1F13" w:rsidRDefault="00E90FDB" w:rsidP="00F309C0">
            <w:pPr>
              <w:keepNext/>
              <w:keepLines/>
              <w:jc w:val="both"/>
              <w:rPr>
                <w:rFonts w:ascii="Tahoma" w:hAnsi="Tahoma" w:cs="Tahoma"/>
              </w:rPr>
            </w:pPr>
          </w:p>
        </w:tc>
        <w:tc>
          <w:tcPr>
            <w:tcW w:w="745" w:type="dxa"/>
          </w:tcPr>
          <w:p w14:paraId="04E4A0D4" w14:textId="77777777" w:rsidR="00E90FDB" w:rsidRPr="004C1F13" w:rsidRDefault="00E90FDB" w:rsidP="00F309C0">
            <w:pPr>
              <w:keepNext/>
              <w:keepLines/>
              <w:jc w:val="both"/>
              <w:rPr>
                <w:rFonts w:ascii="Tahoma" w:hAnsi="Tahoma" w:cs="Tahoma"/>
              </w:rPr>
            </w:pPr>
          </w:p>
        </w:tc>
      </w:tr>
      <w:tr w:rsidR="00E90FDB" w:rsidRPr="004C1F13" w14:paraId="6E32FD98" w14:textId="77777777" w:rsidTr="00E90FDB">
        <w:trPr>
          <w:trHeight w:val="80"/>
        </w:trPr>
        <w:tc>
          <w:tcPr>
            <w:tcW w:w="5726" w:type="dxa"/>
          </w:tcPr>
          <w:p w14:paraId="1579AE4B" w14:textId="77777777" w:rsidR="00E90FDB" w:rsidRPr="004C1F13" w:rsidRDefault="00E90FDB" w:rsidP="00F309C0">
            <w:pPr>
              <w:keepNext/>
              <w:keepLines/>
              <w:jc w:val="both"/>
              <w:rPr>
                <w:rFonts w:ascii="Tahoma" w:hAnsi="Tahoma" w:cs="Tahoma"/>
              </w:rPr>
            </w:pPr>
            <w:r w:rsidRPr="004C1F13">
              <w:rPr>
                <w:rFonts w:ascii="Tahoma" w:hAnsi="Tahoma" w:cs="Tahoma"/>
              </w:rPr>
              <w:t xml:space="preserve">Identifikacijska številka za DDV: </w:t>
            </w:r>
          </w:p>
        </w:tc>
        <w:tc>
          <w:tcPr>
            <w:tcW w:w="211" w:type="dxa"/>
          </w:tcPr>
          <w:p w14:paraId="78203435" w14:textId="77777777" w:rsidR="00E90FDB" w:rsidRPr="004C1F13" w:rsidRDefault="00E90FDB" w:rsidP="00F309C0">
            <w:pPr>
              <w:keepNext/>
              <w:keepLines/>
              <w:jc w:val="both"/>
              <w:rPr>
                <w:rFonts w:ascii="Tahoma" w:hAnsi="Tahoma" w:cs="Tahoma"/>
              </w:rPr>
            </w:pPr>
          </w:p>
        </w:tc>
        <w:tc>
          <w:tcPr>
            <w:tcW w:w="745" w:type="dxa"/>
          </w:tcPr>
          <w:p w14:paraId="067FC19B" w14:textId="77777777" w:rsidR="00E90FDB" w:rsidRPr="004C1F13" w:rsidRDefault="00E90FDB" w:rsidP="00F309C0">
            <w:pPr>
              <w:keepNext/>
              <w:keepLines/>
              <w:jc w:val="both"/>
              <w:rPr>
                <w:rFonts w:ascii="Tahoma" w:hAnsi="Tahoma" w:cs="Tahoma"/>
              </w:rPr>
            </w:pPr>
          </w:p>
        </w:tc>
      </w:tr>
      <w:tr w:rsidR="00E90FDB" w:rsidRPr="004C1F13" w14:paraId="04EFBEA3" w14:textId="77777777" w:rsidTr="00E90FDB">
        <w:trPr>
          <w:trHeight w:val="80"/>
        </w:trPr>
        <w:tc>
          <w:tcPr>
            <w:tcW w:w="5726" w:type="dxa"/>
            <w:vAlign w:val="center"/>
          </w:tcPr>
          <w:p w14:paraId="3537A974" w14:textId="77777777" w:rsidR="00E90FDB" w:rsidRPr="004C1F13" w:rsidRDefault="00E90FDB" w:rsidP="00F309C0">
            <w:pPr>
              <w:keepNext/>
              <w:keepLines/>
              <w:jc w:val="both"/>
              <w:rPr>
                <w:rFonts w:ascii="Tahoma" w:hAnsi="Tahoma" w:cs="Tahoma"/>
              </w:rPr>
            </w:pPr>
            <w:r w:rsidRPr="004C1F13">
              <w:rPr>
                <w:rFonts w:ascii="Tahoma" w:hAnsi="Tahoma" w:cs="Tahoma"/>
              </w:rPr>
              <w:t xml:space="preserve">Matična številka:    </w:t>
            </w:r>
          </w:p>
        </w:tc>
        <w:tc>
          <w:tcPr>
            <w:tcW w:w="211" w:type="dxa"/>
          </w:tcPr>
          <w:p w14:paraId="336C9D16" w14:textId="77777777" w:rsidR="00E90FDB" w:rsidRPr="004C1F13" w:rsidRDefault="00E90FDB" w:rsidP="00F309C0">
            <w:pPr>
              <w:keepNext/>
              <w:keepLines/>
              <w:jc w:val="both"/>
              <w:rPr>
                <w:rFonts w:ascii="Tahoma" w:hAnsi="Tahoma" w:cs="Tahoma"/>
              </w:rPr>
            </w:pPr>
          </w:p>
        </w:tc>
        <w:tc>
          <w:tcPr>
            <w:tcW w:w="745" w:type="dxa"/>
          </w:tcPr>
          <w:p w14:paraId="68D31594" w14:textId="77777777" w:rsidR="00E90FDB" w:rsidRPr="004C1F13" w:rsidRDefault="00E90FDB" w:rsidP="00F309C0">
            <w:pPr>
              <w:keepNext/>
              <w:keepLines/>
              <w:jc w:val="both"/>
              <w:rPr>
                <w:rFonts w:ascii="Tahoma" w:hAnsi="Tahoma" w:cs="Tahoma"/>
              </w:rPr>
            </w:pPr>
          </w:p>
        </w:tc>
      </w:tr>
    </w:tbl>
    <w:p w14:paraId="7C712DF5" w14:textId="77777777" w:rsidR="004C1F13" w:rsidRDefault="004C1F13" w:rsidP="00F309C0">
      <w:pPr>
        <w:keepNext/>
        <w:keepLines/>
        <w:spacing w:after="200" w:line="276" w:lineRule="auto"/>
        <w:rPr>
          <w:rFonts w:ascii="Tahoma" w:eastAsia="Frutiger" w:hAnsi="Tahoma" w:cs="Tahoma"/>
          <w:b/>
          <w:lang w:eastAsia="en-US"/>
        </w:rPr>
      </w:pPr>
    </w:p>
    <w:p w14:paraId="1CFCF96E" w14:textId="77777777" w:rsidR="001D5263" w:rsidRDefault="001D5263" w:rsidP="00F309C0">
      <w:pPr>
        <w:keepNext/>
        <w:keepLines/>
        <w:spacing w:after="200" w:line="276" w:lineRule="auto"/>
        <w:rPr>
          <w:rFonts w:ascii="Tahoma" w:eastAsia="Frutiger" w:hAnsi="Tahoma" w:cs="Tahoma"/>
          <w:b/>
          <w:lang w:eastAsia="en-US"/>
        </w:rPr>
      </w:pPr>
    </w:p>
    <w:p w14:paraId="2FF9BA51" w14:textId="77777777" w:rsidR="001D5263" w:rsidRDefault="001D5263" w:rsidP="00F309C0">
      <w:pPr>
        <w:keepNext/>
        <w:keepLines/>
        <w:spacing w:after="200" w:line="276" w:lineRule="auto"/>
        <w:rPr>
          <w:rFonts w:ascii="Tahoma" w:eastAsia="Frutiger" w:hAnsi="Tahoma" w:cs="Tahoma"/>
          <w:b/>
          <w:lang w:eastAsia="en-US"/>
        </w:rPr>
      </w:pPr>
    </w:p>
    <w:p w14:paraId="1A6D8899" w14:textId="77777777" w:rsidR="00E90FDB" w:rsidRDefault="00365ABA"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UVODNA UGOTOVITEV</w:t>
      </w:r>
    </w:p>
    <w:p w14:paraId="771E20E2" w14:textId="77777777" w:rsidR="008A1E65" w:rsidRPr="004C1F13" w:rsidRDefault="008A1E65" w:rsidP="00F309C0">
      <w:pPr>
        <w:pStyle w:val="Odstavekseznama"/>
        <w:keepNext/>
        <w:keepLines/>
        <w:ind w:left="426"/>
        <w:rPr>
          <w:rFonts w:ascii="Tahoma" w:eastAsia="Frutiger" w:hAnsi="Tahoma" w:cs="Tahoma"/>
          <w:b/>
          <w:lang w:eastAsia="en-US"/>
        </w:rPr>
      </w:pPr>
    </w:p>
    <w:p w14:paraId="59E06CFF" w14:textId="77777777" w:rsidR="00E90FDB" w:rsidRDefault="008A1E65" w:rsidP="003164BD">
      <w:pPr>
        <w:keepNext/>
        <w:keepLines/>
        <w:numPr>
          <w:ilvl w:val="0"/>
          <w:numId w:val="24"/>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14:paraId="11C245E3" w14:textId="77777777" w:rsidR="008A1E65" w:rsidRPr="004C1F13" w:rsidRDefault="008A1E65" w:rsidP="00F309C0">
      <w:pPr>
        <w:keepNext/>
        <w:keepLines/>
        <w:ind w:left="454"/>
        <w:rPr>
          <w:rFonts w:ascii="Tahoma" w:eastAsia="Frutiger" w:hAnsi="Tahoma" w:cs="Tahoma"/>
          <w:lang w:eastAsia="en-US"/>
        </w:rPr>
      </w:pPr>
    </w:p>
    <w:p w14:paraId="64FFC15F" w14:textId="77777777" w:rsidR="00842ECD" w:rsidRDefault="00E90FDB" w:rsidP="00F309C0">
      <w:pPr>
        <w:keepNext/>
        <w:keepLines/>
        <w:jc w:val="both"/>
        <w:rPr>
          <w:rFonts w:ascii="Tahoma" w:hAnsi="Tahoma" w:cs="Tahoma"/>
        </w:rPr>
      </w:pPr>
      <w:r w:rsidRPr="004C1F13">
        <w:rPr>
          <w:rFonts w:ascii="Tahoma" w:hAnsi="Tahoma" w:cs="Tahoma"/>
        </w:rPr>
        <w:t>Pogodbeni stranki ugotavljata, da</w:t>
      </w:r>
      <w:r w:rsidR="00842ECD">
        <w:rPr>
          <w:rFonts w:ascii="Tahoma" w:hAnsi="Tahoma" w:cs="Tahoma"/>
        </w:rPr>
        <w:t>:</w:t>
      </w:r>
    </w:p>
    <w:p w14:paraId="42AA4449" w14:textId="4CCAEBDE" w:rsidR="00842ECD" w:rsidRPr="00842ECD" w:rsidRDefault="00E90FDB" w:rsidP="003803E0">
      <w:pPr>
        <w:pStyle w:val="Odstavekseznama"/>
        <w:keepNext/>
        <w:keepLines/>
        <w:numPr>
          <w:ilvl w:val="0"/>
          <w:numId w:val="7"/>
        </w:numPr>
        <w:jc w:val="both"/>
        <w:rPr>
          <w:rFonts w:ascii="Tahoma" w:hAnsi="Tahoma" w:cs="Tahoma"/>
        </w:rPr>
      </w:pPr>
      <w:r w:rsidRPr="00842ECD">
        <w:rPr>
          <w:rFonts w:ascii="Tahoma" w:hAnsi="Tahoma" w:cs="Tahoma"/>
        </w:rPr>
        <w:t>je</w:t>
      </w:r>
      <w:r w:rsidR="00842ECD">
        <w:rPr>
          <w:rFonts w:ascii="Tahoma" w:hAnsi="Tahoma" w:cs="Tahoma"/>
        </w:rPr>
        <w:t xml:space="preserve"> </w:t>
      </w:r>
      <w:r w:rsidR="00842ECD" w:rsidRPr="00842ECD">
        <w:rPr>
          <w:rFonts w:ascii="Tahoma" w:hAnsi="Tahoma" w:cs="Tahoma"/>
        </w:rPr>
        <w:t>JAVNI HOLDING Ljubljana d.o.o., Verovškova ulica 70, 1000 Ljubljana, po pooblastilu naročnika JAVNO PODJETJE VODOVOD KANALIZACIJA SNAGA d.o.o. izvedel postopek oddaje javnega naročila za pridobitev izvajalca del</w:t>
      </w:r>
      <w:r w:rsidR="003803E0">
        <w:rPr>
          <w:rFonts w:ascii="Tahoma" w:hAnsi="Tahoma" w:cs="Tahoma"/>
        </w:rPr>
        <w:t xml:space="preserve"> </w:t>
      </w:r>
      <w:r w:rsidR="003803E0" w:rsidRPr="003803E0">
        <w:rPr>
          <w:rFonts w:ascii="Tahoma" w:hAnsi="Tahoma" w:cs="Tahoma"/>
        </w:rPr>
        <w:t>»Prestavitev javne sanitarne in meteorne kanalizacije ter obnova vodovoda v Horjulski cesti«,</w:t>
      </w:r>
    </w:p>
    <w:p w14:paraId="190A7824" w14:textId="2BE29AB3" w:rsidR="00842ECD" w:rsidRDefault="00842ECD" w:rsidP="00F309C0">
      <w:pPr>
        <w:pStyle w:val="Odstavekseznama"/>
        <w:keepNext/>
        <w:keepLines/>
        <w:numPr>
          <w:ilvl w:val="0"/>
          <w:numId w:val="7"/>
        </w:numPr>
        <w:jc w:val="both"/>
        <w:rPr>
          <w:rFonts w:ascii="Tahoma" w:hAnsi="Tahoma" w:cs="Tahoma"/>
        </w:rPr>
      </w:pPr>
      <w:r w:rsidRPr="00842ECD">
        <w:rPr>
          <w:rFonts w:ascii="Tahoma" w:hAnsi="Tahoma" w:cs="Tahoma"/>
        </w:rPr>
        <w:t>je predmet te pogodbe</w:t>
      </w:r>
      <w:r w:rsidR="00F82E4A">
        <w:rPr>
          <w:rFonts w:ascii="Tahoma" w:hAnsi="Tahoma" w:cs="Tahoma"/>
        </w:rPr>
        <w:t>: »</w:t>
      </w:r>
      <w:r w:rsidR="00873A5C">
        <w:rPr>
          <w:rFonts w:ascii="Tahoma" w:hAnsi="Tahoma" w:cs="Tahoma"/>
          <w:b/>
        </w:rPr>
        <w:t>Prestavitev javne sanitarne kanalizacije v Horjulski cesti</w:t>
      </w:r>
      <w:r w:rsidR="00F82E4A">
        <w:rPr>
          <w:rFonts w:ascii="Tahoma" w:hAnsi="Tahoma" w:cs="Tahoma"/>
          <w:b/>
        </w:rPr>
        <w:t>«</w:t>
      </w:r>
      <w:r w:rsidRPr="00842ECD">
        <w:rPr>
          <w:rFonts w:ascii="Tahoma" w:hAnsi="Tahoma" w:cs="Tahoma"/>
        </w:rPr>
        <w:t>,</w:t>
      </w:r>
    </w:p>
    <w:p w14:paraId="41AFCBD4" w14:textId="77777777" w:rsidR="00842ECD" w:rsidRPr="002008D3" w:rsidRDefault="00842ECD" w:rsidP="00F309C0">
      <w:pPr>
        <w:keepNext/>
        <w:keepLines/>
        <w:numPr>
          <w:ilvl w:val="0"/>
          <w:numId w:val="7"/>
        </w:numPr>
        <w:jc w:val="both"/>
        <w:rPr>
          <w:rFonts w:ascii="Tahoma" w:eastAsia="Frutiger" w:hAnsi="Tahoma" w:cs="Tahoma"/>
          <w:lang w:eastAsia="en-US"/>
        </w:rPr>
      </w:pPr>
      <w:r w:rsidRPr="002008D3">
        <w:rPr>
          <w:rFonts w:ascii="Tahoma" w:eastAsia="Frutiger" w:hAnsi="Tahoma" w:cs="Tahoma"/>
          <w:lang w:eastAsia="en-US"/>
        </w:rPr>
        <w:t>je bil izvajalec izbran na p</w:t>
      </w:r>
      <w:r>
        <w:rPr>
          <w:rFonts w:ascii="Tahoma" w:eastAsia="Frutiger" w:hAnsi="Tahoma" w:cs="Tahoma"/>
          <w:lang w:eastAsia="en-US"/>
        </w:rPr>
        <w:t xml:space="preserve">odlagi izvedenega </w:t>
      </w:r>
      <w:r w:rsidRPr="002008D3">
        <w:rPr>
          <w:rFonts w:ascii="Tahoma" w:eastAsia="Frutiger" w:hAnsi="Tahoma" w:cs="Tahoma"/>
          <w:lang w:eastAsia="en-US"/>
        </w:rPr>
        <w:t>postopka</w:t>
      </w:r>
      <w:r>
        <w:rPr>
          <w:rFonts w:ascii="Tahoma" w:eastAsia="Frutiger" w:hAnsi="Tahoma" w:cs="Tahoma"/>
          <w:lang w:eastAsia="en-US"/>
        </w:rPr>
        <w:t xml:space="preserve"> javnega naročila male vrednosti</w:t>
      </w:r>
      <w:r w:rsidRPr="002008D3">
        <w:rPr>
          <w:rFonts w:ascii="Tahoma" w:eastAsia="Frutiger" w:hAnsi="Tahoma" w:cs="Tahoma"/>
          <w:lang w:eastAsia="en-US"/>
        </w:rPr>
        <w:t xml:space="preserve"> skladno </w:t>
      </w:r>
      <w:r>
        <w:rPr>
          <w:rFonts w:ascii="Tahoma" w:eastAsia="Frutiger" w:hAnsi="Tahoma" w:cs="Tahoma"/>
          <w:lang w:eastAsia="en-US"/>
        </w:rPr>
        <w:t xml:space="preserve">s </w:t>
      </w:r>
      <w:r w:rsidRPr="002008D3">
        <w:rPr>
          <w:rFonts w:ascii="Tahoma" w:eastAsia="Frutiger" w:hAnsi="Tahoma" w:cs="Tahoma"/>
          <w:lang w:eastAsia="en-US"/>
        </w:rPr>
        <w:t>4</w:t>
      </w:r>
      <w:r>
        <w:rPr>
          <w:rFonts w:ascii="Tahoma" w:eastAsia="Frutiger" w:hAnsi="Tahoma" w:cs="Tahoma"/>
          <w:lang w:eastAsia="en-US"/>
        </w:rPr>
        <w:t>7</w:t>
      </w:r>
      <w:r w:rsidRPr="002008D3">
        <w:rPr>
          <w:rFonts w:ascii="Tahoma" w:eastAsia="Frutiger" w:hAnsi="Tahoma" w:cs="Tahoma"/>
          <w:lang w:eastAsia="en-US"/>
        </w:rPr>
        <w:t>. člen</w:t>
      </w:r>
      <w:r>
        <w:rPr>
          <w:rFonts w:ascii="Tahoma" w:eastAsia="Frutiger" w:hAnsi="Tahoma" w:cs="Tahoma"/>
          <w:lang w:eastAsia="en-US"/>
        </w:rPr>
        <w:t xml:space="preserve">om </w:t>
      </w:r>
      <w:r w:rsidRPr="002008D3">
        <w:rPr>
          <w:rFonts w:ascii="Tahoma" w:eastAsia="Frutiger" w:hAnsi="Tahoma" w:cs="Tahoma"/>
          <w:lang w:eastAsia="en-US"/>
        </w:rPr>
        <w:t>Zakona o javnem naročanju (Ur. l. RS, št. 91/15 s spremembami; v nadaljevanju: ZJN-3);</w:t>
      </w:r>
    </w:p>
    <w:p w14:paraId="102B5A30" w14:textId="0015792E" w:rsidR="00842ECD" w:rsidRPr="00232F4E" w:rsidRDefault="00842ECD" w:rsidP="00F309C0">
      <w:pPr>
        <w:keepNext/>
        <w:keepLines/>
        <w:numPr>
          <w:ilvl w:val="0"/>
          <w:numId w:val="7"/>
        </w:numPr>
        <w:jc w:val="both"/>
        <w:rPr>
          <w:rFonts w:ascii="Tahoma" w:eastAsia="Frutiger" w:hAnsi="Tahoma" w:cs="Tahoma"/>
          <w:lang w:eastAsia="en-US"/>
        </w:rPr>
      </w:pPr>
      <w:r w:rsidRPr="00232F4E">
        <w:rPr>
          <w:rFonts w:ascii="Tahoma" w:eastAsia="Frutiger" w:hAnsi="Tahoma" w:cs="Tahoma"/>
          <w:lang w:eastAsia="en-US"/>
        </w:rPr>
        <w:t>je bilo obvestilo o javnem naročilu objavljeno na Portalu javnih naročil dne ………….. pod številko objave ………………………</w:t>
      </w:r>
      <w:r w:rsidR="00326B14">
        <w:rPr>
          <w:rFonts w:ascii="Tahoma" w:eastAsia="Frutiger" w:hAnsi="Tahoma" w:cs="Tahoma"/>
          <w:lang w:eastAsia="en-US"/>
        </w:rPr>
        <w:t>,</w:t>
      </w:r>
      <w:r w:rsidRPr="00232F4E">
        <w:rPr>
          <w:rFonts w:ascii="Tahoma" w:eastAsia="Frutiger" w:hAnsi="Tahoma" w:cs="Tahoma"/>
          <w:lang w:eastAsia="en-US"/>
        </w:rPr>
        <w:t xml:space="preserve"> </w:t>
      </w:r>
    </w:p>
    <w:p w14:paraId="6A2F9291" w14:textId="77777777" w:rsidR="00842ECD" w:rsidRPr="00754AB1" w:rsidRDefault="00842ECD" w:rsidP="00F309C0">
      <w:pPr>
        <w:keepNext/>
        <w:keepLines/>
        <w:numPr>
          <w:ilvl w:val="0"/>
          <w:numId w:val="7"/>
        </w:numPr>
        <w:jc w:val="both"/>
        <w:rPr>
          <w:rFonts w:ascii="Tahoma" w:eastAsia="Frutiger" w:hAnsi="Tahoma" w:cs="Tahoma"/>
          <w:lang w:eastAsia="en-US"/>
        </w:rPr>
      </w:pPr>
      <w:r w:rsidRPr="00754AB1">
        <w:rPr>
          <w:rFonts w:ascii="Tahoma" w:eastAsia="Frutiger" w:hAnsi="Tahoma" w:cs="Tahoma"/>
          <w:lang w:eastAsia="en-US"/>
        </w:rPr>
        <w:lastRenderedPageBreak/>
        <w:t>se pogodba sklepa za obdobje od dneva sklenitve pogodbe do izpolnitve vseh obveznosti iz pogodbe</w:t>
      </w:r>
      <w:r>
        <w:rPr>
          <w:rFonts w:ascii="Tahoma" w:eastAsia="Frutiger" w:hAnsi="Tahoma" w:cs="Tahoma"/>
          <w:lang w:eastAsia="en-US"/>
        </w:rPr>
        <w:t>,</w:t>
      </w:r>
      <w:r w:rsidRPr="00754AB1">
        <w:rPr>
          <w:rFonts w:ascii="Tahoma" w:eastAsia="Frutiger" w:hAnsi="Tahoma" w:cs="Tahoma"/>
          <w:lang w:eastAsia="en-US"/>
        </w:rPr>
        <w:t xml:space="preserve"> </w:t>
      </w:r>
    </w:p>
    <w:p w14:paraId="3E16A82E" w14:textId="77777777" w:rsidR="00842ECD" w:rsidRPr="00232F4E" w:rsidRDefault="00842ECD" w:rsidP="00F309C0">
      <w:pPr>
        <w:keepNext/>
        <w:keepLines/>
        <w:jc w:val="both"/>
        <w:rPr>
          <w:rFonts w:ascii="Tahoma" w:eastAsia="Frutiger" w:hAnsi="Tahoma" w:cs="Tahoma"/>
          <w:i/>
          <w:lang w:eastAsia="en-US"/>
        </w:rPr>
      </w:pPr>
      <w:r w:rsidRPr="00232F4E">
        <w:rPr>
          <w:rFonts w:ascii="Tahoma" w:eastAsia="Frutiger" w:hAnsi="Tahoma" w:cs="Tahoma"/>
          <w:i/>
          <w:lang w:eastAsia="en-US"/>
        </w:rPr>
        <w:t>(Opomba: se upošteva v primeru skupne ponudbe)</w:t>
      </w:r>
    </w:p>
    <w:p w14:paraId="2F01A4A6" w14:textId="77777777" w:rsidR="00326B14" w:rsidRDefault="00842ECD" w:rsidP="00326B14">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so vodilni partner in partnerji  sklenili sporazum št…………………….. , s katerim so se vodilni partner in partnerji dogovorili, da pogodbo podpišejo vsi partnerji/ s katerim so partnerji pooblastili vodilnega partnerja za podpis pogodbe z naročnikom (glede na določilo pravnega akta o skupnem nastopu),</w:t>
      </w:r>
    </w:p>
    <w:p w14:paraId="669E002F" w14:textId="6DC568CE" w:rsidR="00326B14" w:rsidRDefault="00842ECD" w:rsidP="00326B14">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so vodilni partner in partner/j</w:t>
      </w:r>
      <w:r w:rsidR="00326B14">
        <w:rPr>
          <w:rFonts w:ascii="Tahoma" w:eastAsia="Frutiger" w:hAnsi="Tahoma" w:cs="Tahoma"/>
          <w:i/>
          <w:lang w:eastAsia="en-US"/>
        </w:rPr>
        <w:t>i naročniku solidarno odgovorni,</w:t>
      </w:r>
    </w:p>
    <w:p w14:paraId="38B5DE56" w14:textId="79068406" w:rsidR="00842ECD" w:rsidRPr="00326B14" w:rsidRDefault="00842ECD" w:rsidP="00326B14">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 xml:space="preserve">so vodilni partner in partner/ji sporazumni, da račune naročniku izstavlja vodilni partner in da </w:t>
      </w:r>
      <w:r w:rsidR="00E83947">
        <w:rPr>
          <w:rFonts w:ascii="Tahoma" w:eastAsia="Frutiger" w:hAnsi="Tahoma" w:cs="Tahoma"/>
          <w:i/>
          <w:lang w:eastAsia="en-US"/>
        </w:rPr>
        <w:t>naročnik</w:t>
      </w:r>
      <w:r w:rsidRPr="00326B14">
        <w:rPr>
          <w:rFonts w:ascii="Tahoma" w:eastAsia="Frutiger" w:hAnsi="Tahoma" w:cs="Tahoma"/>
          <w:i/>
          <w:lang w:eastAsia="en-US"/>
        </w:rPr>
        <w:t xml:space="preserve"> sredstva nakazuje vodilnemu partnerju/da račune naročniku izstavlja vsak od partnerjev (glede na določilo pravnega akta o skupnem nastopu).</w:t>
      </w:r>
    </w:p>
    <w:p w14:paraId="341F5B11" w14:textId="77777777" w:rsidR="00842ECD" w:rsidRPr="00232F4E" w:rsidRDefault="00842ECD" w:rsidP="00F309C0">
      <w:pPr>
        <w:keepNext/>
        <w:keepLines/>
        <w:jc w:val="both"/>
        <w:rPr>
          <w:rFonts w:ascii="Tahoma" w:eastAsia="Frutiger" w:hAnsi="Tahoma" w:cs="Tahoma"/>
          <w:lang w:eastAsia="en-US"/>
        </w:rPr>
      </w:pPr>
    </w:p>
    <w:p w14:paraId="31F55C24" w14:textId="77777777" w:rsidR="00842ECD" w:rsidRPr="00232F4E" w:rsidRDefault="00842ECD" w:rsidP="00F309C0">
      <w:pPr>
        <w:keepNext/>
        <w:keepLines/>
        <w:jc w:val="both"/>
        <w:rPr>
          <w:rFonts w:ascii="Tahoma" w:eastAsia="Frutiger" w:hAnsi="Tahoma" w:cs="Tahoma"/>
          <w:lang w:eastAsia="en-US"/>
        </w:rPr>
      </w:pPr>
      <w:r w:rsidRPr="00232F4E">
        <w:rPr>
          <w:rFonts w:ascii="Tahoma" w:eastAsia="Frutiger" w:hAnsi="Tahoma" w:cs="Tahoma"/>
          <w:lang w:eastAsia="en-US"/>
        </w:rPr>
        <w:t>Izvajalec izjavlja, da je seznanjen z razpisnimi zahtevami</w:t>
      </w:r>
      <w:r>
        <w:rPr>
          <w:rFonts w:ascii="Tahoma" w:eastAsia="Frutiger" w:hAnsi="Tahoma" w:cs="Tahoma"/>
          <w:lang w:eastAsia="en-US"/>
        </w:rPr>
        <w:t xml:space="preserve"> naročnika</w:t>
      </w:r>
      <w:r w:rsidRPr="00232F4E">
        <w:rPr>
          <w:rFonts w:ascii="Tahoma" w:eastAsia="Frutiger" w:hAnsi="Tahoma" w:cs="Tahoma"/>
          <w:lang w:eastAsia="en-US"/>
        </w:rPr>
        <w:t xml:space="preserve"> ter da so mu razumljivi in jasni pogoji ter okoliščine za pravilno in kvalitetno izvedbo prevzetih del.</w:t>
      </w:r>
    </w:p>
    <w:p w14:paraId="2CDC9710" w14:textId="77777777" w:rsidR="003C5E66" w:rsidRDefault="003C5E66" w:rsidP="00F309C0">
      <w:pPr>
        <w:keepNext/>
        <w:keepLines/>
        <w:jc w:val="both"/>
        <w:rPr>
          <w:rFonts w:ascii="Tahoma" w:eastAsia="Frutiger" w:hAnsi="Tahoma" w:cs="Tahoma"/>
          <w:lang w:eastAsia="en-US"/>
        </w:rPr>
      </w:pPr>
    </w:p>
    <w:p w14:paraId="259C0D51" w14:textId="77777777" w:rsidR="00E90FDB" w:rsidRDefault="00933D25" w:rsidP="003164BD">
      <w:pPr>
        <w:pStyle w:val="Odstavekseznama"/>
        <w:keepNext/>
        <w:keepLines/>
        <w:numPr>
          <w:ilvl w:val="0"/>
          <w:numId w:val="29"/>
        </w:numPr>
        <w:ind w:left="426" w:hanging="426"/>
        <w:rPr>
          <w:rFonts w:ascii="Tahoma" w:eastAsia="Frutiger" w:hAnsi="Tahoma" w:cs="Tahoma"/>
          <w:b/>
          <w:lang w:eastAsia="en-US"/>
        </w:rPr>
      </w:pPr>
      <w:r w:rsidRPr="00933D25">
        <w:rPr>
          <w:rFonts w:ascii="Tahoma" w:eastAsia="Frutiger" w:hAnsi="Tahoma" w:cs="Tahoma"/>
          <w:b/>
          <w:lang w:eastAsia="en-US"/>
        </w:rPr>
        <w:t>PREDMET POGODBE</w:t>
      </w:r>
    </w:p>
    <w:p w14:paraId="6EB7A15B" w14:textId="77777777" w:rsidR="008A1E65" w:rsidRPr="00933D25" w:rsidRDefault="008A1E65" w:rsidP="00F309C0">
      <w:pPr>
        <w:pStyle w:val="Odstavekseznama"/>
        <w:keepNext/>
        <w:keepLines/>
        <w:ind w:left="426"/>
        <w:rPr>
          <w:rFonts w:ascii="Tahoma" w:eastAsia="Frutiger" w:hAnsi="Tahoma" w:cs="Tahoma"/>
          <w:b/>
          <w:lang w:eastAsia="en-US"/>
        </w:rPr>
      </w:pPr>
    </w:p>
    <w:p w14:paraId="15B62476" w14:textId="77777777" w:rsidR="00E90FDB" w:rsidRPr="004C1F13" w:rsidRDefault="00E90FDB" w:rsidP="003164BD">
      <w:pPr>
        <w:keepNext/>
        <w:keepLines/>
        <w:numPr>
          <w:ilvl w:val="0"/>
          <w:numId w:val="24"/>
        </w:numPr>
        <w:jc w:val="center"/>
        <w:rPr>
          <w:rFonts w:ascii="Tahoma" w:eastAsia="Frutiger" w:hAnsi="Tahoma" w:cs="Tahoma"/>
          <w:lang w:eastAsia="en-US"/>
        </w:rPr>
      </w:pPr>
      <w:r w:rsidRPr="004C1F13">
        <w:rPr>
          <w:rFonts w:ascii="Tahoma" w:eastAsia="Frutiger" w:hAnsi="Tahoma" w:cs="Tahoma"/>
          <w:lang w:eastAsia="en-US"/>
        </w:rPr>
        <w:t>člen</w:t>
      </w:r>
    </w:p>
    <w:p w14:paraId="07A174D9" w14:textId="77777777" w:rsidR="008A1E65" w:rsidRDefault="008A1E65" w:rsidP="00F309C0">
      <w:pPr>
        <w:keepNext/>
        <w:keepLines/>
        <w:jc w:val="both"/>
        <w:rPr>
          <w:rFonts w:ascii="Tahoma" w:eastAsia="Frutiger" w:hAnsi="Tahoma" w:cs="Tahoma"/>
          <w:lang w:eastAsia="en-US"/>
        </w:rPr>
      </w:pPr>
    </w:p>
    <w:p w14:paraId="580C623A" w14:textId="5C5E8676" w:rsidR="00C925FE"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t xml:space="preserve">Predmet te pogodbe je </w:t>
      </w:r>
      <w:r w:rsidR="00082D0D">
        <w:rPr>
          <w:rFonts w:ascii="Tahoma" w:eastAsia="Frutiger" w:hAnsi="Tahoma" w:cs="Tahoma"/>
          <w:lang w:eastAsia="en-US"/>
        </w:rPr>
        <w:t>p</w:t>
      </w:r>
      <w:r w:rsidR="00873A5C">
        <w:rPr>
          <w:rFonts w:ascii="Tahoma" w:eastAsia="Frutiger" w:hAnsi="Tahoma" w:cs="Tahoma"/>
          <w:lang w:eastAsia="en-US"/>
        </w:rPr>
        <w:t>restavitev javne sanitarne</w:t>
      </w:r>
      <w:r w:rsidR="00082D0D">
        <w:rPr>
          <w:rFonts w:ascii="Tahoma" w:eastAsia="Frutiger" w:hAnsi="Tahoma" w:cs="Tahoma"/>
          <w:lang w:eastAsia="en-US"/>
        </w:rPr>
        <w:t xml:space="preserve"> kanalizacije</w:t>
      </w:r>
      <w:r w:rsidR="00873A5C">
        <w:rPr>
          <w:rFonts w:ascii="Tahoma" w:eastAsia="Frutiger" w:hAnsi="Tahoma" w:cs="Tahoma"/>
          <w:lang w:eastAsia="en-US"/>
        </w:rPr>
        <w:t xml:space="preserve"> v Horjulski cesti</w:t>
      </w:r>
      <w:r w:rsidRPr="003C5E66">
        <w:rPr>
          <w:rFonts w:ascii="Tahoma" w:eastAsia="Frutiger" w:hAnsi="Tahoma" w:cs="Tahoma"/>
          <w:lang w:eastAsia="en-US"/>
        </w:rPr>
        <w:t xml:space="preserve"> (v nadaljevanju: dela ali tudi pogodbena dela). </w:t>
      </w:r>
    </w:p>
    <w:p w14:paraId="6E212A27" w14:textId="77777777" w:rsidR="00DF3EAD" w:rsidRPr="003C5E66" w:rsidRDefault="00DF3EAD" w:rsidP="00F309C0">
      <w:pPr>
        <w:keepNext/>
        <w:keepLines/>
        <w:jc w:val="both"/>
        <w:rPr>
          <w:rFonts w:ascii="Tahoma" w:eastAsia="Frutiger" w:hAnsi="Tahoma" w:cs="Tahoma"/>
          <w:lang w:eastAsia="en-US"/>
        </w:rPr>
      </w:pPr>
    </w:p>
    <w:p w14:paraId="095B0744" w14:textId="560490A6" w:rsidR="00DF3EAD" w:rsidRPr="003C5E66" w:rsidRDefault="00DF3EAD" w:rsidP="00F309C0">
      <w:pPr>
        <w:keepNext/>
        <w:keepLines/>
        <w:jc w:val="both"/>
        <w:rPr>
          <w:rFonts w:ascii="Tahoma" w:eastAsia="Frutiger" w:hAnsi="Tahoma" w:cs="Tahoma"/>
          <w:lang w:eastAsia="en-US"/>
        </w:rPr>
      </w:pPr>
      <w:r w:rsidRPr="003C5E66">
        <w:rPr>
          <w:rFonts w:ascii="Tahoma" w:eastAsia="Frutiger" w:hAnsi="Tahoma" w:cs="Tahoma"/>
          <w:lang w:eastAsia="en-US"/>
        </w:rPr>
        <w:t xml:space="preserve">Pogodba se sklene na osnovi izvedenega javnega naročila št. </w:t>
      </w:r>
      <w:r w:rsidR="00873A5C">
        <w:rPr>
          <w:rFonts w:ascii="Tahoma" w:hAnsi="Tahoma" w:cs="Tahoma"/>
        </w:rPr>
        <w:t>VKS-83/23</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 xml:space="preserve">ter končne ponudbe izvajalca, </w:t>
      </w:r>
      <w:r w:rsidR="000C7AEC">
        <w:rPr>
          <w:rFonts w:ascii="Tahoma" w:eastAsia="Frutiger" w:hAnsi="Tahoma" w:cs="Tahoma"/>
          <w:lang w:eastAsia="en-US"/>
        </w:rPr>
        <w:t>podane</w:t>
      </w:r>
      <w:r w:rsidR="000C7AEC" w:rsidRPr="00B15E7B">
        <w:rPr>
          <w:rFonts w:ascii="Tahoma" w:eastAsia="Frutiger" w:hAnsi="Tahoma" w:cs="Tahoma"/>
          <w:lang w:eastAsia="en-US"/>
        </w:rPr>
        <w:t xml:space="preserve"> </w:t>
      </w:r>
      <w:r w:rsidRPr="00B15E7B">
        <w:rPr>
          <w:rFonts w:ascii="Tahoma" w:eastAsia="Frutiger" w:hAnsi="Tahoma" w:cs="Tahoma"/>
          <w:lang w:eastAsia="en-US"/>
        </w:rPr>
        <w:t>na pogajanjih dne ________________ (v nadaljevanju: končna ponudba),</w:t>
      </w:r>
      <w:r w:rsidRPr="003C5E66">
        <w:rPr>
          <w:rFonts w:ascii="Tahoma" w:eastAsia="Frutiger" w:hAnsi="Tahoma" w:cs="Tahoma"/>
          <w:lang w:eastAsia="en-US"/>
        </w:rPr>
        <w:t xml:space="preserve"> ki so sestavni del te pogodbe</w:t>
      </w:r>
      <w:r w:rsidR="007C7D9D">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0432812A" w14:textId="77777777" w:rsidR="00DF3EAD" w:rsidRPr="003C5E66" w:rsidRDefault="00DF3EAD" w:rsidP="00F309C0">
      <w:pPr>
        <w:keepNext/>
        <w:keepLines/>
        <w:jc w:val="both"/>
        <w:rPr>
          <w:rFonts w:ascii="Tahoma" w:eastAsia="Frutiger" w:hAnsi="Tahoma" w:cs="Tahoma"/>
          <w:lang w:eastAsia="en-US"/>
        </w:rPr>
      </w:pPr>
    </w:p>
    <w:p w14:paraId="2091EA59" w14:textId="77777777" w:rsidR="00E90FDB" w:rsidRPr="003C5E66" w:rsidRDefault="00E90FDB" w:rsidP="003164BD">
      <w:pPr>
        <w:pStyle w:val="Odstavekseznama"/>
        <w:keepNext/>
        <w:keepLines/>
        <w:numPr>
          <w:ilvl w:val="0"/>
          <w:numId w:val="29"/>
        </w:numPr>
        <w:ind w:left="426" w:hanging="426"/>
        <w:rPr>
          <w:rFonts w:ascii="Tahoma" w:eastAsia="Frutiger" w:hAnsi="Tahoma" w:cs="Tahoma"/>
          <w:b/>
          <w:lang w:eastAsia="en-US"/>
        </w:rPr>
      </w:pPr>
      <w:r w:rsidRPr="003C5E66">
        <w:rPr>
          <w:rFonts w:ascii="Tahoma" w:eastAsia="Frutiger" w:hAnsi="Tahoma" w:cs="Tahoma"/>
          <w:b/>
          <w:lang w:eastAsia="en-US"/>
        </w:rPr>
        <w:t>POGODBENA VREDNOST</w:t>
      </w:r>
    </w:p>
    <w:p w14:paraId="18D813C1" w14:textId="77777777" w:rsidR="008A1E65" w:rsidRPr="003C5E66" w:rsidRDefault="008A1E65" w:rsidP="00F309C0">
      <w:pPr>
        <w:pStyle w:val="Odstavekseznama"/>
        <w:keepNext/>
        <w:keepLines/>
        <w:ind w:left="426"/>
        <w:rPr>
          <w:rFonts w:ascii="Tahoma" w:eastAsia="Frutiger" w:hAnsi="Tahoma" w:cs="Tahoma"/>
          <w:b/>
          <w:lang w:eastAsia="en-US"/>
        </w:rPr>
      </w:pPr>
    </w:p>
    <w:p w14:paraId="347A882A" w14:textId="77777777" w:rsidR="00E90FDB" w:rsidRPr="003C5E66" w:rsidRDefault="00E90FDB" w:rsidP="003164BD">
      <w:pPr>
        <w:keepNext/>
        <w:keepLines/>
        <w:numPr>
          <w:ilvl w:val="0"/>
          <w:numId w:val="24"/>
        </w:numPr>
        <w:jc w:val="center"/>
        <w:rPr>
          <w:rFonts w:ascii="Tahoma" w:eastAsia="Frutiger" w:hAnsi="Tahoma" w:cs="Tahoma"/>
          <w:lang w:eastAsia="en-US"/>
        </w:rPr>
      </w:pPr>
      <w:r w:rsidRPr="003C5E66">
        <w:rPr>
          <w:rFonts w:ascii="Tahoma" w:eastAsia="Frutiger" w:hAnsi="Tahoma" w:cs="Tahoma"/>
          <w:lang w:eastAsia="en-US"/>
        </w:rPr>
        <w:t>člen</w:t>
      </w:r>
    </w:p>
    <w:p w14:paraId="5BC67DCF" w14:textId="77777777" w:rsidR="008A1E65" w:rsidRPr="003C5E66" w:rsidRDefault="008A1E65" w:rsidP="00F309C0">
      <w:pPr>
        <w:keepNext/>
        <w:keepLines/>
        <w:jc w:val="both"/>
        <w:rPr>
          <w:rFonts w:ascii="Tahoma" w:eastAsia="Frutiger" w:hAnsi="Tahoma" w:cs="Tahoma"/>
          <w:lang w:eastAsia="en-US"/>
        </w:rPr>
      </w:pPr>
    </w:p>
    <w:p w14:paraId="68D56422" w14:textId="77777777" w:rsidR="00E90FDB"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t xml:space="preserve">Pogodbeni stranki se dogovorita za vrednosti, ki izhajajo iz </w:t>
      </w:r>
      <w:r w:rsidR="00F66493" w:rsidRPr="003C5E66">
        <w:rPr>
          <w:rFonts w:ascii="Tahoma" w:eastAsia="Frutiger" w:hAnsi="Tahoma" w:cs="Tahoma"/>
          <w:lang w:eastAsia="en-US"/>
        </w:rPr>
        <w:t xml:space="preserve">končne </w:t>
      </w:r>
      <w:r w:rsidRPr="003C5E66">
        <w:rPr>
          <w:rFonts w:ascii="Tahoma" w:eastAsia="Frutiger" w:hAnsi="Tahoma" w:cs="Tahoma"/>
          <w:lang w:eastAsia="en-US"/>
        </w:rPr>
        <w:t>ponudbe. Za pogodbena dela naročnik ne daje avansa.</w:t>
      </w:r>
    </w:p>
    <w:p w14:paraId="5D6F68CE" w14:textId="77777777" w:rsidR="00E90FDB" w:rsidRPr="003C5E66" w:rsidRDefault="00E90FDB" w:rsidP="00F309C0">
      <w:pPr>
        <w:keepNext/>
        <w:keepLines/>
        <w:jc w:val="both"/>
        <w:rPr>
          <w:rFonts w:ascii="Tahoma" w:eastAsia="Frutiger" w:hAnsi="Tahoma" w:cs="Tahoma"/>
          <w:lang w:eastAsia="en-US"/>
        </w:rPr>
      </w:pPr>
    </w:p>
    <w:p w14:paraId="16149BBA" w14:textId="77777777" w:rsidR="002F40F0" w:rsidRPr="003C5E66" w:rsidRDefault="002F40F0" w:rsidP="00F309C0">
      <w:pPr>
        <w:keepNext/>
        <w:keepLines/>
        <w:jc w:val="both"/>
        <w:rPr>
          <w:rFonts w:ascii="Tahoma" w:hAnsi="Tahoma" w:cs="Tahoma"/>
        </w:rPr>
      </w:pPr>
      <w:r w:rsidRPr="003C5E66">
        <w:rPr>
          <w:rFonts w:ascii="Tahoma" w:hAnsi="Tahoma" w:cs="Tahoma"/>
        </w:rPr>
        <w:t>Pogodbena vrednost po končni ponudbi, z upoštevanim __________________ odstotnim (__ %) popustom, na dan sklenitve te pogodbe znaša:</w:t>
      </w:r>
    </w:p>
    <w:p w14:paraId="2FA6EFD6" w14:textId="77777777" w:rsidR="002F40F0" w:rsidRPr="003C5E66" w:rsidRDefault="002F40F0" w:rsidP="00F309C0">
      <w:pPr>
        <w:keepNext/>
        <w:keepLines/>
        <w:jc w:val="both"/>
        <w:rPr>
          <w:rFonts w:ascii="Tahoma" w:hAnsi="Tahoma" w:cs="Tahoma"/>
        </w:rPr>
      </w:pPr>
    </w:p>
    <w:tbl>
      <w:tblPr>
        <w:tblStyle w:val="Tabelamrea1"/>
        <w:tblW w:w="9351" w:type="dxa"/>
        <w:tblLook w:val="04A0" w:firstRow="1" w:lastRow="0" w:firstColumn="1" w:lastColumn="0" w:noHBand="0" w:noVBand="1"/>
      </w:tblPr>
      <w:tblGrid>
        <w:gridCol w:w="4957"/>
        <w:gridCol w:w="4394"/>
      </w:tblGrid>
      <w:tr w:rsidR="00786326" w:rsidRPr="003C5E66" w14:paraId="045D4E8E" w14:textId="77777777" w:rsidTr="00082D0D">
        <w:trPr>
          <w:trHeight w:hRule="exact" w:val="510"/>
        </w:trPr>
        <w:tc>
          <w:tcPr>
            <w:tcW w:w="4957" w:type="dxa"/>
          </w:tcPr>
          <w:p w14:paraId="72EB54E0" w14:textId="58880F10" w:rsidR="00786326" w:rsidRPr="003803E0" w:rsidRDefault="00082D0D" w:rsidP="0064653F">
            <w:pPr>
              <w:keepNext/>
              <w:keepLines/>
              <w:spacing w:before="180" w:after="200" w:line="276" w:lineRule="auto"/>
              <w:rPr>
                <w:rFonts w:ascii="Tahoma" w:eastAsia="Frutiger" w:hAnsi="Tahoma" w:cs="Tahoma"/>
                <w:b/>
              </w:rPr>
            </w:pPr>
            <w:r>
              <w:rPr>
                <w:rFonts w:ascii="Tahoma" w:eastAsia="Frutiger" w:hAnsi="Tahoma" w:cs="Tahoma"/>
                <w:b/>
              </w:rPr>
              <w:t xml:space="preserve">POGODBENA  VREDNOST V EUR </w:t>
            </w:r>
            <w:r w:rsidR="003803E0">
              <w:rPr>
                <w:rFonts w:ascii="Tahoma" w:eastAsia="Frutiger" w:hAnsi="Tahoma" w:cs="Tahoma"/>
                <w:b/>
              </w:rPr>
              <w:t>brez DDV)</w:t>
            </w:r>
          </w:p>
        </w:tc>
        <w:tc>
          <w:tcPr>
            <w:tcW w:w="4394" w:type="dxa"/>
          </w:tcPr>
          <w:p w14:paraId="4923FAE7" w14:textId="74000E65" w:rsidR="00786326" w:rsidRPr="003803E0" w:rsidRDefault="00786326" w:rsidP="00786326">
            <w:pPr>
              <w:keepNext/>
              <w:keepLines/>
              <w:spacing w:before="180" w:after="200" w:line="276" w:lineRule="auto"/>
              <w:jc w:val="right"/>
              <w:rPr>
                <w:rFonts w:ascii="Tahoma" w:eastAsia="Frutiger" w:hAnsi="Tahoma" w:cs="Tahoma"/>
                <w:b/>
              </w:rPr>
            </w:pPr>
            <w:r w:rsidRPr="00082D0D">
              <w:rPr>
                <w:rFonts w:ascii="Tahoma" w:eastAsia="Frutiger" w:hAnsi="Tahoma" w:cs="Tahoma"/>
                <w:b/>
              </w:rPr>
              <w:t>EUR</w:t>
            </w:r>
          </w:p>
        </w:tc>
      </w:tr>
      <w:tr w:rsidR="00786326" w:rsidRPr="003C5E66" w14:paraId="61EEF7D6" w14:textId="77777777" w:rsidTr="00F95837">
        <w:trPr>
          <w:trHeight w:hRule="exact" w:val="572"/>
        </w:trPr>
        <w:tc>
          <w:tcPr>
            <w:tcW w:w="4957" w:type="dxa"/>
            <w:hideMark/>
          </w:tcPr>
          <w:p w14:paraId="57A07A64" w14:textId="66BD36BC" w:rsidR="00786326" w:rsidRPr="003C5E66" w:rsidRDefault="00786326" w:rsidP="00786326">
            <w:pPr>
              <w:keepNext/>
              <w:keepLines/>
              <w:spacing w:before="180" w:after="200" w:line="276" w:lineRule="auto"/>
              <w:rPr>
                <w:rFonts w:ascii="Tahoma" w:eastAsia="Frutiger" w:hAnsi="Tahoma" w:cs="Tahoma"/>
              </w:rPr>
            </w:pPr>
            <w:r w:rsidRPr="003C5E66">
              <w:rPr>
                <w:rFonts w:ascii="Tahoma" w:eastAsia="Frutiger" w:hAnsi="Tahoma" w:cs="Tahoma"/>
              </w:rPr>
              <w:t>DDV 22%</w:t>
            </w:r>
          </w:p>
        </w:tc>
        <w:tc>
          <w:tcPr>
            <w:tcW w:w="4394" w:type="dxa"/>
            <w:hideMark/>
          </w:tcPr>
          <w:p w14:paraId="428420E6" w14:textId="77777777" w:rsidR="00786326" w:rsidRPr="003C5E66" w:rsidRDefault="00786326" w:rsidP="00786326">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786326" w:rsidRPr="003C5E66" w14:paraId="3A50CC03" w14:textId="77777777" w:rsidTr="00F95837">
        <w:trPr>
          <w:trHeight w:hRule="exact" w:val="510"/>
        </w:trPr>
        <w:tc>
          <w:tcPr>
            <w:tcW w:w="4957" w:type="dxa"/>
            <w:hideMark/>
          </w:tcPr>
          <w:p w14:paraId="27A6B63E" w14:textId="4F3282F3" w:rsidR="00786326" w:rsidRPr="003C5E66" w:rsidRDefault="00786326" w:rsidP="00786326">
            <w:pPr>
              <w:keepNext/>
              <w:keepLines/>
              <w:spacing w:before="180" w:after="200" w:line="276" w:lineRule="auto"/>
              <w:rPr>
                <w:rFonts w:ascii="Tahoma" w:eastAsia="Frutiger" w:hAnsi="Tahoma" w:cs="Tahoma"/>
              </w:rPr>
            </w:pPr>
            <w:r>
              <w:rPr>
                <w:rFonts w:ascii="Tahoma" w:eastAsia="Frutiger" w:hAnsi="Tahoma" w:cs="Tahoma"/>
              </w:rPr>
              <w:t xml:space="preserve">POGODBENA VREDNOST </w:t>
            </w:r>
            <w:r w:rsidR="00082D0D">
              <w:rPr>
                <w:rFonts w:ascii="Tahoma" w:eastAsia="Frutiger" w:hAnsi="Tahoma" w:cs="Tahoma"/>
              </w:rPr>
              <w:t xml:space="preserve">V EUR </w:t>
            </w:r>
            <w:r w:rsidRPr="003C5E66">
              <w:rPr>
                <w:rFonts w:ascii="Tahoma" w:eastAsia="Frutiger" w:hAnsi="Tahoma" w:cs="Tahoma"/>
              </w:rPr>
              <w:t xml:space="preserve">Z </w:t>
            </w:r>
            <w:r>
              <w:rPr>
                <w:rFonts w:ascii="Tahoma" w:eastAsia="Frutiger" w:hAnsi="Tahoma" w:cs="Tahoma"/>
              </w:rPr>
              <w:t>DDV</w:t>
            </w:r>
          </w:p>
        </w:tc>
        <w:tc>
          <w:tcPr>
            <w:tcW w:w="4394" w:type="dxa"/>
            <w:hideMark/>
          </w:tcPr>
          <w:p w14:paraId="41AA38C6" w14:textId="77777777" w:rsidR="00786326" w:rsidRPr="003C5E66" w:rsidRDefault="00786326" w:rsidP="00786326">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bl>
    <w:p w14:paraId="48AF5EE3" w14:textId="77777777" w:rsidR="005D25A3" w:rsidRDefault="005D25A3" w:rsidP="00F309C0">
      <w:pPr>
        <w:keepNext/>
        <w:keepLines/>
        <w:jc w:val="both"/>
        <w:rPr>
          <w:rFonts w:ascii="Tahoma" w:eastAsia="Frutiger" w:hAnsi="Tahoma" w:cs="Tahoma"/>
        </w:rPr>
      </w:pPr>
    </w:p>
    <w:p w14:paraId="0AD81577" w14:textId="77777777" w:rsidR="002F40F0" w:rsidRPr="003C5E66" w:rsidRDefault="002F40F0" w:rsidP="00F309C0">
      <w:pPr>
        <w:keepNext/>
        <w:keepLines/>
        <w:jc w:val="both"/>
        <w:rPr>
          <w:rFonts w:ascii="Tahoma" w:eastAsia="Frutiger" w:hAnsi="Tahoma" w:cs="Tahoma"/>
        </w:rPr>
      </w:pPr>
      <w:r w:rsidRPr="003C5E66">
        <w:rPr>
          <w:rFonts w:ascii="Tahoma" w:eastAsia="Frutiger" w:hAnsi="Tahoma" w:cs="Tahoma"/>
        </w:rPr>
        <w:t>Dela se obračunavajo po cenah</w:t>
      </w:r>
      <w:r w:rsidR="003534F1">
        <w:rPr>
          <w:rFonts w:ascii="Tahoma" w:eastAsia="Frutiger" w:hAnsi="Tahoma" w:cs="Tahoma"/>
        </w:rPr>
        <w:t>,</w:t>
      </w:r>
      <w:r w:rsidRPr="003C5E66">
        <w:rPr>
          <w:rFonts w:ascii="Tahoma" w:eastAsia="Frutiger" w:hAnsi="Tahoma" w:cs="Tahoma"/>
        </w:rPr>
        <w:t xml:space="preserve"> navedenih v </w:t>
      </w:r>
      <w:r w:rsidR="003534F1">
        <w:rPr>
          <w:rFonts w:ascii="Tahoma" w:eastAsia="Frutiger" w:hAnsi="Tahoma" w:cs="Tahoma"/>
        </w:rPr>
        <w:t>popisu del</w:t>
      </w:r>
      <w:r w:rsidRPr="003C5E66">
        <w:rPr>
          <w:rFonts w:ascii="Tahoma" w:eastAsia="Frutiger" w:hAnsi="Tahoma" w:cs="Tahoma"/>
        </w:rPr>
        <w:t xml:space="preserve">, znižanih za dogovorjen popust v višini </w:t>
      </w:r>
      <w:r w:rsidR="002156D6" w:rsidRPr="003C5E66">
        <w:rPr>
          <w:rFonts w:ascii="Tahoma" w:eastAsia="Frutiger" w:hAnsi="Tahoma" w:cs="Tahoma"/>
        </w:rPr>
        <w:t>______ odstotkov (__</w:t>
      </w:r>
      <w:r w:rsidRPr="003C5E66">
        <w:rPr>
          <w:rFonts w:ascii="Tahoma" w:eastAsia="Frutiger" w:hAnsi="Tahoma" w:cs="Tahoma"/>
        </w:rPr>
        <w:t xml:space="preserve"> %).</w:t>
      </w:r>
    </w:p>
    <w:p w14:paraId="1EBC3865" w14:textId="77777777" w:rsidR="002F40F0" w:rsidRPr="003C5E66" w:rsidRDefault="002F40F0" w:rsidP="00F309C0">
      <w:pPr>
        <w:keepNext/>
        <w:keepLines/>
        <w:jc w:val="both"/>
        <w:rPr>
          <w:rFonts w:ascii="Tahoma" w:eastAsia="Frutiger" w:hAnsi="Tahoma" w:cs="Tahoma"/>
        </w:rPr>
      </w:pPr>
    </w:p>
    <w:p w14:paraId="35CC3D14" w14:textId="77777777" w:rsidR="002F40F0" w:rsidRPr="003C5E66" w:rsidRDefault="002F40F0" w:rsidP="00F309C0">
      <w:pPr>
        <w:keepNext/>
        <w:keepLines/>
        <w:jc w:val="both"/>
        <w:rPr>
          <w:rFonts w:ascii="Tahoma" w:eastAsia="Frutiger" w:hAnsi="Tahoma" w:cs="Tahoma"/>
        </w:rPr>
      </w:pPr>
      <w:r w:rsidRPr="003C5E66">
        <w:rPr>
          <w:rFonts w:ascii="Tahoma" w:eastAsia="Frutiger" w:hAnsi="Tahoma" w:cs="Tahoma"/>
        </w:rPr>
        <w:t xml:space="preserve">DDV se obračuna skladno z vsakokratno veljavno zakonodajo. </w:t>
      </w:r>
    </w:p>
    <w:p w14:paraId="774FFF8E" w14:textId="77777777" w:rsidR="002F40F0" w:rsidRPr="003C5E66" w:rsidRDefault="002F40F0" w:rsidP="00F309C0">
      <w:pPr>
        <w:keepNext/>
        <w:keepLines/>
        <w:jc w:val="both"/>
        <w:rPr>
          <w:rFonts w:ascii="Tahoma" w:eastAsia="Frutiger" w:hAnsi="Tahoma" w:cs="Tahoma"/>
          <w:lang w:eastAsia="en-US"/>
        </w:rPr>
      </w:pPr>
    </w:p>
    <w:p w14:paraId="530BDBE0" w14:textId="305E1687" w:rsidR="00E90FDB"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t>Izvajalec soglaša, da pogodbena cena v času veljavnosti pogodbe ostane nespremenjena</w:t>
      </w:r>
      <w:r w:rsidR="009561A9">
        <w:rPr>
          <w:rFonts w:ascii="Tahoma" w:eastAsia="Frutiger" w:hAnsi="Tahoma" w:cs="Tahoma"/>
          <w:lang w:eastAsia="en-US"/>
        </w:rPr>
        <w:t xml:space="preserve"> (fiksna)</w:t>
      </w:r>
      <w:r w:rsidR="00082D0D">
        <w:rPr>
          <w:rFonts w:ascii="Tahoma" w:eastAsia="Frutiger" w:hAnsi="Tahoma" w:cs="Tahoma"/>
          <w:lang w:eastAsia="en-US"/>
        </w:rPr>
        <w:t xml:space="preserve"> </w:t>
      </w:r>
      <w:r w:rsidRPr="00543342">
        <w:rPr>
          <w:rFonts w:ascii="Tahoma" w:eastAsia="Frutiger" w:hAnsi="Tahoma" w:cs="Tahoma"/>
          <w:lang w:eastAsia="en-US"/>
        </w:rPr>
        <w:t>in zajema tudi vsa pripravljalna in izvedbena dela, vsa pomožna dela za izvedbo pogodbenih del, stroške za preiskave in certifikate, stroške izvedbe priključkov na električno</w:t>
      </w:r>
      <w:r w:rsidRPr="003C5E66">
        <w:rPr>
          <w:rFonts w:ascii="Tahoma" w:eastAsia="Frutiger" w:hAnsi="Tahoma" w:cs="Tahoma"/>
          <w:lang w:eastAsia="en-US"/>
        </w:rPr>
        <w:t xml:space="preserve"> omrežje, stroške zavarovanja del, stroške za varnost pri delu, vse potrebne delovne odre in delovne pripomočke ter podobno, zavarovanje gradnje pred poškodbami do primopredaje naročniku, vse tlačne in druge potrebne preizkuse, stroške preizkusnega obratovanja, </w:t>
      </w:r>
      <w:r w:rsidR="00111F91" w:rsidRPr="003C5E66">
        <w:rPr>
          <w:rFonts w:ascii="Tahoma" w:eastAsia="Frutiger" w:hAnsi="Tahoma" w:cs="Tahoma"/>
          <w:lang w:eastAsia="en-US"/>
        </w:rPr>
        <w:t>k</w:t>
      </w:r>
      <w:r w:rsidR="00111F91" w:rsidRPr="003C5E66">
        <w:rPr>
          <w:rFonts w:ascii="Tahoma" w:eastAsia="Frutiger" w:hAnsi="Tahoma" w:cs="Tahoma"/>
          <w:bCs/>
          <w:lang w:eastAsia="en-US"/>
        </w:rPr>
        <w:t>ot tudi vse ostale stroške</w:t>
      </w:r>
      <w:r w:rsidR="003D7413" w:rsidRPr="003C5E66">
        <w:rPr>
          <w:rFonts w:ascii="Tahoma" w:eastAsia="Frutiger" w:hAnsi="Tahoma" w:cs="Tahoma"/>
          <w:bCs/>
          <w:lang w:eastAsia="en-US"/>
        </w:rPr>
        <w:t>,</w:t>
      </w:r>
      <w:r w:rsidR="00111F91" w:rsidRPr="003C5E66">
        <w:rPr>
          <w:rFonts w:ascii="Tahoma" w:eastAsia="Frutiger" w:hAnsi="Tahoma" w:cs="Tahoma"/>
          <w:bCs/>
          <w:lang w:eastAsia="en-US"/>
        </w:rPr>
        <w:t xml:space="preserve"> potrebne za izvedbo predmeta pogodbe</w:t>
      </w:r>
      <w:r w:rsidRPr="003C5E66">
        <w:rPr>
          <w:rFonts w:ascii="Tahoma" w:eastAsia="Frutiger" w:hAnsi="Tahoma" w:cs="Tahoma"/>
          <w:lang w:eastAsia="en-US"/>
        </w:rPr>
        <w:t>.</w:t>
      </w:r>
    </w:p>
    <w:p w14:paraId="3C80B73C" w14:textId="77777777" w:rsidR="00E90FDB"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lastRenderedPageBreak/>
        <w:t>Izvajalec soglaša z dinamiko izvedbe del, glede na potrjen investicijski načrt za tekoče koledarsko leto oz. za vsako koledarsko leto posebej.</w:t>
      </w:r>
    </w:p>
    <w:p w14:paraId="31024932" w14:textId="788675B3" w:rsidR="00860385" w:rsidRDefault="00860385" w:rsidP="00F309C0">
      <w:pPr>
        <w:keepNext/>
        <w:keepLines/>
        <w:jc w:val="both"/>
        <w:rPr>
          <w:rFonts w:ascii="Tahoma" w:eastAsia="Frutiger" w:hAnsi="Tahoma" w:cs="Tahoma"/>
          <w:lang w:eastAsia="en-US"/>
        </w:rPr>
      </w:pPr>
    </w:p>
    <w:p w14:paraId="315A27A2" w14:textId="7572498D" w:rsidR="009939D4" w:rsidRPr="009939D4" w:rsidRDefault="009939D4" w:rsidP="009939D4">
      <w:pPr>
        <w:keepNext/>
        <w:keepLines/>
        <w:jc w:val="both"/>
        <w:rPr>
          <w:rFonts w:ascii="Tahoma" w:eastAsia="Frutiger" w:hAnsi="Tahoma" w:cs="Tahoma"/>
          <w:lang w:eastAsia="en-US"/>
        </w:rPr>
      </w:pPr>
      <w:r w:rsidRPr="009939D4">
        <w:rPr>
          <w:rFonts w:ascii="Tahoma" w:eastAsia="Frutiger" w:hAnsi="Tahoma" w:cs="Tahoma"/>
          <w:lang w:eastAsia="en-US"/>
        </w:rPr>
        <w:t xml:space="preserve">Končna pogodbena </w:t>
      </w:r>
      <w:r w:rsidR="00E83947">
        <w:rPr>
          <w:rFonts w:ascii="Tahoma" w:eastAsia="Frutiger" w:hAnsi="Tahoma" w:cs="Tahoma"/>
          <w:lang w:eastAsia="en-US"/>
        </w:rPr>
        <w:t>vrednost</w:t>
      </w:r>
      <w:r w:rsidR="00E83947" w:rsidRPr="009939D4">
        <w:rPr>
          <w:rFonts w:ascii="Tahoma" w:eastAsia="Frutiger" w:hAnsi="Tahoma" w:cs="Tahoma"/>
          <w:lang w:eastAsia="en-US"/>
        </w:rPr>
        <w:t xml:space="preserve"> </w:t>
      </w:r>
      <w:r w:rsidRPr="009939D4">
        <w:rPr>
          <w:rFonts w:ascii="Tahoma" w:eastAsia="Frutiger" w:hAnsi="Tahoma" w:cs="Tahoma"/>
          <w:lang w:eastAsia="en-US"/>
        </w:rPr>
        <w:t xml:space="preserve">bo razvidna iz končnega obračuna del. Če bo vrednost izvedenih del nižja ali višja od </w:t>
      </w:r>
      <w:r w:rsidR="00E83947">
        <w:rPr>
          <w:rFonts w:ascii="Tahoma" w:eastAsia="Frutiger" w:hAnsi="Tahoma" w:cs="Tahoma"/>
          <w:lang w:eastAsia="en-US"/>
        </w:rPr>
        <w:t>pogodbene vrednosti</w:t>
      </w:r>
      <w:r w:rsidRPr="009939D4">
        <w:rPr>
          <w:rFonts w:ascii="Tahoma" w:eastAsia="Frutiger" w:hAnsi="Tahoma" w:cs="Tahoma"/>
          <w:lang w:eastAsia="en-US"/>
        </w:rPr>
        <w:t xml:space="preserve">, določene s to pogodbo, bosta pogodbeni stranki sklenili aneks k tej pogodbi, s katerim bosta ugotovili </w:t>
      </w:r>
      <w:r w:rsidR="00E83947">
        <w:rPr>
          <w:rFonts w:ascii="Tahoma" w:eastAsia="Frutiger" w:hAnsi="Tahoma" w:cs="Tahoma"/>
          <w:lang w:eastAsia="en-US"/>
        </w:rPr>
        <w:t xml:space="preserve">končno </w:t>
      </w:r>
      <w:r w:rsidRPr="009939D4">
        <w:rPr>
          <w:rFonts w:ascii="Tahoma" w:eastAsia="Frutiger" w:hAnsi="Tahoma" w:cs="Tahoma"/>
          <w:lang w:eastAsia="en-US"/>
        </w:rPr>
        <w:t xml:space="preserve">pogodbeno </w:t>
      </w:r>
      <w:r w:rsidR="00E83947">
        <w:rPr>
          <w:rFonts w:ascii="Tahoma" w:eastAsia="Frutiger" w:hAnsi="Tahoma" w:cs="Tahoma"/>
          <w:lang w:eastAsia="en-US"/>
        </w:rPr>
        <w:t>vrednost</w:t>
      </w:r>
      <w:r w:rsidRPr="009939D4">
        <w:rPr>
          <w:rFonts w:ascii="Tahoma" w:eastAsia="Frutiger" w:hAnsi="Tahoma" w:cs="Tahoma"/>
          <w:lang w:eastAsia="en-US"/>
        </w:rPr>
        <w:t xml:space="preserve"> izvedenih del.   </w:t>
      </w:r>
    </w:p>
    <w:p w14:paraId="302C2A69" w14:textId="2BB843BD" w:rsidR="002207A1" w:rsidRDefault="002207A1" w:rsidP="00F309C0">
      <w:pPr>
        <w:keepNext/>
        <w:keepLines/>
        <w:jc w:val="both"/>
        <w:rPr>
          <w:rFonts w:ascii="Tahoma" w:eastAsia="Frutiger" w:hAnsi="Tahoma" w:cs="Tahoma"/>
          <w:lang w:eastAsia="en-US"/>
        </w:rPr>
      </w:pPr>
    </w:p>
    <w:p w14:paraId="3A31F555" w14:textId="56A921B2" w:rsidR="00A930EA" w:rsidRDefault="00A930EA" w:rsidP="003164BD">
      <w:pPr>
        <w:keepNext/>
        <w:keepLines/>
        <w:numPr>
          <w:ilvl w:val="0"/>
          <w:numId w:val="24"/>
        </w:numPr>
        <w:jc w:val="center"/>
        <w:rPr>
          <w:rFonts w:ascii="Tahoma" w:eastAsia="Frutiger" w:hAnsi="Tahoma" w:cs="Tahoma"/>
          <w:lang w:eastAsia="en-US"/>
        </w:rPr>
      </w:pPr>
      <w:r>
        <w:rPr>
          <w:rFonts w:ascii="Tahoma" w:eastAsia="Frutiger" w:hAnsi="Tahoma" w:cs="Tahoma"/>
          <w:lang w:eastAsia="en-US"/>
        </w:rPr>
        <w:t>člen</w:t>
      </w:r>
    </w:p>
    <w:p w14:paraId="4066F10B" w14:textId="1C2919CF" w:rsidR="00A930EA" w:rsidRDefault="00A930EA" w:rsidP="00F309C0">
      <w:pPr>
        <w:keepNext/>
        <w:keepLines/>
        <w:jc w:val="both"/>
        <w:rPr>
          <w:rFonts w:ascii="Tahoma" w:eastAsia="Frutiger" w:hAnsi="Tahoma" w:cs="Tahoma"/>
          <w:lang w:eastAsia="en-US"/>
        </w:rPr>
      </w:pPr>
    </w:p>
    <w:p w14:paraId="554E1947" w14:textId="5714CC03" w:rsidR="002D488B" w:rsidRPr="00543342" w:rsidRDefault="00543C73" w:rsidP="00F309C0">
      <w:pPr>
        <w:keepNext/>
        <w:keepLines/>
        <w:jc w:val="both"/>
        <w:rPr>
          <w:rFonts w:ascii="Tahoma" w:eastAsia="Frutiger" w:hAnsi="Tahoma" w:cs="Tahoma"/>
          <w:lang w:eastAsia="en-US"/>
        </w:rPr>
      </w:pPr>
      <w:r>
        <w:rPr>
          <w:rFonts w:ascii="Tahoma" w:eastAsia="Frutiger" w:hAnsi="Tahoma" w:cs="Tahoma"/>
          <w:lang w:eastAsia="en-US"/>
        </w:rPr>
        <w:t xml:space="preserve">Povišanje </w:t>
      </w:r>
      <w:r w:rsidR="00A930EA" w:rsidRPr="00543342">
        <w:rPr>
          <w:rFonts w:ascii="Tahoma" w:eastAsia="Frutiger" w:hAnsi="Tahoma" w:cs="Tahoma"/>
          <w:lang w:eastAsia="en-US"/>
        </w:rPr>
        <w:t xml:space="preserve">pogodbene </w:t>
      </w:r>
      <w:r w:rsidR="007C0B40">
        <w:rPr>
          <w:rFonts w:ascii="Tahoma" w:eastAsia="Frutiger" w:hAnsi="Tahoma" w:cs="Tahoma"/>
          <w:lang w:eastAsia="en-US"/>
        </w:rPr>
        <w:t>vrednosti</w:t>
      </w:r>
      <w:r w:rsidR="007C0B40" w:rsidRPr="00543342">
        <w:rPr>
          <w:rFonts w:ascii="Tahoma" w:eastAsia="Frutiger" w:hAnsi="Tahoma" w:cs="Tahoma"/>
          <w:lang w:eastAsia="en-US"/>
        </w:rPr>
        <w:t xml:space="preserve"> </w:t>
      </w:r>
      <w:r w:rsidR="00A930EA" w:rsidRPr="00543342">
        <w:rPr>
          <w:rFonts w:ascii="Tahoma" w:eastAsia="Frutiger" w:hAnsi="Tahoma" w:cs="Tahoma"/>
          <w:lang w:eastAsia="en-US"/>
        </w:rPr>
        <w:t>zaradi nepredvidenih del</w:t>
      </w:r>
      <w:r w:rsidR="009939D4">
        <w:rPr>
          <w:rFonts w:ascii="Tahoma" w:eastAsia="Frutiger" w:hAnsi="Tahoma" w:cs="Tahoma"/>
          <w:lang w:eastAsia="en-US"/>
        </w:rPr>
        <w:t xml:space="preserve"> in/ali sprememba </w:t>
      </w:r>
      <w:r w:rsidR="00611934">
        <w:rPr>
          <w:rFonts w:ascii="Tahoma" w:eastAsia="Frutiger" w:hAnsi="Tahoma" w:cs="Tahoma"/>
          <w:lang w:eastAsia="en-US"/>
        </w:rPr>
        <w:t xml:space="preserve">pogodbe oziroma </w:t>
      </w:r>
      <w:r>
        <w:rPr>
          <w:rFonts w:ascii="Tahoma" w:eastAsia="Frutiger" w:hAnsi="Tahoma" w:cs="Tahoma"/>
          <w:lang w:eastAsia="en-US"/>
        </w:rPr>
        <w:t xml:space="preserve">povišanje </w:t>
      </w:r>
      <w:r w:rsidR="009939D4">
        <w:rPr>
          <w:rFonts w:ascii="Tahoma" w:eastAsia="Frutiger" w:hAnsi="Tahoma" w:cs="Tahoma"/>
          <w:lang w:eastAsia="en-US"/>
        </w:rPr>
        <w:t>pogodbe</w:t>
      </w:r>
      <w:r w:rsidR="007C0B40">
        <w:rPr>
          <w:rFonts w:ascii="Tahoma" w:eastAsia="Frutiger" w:hAnsi="Tahoma" w:cs="Tahoma"/>
          <w:lang w:eastAsia="en-US"/>
        </w:rPr>
        <w:t>ne vrednosti</w:t>
      </w:r>
      <w:r w:rsidR="009939D4">
        <w:rPr>
          <w:rFonts w:ascii="Tahoma" w:eastAsia="Frutiger" w:hAnsi="Tahoma" w:cs="Tahoma"/>
          <w:lang w:eastAsia="en-US"/>
        </w:rPr>
        <w:t xml:space="preserve"> </w:t>
      </w:r>
      <w:r w:rsidR="009939D4" w:rsidRPr="00543342">
        <w:rPr>
          <w:rFonts w:ascii="Tahoma" w:eastAsia="Frutiger" w:hAnsi="Tahoma" w:cs="Tahoma"/>
          <w:lang w:eastAsia="en-US"/>
        </w:rPr>
        <w:t xml:space="preserve">zaradi dodatnih del (pozneje naročena dela) </w:t>
      </w:r>
      <w:r w:rsidR="00A930EA" w:rsidRPr="00543342">
        <w:rPr>
          <w:rFonts w:ascii="Tahoma" w:eastAsia="Frutiger" w:hAnsi="Tahoma" w:cs="Tahoma"/>
          <w:lang w:eastAsia="en-US"/>
        </w:rPr>
        <w:t xml:space="preserve">je </w:t>
      </w:r>
      <w:r w:rsidRPr="00543342">
        <w:rPr>
          <w:rFonts w:ascii="Tahoma" w:eastAsia="Frutiger" w:hAnsi="Tahoma" w:cs="Tahoma"/>
          <w:lang w:eastAsia="en-US"/>
        </w:rPr>
        <w:t>mogoč</w:t>
      </w:r>
      <w:r>
        <w:rPr>
          <w:rFonts w:ascii="Tahoma" w:eastAsia="Frutiger" w:hAnsi="Tahoma" w:cs="Tahoma"/>
          <w:lang w:eastAsia="en-US"/>
        </w:rPr>
        <w:t>e</w:t>
      </w:r>
      <w:r w:rsidRPr="00543342">
        <w:rPr>
          <w:rFonts w:ascii="Tahoma" w:eastAsia="Frutiger" w:hAnsi="Tahoma" w:cs="Tahoma"/>
          <w:lang w:eastAsia="en-US"/>
        </w:rPr>
        <w:t xml:space="preserve"> </w:t>
      </w:r>
      <w:r w:rsidR="00A930EA" w:rsidRPr="00543342">
        <w:rPr>
          <w:rFonts w:ascii="Tahoma" w:eastAsia="Frutiger" w:hAnsi="Tahoma" w:cs="Tahoma"/>
          <w:lang w:eastAsia="en-US"/>
        </w:rPr>
        <w:t xml:space="preserve">pod pogojem, da </w:t>
      </w:r>
      <w:r>
        <w:rPr>
          <w:rFonts w:ascii="Tahoma" w:eastAsia="Frutiger" w:hAnsi="Tahoma" w:cs="Tahoma"/>
          <w:lang w:eastAsia="en-US"/>
        </w:rPr>
        <w:t>povišanje</w:t>
      </w:r>
      <w:r w:rsidRPr="00543342">
        <w:rPr>
          <w:rFonts w:ascii="Tahoma" w:eastAsia="Frutiger" w:hAnsi="Tahoma" w:cs="Tahoma"/>
          <w:lang w:eastAsia="en-US"/>
        </w:rPr>
        <w:t xml:space="preserve"> </w:t>
      </w:r>
      <w:r w:rsidR="00A930EA" w:rsidRPr="00543342">
        <w:rPr>
          <w:rFonts w:ascii="Tahoma" w:eastAsia="Frutiger" w:hAnsi="Tahoma" w:cs="Tahoma"/>
          <w:lang w:eastAsia="en-US"/>
        </w:rPr>
        <w:t xml:space="preserve">ne presega 30 % (trideset odstotkov) pogodbene vrednosti, navedene v </w:t>
      </w:r>
      <w:r w:rsidR="002D488B" w:rsidRPr="00543342">
        <w:rPr>
          <w:rFonts w:ascii="Tahoma" w:eastAsia="Frutiger" w:hAnsi="Tahoma" w:cs="Tahoma"/>
          <w:lang w:eastAsia="en-US"/>
        </w:rPr>
        <w:t xml:space="preserve">3. členu te pogodbe, in </w:t>
      </w:r>
      <w:r w:rsidR="00536E7F">
        <w:rPr>
          <w:rFonts w:ascii="Tahoma" w:eastAsia="Frutiger" w:hAnsi="Tahoma" w:cs="Tahoma"/>
          <w:lang w:eastAsia="en-US"/>
        </w:rPr>
        <w:t xml:space="preserve">ob izpolnitvi </w:t>
      </w:r>
      <w:r w:rsidR="002D488B" w:rsidRPr="00543342">
        <w:rPr>
          <w:rFonts w:ascii="Tahoma" w:eastAsia="Frutiger" w:hAnsi="Tahoma" w:cs="Tahoma"/>
          <w:lang w:eastAsia="en-US"/>
        </w:rPr>
        <w:t>pogoj</w:t>
      </w:r>
      <w:r w:rsidR="00536E7F">
        <w:rPr>
          <w:rFonts w:ascii="Tahoma" w:eastAsia="Frutiger" w:hAnsi="Tahoma" w:cs="Tahoma"/>
          <w:lang w:eastAsia="en-US"/>
        </w:rPr>
        <w:t>ev</w:t>
      </w:r>
      <w:r w:rsidR="002D488B" w:rsidRPr="00543342">
        <w:rPr>
          <w:rFonts w:ascii="Tahoma" w:eastAsia="Frutiger" w:hAnsi="Tahoma" w:cs="Tahoma"/>
          <w:lang w:eastAsia="en-US"/>
        </w:rPr>
        <w:t xml:space="preserve"> iz 95. člena ZJN-3. </w:t>
      </w:r>
    </w:p>
    <w:p w14:paraId="4605A5B7" w14:textId="24303660" w:rsidR="00A930EA" w:rsidRPr="00543342" w:rsidRDefault="00A930EA" w:rsidP="00F309C0">
      <w:pPr>
        <w:keepNext/>
        <w:keepLines/>
        <w:jc w:val="both"/>
        <w:rPr>
          <w:rFonts w:ascii="Tahoma" w:eastAsia="Frutiger" w:hAnsi="Tahoma" w:cs="Tahoma"/>
          <w:lang w:eastAsia="en-US"/>
        </w:rPr>
      </w:pPr>
    </w:p>
    <w:p w14:paraId="6EEB21A7" w14:textId="7A3C981D" w:rsidR="00A930EA" w:rsidRPr="00543342" w:rsidRDefault="00A930EA" w:rsidP="00A930EA">
      <w:pPr>
        <w:keepNext/>
        <w:keepLines/>
        <w:jc w:val="both"/>
        <w:rPr>
          <w:rFonts w:ascii="Tahoma" w:hAnsi="Tahoma" w:cs="Tahoma"/>
        </w:rPr>
      </w:pPr>
      <w:r w:rsidRPr="00543342">
        <w:rPr>
          <w:rFonts w:ascii="Tahoma" w:hAnsi="Tahoma" w:cs="Tahoma"/>
        </w:rPr>
        <w:t>Če se obseg del poveča</w:t>
      </w:r>
      <w:r w:rsidR="002D488B" w:rsidRPr="00543342">
        <w:rPr>
          <w:rFonts w:ascii="Tahoma" w:hAnsi="Tahoma" w:cs="Tahoma"/>
        </w:rPr>
        <w:t xml:space="preserve">, </w:t>
      </w:r>
      <w:r w:rsidRPr="00543342">
        <w:rPr>
          <w:rFonts w:ascii="Tahoma" w:hAnsi="Tahoma" w:cs="Tahoma"/>
        </w:rPr>
        <w:t>zaradi nepredvidenih del in/ali dodatnih del</w:t>
      </w:r>
      <w:r w:rsidR="002D488B" w:rsidRPr="00543342">
        <w:rPr>
          <w:rFonts w:ascii="Tahoma" w:hAnsi="Tahoma" w:cs="Tahoma"/>
        </w:rPr>
        <w:t>,</w:t>
      </w:r>
      <w:r w:rsidRPr="00543342">
        <w:rPr>
          <w:rFonts w:ascii="Tahoma" w:hAnsi="Tahoma" w:cs="Tahoma"/>
        </w:rPr>
        <w:t xml:space="preserve"> ki ga pogodbeni stranki sporazumno ugotovita in naročnik s tem pisno soglaša, se ta dela obračunavajo po cenah, ki so določene v popisu del za posamezne merske enote del, oziroma če niso zajete v popisu del, po kalkulativnih elementih izvajalca za ta dela, ki so sestavni del končne ponudbe. V te</w:t>
      </w:r>
      <w:r w:rsidR="002D488B" w:rsidRPr="00543342">
        <w:rPr>
          <w:rFonts w:ascii="Tahoma" w:hAnsi="Tahoma" w:cs="Tahoma"/>
        </w:rPr>
        <w:t>h</w:t>
      </w:r>
      <w:r w:rsidRPr="00543342">
        <w:rPr>
          <w:rFonts w:ascii="Tahoma" w:hAnsi="Tahoma" w:cs="Tahoma"/>
        </w:rPr>
        <w:t xml:space="preserve"> primer</w:t>
      </w:r>
      <w:r w:rsidR="002D488B" w:rsidRPr="00543342">
        <w:rPr>
          <w:rFonts w:ascii="Tahoma" w:hAnsi="Tahoma" w:cs="Tahoma"/>
        </w:rPr>
        <w:t>ih</w:t>
      </w:r>
      <w:r w:rsidRPr="00543342">
        <w:rPr>
          <w:rFonts w:ascii="Tahoma" w:hAnsi="Tahoma" w:cs="Tahoma"/>
        </w:rPr>
        <w:t xml:space="preserve"> bo naročnik z izvajalcem sklenil aneks k tej pogodbi v skladu s 95. členom ZJN-3.</w:t>
      </w:r>
    </w:p>
    <w:p w14:paraId="4D76EC0B" w14:textId="77777777" w:rsidR="00A930EA" w:rsidRPr="00543342" w:rsidRDefault="00A930EA" w:rsidP="00A930EA">
      <w:pPr>
        <w:keepNext/>
        <w:keepLines/>
        <w:jc w:val="both"/>
        <w:rPr>
          <w:rFonts w:ascii="Tahoma" w:hAnsi="Tahoma" w:cs="Tahoma"/>
        </w:rPr>
      </w:pPr>
    </w:p>
    <w:p w14:paraId="664A3CE2" w14:textId="745F8642" w:rsidR="00A930EA" w:rsidRPr="00543342" w:rsidRDefault="00A930EA" w:rsidP="00A930EA">
      <w:pPr>
        <w:keepNext/>
        <w:keepLines/>
        <w:jc w:val="both"/>
        <w:rPr>
          <w:rFonts w:ascii="Tahoma" w:hAnsi="Tahoma" w:cs="Tahoma"/>
        </w:rPr>
      </w:pPr>
      <w:r w:rsidRPr="00543342">
        <w:rPr>
          <w:rFonts w:ascii="Tahoma" w:hAnsi="Tahoma" w:cs="Tahoma"/>
        </w:rPr>
        <w:t xml:space="preserve">Naročnik ne bo priznal nepredvidenih del in/ali dodatnih del, v kolikor ne bodo potrjena in evidentirana v gradbenem dnevniku s strani </w:t>
      </w:r>
      <w:r w:rsidR="00801398">
        <w:rPr>
          <w:rFonts w:ascii="Tahoma" w:hAnsi="Tahoma" w:cs="Tahoma"/>
        </w:rPr>
        <w:t>vodje nadzora</w:t>
      </w:r>
      <w:r w:rsidRPr="00543342">
        <w:rPr>
          <w:rFonts w:ascii="Tahoma" w:hAnsi="Tahoma" w:cs="Tahoma"/>
        </w:rPr>
        <w:t>, pred izvedbo le teh. Pri dodatnih delih izvajalec ni upravičen do obračuna manipulativnih stroškov.</w:t>
      </w:r>
    </w:p>
    <w:p w14:paraId="68A2D2D8" w14:textId="0CD65727" w:rsidR="00A930EA" w:rsidRPr="00543342" w:rsidRDefault="00A930EA" w:rsidP="00F309C0">
      <w:pPr>
        <w:keepNext/>
        <w:keepLines/>
        <w:jc w:val="both"/>
        <w:rPr>
          <w:rFonts w:ascii="Tahoma" w:eastAsia="Frutiger" w:hAnsi="Tahoma" w:cs="Tahoma"/>
          <w:lang w:eastAsia="en-US"/>
        </w:rPr>
      </w:pPr>
    </w:p>
    <w:p w14:paraId="15DA3BED" w14:textId="1CDF11B5" w:rsidR="002D488B" w:rsidRDefault="002D488B" w:rsidP="00F309C0">
      <w:pPr>
        <w:keepNext/>
        <w:keepLines/>
        <w:jc w:val="both"/>
        <w:rPr>
          <w:rFonts w:ascii="Tahoma" w:eastAsia="Frutiger" w:hAnsi="Tahoma" w:cs="Tahoma"/>
          <w:lang w:eastAsia="en-US"/>
        </w:rPr>
      </w:pPr>
      <w:r w:rsidRPr="00543342">
        <w:rPr>
          <w:rFonts w:ascii="Tahoma" w:eastAsia="Frutiger" w:hAnsi="Tahoma" w:cs="Tahoma"/>
          <w:lang w:eastAsia="en-US"/>
        </w:rPr>
        <w:t xml:space="preserve">V primeru iz prvega odstavka tega člena pogodbe kakršno koli zvišanje </w:t>
      </w:r>
      <w:r w:rsidR="007C0B40">
        <w:rPr>
          <w:rFonts w:ascii="Tahoma" w:eastAsia="Frutiger" w:hAnsi="Tahoma" w:cs="Tahoma"/>
          <w:lang w:eastAsia="en-US"/>
        </w:rPr>
        <w:t>pogodbene vrednosti</w:t>
      </w:r>
      <w:r w:rsidR="007C0B40" w:rsidRPr="00543342">
        <w:rPr>
          <w:rFonts w:ascii="Tahoma" w:eastAsia="Frutiger" w:hAnsi="Tahoma" w:cs="Tahoma"/>
          <w:lang w:eastAsia="en-US"/>
        </w:rPr>
        <w:t xml:space="preserve"> </w:t>
      </w:r>
      <w:r w:rsidRPr="00543342">
        <w:rPr>
          <w:rFonts w:ascii="Tahoma" w:eastAsia="Frutiger" w:hAnsi="Tahoma" w:cs="Tahoma"/>
          <w:lang w:eastAsia="en-US"/>
        </w:rPr>
        <w:t>ne sme presegati 30 % (trideset odstotkov) pogodbene vrednosti, navedene v 3. členu te pogodbe. Če</w:t>
      </w:r>
      <w:r w:rsidR="00543342" w:rsidRPr="00543342">
        <w:rPr>
          <w:rFonts w:ascii="Tahoma" w:eastAsia="Frutiger" w:hAnsi="Tahoma" w:cs="Tahoma"/>
          <w:lang w:eastAsia="en-US"/>
        </w:rPr>
        <w:t xml:space="preserve"> je</w:t>
      </w:r>
      <w:r w:rsidRPr="00543342">
        <w:rPr>
          <w:rFonts w:ascii="Tahoma" w:eastAsia="Frutiger" w:hAnsi="Tahoma" w:cs="Tahoma"/>
          <w:lang w:eastAsia="en-US"/>
        </w:rPr>
        <w:t xml:space="preserve"> opravljenih več zaporednih</w:t>
      </w:r>
      <w:r w:rsidR="00543C73">
        <w:rPr>
          <w:rFonts w:ascii="Tahoma" w:eastAsia="Frutiger" w:hAnsi="Tahoma" w:cs="Tahoma"/>
          <w:lang w:eastAsia="en-US"/>
        </w:rPr>
        <w:t xml:space="preserve"> zvišanj</w:t>
      </w:r>
      <w:r w:rsidRPr="00543342">
        <w:rPr>
          <w:rFonts w:ascii="Tahoma" w:eastAsia="Frutiger" w:hAnsi="Tahoma" w:cs="Tahoma"/>
          <w:lang w:eastAsia="en-US"/>
        </w:rPr>
        <w:t xml:space="preserve"> </w:t>
      </w:r>
      <w:r w:rsidR="005742E3">
        <w:rPr>
          <w:rFonts w:ascii="Tahoma" w:eastAsia="Frutiger" w:hAnsi="Tahoma" w:cs="Tahoma"/>
          <w:lang w:eastAsia="en-US"/>
        </w:rPr>
        <w:t>(iz prvega odstavka tega člena pogodbe)</w:t>
      </w:r>
      <w:r w:rsidRPr="00543342">
        <w:rPr>
          <w:rFonts w:ascii="Tahoma" w:eastAsia="Frutiger" w:hAnsi="Tahoma" w:cs="Tahoma"/>
          <w:lang w:eastAsia="en-US"/>
        </w:rPr>
        <w:t>, velja ta omejitev za vrednost vseh</w:t>
      </w:r>
      <w:r w:rsidR="00543C73">
        <w:rPr>
          <w:rFonts w:ascii="Tahoma" w:eastAsia="Frutiger" w:hAnsi="Tahoma" w:cs="Tahoma"/>
          <w:lang w:eastAsia="en-US"/>
        </w:rPr>
        <w:t xml:space="preserve"> zvišanj</w:t>
      </w:r>
      <w:r w:rsidR="00082D0D">
        <w:rPr>
          <w:rFonts w:ascii="Tahoma" w:eastAsia="Frutiger" w:hAnsi="Tahoma" w:cs="Tahoma"/>
          <w:lang w:eastAsia="en-US"/>
        </w:rPr>
        <w:t xml:space="preserve"> skupaj.</w:t>
      </w:r>
    </w:p>
    <w:p w14:paraId="16AA7631" w14:textId="77777777" w:rsidR="00A930EA" w:rsidRPr="003C5E66" w:rsidRDefault="00A930EA" w:rsidP="00F309C0">
      <w:pPr>
        <w:keepNext/>
        <w:keepLines/>
        <w:jc w:val="both"/>
        <w:rPr>
          <w:rFonts w:ascii="Tahoma" w:eastAsia="Frutiger" w:hAnsi="Tahoma" w:cs="Tahoma"/>
          <w:lang w:eastAsia="en-US"/>
        </w:rPr>
      </w:pPr>
    </w:p>
    <w:p w14:paraId="2963D25E" w14:textId="77777777" w:rsidR="00E90FDB" w:rsidRPr="003C5E66" w:rsidRDefault="00E90FDB" w:rsidP="003164BD">
      <w:pPr>
        <w:pStyle w:val="Odstavekseznama"/>
        <w:keepNext/>
        <w:keepLines/>
        <w:numPr>
          <w:ilvl w:val="0"/>
          <w:numId w:val="29"/>
        </w:numPr>
        <w:ind w:left="426" w:hanging="426"/>
        <w:rPr>
          <w:rFonts w:ascii="Tahoma" w:eastAsia="Frutiger" w:hAnsi="Tahoma" w:cs="Tahoma"/>
          <w:b/>
          <w:lang w:eastAsia="en-US"/>
        </w:rPr>
      </w:pPr>
      <w:r w:rsidRPr="003C5E66">
        <w:rPr>
          <w:rFonts w:ascii="Tahoma" w:eastAsia="Frutiger" w:hAnsi="Tahoma" w:cs="Tahoma"/>
          <w:b/>
          <w:lang w:eastAsia="en-US"/>
        </w:rPr>
        <w:t>SESTAVNI DEL</w:t>
      </w:r>
      <w:r w:rsidR="000C7AEC">
        <w:rPr>
          <w:rFonts w:ascii="Tahoma" w:eastAsia="Frutiger" w:hAnsi="Tahoma" w:cs="Tahoma"/>
          <w:b/>
          <w:lang w:eastAsia="en-US"/>
        </w:rPr>
        <w:t>I</w:t>
      </w:r>
      <w:r w:rsidRPr="003C5E66">
        <w:rPr>
          <w:rFonts w:ascii="Tahoma" w:eastAsia="Frutiger" w:hAnsi="Tahoma" w:cs="Tahoma"/>
          <w:b/>
          <w:lang w:eastAsia="en-US"/>
        </w:rPr>
        <w:t xml:space="preserve"> POGODBE</w:t>
      </w:r>
    </w:p>
    <w:p w14:paraId="758A19EA" w14:textId="77777777" w:rsidR="008A1E65" w:rsidRPr="003C5E66" w:rsidRDefault="008A1E65" w:rsidP="00F309C0">
      <w:pPr>
        <w:pStyle w:val="Odstavekseznama"/>
        <w:keepNext/>
        <w:keepLines/>
        <w:ind w:left="426"/>
        <w:rPr>
          <w:rFonts w:ascii="Tahoma" w:eastAsia="Frutiger" w:hAnsi="Tahoma" w:cs="Tahoma"/>
          <w:b/>
          <w:lang w:eastAsia="en-US"/>
        </w:rPr>
      </w:pPr>
    </w:p>
    <w:p w14:paraId="4E1127EF" w14:textId="77777777" w:rsidR="00E90FDB" w:rsidRPr="003C5E66" w:rsidRDefault="00E90FDB" w:rsidP="003164BD">
      <w:pPr>
        <w:keepNext/>
        <w:keepLines/>
        <w:numPr>
          <w:ilvl w:val="0"/>
          <w:numId w:val="24"/>
        </w:numPr>
        <w:jc w:val="center"/>
        <w:rPr>
          <w:rFonts w:ascii="Tahoma" w:eastAsia="Frutiger" w:hAnsi="Tahoma" w:cs="Tahoma"/>
          <w:lang w:eastAsia="en-US"/>
        </w:rPr>
      </w:pPr>
      <w:r w:rsidRPr="003C5E66">
        <w:rPr>
          <w:rFonts w:ascii="Tahoma" w:eastAsia="Frutiger" w:hAnsi="Tahoma" w:cs="Tahoma"/>
          <w:lang w:eastAsia="en-US"/>
        </w:rPr>
        <w:t>člen</w:t>
      </w:r>
    </w:p>
    <w:p w14:paraId="0335D478" w14:textId="77777777" w:rsidR="008A1E65" w:rsidRPr="003C5E66" w:rsidRDefault="008A1E65" w:rsidP="00F309C0">
      <w:pPr>
        <w:keepNext/>
        <w:keepLines/>
        <w:jc w:val="both"/>
        <w:rPr>
          <w:rFonts w:ascii="Tahoma" w:eastAsia="Frutiger" w:hAnsi="Tahoma" w:cs="Tahoma"/>
          <w:lang w:eastAsia="en-US"/>
        </w:rPr>
      </w:pPr>
    </w:p>
    <w:p w14:paraId="4324AE80" w14:textId="77777777" w:rsidR="00E90FDB" w:rsidRPr="003C5E66" w:rsidRDefault="00E90FDB" w:rsidP="00F309C0">
      <w:pPr>
        <w:keepNext/>
        <w:keepLines/>
        <w:spacing w:after="120"/>
        <w:jc w:val="both"/>
        <w:rPr>
          <w:rFonts w:ascii="Tahoma" w:eastAsia="Frutiger" w:hAnsi="Tahoma" w:cs="Tahoma"/>
          <w:lang w:eastAsia="en-US"/>
        </w:rPr>
      </w:pPr>
      <w:r w:rsidRPr="003C5E66">
        <w:rPr>
          <w:rFonts w:ascii="Tahoma" w:eastAsia="Frutiger" w:hAnsi="Tahoma" w:cs="Tahoma"/>
          <w:lang w:eastAsia="en-US"/>
        </w:rPr>
        <w:t>Sestavni del</w:t>
      </w:r>
      <w:r w:rsidR="000C7AEC">
        <w:rPr>
          <w:rFonts w:ascii="Tahoma" w:eastAsia="Frutiger" w:hAnsi="Tahoma" w:cs="Tahoma"/>
          <w:lang w:eastAsia="en-US"/>
        </w:rPr>
        <w:t>i</w:t>
      </w:r>
      <w:r w:rsidRPr="003C5E66">
        <w:rPr>
          <w:rFonts w:ascii="Tahoma" w:eastAsia="Frutiger" w:hAnsi="Tahoma" w:cs="Tahoma"/>
          <w:lang w:eastAsia="en-US"/>
        </w:rPr>
        <w:t xml:space="preserve"> pogodbe so:  </w:t>
      </w:r>
    </w:p>
    <w:p w14:paraId="71473319"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sidRPr="003C5E66">
        <w:rPr>
          <w:rFonts w:ascii="Tahoma" w:hAnsi="Tahoma" w:cs="Tahoma"/>
        </w:rPr>
        <w:t xml:space="preserve">__________________ </w:t>
      </w:r>
      <w:r w:rsidRPr="003C5E66">
        <w:rPr>
          <w:rFonts w:ascii="Tahoma" w:eastAsia="Frutiger" w:hAnsi="Tahoma" w:cs="Tahoma"/>
          <w:lang w:eastAsia="en-US"/>
        </w:rPr>
        <w:t>z dne _____________</w:t>
      </w:r>
      <w:r w:rsidR="00C037B5" w:rsidRPr="003C5E66">
        <w:rPr>
          <w:rFonts w:ascii="Tahoma" w:eastAsia="Frutiger" w:hAnsi="Tahoma" w:cs="Tahoma"/>
          <w:lang w:eastAsia="en-US"/>
        </w:rPr>
        <w:t xml:space="preserve"> (v nadaljevanju: razpisna dokumentacija)</w:t>
      </w:r>
      <w:r w:rsidRPr="003C5E66">
        <w:rPr>
          <w:rFonts w:ascii="Tahoma" w:eastAsia="Frutiger" w:hAnsi="Tahoma" w:cs="Tahoma"/>
          <w:lang w:eastAsia="en-US"/>
        </w:rPr>
        <w:t>,</w:t>
      </w:r>
    </w:p>
    <w:p w14:paraId="53804BAE" w14:textId="77777777" w:rsidR="00EF6F2D" w:rsidRPr="003C5E66" w:rsidRDefault="00EF6F2D"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w:t>
      </w:r>
      <w:r w:rsidR="003D7413" w:rsidRPr="003C5E66">
        <w:rPr>
          <w:rFonts w:ascii="Tahoma" w:eastAsia="Frutiger" w:hAnsi="Tahoma" w:cs="Tahoma"/>
          <w:lang w:eastAsia="en-US"/>
        </w:rPr>
        <w:t>a</w:t>
      </w:r>
      <w:r w:rsidRPr="003C5E66">
        <w:rPr>
          <w:rFonts w:ascii="Tahoma" w:eastAsia="Frutiger" w:hAnsi="Tahoma" w:cs="Tahoma"/>
          <w:lang w:eastAsia="en-US"/>
        </w:rPr>
        <w:t xml:space="preserve"> izvajalca št. _____________ z dne _________________ ,</w:t>
      </w:r>
    </w:p>
    <w:p w14:paraId="7BE426F4" w14:textId="77777777" w:rsidR="00DF3EAD" w:rsidRPr="003C5E66" w:rsidRDefault="00DF3EAD"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končna ponudba izvajalca št. _____________ z dne _________________ ,</w:t>
      </w:r>
      <w:r w:rsidR="002F40F0" w:rsidRPr="003C5E66">
        <w:rPr>
          <w:rFonts w:ascii="Tahoma" w:eastAsia="Frutiger" w:hAnsi="Tahoma" w:cs="Tahoma"/>
          <w:lang w:eastAsia="en-US"/>
        </w:rPr>
        <w:t xml:space="preserve"> </w:t>
      </w:r>
      <w:r w:rsidR="000C7AEC">
        <w:rPr>
          <w:rFonts w:ascii="Tahoma" w:eastAsia="Frutiger" w:hAnsi="Tahoma" w:cs="Tahoma"/>
          <w:lang w:eastAsia="en-US"/>
        </w:rPr>
        <w:t>podana</w:t>
      </w:r>
      <w:r w:rsidR="000C7AEC" w:rsidRPr="003C5E66">
        <w:rPr>
          <w:rFonts w:ascii="Tahoma" w:eastAsia="Frutiger" w:hAnsi="Tahoma" w:cs="Tahoma"/>
          <w:lang w:eastAsia="en-US"/>
        </w:rPr>
        <w:t xml:space="preserve"> </w:t>
      </w:r>
      <w:r w:rsidR="002F40F0" w:rsidRPr="003C5E66">
        <w:rPr>
          <w:rFonts w:ascii="Tahoma" w:eastAsia="Frutiger" w:hAnsi="Tahoma" w:cs="Tahoma"/>
          <w:lang w:eastAsia="en-US"/>
        </w:rPr>
        <w:t>na pogajanjih dne __________,</w:t>
      </w:r>
    </w:p>
    <w:p w14:paraId="7AB7492F"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w:t>
      </w:r>
      <w:r w:rsidR="00C925FE" w:rsidRPr="003C5E66">
        <w:rPr>
          <w:rFonts w:ascii="Tahoma" w:eastAsia="Frutiger" w:hAnsi="Tahoma" w:cs="Tahoma"/>
          <w:lang w:eastAsia="en-US"/>
        </w:rPr>
        <w:t xml:space="preserve"> – popis del</w:t>
      </w:r>
      <w:r w:rsidRPr="003C5E66">
        <w:rPr>
          <w:rFonts w:ascii="Tahoma" w:eastAsia="Frutiger" w:hAnsi="Tahoma" w:cs="Tahoma"/>
          <w:lang w:eastAsia="en-US"/>
        </w:rPr>
        <w:t xml:space="preserve"> izvajalca št. _____________ z dne _____________</w:t>
      </w:r>
      <w:r w:rsidR="0095014B">
        <w:rPr>
          <w:rFonts w:ascii="Tahoma" w:eastAsia="Frutiger" w:hAnsi="Tahoma" w:cs="Tahoma"/>
          <w:lang w:eastAsia="en-US"/>
        </w:rPr>
        <w:t xml:space="preserve"> </w:t>
      </w:r>
      <w:r w:rsidRPr="003C5E66">
        <w:rPr>
          <w:rFonts w:ascii="Tahoma" w:eastAsia="Frutiger" w:hAnsi="Tahoma" w:cs="Tahoma"/>
          <w:lang w:eastAsia="en-US"/>
        </w:rPr>
        <w:t>,</w:t>
      </w:r>
    </w:p>
    <w:p w14:paraId="647F9BAA" w14:textId="2C694F89"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potrjena projektna dokumentacija za izvedbo, </w:t>
      </w:r>
    </w:p>
    <w:p w14:paraId="0E83B1E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 terminski plan,</w:t>
      </w:r>
    </w:p>
    <w:p w14:paraId="6D4BFEDE" w14:textId="1D5664EA" w:rsidR="00C925FE"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potrjena organizacijska shema gradbišča</w:t>
      </w:r>
      <w:r w:rsidR="005742E3">
        <w:rPr>
          <w:rFonts w:ascii="Tahoma" w:eastAsia="Frutiger" w:hAnsi="Tahoma" w:cs="Tahoma"/>
          <w:lang w:eastAsia="en-US"/>
        </w:rPr>
        <w:t xml:space="preserve"> in varnostni načrt</w:t>
      </w:r>
      <w:r w:rsidRPr="003C5E66">
        <w:rPr>
          <w:rFonts w:ascii="Tahoma" w:eastAsia="Frutiger" w:hAnsi="Tahoma" w:cs="Tahoma"/>
          <w:lang w:eastAsia="en-US"/>
        </w:rPr>
        <w:t>,</w:t>
      </w:r>
    </w:p>
    <w:p w14:paraId="177D8DB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sidR="007D4B3D">
        <w:rPr>
          <w:rFonts w:ascii="Tahoma" w:eastAsia="Frutiger" w:hAnsi="Tahoma" w:cs="Tahoma"/>
          <w:lang w:eastAsia="en-US"/>
        </w:rPr>
        <w:t>ta</w:t>
      </w:r>
      <w:r w:rsidRPr="003C5E66">
        <w:rPr>
          <w:rFonts w:ascii="Tahoma" w:eastAsia="Frutiger" w:hAnsi="Tahoma" w:cs="Tahoma"/>
          <w:lang w:eastAsia="en-US"/>
        </w:rPr>
        <w:t xml:space="preserve"> jih podpisal</w:t>
      </w:r>
      <w:r w:rsidR="007D4B3D">
        <w:rPr>
          <w:rFonts w:ascii="Tahoma" w:eastAsia="Frutiger" w:hAnsi="Tahoma" w:cs="Tahoma"/>
          <w:lang w:eastAsia="en-US"/>
        </w:rPr>
        <w:t>a</w:t>
      </w:r>
      <w:r w:rsidRPr="003C5E66">
        <w:rPr>
          <w:rFonts w:ascii="Tahoma" w:eastAsia="Frutiger" w:hAnsi="Tahoma" w:cs="Tahoma"/>
          <w:lang w:eastAsia="en-US"/>
        </w:rPr>
        <w:t xml:space="preserve"> predstavnik</w:t>
      </w:r>
      <w:r w:rsidR="007D4B3D">
        <w:rPr>
          <w:rFonts w:ascii="Tahoma" w:eastAsia="Frutiger" w:hAnsi="Tahoma" w:cs="Tahoma"/>
          <w:lang w:eastAsia="en-US"/>
        </w:rPr>
        <w:t>a</w:t>
      </w:r>
      <w:r w:rsidRPr="003C5E66">
        <w:rPr>
          <w:rFonts w:ascii="Tahoma" w:eastAsia="Frutiger" w:hAnsi="Tahoma" w:cs="Tahoma"/>
          <w:lang w:eastAsia="en-US"/>
        </w:rPr>
        <w:t xml:space="preserve"> pogodbenih strank.</w:t>
      </w:r>
    </w:p>
    <w:p w14:paraId="46B1DA07" w14:textId="77777777" w:rsidR="002F40F0" w:rsidRDefault="002F40F0" w:rsidP="00F309C0">
      <w:pPr>
        <w:keepNext/>
        <w:keepLines/>
        <w:jc w:val="both"/>
        <w:rPr>
          <w:rFonts w:ascii="Tahoma" w:eastAsia="Frutiger" w:hAnsi="Tahoma" w:cs="Tahoma"/>
          <w:lang w:eastAsia="en-US"/>
        </w:rPr>
      </w:pPr>
    </w:p>
    <w:p w14:paraId="30061BC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75639373" w14:textId="77777777" w:rsidR="00E90FDB" w:rsidRPr="004C1F13" w:rsidRDefault="00E90FDB" w:rsidP="00F309C0">
      <w:pPr>
        <w:keepNext/>
        <w:keepLines/>
        <w:jc w:val="both"/>
        <w:rPr>
          <w:rFonts w:ascii="Tahoma" w:eastAsia="Frutiger" w:hAnsi="Tahoma" w:cs="Tahoma"/>
          <w:lang w:eastAsia="en-US"/>
        </w:rPr>
      </w:pPr>
    </w:p>
    <w:p w14:paraId="081CA8E7"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0678B643" w14:textId="286B37AF" w:rsidR="002F1616" w:rsidRDefault="002F1616" w:rsidP="00F309C0">
      <w:pPr>
        <w:keepNext/>
        <w:keepLines/>
        <w:jc w:val="both"/>
        <w:rPr>
          <w:rFonts w:ascii="Tahoma" w:eastAsia="Frutiger" w:hAnsi="Tahoma" w:cs="Tahoma"/>
          <w:lang w:eastAsia="en-US"/>
        </w:rPr>
      </w:pPr>
    </w:p>
    <w:p w14:paraId="3443FEC1" w14:textId="6DA2FC33" w:rsidR="00F95837" w:rsidRDefault="00F95837" w:rsidP="00F309C0">
      <w:pPr>
        <w:keepNext/>
        <w:keepLines/>
        <w:jc w:val="both"/>
        <w:rPr>
          <w:rFonts w:ascii="Tahoma" w:eastAsia="Frutiger" w:hAnsi="Tahoma" w:cs="Tahoma"/>
          <w:lang w:eastAsia="en-US"/>
        </w:rPr>
      </w:pPr>
    </w:p>
    <w:p w14:paraId="20B21994" w14:textId="0B1BA04E" w:rsidR="00F95837" w:rsidRDefault="00F95837" w:rsidP="00F309C0">
      <w:pPr>
        <w:keepNext/>
        <w:keepLines/>
        <w:jc w:val="both"/>
        <w:rPr>
          <w:rFonts w:ascii="Tahoma" w:eastAsia="Frutiger" w:hAnsi="Tahoma" w:cs="Tahoma"/>
          <w:lang w:eastAsia="en-US"/>
        </w:rPr>
      </w:pPr>
    </w:p>
    <w:p w14:paraId="3DE17739" w14:textId="77777777" w:rsidR="00F95837" w:rsidRPr="004C1F13" w:rsidRDefault="00F95837" w:rsidP="00F309C0">
      <w:pPr>
        <w:keepNext/>
        <w:keepLines/>
        <w:jc w:val="both"/>
        <w:rPr>
          <w:rFonts w:ascii="Tahoma" w:eastAsia="Frutiger" w:hAnsi="Tahoma" w:cs="Tahoma"/>
          <w:lang w:eastAsia="en-US"/>
        </w:rPr>
      </w:pPr>
    </w:p>
    <w:p w14:paraId="5FF4DF1C"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lastRenderedPageBreak/>
        <w:t>NAČIN OBRAČUNAVANJA</w:t>
      </w:r>
    </w:p>
    <w:p w14:paraId="50202CE8" w14:textId="77777777" w:rsidR="008A1E65" w:rsidRPr="004C1F13" w:rsidRDefault="008A1E65" w:rsidP="00F309C0">
      <w:pPr>
        <w:pStyle w:val="Odstavekseznama"/>
        <w:keepNext/>
        <w:keepLines/>
        <w:ind w:left="426"/>
        <w:rPr>
          <w:rFonts w:ascii="Tahoma" w:eastAsia="Frutiger" w:hAnsi="Tahoma" w:cs="Tahoma"/>
          <w:b/>
          <w:lang w:eastAsia="en-US"/>
        </w:rPr>
      </w:pPr>
    </w:p>
    <w:p w14:paraId="7D67A428" w14:textId="77777777" w:rsidR="00E90FDB" w:rsidRPr="008A1E65" w:rsidRDefault="00E90FDB" w:rsidP="003164BD">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14:paraId="0C11979B" w14:textId="77777777" w:rsidR="008A1E65" w:rsidRDefault="008A1E65" w:rsidP="00F309C0">
      <w:pPr>
        <w:keepNext/>
        <w:keepLines/>
        <w:contextualSpacing/>
        <w:jc w:val="both"/>
        <w:rPr>
          <w:rFonts w:ascii="Tahoma" w:eastAsia="Frutiger" w:hAnsi="Tahoma" w:cs="Tahoma"/>
          <w:lang w:eastAsia="en-US"/>
        </w:rPr>
      </w:pPr>
    </w:p>
    <w:p w14:paraId="19F1DF91" w14:textId="77777777" w:rsidR="00E90FDB" w:rsidRPr="004C1F13" w:rsidRDefault="00E90FDB" w:rsidP="00F309C0">
      <w:pPr>
        <w:keepNext/>
        <w:keepLines/>
        <w:contextualSpacing/>
        <w:jc w:val="both"/>
        <w:rPr>
          <w:rFonts w:ascii="Tahoma" w:eastAsia="Frutiger" w:hAnsi="Tahoma" w:cs="Tahoma"/>
          <w:lang w:eastAsia="en-US"/>
        </w:rPr>
      </w:pPr>
      <w:r w:rsidRPr="004C1F13">
        <w:rPr>
          <w:rFonts w:ascii="Tahoma" w:eastAsia="Frutiger" w:hAnsi="Tahoma" w:cs="Tahoma"/>
          <w:lang w:eastAsia="en-US"/>
        </w:rPr>
        <w:t>Izvajalec soglaša :</w:t>
      </w:r>
    </w:p>
    <w:p w14:paraId="6F1A7160"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dela, mesečno evidentirana v knjigi obračunskih izmer, izplačujejo največ do 95</w:t>
      </w:r>
      <w:r w:rsidR="00F9284A">
        <w:rPr>
          <w:rFonts w:ascii="Tahoma" w:eastAsia="Frutiger" w:hAnsi="Tahoma" w:cs="Tahoma"/>
          <w:lang w:eastAsia="en-US"/>
        </w:rPr>
        <w:t xml:space="preserve"> </w:t>
      </w:r>
      <w:r w:rsidRPr="004C1F13">
        <w:rPr>
          <w:rFonts w:ascii="Tahoma" w:eastAsia="Frutiger" w:hAnsi="Tahoma" w:cs="Tahoma"/>
          <w:lang w:eastAsia="en-US"/>
        </w:rPr>
        <w:t>% (petindevetdeset odstotkov) vrednosti mesečne situacije,</w:t>
      </w:r>
    </w:p>
    <w:p w14:paraId="647C5673" w14:textId="19B2B72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5</w:t>
      </w:r>
      <w:r w:rsidR="00F9284A">
        <w:rPr>
          <w:rFonts w:ascii="Tahoma" w:eastAsia="Frutiger" w:hAnsi="Tahoma" w:cs="Tahoma"/>
          <w:lang w:eastAsia="en-US"/>
        </w:rPr>
        <w:t xml:space="preserve"> </w:t>
      </w:r>
      <w:r w:rsidRPr="004C1F13">
        <w:rPr>
          <w:rFonts w:ascii="Tahoma" w:eastAsia="Frutiger" w:hAnsi="Tahoma" w:cs="Tahoma"/>
          <w:lang w:eastAsia="en-US"/>
        </w:rPr>
        <w:t>% (pet odstotkov) preostale vrednosti izplača po uspešno opravljenem prevzemnem pregledu in odpravi morebitno ugotovljenih napak na prevzemnem pregledu,</w:t>
      </w:r>
      <w:r w:rsidR="009C397C">
        <w:rPr>
          <w:rFonts w:ascii="Tahoma" w:eastAsia="Frutiger" w:hAnsi="Tahoma" w:cs="Tahoma"/>
          <w:lang w:eastAsia="en-US"/>
        </w:rPr>
        <w:t xml:space="preserve"> po prejetem elaboratu geodetskih izmer,</w:t>
      </w:r>
      <w:r w:rsidRPr="004C1F13">
        <w:rPr>
          <w:rFonts w:ascii="Tahoma" w:eastAsia="Frutiger" w:hAnsi="Tahoma" w:cs="Tahoma"/>
          <w:lang w:eastAsia="en-US"/>
        </w:rPr>
        <w:t xml:space="preserve"> po končnem obračunu in prejetju finančnega zavarovanja za </w:t>
      </w:r>
      <w:r w:rsidR="00F66493">
        <w:rPr>
          <w:rFonts w:ascii="Tahoma" w:eastAsia="Frutiger" w:hAnsi="Tahoma" w:cs="Tahoma"/>
          <w:lang w:eastAsia="en-US"/>
        </w:rPr>
        <w:t xml:space="preserve">odpravo napak v </w:t>
      </w:r>
      <w:r w:rsidRPr="004C1F13">
        <w:rPr>
          <w:rFonts w:ascii="Tahoma" w:eastAsia="Frutiger" w:hAnsi="Tahoma" w:cs="Tahoma"/>
          <w:lang w:eastAsia="en-US"/>
        </w:rPr>
        <w:t>garancijsk</w:t>
      </w:r>
      <w:r w:rsidR="00F66493">
        <w:rPr>
          <w:rFonts w:ascii="Tahoma" w:eastAsia="Frutiger" w:hAnsi="Tahoma" w:cs="Tahoma"/>
          <w:lang w:eastAsia="en-US"/>
        </w:rPr>
        <w:t>em</w:t>
      </w:r>
      <w:r w:rsidRPr="004C1F13">
        <w:rPr>
          <w:rFonts w:ascii="Tahoma" w:eastAsia="Frutiger" w:hAnsi="Tahoma" w:cs="Tahoma"/>
          <w:lang w:eastAsia="en-US"/>
        </w:rPr>
        <w:t xml:space="preserve"> </w:t>
      </w:r>
      <w:r w:rsidR="00F66493">
        <w:rPr>
          <w:rFonts w:ascii="Tahoma" w:eastAsia="Frutiger" w:hAnsi="Tahoma" w:cs="Tahoma"/>
          <w:lang w:eastAsia="en-US"/>
        </w:rPr>
        <w:t>roku</w:t>
      </w:r>
      <w:r w:rsidRPr="004C1F13">
        <w:rPr>
          <w:rFonts w:ascii="Tahoma" w:eastAsia="Frutiger" w:hAnsi="Tahoma" w:cs="Tahoma"/>
          <w:lang w:eastAsia="en-US"/>
        </w:rPr>
        <w:t xml:space="preserve">, v skladu </w:t>
      </w:r>
      <w:r w:rsidR="00064DCD">
        <w:rPr>
          <w:rFonts w:ascii="Tahoma" w:eastAsia="Frutiger" w:hAnsi="Tahoma" w:cs="Tahoma"/>
          <w:lang w:eastAsia="en-US"/>
        </w:rPr>
        <w:t>s</w:t>
      </w:r>
      <w:r w:rsidR="00554A13">
        <w:rPr>
          <w:rFonts w:ascii="Tahoma" w:eastAsia="Frutiger" w:hAnsi="Tahoma" w:cs="Tahoma"/>
          <w:lang w:eastAsia="en-US"/>
        </w:rPr>
        <w:t xml:space="preserve"> 2</w:t>
      </w:r>
      <w:r w:rsidR="00064DCD">
        <w:rPr>
          <w:rFonts w:ascii="Tahoma" w:eastAsia="Frutiger" w:hAnsi="Tahoma" w:cs="Tahoma"/>
          <w:lang w:eastAsia="en-US"/>
        </w:rPr>
        <w:t>7</w:t>
      </w:r>
      <w:r w:rsidRPr="004C1F13">
        <w:rPr>
          <w:rFonts w:ascii="Tahoma" w:eastAsia="Frutiger" w:hAnsi="Tahoma" w:cs="Tahoma"/>
          <w:lang w:eastAsia="en-US"/>
        </w:rPr>
        <w:t>. členom pogodbe.</w:t>
      </w:r>
    </w:p>
    <w:p w14:paraId="110D6D3F" w14:textId="77777777" w:rsidR="00E90FDB" w:rsidRPr="004C1F13" w:rsidRDefault="00E90FDB" w:rsidP="00F309C0">
      <w:pPr>
        <w:keepNext/>
        <w:keepLines/>
        <w:ind w:left="567" w:hanging="425"/>
        <w:jc w:val="both"/>
        <w:rPr>
          <w:rFonts w:ascii="Tahoma" w:eastAsia="Frutiger" w:hAnsi="Tahoma" w:cs="Tahoma"/>
          <w:lang w:eastAsia="en-US"/>
        </w:rPr>
      </w:pPr>
    </w:p>
    <w:p w14:paraId="4B24B9D7" w14:textId="77777777" w:rsidR="00E90FDB" w:rsidRPr="008A1E65" w:rsidRDefault="00E90FDB" w:rsidP="003164BD">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14:paraId="5AFA5089" w14:textId="77777777" w:rsidR="008A1E65" w:rsidRDefault="008A1E65" w:rsidP="00F309C0">
      <w:pPr>
        <w:keepNext/>
        <w:keepLines/>
        <w:jc w:val="both"/>
        <w:rPr>
          <w:rFonts w:ascii="Tahoma" w:eastAsia="Frutiger" w:hAnsi="Tahoma" w:cs="Tahoma"/>
          <w:lang w:eastAsia="en-US"/>
        </w:rPr>
      </w:pPr>
    </w:p>
    <w:p w14:paraId="4FF07308" w14:textId="77777777" w:rsidR="002207A1"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Pogodbena dela se obračunavajo v tekočem mesecu za pretekli mesec na podlagi dejansko izvršenih količin iz knjige obračunskih izmer. Obračun del se izvede na podlagi začasnih</w:t>
      </w:r>
      <w:r w:rsidR="00FD3EDD">
        <w:rPr>
          <w:rFonts w:ascii="Tahoma" w:eastAsia="Frutiger" w:hAnsi="Tahoma" w:cs="Tahoma"/>
          <w:lang w:eastAsia="en-US"/>
        </w:rPr>
        <w:t>/mesečnih</w:t>
      </w:r>
      <w:r w:rsidRPr="004C1F13">
        <w:rPr>
          <w:rFonts w:ascii="Tahoma" w:eastAsia="Frutiger" w:hAnsi="Tahoma" w:cs="Tahoma"/>
          <w:lang w:eastAsia="en-US"/>
        </w:rPr>
        <w:t xml:space="preserve"> situacij in končne situacije.</w:t>
      </w:r>
    </w:p>
    <w:p w14:paraId="5679DCE3"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1C1BC849" w14:textId="1D072F41" w:rsidR="003D7413" w:rsidRPr="004C1F13" w:rsidRDefault="003D7413"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Pogodbeno delo se šteje za opravljeno s pretekom zadnjega dne preteklega meseca, zajetega v </w:t>
      </w:r>
      <w:r w:rsidR="00554A13">
        <w:rPr>
          <w:rFonts w:ascii="Tahoma" w:eastAsia="Frutiger" w:hAnsi="Tahoma" w:cs="Tahoma"/>
          <w:lang w:eastAsia="en-US"/>
        </w:rPr>
        <w:t xml:space="preserve">začasni/mesečni </w:t>
      </w:r>
      <w:r w:rsidRPr="004C1F13">
        <w:rPr>
          <w:rFonts w:ascii="Tahoma" w:eastAsia="Frutiger" w:hAnsi="Tahoma" w:cs="Tahoma"/>
          <w:lang w:eastAsia="en-US"/>
        </w:rPr>
        <w:t>situaciji.</w:t>
      </w:r>
    </w:p>
    <w:p w14:paraId="70DF477F" w14:textId="77777777" w:rsidR="00E90FDB" w:rsidRPr="004C1F13" w:rsidRDefault="00E90FDB" w:rsidP="00F309C0">
      <w:pPr>
        <w:keepNext/>
        <w:keepLines/>
        <w:jc w:val="both"/>
        <w:rPr>
          <w:rFonts w:ascii="Tahoma" w:eastAsia="Frutiger" w:hAnsi="Tahoma" w:cs="Tahoma"/>
          <w:lang w:eastAsia="en-US"/>
        </w:rPr>
      </w:pPr>
    </w:p>
    <w:p w14:paraId="40C6CF12" w14:textId="1EC7FB33"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dostavi naročniku začasne/mesečne situacije ločeno za vsak komunalni vod do petega (5.) koledarskega dne v tekočem mesecu za pretekli mesec, končno situacijo pa v osmih (8) koledarskih dneh po opravljenem </w:t>
      </w:r>
      <w:r w:rsidR="0060538F">
        <w:rPr>
          <w:rFonts w:ascii="Tahoma" w:eastAsia="Frutiger" w:hAnsi="Tahoma" w:cs="Tahoma"/>
          <w:lang w:eastAsia="en-US"/>
        </w:rPr>
        <w:t>prevzemnem</w:t>
      </w:r>
      <w:r w:rsidR="0060538F" w:rsidRPr="004C1F13">
        <w:rPr>
          <w:rFonts w:ascii="Tahoma" w:eastAsia="Frutiger" w:hAnsi="Tahoma" w:cs="Tahoma"/>
          <w:lang w:eastAsia="en-US"/>
        </w:rPr>
        <w:t xml:space="preserve"> </w:t>
      </w:r>
      <w:r w:rsidRPr="004C1F13">
        <w:rPr>
          <w:rFonts w:ascii="Tahoma" w:eastAsia="Frutiger" w:hAnsi="Tahoma" w:cs="Tahoma"/>
          <w:lang w:eastAsia="en-US"/>
        </w:rPr>
        <w:t>pregledu in odpravi morebitnih pomanjkljivosti.</w:t>
      </w:r>
    </w:p>
    <w:p w14:paraId="2602A9CD" w14:textId="77777777" w:rsidR="008066AF" w:rsidRDefault="008066AF" w:rsidP="00F309C0">
      <w:pPr>
        <w:keepNext/>
        <w:keepLines/>
        <w:jc w:val="both"/>
        <w:rPr>
          <w:rFonts w:ascii="Tahoma" w:eastAsia="Frutiger" w:hAnsi="Tahoma" w:cs="Tahoma"/>
          <w:b/>
          <w:lang w:eastAsia="en-US"/>
        </w:rPr>
      </w:pPr>
    </w:p>
    <w:p w14:paraId="4CD78619" w14:textId="77777777" w:rsidR="00E90FDB" w:rsidRPr="008A1E65" w:rsidRDefault="00E90FDB" w:rsidP="003164BD">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 xml:space="preserve">člen </w:t>
      </w:r>
    </w:p>
    <w:p w14:paraId="0340499F" w14:textId="77777777" w:rsidR="00B12749" w:rsidRDefault="00B12749" w:rsidP="00F309C0">
      <w:pPr>
        <w:keepNext/>
        <w:keepLines/>
        <w:jc w:val="both"/>
        <w:rPr>
          <w:rFonts w:ascii="Tahoma" w:eastAsia="Frutiger" w:hAnsi="Tahoma" w:cs="Tahoma"/>
          <w:lang w:eastAsia="en-US"/>
        </w:rPr>
      </w:pPr>
    </w:p>
    <w:p w14:paraId="545518C0" w14:textId="35F28B4A" w:rsidR="008066AF"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je dolžan ugotoviti pravilno vrednost opravljenih del na osnovi začasne/mesečne izstavljene situacije in njeno pravilnost potrditi v petih (5)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dneh od dneva uradno evidentiranega prejema situacije. </w:t>
      </w:r>
    </w:p>
    <w:p w14:paraId="5FA35C3C" w14:textId="77777777" w:rsidR="008066AF" w:rsidRDefault="008066AF" w:rsidP="00F309C0">
      <w:pPr>
        <w:keepNext/>
        <w:keepLines/>
        <w:jc w:val="both"/>
        <w:rPr>
          <w:rFonts w:ascii="Tahoma" w:eastAsia="Frutiger" w:hAnsi="Tahoma" w:cs="Tahoma"/>
          <w:lang w:eastAsia="en-US"/>
        </w:rPr>
      </w:pPr>
    </w:p>
    <w:p w14:paraId="19165C84" w14:textId="165DC796"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izstavljena situacija ni pravilna, jo je naročnik v navedenem roku </w:t>
      </w:r>
      <w:r w:rsidR="00B52AE0">
        <w:rPr>
          <w:rFonts w:ascii="Tahoma" w:eastAsia="Frutiger" w:hAnsi="Tahoma" w:cs="Tahoma"/>
          <w:lang w:eastAsia="en-US"/>
        </w:rPr>
        <w:t xml:space="preserve">iz prejšnjega odstavka </w:t>
      </w:r>
      <w:r w:rsidRPr="004C1F13">
        <w:rPr>
          <w:rFonts w:ascii="Tahoma" w:eastAsia="Frutiger" w:hAnsi="Tahoma" w:cs="Tahoma"/>
          <w:lang w:eastAsia="en-US"/>
        </w:rPr>
        <w:t>dolžan zavrniti z obrazložitvijo, izvajalec pa je dolžan izstaviti novo</w:t>
      </w:r>
      <w:r w:rsidR="00C037B5">
        <w:rPr>
          <w:rFonts w:ascii="Tahoma" w:eastAsia="Frutiger" w:hAnsi="Tahoma" w:cs="Tahoma"/>
          <w:lang w:eastAsia="en-US"/>
        </w:rPr>
        <w:t>,</w:t>
      </w:r>
      <w:r w:rsidRPr="004C1F13">
        <w:rPr>
          <w:rFonts w:ascii="Tahoma" w:eastAsia="Frutiger" w:hAnsi="Tahoma" w:cs="Tahoma"/>
          <w:lang w:eastAsia="en-US"/>
        </w:rPr>
        <w:t xml:space="preserve"> popravljeno situacijo v roku treh (3)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dni od </w:t>
      </w:r>
      <w:r w:rsidR="007C0B40">
        <w:rPr>
          <w:rFonts w:ascii="Tahoma" w:eastAsia="Frutiger" w:hAnsi="Tahoma" w:cs="Tahoma"/>
          <w:lang w:eastAsia="en-US"/>
        </w:rPr>
        <w:t xml:space="preserve"> </w:t>
      </w:r>
      <w:r w:rsidRPr="004C1F13">
        <w:rPr>
          <w:rFonts w:ascii="Tahoma" w:eastAsia="Frutiger" w:hAnsi="Tahoma" w:cs="Tahoma"/>
          <w:lang w:eastAsia="en-US"/>
        </w:rPr>
        <w:t xml:space="preserve">zavrnitve, v kateri bo izkazana pravilna vrednost opravljenih del. Končna situacija mora biti usklajena med izvajalcem in naročnikom. Za plačila s kompenzacijo se zamudne obresti ne obračunajo. </w:t>
      </w:r>
    </w:p>
    <w:p w14:paraId="09E7EAF4" w14:textId="77777777" w:rsidR="00794965" w:rsidRPr="004C1F13" w:rsidRDefault="00794965" w:rsidP="00F309C0">
      <w:pPr>
        <w:keepNext/>
        <w:keepLines/>
        <w:jc w:val="both"/>
        <w:rPr>
          <w:rFonts w:ascii="Tahoma" w:eastAsia="Frutiger" w:hAnsi="Tahoma" w:cs="Tahoma"/>
          <w:lang w:eastAsia="en-US"/>
        </w:rPr>
      </w:pPr>
    </w:p>
    <w:p w14:paraId="212D528F"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62C4E91A" w14:textId="77777777" w:rsidR="00B52AE0" w:rsidRPr="004C1F13" w:rsidRDefault="00B52AE0" w:rsidP="00F309C0">
      <w:pPr>
        <w:keepNext/>
        <w:keepLines/>
        <w:jc w:val="both"/>
        <w:rPr>
          <w:rFonts w:ascii="Tahoma" w:eastAsia="Frutiger" w:hAnsi="Tahoma" w:cs="Tahoma"/>
          <w:lang w:eastAsia="en-US"/>
        </w:rPr>
      </w:pPr>
    </w:p>
    <w:p w14:paraId="372F6A48" w14:textId="023BD31F"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Izvod vsake situacije mora izvajalec dostaviti predstavniku naročnika tudi v zapisu podatkovne baze (oblika Microsoft Excel).</w:t>
      </w:r>
    </w:p>
    <w:p w14:paraId="310D0BD9" w14:textId="77777777" w:rsidR="00F82A67" w:rsidRPr="004C1F13" w:rsidRDefault="00F82A67" w:rsidP="00F309C0">
      <w:pPr>
        <w:keepNext/>
        <w:keepLines/>
        <w:jc w:val="both"/>
        <w:rPr>
          <w:rFonts w:ascii="Tahoma" w:eastAsia="Frutiger" w:hAnsi="Tahoma" w:cs="Tahoma"/>
          <w:lang w:eastAsia="en-US"/>
        </w:rPr>
      </w:pPr>
    </w:p>
    <w:p w14:paraId="5C8C4671" w14:textId="0D4F51CE"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Situacije potrjuje </w:t>
      </w:r>
      <w:r w:rsidR="003803E0">
        <w:rPr>
          <w:rFonts w:ascii="Tahoma" w:eastAsia="Frutiger" w:hAnsi="Tahoma" w:cs="Tahoma"/>
          <w:lang w:eastAsia="en-US"/>
        </w:rPr>
        <w:t xml:space="preserve">vodja nadzora ali </w:t>
      </w:r>
      <w:r w:rsidRPr="004C1F13">
        <w:rPr>
          <w:rFonts w:ascii="Tahoma" w:eastAsia="Frutiger" w:hAnsi="Tahoma" w:cs="Tahoma"/>
          <w:lang w:eastAsia="en-US"/>
        </w:rPr>
        <w:t>naročnikov predstavnik po pogodbi</w:t>
      </w:r>
      <w:r w:rsidR="00C037B5">
        <w:rPr>
          <w:rFonts w:ascii="Tahoma" w:eastAsia="Frutiger" w:hAnsi="Tahoma" w:cs="Tahoma"/>
          <w:lang w:eastAsia="en-US"/>
        </w:rPr>
        <w:t>,</w:t>
      </w:r>
      <w:r w:rsidRPr="004C1F13">
        <w:rPr>
          <w:rFonts w:ascii="Tahoma" w:eastAsia="Frutiger" w:hAnsi="Tahoma" w:cs="Tahoma"/>
          <w:lang w:eastAsia="en-US"/>
        </w:rPr>
        <w:t xml:space="preserve"> in sicer na osnovi potrjenih del iz knjige obračunskih izmer, ki jo vodi izvajalec.</w:t>
      </w:r>
    </w:p>
    <w:p w14:paraId="0C774940" w14:textId="77777777" w:rsidR="00E90FDB" w:rsidRPr="004C1F13" w:rsidRDefault="00E90FDB" w:rsidP="00F309C0">
      <w:pPr>
        <w:keepNext/>
        <w:keepLines/>
        <w:jc w:val="both"/>
        <w:rPr>
          <w:rFonts w:ascii="Tahoma" w:eastAsia="Frutiger" w:hAnsi="Tahoma" w:cs="Tahoma"/>
          <w:lang w:eastAsia="en-US"/>
        </w:rPr>
      </w:pPr>
    </w:p>
    <w:p w14:paraId="5741DAD0" w14:textId="77777777" w:rsidR="00E90FDB" w:rsidRDefault="00FD3EDD" w:rsidP="003164BD">
      <w:pPr>
        <w:pStyle w:val="Odstavekseznama"/>
        <w:keepNext/>
        <w:keepLines/>
        <w:numPr>
          <w:ilvl w:val="0"/>
          <w:numId w:val="29"/>
        </w:numPr>
        <w:ind w:left="426" w:hanging="426"/>
        <w:rPr>
          <w:rFonts w:ascii="Tahoma" w:eastAsia="Frutiger" w:hAnsi="Tahoma" w:cs="Tahoma"/>
          <w:b/>
          <w:lang w:eastAsia="en-US"/>
        </w:rPr>
      </w:pPr>
      <w:r>
        <w:rPr>
          <w:rFonts w:ascii="Tahoma" w:eastAsia="Frutiger" w:hAnsi="Tahoma" w:cs="Tahoma"/>
          <w:b/>
          <w:lang w:eastAsia="en-US"/>
        </w:rPr>
        <w:t xml:space="preserve">ROK IN </w:t>
      </w:r>
      <w:r w:rsidR="00E90FDB" w:rsidRPr="004C1F13">
        <w:rPr>
          <w:rFonts w:ascii="Tahoma" w:eastAsia="Frutiger" w:hAnsi="Tahoma" w:cs="Tahoma"/>
          <w:b/>
          <w:lang w:eastAsia="en-US"/>
        </w:rPr>
        <w:t>NAČIN PLAČILA</w:t>
      </w:r>
    </w:p>
    <w:p w14:paraId="1474511B" w14:textId="77777777" w:rsidR="008A1E65" w:rsidRPr="004C1F13" w:rsidRDefault="008A1E65" w:rsidP="00F309C0">
      <w:pPr>
        <w:pStyle w:val="Odstavekseznama"/>
        <w:keepNext/>
        <w:keepLines/>
        <w:ind w:left="426"/>
        <w:rPr>
          <w:rFonts w:ascii="Tahoma" w:eastAsia="Frutiger" w:hAnsi="Tahoma" w:cs="Tahoma"/>
          <w:b/>
          <w:lang w:eastAsia="en-US"/>
        </w:rPr>
      </w:pPr>
    </w:p>
    <w:p w14:paraId="4D582FBB" w14:textId="77777777" w:rsidR="00E90FDB" w:rsidRPr="008A1E65" w:rsidRDefault="00E90FDB" w:rsidP="003164BD">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14:paraId="4B2BF83E" w14:textId="77777777" w:rsidR="008A1E65" w:rsidRDefault="008A1E65" w:rsidP="00F309C0">
      <w:pPr>
        <w:keepNext/>
        <w:keepLines/>
        <w:jc w:val="both"/>
        <w:rPr>
          <w:rFonts w:ascii="Tahoma" w:eastAsia="Frutiger" w:hAnsi="Tahoma" w:cs="Tahoma"/>
          <w:lang w:eastAsia="en-US"/>
        </w:rPr>
      </w:pPr>
    </w:p>
    <w:p w14:paraId="70DF3E28" w14:textId="77777777" w:rsidR="00FD3EDD" w:rsidRDefault="00FD3EDD" w:rsidP="00F309C0">
      <w:pPr>
        <w:keepNext/>
        <w:keepLines/>
        <w:jc w:val="both"/>
        <w:rPr>
          <w:rFonts w:ascii="Tahoma" w:eastAsia="Frutiger" w:hAnsi="Tahoma" w:cs="Tahoma"/>
          <w:lang w:eastAsia="en-US"/>
        </w:rPr>
      </w:pPr>
      <w:r w:rsidRPr="00FD3EDD">
        <w:rPr>
          <w:rFonts w:ascii="Tahoma" w:eastAsia="Frutiger" w:hAnsi="Tahoma" w:cs="Tahoma"/>
          <w:lang w:eastAsia="en-US"/>
        </w:rPr>
        <w:t>Naročnik je dolžan plačati začasno/mesečno situacijo v roku tridesetih (30) koledarskih dni od dneva prejema pravilne situacije za opravljena dela.</w:t>
      </w:r>
    </w:p>
    <w:p w14:paraId="3F608A5B" w14:textId="77777777" w:rsidR="00FD3EDD" w:rsidRDefault="00FD3EDD" w:rsidP="00F309C0">
      <w:pPr>
        <w:keepNext/>
        <w:keepLines/>
        <w:jc w:val="both"/>
        <w:rPr>
          <w:rFonts w:ascii="Tahoma" w:eastAsia="Frutiger" w:hAnsi="Tahoma" w:cs="Tahoma"/>
          <w:lang w:eastAsia="en-US"/>
        </w:rPr>
      </w:pPr>
    </w:p>
    <w:p w14:paraId="75A8886B"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prejete </w:t>
      </w:r>
      <w:r w:rsidR="00FD3EDD">
        <w:rPr>
          <w:rFonts w:ascii="Tahoma" w:eastAsia="Frutiger" w:hAnsi="Tahoma" w:cs="Tahoma"/>
          <w:lang w:eastAsia="en-US"/>
        </w:rPr>
        <w:t xml:space="preserve">pravilne </w:t>
      </w:r>
      <w:r w:rsidR="00F82A67">
        <w:rPr>
          <w:rFonts w:ascii="Tahoma" w:eastAsia="Frutiger" w:hAnsi="Tahoma" w:cs="Tahoma"/>
          <w:lang w:eastAsia="en-US"/>
        </w:rPr>
        <w:t>situacije</w:t>
      </w:r>
      <w:r w:rsidR="00F82A67" w:rsidRPr="004C1F13">
        <w:rPr>
          <w:rFonts w:ascii="Tahoma" w:eastAsia="Frutiger" w:hAnsi="Tahoma" w:cs="Tahoma"/>
          <w:lang w:eastAsia="en-US"/>
        </w:rPr>
        <w:t xml:space="preserve"> </w:t>
      </w:r>
      <w:r w:rsidRPr="004C1F13">
        <w:rPr>
          <w:rFonts w:ascii="Tahoma" w:eastAsia="Frutiger" w:hAnsi="Tahoma" w:cs="Tahoma"/>
          <w:lang w:eastAsia="en-US"/>
        </w:rPr>
        <w:t xml:space="preserve">plačal na transakcijski račun izvajalca/podizvajalca, ki je uradno evidentiran pri AJPES in bo naveden na </w:t>
      </w:r>
      <w:r w:rsidR="00F82A67">
        <w:rPr>
          <w:rFonts w:ascii="Tahoma" w:eastAsia="Frutiger" w:hAnsi="Tahoma" w:cs="Tahoma"/>
          <w:lang w:eastAsia="en-US"/>
        </w:rPr>
        <w:t>situaciji</w:t>
      </w:r>
      <w:r w:rsidRPr="004C1F13">
        <w:rPr>
          <w:rFonts w:ascii="Tahoma" w:eastAsia="Frutiger" w:hAnsi="Tahoma" w:cs="Tahoma"/>
          <w:lang w:eastAsia="en-US"/>
        </w:rPr>
        <w:t xml:space="preserve">. </w:t>
      </w:r>
    </w:p>
    <w:p w14:paraId="5D865606" w14:textId="77777777" w:rsidR="00E90FDB" w:rsidRPr="004C1F13" w:rsidRDefault="00E90FDB" w:rsidP="00F309C0">
      <w:pPr>
        <w:keepNext/>
        <w:keepLines/>
        <w:jc w:val="both"/>
        <w:rPr>
          <w:rFonts w:ascii="Tahoma" w:eastAsia="Frutiger" w:hAnsi="Tahoma" w:cs="Tahoma"/>
          <w:lang w:eastAsia="en-US"/>
        </w:rPr>
      </w:pPr>
    </w:p>
    <w:p w14:paraId="059F066A" w14:textId="77777777" w:rsidR="00CF437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zamude plačila je izvajalec upravičen zaračunati naročniku zakonite zamudne obresti.</w:t>
      </w:r>
    </w:p>
    <w:p w14:paraId="7EBD038D"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343E3069" w14:textId="77777777" w:rsidR="008A1E65" w:rsidRPr="008A1E65" w:rsidRDefault="008A1E65" w:rsidP="00F309C0">
      <w:pPr>
        <w:pStyle w:val="Odstavekseznama"/>
        <w:keepNext/>
        <w:keepLines/>
        <w:ind w:left="426"/>
        <w:rPr>
          <w:rFonts w:ascii="Tahoma" w:eastAsia="Frutiger" w:hAnsi="Tahoma" w:cs="Tahoma"/>
          <w:b/>
          <w:lang w:eastAsia="en-US"/>
        </w:rPr>
      </w:pPr>
    </w:p>
    <w:p w14:paraId="50D3ED1B" w14:textId="77777777" w:rsidR="00E90FDB" w:rsidRPr="00B12749" w:rsidRDefault="00E90FDB" w:rsidP="003164BD">
      <w:pPr>
        <w:keepNext/>
        <w:keepLines/>
        <w:numPr>
          <w:ilvl w:val="0"/>
          <w:numId w:val="24"/>
        </w:numPr>
        <w:jc w:val="center"/>
        <w:rPr>
          <w:rFonts w:ascii="Tahoma" w:eastAsia="Frutiger" w:hAnsi="Tahoma" w:cs="Tahoma"/>
          <w:lang w:eastAsia="en-US"/>
        </w:rPr>
      </w:pPr>
      <w:r w:rsidRPr="00B12749">
        <w:rPr>
          <w:rFonts w:ascii="Tahoma" w:eastAsia="Frutiger" w:hAnsi="Tahoma" w:cs="Tahoma"/>
          <w:lang w:eastAsia="en-US"/>
        </w:rPr>
        <w:t xml:space="preserve"> člen</w:t>
      </w:r>
    </w:p>
    <w:p w14:paraId="6D3C1127" w14:textId="77777777" w:rsidR="00E90FDB" w:rsidRPr="004C1F13" w:rsidRDefault="00E90FDB" w:rsidP="00F309C0">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346AF809" w14:textId="77777777" w:rsidR="009A2A2E" w:rsidRDefault="009A2A2E" w:rsidP="00F309C0">
      <w:pPr>
        <w:keepNext/>
        <w:keepLines/>
        <w:jc w:val="both"/>
        <w:rPr>
          <w:rFonts w:ascii="Tahoma" w:eastAsia="Frutiger" w:hAnsi="Tahoma" w:cs="Tahoma"/>
          <w:lang w:eastAsia="en-US"/>
        </w:rPr>
      </w:pPr>
    </w:p>
    <w:p w14:paraId="06BA364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E90FDB" w:rsidRPr="004C1F13" w14:paraId="25B37AC8" w14:textId="77777777" w:rsidTr="00E90FDB">
        <w:trPr>
          <w:trHeight w:val="269"/>
          <w:jc w:val="center"/>
        </w:trPr>
        <w:tc>
          <w:tcPr>
            <w:tcW w:w="3527" w:type="dxa"/>
            <w:tcMar>
              <w:top w:w="0" w:type="dxa"/>
              <w:left w:w="108" w:type="dxa"/>
              <w:bottom w:w="0" w:type="dxa"/>
              <w:right w:w="108" w:type="dxa"/>
            </w:tcMar>
            <w:vAlign w:val="center"/>
            <w:hideMark/>
          </w:tcPr>
          <w:p w14:paraId="30C126C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Naziv podizvajalca</w:t>
            </w:r>
          </w:p>
        </w:tc>
        <w:tc>
          <w:tcPr>
            <w:tcW w:w="5633" w:type="dxa"/>
            <w:tcMar>
              <w:top w:w="0" w:type="dxa"/>
              <w:left w:w="108" w:type="dxa"/>
              <w:bottom w:w="0" w:type="dxa"/>
              <w:right w:w="108" w:type="dxa"/>
            </w:tcMar>
            <w:vAlign w:val="center"/>
          </w:tcPr>
          <w:p w14:paraId="7CFA3440" w14:textId="77777777" w:rsidR="00E90FDB" w:rsidRPr="004C1F13" w:rsidRDefault="00E90FDB" w:rsidP="00F309C0">
            <w:pPr>
              <w:keepNext/>
              <w:keepLines/>
              <w:rPr>
                <w:rFonts w:ascii="Tahoma" w:eastAsia="Frutiger" w:hAnsi="Tahoma" w:cs="Tahoma"/>
                <w:lang w:eastAsia="en-US"/>
              </w:rPr>
            </w:pPr>
          </w:p>
        </w:tc>
      </w:tr>
      <w:tr w:rsidR="00E90FDB" w:rsidRPr="004C1F13" w14:paraId="3A9B46F9" w14:textId="77777777" w:rsidTr="00E90FDB">
        <w:trPr>
          <w:trHeight w:val="273"/>
          <w:jc w:val="center"/>
        </w:trPr>
        <w:tc>
          <w:tcPr>
            <w:tcW w:w="3527" w:type="dxa"/>
            <w:tcMar>
              <w:top w:w="0" w:type="dxa"/>
              <w:left w:w="108" w:type="dxa"/>
              <w:bottom w:w="0" w:type="dxa"/>
              <w:right w:w="108" w:type="dxa"/>
            </w:tcMar>
            <w:vAlign w:val="center"/>
            <w:hideMark/>
          </w:tcPr>
          <w:p w14:paraId="717A0420"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70FD25AD" w14:textId="77777777" w:rsidR="00E90FDB" w:rsidRPr="004C1F13" w:rsidRDefault="00E90FDB" w:rsidP="00F309C0">
            <w:pPr>
              <w:keepNext/>
              <w:keepLines/>
              <w:rPr>
                <w:rFonts w:ascii="Tahoma" w:eastAsia="Frutiger" w:hAnsi="Tahoma" w:cs="Tahoma"/>
                <w:lang w:eastAsia="en-US"/>
              </w:rPr>
            </w:pPr>
          </w:p>
        </w:tc>
      </w:tr>
      <w:tr w:rsidR="00E90FDB" w:rsidRPr="004C1F13" w14:paraId="73DD2571" w14:textId="77777777" w:rsidTr="00E90FDB">
        <w:trPr>
          <w:trHeight w:val="278"/>
          <w:jc w:val="center"/>
        </w:trPr>
        <w:tc>
          <w:tcPr>
            <w:tcW w:w="3527" w:type="dxa"/>
            <w:tcMar>
              <w:top w:w="0" w:type="dxa"/>
              <w:left w:w="108" w:type="dxa"/>
              <w:bottom w:w="0" w:type="dxa"/>
              <w:right w:w="108" w:type="dxa"/>
            </w:tcMar>
            <w:vAlign w:val="center"/>
            <w:hideMark/>
          </w:tcPr>
          <w:p w14:paraId="71FE924D"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4E3F77A0" w14:textId="77777777" w:rsidR="00E90FDB" w:rsidRPr="004C1F13" w:rsidRDefault="00E90FDB" w:rsidP="00F309C0">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E90FDB" w:rsidRPr="004C1F13" w14:paraId="14383B00" w14:textId="77777777" w:rsidTr="00E90FDB">
        <w:trPr>
          <w:trHeight w:val="267"/>
          <w:jc w:val="center"/>
        </w:trPr>
        <w:tc>
          <w:tcPr>
            <w:tcW w:w="3527" w:type="dxa"/>
            <w:tcMar>
              <w:top w:w="0" w:type="dxa"/>
              <w:left w:w="108" w:type="dxa"/>
              <w:bottom w:w="0" w:type="dxa"/>
              <w:right w:w="108" w:type="dxa"/>
            </w:tcMar>
            <w:vAlign w:val="center"/>
            <w:hideMark/>
          </w:tcPr>
          <w:p w14:paraId="05F2449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3A3EBF28" w14:textId="77777777" w:rsidR="00E90FDB" w:rsidRPr="004C1F13" w:rsidRDefault="00E90FDB" w:rsidP="00F309C0">
            <w:pPr>
              <w:keepNext/>
              <w:keepLines/>
              <w:rPr>
                <w:rFonts w:ascii="Tahoma" w:eastAsia="Frutiger" w:hAnsi="Tahoma" w:cs="Tahoma"/>
                <w:lang w:eastAsia="en-US"/>
              </w:rPr>
            </w:pPr>
          </w:p>
        </w:tc>
      </w:tr>
      <w:tr w:rsidR="00E90FDB" w:rsidRPr="004C1F13" w14:paraId="7C780B70" w14:textId="77777777" w:rsidTr="00E90FDB">
        <w:trPr>
          <w:trHeight w:val="285"/>
          <w:jc w:val="center"/>
        </w:trPr>
        <w:tc>
          <w:tcPr>
            <w:tcW w:w="3527" w:type="dxa"/>
            <w:tcMar>
              <w:top w:w="0" w:type="dxa"/>
              <w:left w:w="108" w:type="dxa"/>
              <w:bottom w:w="0" w:type="dxa"/>
              <w:right w:w="108" w:type="dxa"/>
            </w:tcMar>
            <w:vAlign w:val="center"/>
            <w:hideMark/>
          </w:tcPr>
          <w:p w14:paraId="4C3C1DD4"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39513C03" w14:textId="77777777" w:rsidR="00E90FDB" w:rsidRPr="004C1F13" w:rsidRDefault="00E90FDB" w:rsidP="00F309C0">
            <w:pPr>
              <w:keepNext/>
              <w:keepLines/>
              <w:rPr>
                <w:rFonts w:ascii="Tahoma" w:eastAsia="Frutiger" w:hAnsi="Tahoma" w:cs="Tahoma"/>
                <w:lang w:eastAsia="en-US"/>
              </w:rPr>
            </w:pPr>
          </w:p>
        </w:tc>
      </w:tr>
      <w:tr w:rsidR="00E90FDB" w:rsidRPr="004C1F13" w14:paraId="7A87037D" w14:textId="77777777" w:rsidTr="00E90FDB">
        <w:trPr>
          <w:trHeight w:val="261"/>
          <w:jc w:val="center"/>
        </w:trPr>
        <w:tc>
          <w:tcPr>
            <w:tcW w:w="3527" w:type="dxa"/>
            <w:tcMar>
              <w:top w:w="0" w:type="dxa"/>
              <w:left w:w="108" w:type="dxa"/>
              <w:bottom w:w="0" w:type="dxa"/>
              <w:right w:w="108" w:type="dxa"/>
            </w:tcMar>
            <w:vAlign w:val="center"/>
            <w:hideMark/>
          </w:tcPr>
          <w:p w14:paraId="245BCB6A"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70976192" w14:textId="77777777" w:rsidR="00E90FDB" w:rsidRPr="004C1F13" w:rsidRDefault="00E90FDB" w:rsidP="00F309C0">
            <w:pPr>
              <w:keepNext/>
              <w:keepLines/>
              <w:rPr>
                <w:rFonts w:ascii="Tahoma" w:eastAsia="Frutiger" w:hAnsi="Tahoma" w:cs="Tahoma"/>
                <w:lang w:eastAsia="en-US"/>
              </w:rPr>
            </w:pPr>
          </w:p>
        </w:tc>
      </w:tr>
      <w:tr w:rsidR="00E90FDB" w:rsidRPr="004C1F13" w14:paraId="62AF1E13" w14:textId="77777777" w:rsidTr="00E90FDB">
        <w:trPr>
          <w:trHeight w:val="279"/>
          <w:jc w:val="center"/>
        </w:trPr>
        <w:tc>
          <w:tcPr>
            <w:tcW w:w="3527" w:type="dxa"/>
            <w:tcMar>
              <w:top w:w="0" w:type="dxa"/>
              <w:left w:w="108" w:type="dxa"/>
              <w:bottom w:w="0" w:type="dxa"/>
              <w:right w:w="108" w:type="dxa"/>
            </w:tcMar>
            <w:vAlign w:val="center"/>
            <w:hideMark/>
          </w:tcPr>
          <w:p w14:paraId="289DD084"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49552667" w14:textId="77777777" w:rsidR="00E90FDB" w:rsidRPr="004C1F13" w:rsidRDefault="00E90FDB" w:rsidP="00F309C0">
            <w:pPr>
              <w:keepNext/>
              <w:keepLines/>
              <w:rPr>
                <w:rFonts w:ascii="Tahoma" w:eastAsia="Frutiger" w:hAnsi="Tahoma" w:cs="Tahoma"/>
                <w:lang w:eastAsia="en-US"/>
              </w:rPr>
            </w:pPr>
          </w:p>
        </w:tc>
      </w:tr>
      <w:tr w:rsidR="00E90FDB" w:rsidRPr="004C1F13" w14:paraId="7D4AC256" w14:textId="77777777" w:rsidTr="00E90FDB">
        <w:trPr>
          <w:trHeight w:val="301"/>
          <w:jc w:val="center"/>
        </w:trPr>
        <w:tc>
          <w:tcPr>
            <w:tcW w:w="3527" w:type="dxa"/>
            <w:tcMar>
              <w:top w:w="0" w:type="dxa"/>
              <w:left w:w="108" w:type="dxa"/>
              <w:bottom w:w="0" w:type="dxa"/>
              <w:right w:w="108" w:type="dxa"/>
            </w:tcMar>
            <w:vAlign w:val="center"/>
            <w:hideMark/>
          </w:tcPr>
          <w:p w14:paraId="7321A4E0"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6CBF2DBE" w14:textId="77777777" w:rsidR="00E90FDB" w:rsidRPr="004C1F13" w:rsidRDefault="00E90FDB" w:rsidP="00F309C0">
            <w:pPr>
              <w:keepNext/>
              <w:keepLines/>
              <w:rPr>
                <w:rFonts w:ascii="Tahoma" w:eastAsia="Frutiger" w:hAnsi="Tahoma" w:cs="Tahoma"/>
                <w:lang w:eastAsia="en-US"/>
              </w:rPr>
            </w:pPr>
          </w:p>
        </w:tc>
      </w:tr>
      <w:tr w:rsidR="00E90FDB" w:rsidRPr="004C1F13" w14:paraId="6DC58581" w14:textId="77777777" w:rsidTr="00E90FDB">
        <w:trPr>
          <w:trHeight w:val="235"/>
          <w:jc w:val="center"/>
        </w:trPr>
        <w:tc>
          <w:tcPr>
            <w:tcW w:w="3527" w:type="dxa"/>
            <w:tcMar>
              <w:top w:w="0" w:type="dxa"/>
              <w:left w:w="108" w:type="dxa"/>
              <w:bottom w:w="0" w:type="dxa"/>
              <w:right w:w="108" w:type="dxa"/>
            </w:tcMar>
            <w:vAlign w:val="center"/>
            <w:hideMark/>
          </w:tcPr>
          <w:p w14:paraId="380E683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1BC19D8A" w14:textId="77777777" w:rsidR="00E90FDB" w:rsidRPr="004C1F13" w:rsidRDefault="00E90FDB" w:rsidP="00F309C0">
            <w:pPr>
              <w:keepNext/>
              <w:keepLines/>
              <w:rPr>
                <w:rFonts w:ascii="Tahoma" w:eastAsia="Frutiger" w:hAnsi="Tahoma" w:cs="Tahoma"/>
                <w:lang w:eastAsia="en-US"/>
              </w:rPr>
            </w:pPr>
          </w:p>
        </w:tc>
      </w:tr>
      <w:tr w:rsidR="00E90FDB" w:rsidRPr="004C1F13" w14:paraId="04ED8951" w14:textId="77777777" w:rsidTr="00E90FDB">
        <w:trPr>
          <w:trHeight w:val="270"/>
          <w:jc w:val="center"/>
        </w:trPr>
        <w:tc>
          <w:tcPr>
            <w:tcW w:w="3527" w:type="dxa"/>
            <w:tcMar>
              <w:top w:w="0" w:type="dxa"/>
              <w:left w:w="108" w:type="dxa"/>
              <w:bottom w:w="0" w:type="dxa"/>
              <w:right w:w="108" w:type="dxa"/>
            </w:tcMar>
            <w:vAlign w:val="center"/>
            <w:hideMark/>
          </w:tcPr>
          <w:p w14:paraId="4D9FA5EA"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00ACEC2F" w14:textId="77777777" w:rsidR="00E90FDB" w:rsidRPr="004C1F13" w:rsidRDefault="00E90FDB" w:rsidP="00F309C0">
            <w:pPr>
              <w:keepNext/>
              <w:keepLines/>
              <w:rPr>
                <w:rFonts w:ascii="Tahoma" w:eastAsia="Frutiger" w:hAnsi="Tahoma" w:cs="Tahoma"/>
                <w:lang w:eastAsia="en-US"/>
              </w:rPr>
            </w:pPr>
          </w:p>
        </w:tc>
      </w:tr>
      <w:tr w:rsidR="00E90FDB" w:rsidRPr="004C1F13" w14:paraId="20388E72" w14:textId="77777777" w:rsidTr="00E90FDB">
        <w:trPr>
          <w:trHeight w:val="273"/>
          <w:jc w:val="center"/>
        </w:trPr>
        <w:tc>
          <w:tcPr>
            <w:tcW w:w="3527" w:type="dxa"/>
            <w:tcMar>
              <w:top w:w="0" w:type="dxa"/>
              <w:left w:w="108" w:type="dxa"/>
              <w:bottom w:w="0" w:type="dxa"/>
              <w:right w:w="108" w:type="dxa"/>
            </w:tcMar>
            <w:vAlign w:val="center"/>
            <w:hideMark/>
          </w:tcPr>
          <w:p w14:paraId="27B98B6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1426668B" w14:textId="77777777" w:rsidR="00E90FDB" w:rsidRPr="004C1F13" w:rsidRDefault="00E90FDB" w:rsidP="00F309C0">
            <w:pPr>
              <w:keepNext/>
              <w:keepLines/>
              <w:rPr>
                <w:rFonts w:ascii="Tahoma" w:eastAsia="Frutiger" w:hAnsi="Tahoma" w:cs="Tahoma"/>
                <w:lang w:eastAsia="en-US"/>
              </w:rPr>
            </w:pPr>
          </w:p>
        </w:tc>
      </w:tr>
      <w:tr w:rsidR="00E90FDB" w:rsidRPr="004C1F13" w14:paraId="69383515" w14:textId="77777777" w:rsidTr="00E90FDB">
        <w:trPr>
          <w:trHeight w:val="277"/>
          <w:jc w:val="center"/>
        </w:trPr>
        <w:tc>
          <w:tcPr>
            <w:tcW w:w="3527" w:type="dxa"/>
            <w:tcMar>
              <w:top w:w="0" w:type="dxa"/>
              <w:left w:w="108" w:type="dxa"/>
              <w:bottom w:w="0" w:type="dxa"/>
              <w:right w:w="108" w:type="dxa"/>
            </w:tcMar>
            <w:vAlign w:val="center"/>
            <w:hideMark/>
          </w:tcPr>
          <w:p w14:paraId="34BD6021"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601D905D" w14:textId="77777777" w:rsidR="00E90FDB" w:rsidRPr="004C1F13" w:rsidRDefault="00E90FDB" w:rsidP="00F309C0">
            <w:pPr>
              <w:keepNext/>
              <w:keepLines/>
              <w:rPr>
                <w:rFonts w:ascii="Tahoma" w:eastAsia="Frutiger" w:hAnsi="Tahoma" w:cs="Tahoma"/>
                <w:lang w:eastAsia="en-US"/>
              </w:rPr>
            </w:pPr>
          </w:p>
        </w:tc>
      </w:tr>
    </w:tbl>
    <w:p w14:paraId="2C59615D" w14:textId="77777777" w:rsidR="00E90FDB" w:rsidRPr="004C1F13" w:rsidRDefault="00E90FDB" w:rsidP="00F309C0">
      <w:pPr>
        <w:keepNext/>
        <w:keepLines/>
        <w:jc w:val="both"/>
        <w:rPr>
          <w:rFonts w:ascii="Tahoma" w:eastAsia="Frutiger" w:hAnsi="Tahoma" w:cs="Tahoma"/>
          <w:lang w:eastAsia="en-US"/>
        </w:rPr>
      </w:pPr>
    </w:p>
    <w:p w14:paraId="7BF8F47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8C85919" w14:textId="77777777" w:rsidR="00A30A31" w:rsidRPr="004C1F13" w:rsidRDefault="00A30A31" w:rsidP="00F309C0">
      <w:pPr>
        <w:keepNext/>
        <w:keepLines/>
        <w:jc w:val="both"/>
        <w:rPr>
          <w:rFonts w:ascii="Tahoma" w:eastAsia="Frutiger" w:hAnsi="Tahoma" w:cs="Tahoma"/>
          <w:lang w:eastAsia="en-US"/>
        </w:rPr>
      </w:pPr>
    </w:p>
    <w:p w14:paraId="590EC6F5"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26F38BA8" w14:textId="77777777" w:rsidR="00E90FDB" w:rsidRPr="004C1F13" w:rsidRDefault="00E90FDB" w:rsidP="00F309C0">
      <w:pPr>
        <w:keepNext/>
        <w:keepLines/>
        <w:jc w:val="both"/>
        <w:rPr>
          <w:rFonts w:ascii="Tahoma" w:eastAsia="Frutiger" w:hAnsi="Tahoma" w:cs="Tahoma"/>
          <w:lang w:eastAsia="en-US"/>
        </w:rPr>
      </w:pPr>
    </w:p>
    <w:p w14:paraId="6841800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33D957C6" w14:textId="77777777" w:rsidR="00E90FDB" w:rsidRPr="004C1F13" w:rsidRDefault="00E90FDB" w:rsidP="00F309C0">
      <w:pPr>
        <w:keepNext/>
        <w:keepLines/>
        <w:jc w:val="both"/>
        <w:rPr>
          <w:rFonts w:ascii="Tahoma" w:eastAsia="Frutiger" w:hAnsi="Tahoma" w:cs="Tahoma"/>
          <w:lang w:eastAsia="en-US"/>
        </w:rPr>
      </w:pPr>
    </w:p>
    <w:p w14:paraId="3409087E" w14:textId="3CB59DE9"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1F132C">
        <w:rPr>
          <w:rFonts w:ascii="Tahoma" w:eastAsia="Frutiger" w:hAnsi="Tahoma" w:cs="Tahoma"/>
          <w:lang w:eastAsia="en-US"/>
        </w:rPr>
        <w:t xml:space="preserve"> </w:t>
      </w:r>
      <w:r w:rsidR="001F132C" w:rsidRPr="004C1F13">
        <w:rPr>
          <w:rFonts w:ascii="Tahoma" w:eastAsia="Frutiger" w:hAnsi="Tahoma" w:cs="Tahoma"/>
          <w:lang w:eastAsia="en-US"/>
        </w:rPr>
        <w:t xml:space="preserve">Če izvajalec </w:t>
      </w:r>
      <w:r w:rsidR="001F132C" w:rsidRPr="001F132C">
        <w:rPr>
          <w:rFonts w:ascii="Tahoma" w:eastAsia="Frutiger" w:hAnsi="Tahoma" w:cs="Tahoma"/>
          <w:lang w:eastAsia="en-US"/>
        </w:rPr>
        <w:t>med izvajanjem pogodbe ne obvesti naročnika o morebitnih spremembah informacij glede podizvajal</w:t>
      </w:r>
      <w:r w:rsidR="001F132C">
        <w:rPr>
          <w:rFonts w:ascii="Tahoma" w:eastAsia="Frutiger" w:hAnsi="Tahoma" w:cs="Tahoma"/>
          <w:lang w:eastAsia="en-US"/>
        </w:rPr>
        <w:t>cev (tretji odstavek 94. člena</w:t>
      </w:r>
      <w:r w:rsidR="006528FD">
        <w:rPr>
          <w:rFonts w:ascii="Tahoma" w:eastAsia="Frutiger" w:hAnsi="Tahoma" w:cs="Tahoma"/>
          <w:lang w:eastAsia="en-US"/>
        </w:rPr>
        <w:t xml:space="preserve"> ZJN-3</w:t>
      </w:r>
      <w:r w:rsidR="001F132C">
        <w:rPr>
          <w:rFonts w:ascii="Tahoma" w:eastAsia="Frutiger" w:hAnsi="Tahoma" w:cs="Tahoma"/>
          <w:lang w:eastAsia="en-US"/>
        </w:rPr>
        <w:t>)</w:t>
      </w:r>
      <w:r w:rsidR="001F132C" w:rsidRPr="004C1F13">
        <w:rPr>
          <w:rFonts w:ascii="Tahoma" w:eastAsia="Frutiger" w:hAnsi="Tahoma" w:cs="Tahoma"/>
          <w:lang w:eastAsia="en-US"/>
        </w:rPr>
        <w:t xml:space="preserve">, bo naročnik Državni revizijski komisiji podal predlog za uvedbo postopka o prekršku iz </w:t>
      </w:r>
      <w:r w:rsidR="001F132C">
        <w:rPr>
          <w:rFonts w:ascii="Tahoma" w:eastAsia="Frutiger" w:hAnsi="Tahoma" w:cs="Tahoma"/>
          <w:lang w:eastAsia="en-US"/>
        </w:rPr>
        <w:t>1</w:t>
      </w:r>
      <w:r w:rsidR="001F132C" w:rsidRPr="004C1F13">
        <w:rPr>
          <w:rFonts w:ascii="Tahoma" w:eastAsia="Frutiger" w:hAnsi="Tahoma" w:cs="Tahoma"/>
          <w:lang w:eastAsia="en-US"/>
        </w:rPr>
        <w:t>. točke prvega odstavka 112. člena ZJN-3.</w:t>
      </w:r>
    </w:p>
    <w:p w14:paraId="5997A123" w14:textId="77777777" w:rsidR="00E90FDB" w:rsidRPr="004C1F13" w:rsidRDefault="00E90FDB" w:rsidP="00F309C0">
      <w:pPr>
        <w:keepNext/>
        <w:keepLines/>
        <w:jc w:val="both"/>
        <w:rPr>
          <w:rFonts w:ascii="Tahoma" w:eastAsia="Frutiger" w:hAnsi="Tahoma" w:cs="Tahoma"/>
          <w:lang w:eastAsia="en-US"/>
        </w:rPr>
      </w:pPr>
    </w:p>
    <w:p w14:paraId="290DB3FA"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DBE45C1" w14:textId="77777777" w:rsidR="00E90FDB" w:rsidRPr="004C1F13" w:rsidRDefault="00E90FDB" w:rsidP="00F309C0">
      <w:pPr>
        <w:keepNext/>
        <w:keepLines/>
        <w:jc w:val="both"/>
        <w:rPr>
          <w:rFonts w:ascii="Tahoma" w:eastAsia="Frutiger" w:hAnsi="Tahoma" w:cs="Tahoma"/>
          <w:lang w:eastAsia="en-US"/>
        </w:rPr>
      </w:pPr>
    </w:p>
    <w:p w14:paraId="5786BEF9" w14:textId="77777777" w:rsidR="00E90FDB" w:rsidRPr="004C1F13" w:rsidRDefault="00E90FDB" w:rsidP="00F309C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675949B2" w14:textId="77777777" w:rsidR="00E90FDB" w:rsidRPr="004C1F13" w:rsidRDefault="00E90FDB" w:rsidP="00F309C0">
      <w:pPr>
        <w:keepNext/>
        <w:keepLines/>
        <w:jc w:val="center"/>
        <w:rPr>
          <w:rFonts w:ascii="Tahoma" w:eastAsia="Frutiger" w:hAnsi="Tahoma" w:cs="Tahoma"/>
          <w:lang w:eastAsia="en-US"/>
        </w:rPr>
      </w:pPr>
    </w:p>
    <w:p w14:paraId="676D1970" w14:textId="3F88F092" w:rsidR="00C32864" w:rsidRDefault="00C32864" w:rsidP="00F309C0">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sidR="00FD3EDD">
        <w:rPr>
          <w:rFonts w:ascii="Tahoma" w:hAnsi="Tahoma" w:cs="Tahoma"/>
        </w:rPr>
        <w:t xml:space="preserve"> (šestdesetih)</w:t>
      </w:r>
      <w:r w:rsidRPr="00357262">
        <w:rPr>
          <w:rFonts w:ascii="Tahoma" w:hAnsi="Tahoma" w:cs="Tahoma"/>
        </w:rPr>
        <w:t xml:space="preserve"> dneh od plačila končne situacije/računa naročniku poslati svojo pisno izjavo in pisno izjavo podizvajalca, da je podizvajalec prejel plačilo za izvedena dela po te</w:t>
      </w:r>
      <w:r>
        <w:rPr>
          <w:rFonts w:ascii="Tahoma" w:hAnsi="Tahoma" w:cs="Tahoma"/>
        </w:rPr>
        <w:t>m okvirnem sporazumu</w:t>
      </w:r>
      <w:r w:rsidRPr="00357262">
        <w:rPr>
          <w:rFonts w:ascii="Tahoma" w:hAnsi="Tahoma" w:cs="Tahoma"/>
        </w:rPr>
        <w:t>.</w:t>
      </w:r>
    </w:p>
    <w:p w14:paraId="4558C1D3" w14:textId="77777777" w:rsidR="00E90FDB" w:rsidRPr="004C1F13" w:rsidRDefault="00E90FDB" w:rsidP="00F309C0">
      <w:pPr>
        <w:keepNext/>
        <w:keepLines/>
        <w:jc w:val="center"/>
        <w:rPr>
          <w:rFonts w:ascii="Tahoma" w:eastAsia="Frutiger" w:hAnsi="Tahoma" w:cs="Tahoma"/>
          <w:b/>
          <w:bCs/>
          <w:lang w:eastAsia="en-US"/>
        </w:rPr>
      </w:pPr>
      <w:r w:rsidRPr="004C1F13">
        <w:rPr>
          <w:rFonts w:ascii="Tahoma" w:eastAsia="Frutiger" w:hAnsi="Tahoma" w:cs="Tahoma"/>
          <w:b/>
          <w:bCs/>
          <w:lang w:eastAsia="en-US"/>
        </w:rPr>
        <w:lastRenderedPageBreak/>
        <w:t>/se upošteva v primeru, da izvajalec nastopa s podizvajalcem, ki zahteva neposredno plačilo/</w:t>
      </w:r>
    </w:p>
    <w:p w14:paraId="791082D5" w14:textId="77777777" w:rsidR="00E90FDB" w:rsidRPr="004C1F13" w:rsidRDefault="00E90FDB" w:rsidP="00F309C0">
      <w:pPr>
        <w:keepNext/>
        <w:keepLines/>
        <w:jc w:val="both"/>
        <w:rPr>
          <w:rFonts w:ascii="Tahoma" w:eastAsia="Frutiger" w:hAnsi="Tahoma" w:cs="Tahoma"/>
          <w:lang w:eastAsia="en-US"/>
        </w:rPr>
      </w:pPr>
    </w:p>
    <w:p w14:paraId="7E9392C2" w14:textId="557EC779" w:rsidR="00316689" w:rsidRPr="00AE4F17" w:rsidRDefault="00316689" w:rsidP="006528FD">
      <w:pPr>
        <w:keepNext/>
        <w:keepLines/>
        <w:jc w:val="both"/>
        <w:rPr>
          <w:rFonts w:ascii="Tahoma" w:hAnsi="Tahoma" w:cs="Tahoma"/>
        </w:rPr>
      </w:pPr>
      <w:r w:rsidRPr="00AE4F17">
        <w:rPr>
          <w:rFonts w:ascii="Tahoma" w:eastAsia="Calibri" w:hAnsi="Tahoma" w:cs="Tahoma"/>
        </w:rPr>
        <w:t xml:space="preserve">Izvajalec s podpisom </w:t>
      </w:r>
      <w:r>
        <w:rPr>
          <w:rFonts w:ascii="Tahoma" w:hAnsi="Tahoma" w:cs="Tahoma"/>
        </w:rPr>
        <w:t>te pogodbe</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w:t>
      </w:r>
      <w:r>
        <w:rPr>
          <w:rFonts w:ascii="Tahoma" w:eastAsia="Calibri" w:hAnsi="Tahoma" w:cs="Tahoma"/>
        </w:rPr>
        <w:t>situacije</w:t>
      </w:r>
      <w:r w:rsidRPr="00AE4F17">
        <w:rPr>
          <w:rFonts w:ascii="Tahoma" w:eastAsia="Calibri" w:hAnsi="Tahoma" w:cs="Tahoma"/>
        </w:rPr>
        <w:t xml:space="preserve">, neposredno plačuje vsem v </w:t>
      </w:r>
      <w:r>
        <w:rPr>
          <w:rFonts w:ascii="Tahoma" w:eastAsia="Calibri" w:hAnsi="Tahoma" w:cs="Tahoma"/>
        </w:rPr>
        <w:t>tej pogodbi</w:t>
      </w:r>
      <w:r w:rsidRPr="00AE4F17">
        <w:rPr>
          <w:rFonts w:ascii="Tahoma" w:eastAsia="Calibri" w:hAnsi="Tahoma" w:cs="Tahoma"/>
        </w:rPr>
        <w:t xml:space="preserve"> navedenim podizvajalcem, ki so zahtevali neposredno plačilo.  Podizvajalec je ob oddaji ponudbe predložil zahtevo in soglasje za neposredna plačila, </w:t>
      </w:r>
      <w:r w:rsidRPr="00AE4F17">
        <w:rPr>
          <w:rFonts w:ascii="Tahoma" w:hAnsi="Tahoma" w:cs="Tahoma"/>
        </w:rPr>
        <w:t>na podlagi katere naročnik namesto izvajalca poravna podizvajalčevo terjatev do izvajalca.</w:t>
      </w:r>
    </w:p>
    <w:p w14:paraId="3DE3F9CA" w14:textId="77777777" w:rsidR="00C75CC8" w:rsidRPr="00C75CC8" w:rsidRDefault="00C75CC8" w:rsidP="006528FD">
      <w:pPr>
        <w:keepNext/>
        <w:keepLines/>
        <w:jc w:val="both"/>
        <w:rPr>
          <w:rFonts w:ascii="Tahoma" w:eastAsia="Frutiger" w:hAnsi="Tahoma" w:cs="Tahoma"/>
          <w:lang w:eastAsia="en-US"/>
        </w:rPr>
      </w:pPr>
    </w:p>
    <w:p w14:paraId="0E84515A" w14:textId="61EA8077" w:rsidR="00C75CC8" w:rsidRDefault="00C75CC8" w:rsidP="006528FD">
      <w:pPr>
        <w:keepNext/>
        <w:keepLines/>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osredno plačilo, mora izvajalec</w:t>
      </w:r>
      <w:r w:rsidR="006D1041">
        <w:rPr>
          <w:rFonts w:ascii="Tahoma" w:eastAsia="Frutiger" w:hAnsi="Tahoma" w:cs="Tahoma"/>
          <w:lang w:eastAsia="en-US"/>
        </w:rPr>
        <w:t xml:space="preserve"> </w:t>
      </w:r>
      <w:r w:rsidR="006D1041" w:rsidRPr="005B1C73">
        <w:rPr>
          <w:rFonts w:ascii="Tahoma" w:hAnsi="Tahoma" w:cs="Tahoma"/>
        </w:rPr>
        <w:t>vsaki situaciji</w:t>
      </w:r>
      <w:r w:rsidR="001C56E7">
        <w:rPr>
          <w:rFonts w:ascii="Tahoma" w:hAnsi="Tahoma" w:cs="Tahoma"/>
        </w:rPr>
        <w:t>/računu</w:t>
      </w:r>
      <w:r w:rsidR="006D1041" w:rsidRPr="005B1C73">
        <w:rPr>
          <w:rFonts w:ascii="Tahoma" w:hAnsi="Tahoma" w:cs="Tahoma"/>
        </w:rPr>
        <w:t xml:space="preserve"> priložiti</w:t>
      </w:r>
      <w:r>
        <w:rPr>
          <w:rFonts w:ascii="Tahoma" w:eastAsia="Frutiger" w:hAnsi="Tahoma" w:cs="Tahoma"/>
          <w:lang w:eastAsia="en-US"/>
        </w:rPr>
        <w:t>:</w:t>
      </w:r>
    </w:p>
    <w:p w14:paraId="64AF4D68" w14:textId="77777777" w:rsidR="006D1041" w:rsidRPr="005B1C73" w:rsidRDefault="006D1041" w:rsidP="006528FD">
      <w:pPr>
        <w:keepNext/>
        <w:keepLines/>
        <w:numPr>
          <w:ilvl w:val="0"/>
          <w:numId w:val="36"/>
        </w:numPr>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34398DDC" w14:textId="77777777" w:rsidR="006D1041" w:rsidRPr="005B1C73" w:rsidRDefault="006D1041" w:rsidP="006528FD">
      <w:pPr>
        <w:keepNext/>
        <w:keepLines/>
        <w:numPr>
          <w:ilvl w:val="0"/>
          <w:numId w:val="36"/>
        </w:numPr>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68517733" w14:textId="6584748D" w:rsidR="00316689" w:rsidRPr="004C1F13" w:rsidRDefault="00316689" w:rsidP="00F309C0">
      <w:pPr>
        <w:keepNext/>
        <w:keepLines/>
        <w:jc w:val="both"/>
        <w:rPr>
          <w:rFonts w:ascii="Tahoma" w:eastAsia="Frutiger" w:hAnsi="Tahoma" w:cs="Tahoma"/>
          <w:lang w:eastAsia="en-US"/>
        </w:rPr>
      </w:pPr>
    </w:p>
    <w:p w14:paraId="59CFF275"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199563CC" w14:textId="77777777" w:rsidR="00E90FDB" w:rsidRPr="004C1F13" w:rsidRDefault="00E90FDB" w:rsidP="00F309C0">
      <w:pPr>
        <w:keepNext/>
        <w:keepLines/>
        <w:jc w:val="both"/>
        <w:rPr>
          <w:rFonts w:ascii="Tahoma" w:eastAsia="Calibri" w:hAnsi="Tahoma" w:cs="Tahoma"/>
          <w:color w:val="1F497D"/>
          <w:lang w:eastAsia="en-US"/>
        </w:rPr>
      </w:pPr>
    </w:p>
    <w:p w14:paraId="1322552A" w14:textId="20E5281F"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sidR="00F557B7">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2729EDBF" w14:textId="77777777" w:rsidR="00E90FDB" w:rsidRPr="004C1F13" w:rsidRDefault="00E90FDB" w:rsidP="00F309C0">
      <w:pPr>
        <w:keepNext/>
        <w:keepLines/>
        <w:jc w:val="both"/>
        <w:rPr>
          <w:rFonts w:ascii="Tahoma" w:eastAsia="Frutiger" w:hAnsi="Tahoma" w:cs="Tahoma"/>
          <w:lang w:eastAsia="en-US"/>
        </w:rPr>
      </w:pPr>
    </w:p>
    <w:p w14:paraId="0E9288CA"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5526182A" w14:textId="77777777" w:rsidR="00316689" w:rsidRDefault="00316689" w:rsidP="00316689">
      <w:pPr>
        <w:keepNext/>
        <w:keepLines/>
        <w:jc w:val="both"/>
        <w:rPr>
          <w:rFonts w:ascii="Tahoma" w:eastAsia="Frutiger" w:hAnsi="Tahoma" w:cs="Tahoma"/>
          <w:b/>
          <w:bCs/>
          <w:lang w:eastAsia="en-US"/>
        </w:rPr>
      </w:pPr>
    </w:p>
    <w:p w14:paraId="717C1030" w14:textId="77777777" w:rsidR="00E90FDB" w:rsidRPr="004C1F13" w:rsidRDefault="00E90FDB" w:rsidP="00F309C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3F85ED2F" w14:textId="77777777" w:rsidR="00C037B5" w:rsidRDefault="00C037B5" w:rsidP="00F309C0">
      <w:pPr>
        <w:keepNext/>
        <w:keepLines/>
        <w:jc w:val="both"/>
        <w:rPr>
          <w:rFonts w:ascii="Tahoma" w:eastAsia="Frutiger" w:hAnsi="Tahoma" w:cs="Tahoma"/>
          <w:lang w:eastAsia="en-US"/>
        </w:rPr>
      </w:pPr>
    </w:p>
    <w:p w14:paraId="0FE905B6"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798CBE3A" w14:textId="77777777" w:rsidR="009A2A2E" w:rsidRPr="004C1F13" w:rsidRDefault="009A2A2E" w:rsidP="00F309C0">
      <w:pPr>
        <w:keepNext/>
        <w:keepLines/>
        <w:jc w:val="both"/>
        <w:rPr>
          <w:rFonts w:ascii="Tahoma" w:eastAsia="Frutiger" w:hAnsi="Tahoma" w:cs="Tahoma"/>
          <w:lang w:eastAsia="en-US"/>
        </w:rPr>
      </w:pPr>
    </w:p>
    <w:p w14:paraId="276AB03B" w14:textId="2B86B64B"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6A0C196F" w14:textId="77777777" w:rsidR="00F67BEE" w:rsidRDefault="00F67BEE" w:rsidP="00F309C0">
      <w:pPr>
        <w:keepNext/>
        <w:keepLines/>
        <w:jc w:val="both"/>
        <w:rPr>
          <w:rFonts w:ascii="Tahoma" w:eastAsia="Frutiger" w:hAnsi="Tahoma" w:cs="Tahoma"/>
          <w:lang w:eastAsia="en-US"/>
        </w:rPr>
      </w:pPr>
    </w:p>
    <w:p w14:paraId="2F4F1EFC"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sidR="000B7531">
        <w:rPr>
          <w:rFonts w:ascii="Tahoma" w:eastAsia="Frutiger" w:hAnsi="Tahoma" w:cs="Tahoma"/>
          <w:bCs/>
          <w:lang w:eastAsia="en-US"/>
        </w:rPr>
        <w:t xml:space="preserve">iz </w:t>
      </w:r>
      <w:r w:rsidR="000B7531" w:rsidRPr="000B7531">
        <w:rPr>
          <w:rFonts w:ascii="Tahoma" w:eastAsia="Frutiger" w:hAnsi="Tahoma" w:cs="Tahoma"/>
          <w:bCs/>
          <w:lang w:eastAsia="en-US"/>
        </w:rPr>
        <w:t>prvega, drugega</w:t>
      </w:r>
      <w:r w:rsidR="000B7531">
        <w:rPr>
          <w:rFonts w:ascii="Tahoma" w:eastAsia="Frutiger" w:hAnsi="Tahoma" w:cs="Tahoma"/>
          <w:bCs/>
          <w:lang w:eastAsia="en-US"/>
        </w:rPr>
        <w:t>,</w:t>
      </w:r>
      <w:r w:rsidR="000B7531" w:rsidRPr="000B7531">
        <w:rPr>
          <w:rFonts w:ascii="Tahoma" w:eastAsia="Frutiger" w:hAnsi="Tahoma" w:cs="Tahoma"/>
          <w:bCs/>
          <w:lang w:eastAsia="en-US"/>
        </w:rPr>
        <w:t xml:space="preserve"> četrtega</w:t>
      </w:r>
      <w:r w:rsidR="000B7531">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96476CD" w14:textId="77777777" w:rsidR="004040D8" w:rsidRPr="004C1F13" w:rsidRDefault="004040D8" w:rsidP="00F309C0">
      <w:pPr>
        <w:keepNext/>
        <w:keepLines/>
        <w:jc w:val="both"/>
        <w:rPr>
          <w:rFonts w:ascii="Tahoma" w:eastAsia="Frutiger" w:hAnsi="Tahoma" w:cs="Tahoma"/>
          <w:lang w:eastAsia="en-US"/>
        </w:rPr>
      </w:pPr>
    </w:p>
    <w:p w14:paraId="6E2E545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13CA3E44" w14:textId="1AB37117" w:rsidR="00611934" w:rsidRPr="004C1F13" w:rsidRDefault="00611934" w:rsidP="00F309C0">
      <w:pPr>
        <w:keepNext/>
        <w:keepLines/>
        <w:jc w:val="both"/>
        <w:rPr>
          <w:rFonts w:ascii="Tahoma" w:eastAsia="Frutiger" w:hAnsi="Tahoma" w:cs="Tahoma"/>
          <w:lang w:eastAsia="en-US"/>
        </w:rPr>
      </w:pPr>
    </w:p>
    <w:p w14:paraId="504D828B"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14:paraId="4895F167" w14:textId="77777777" w:rsidR="009A2A2E" w:rsidRPr="004C1F13" w:rsidRDefault="009A2A2E" w:rsidP="00F309C0">
      <w:pPr>
        <w:pStyle w:val="Odstavekseznama"/>
        <w:keepNext/>
        <w:keepLines/>
        <w:ind w:left="426"/>
        <w:rPr>
          <w:rFonts w:ascii="Tahoma" w:eastAsia="Frutiger" w:hAnsi="Tahoma" w:cs="Tahoma"/>
          <w:b/>
          <w:lang w:eastAsia="en-US"/>
        </w:rPr>
      </w:pPr>
    </w:p>
    <w:p w14:paraId="3B5AE445" w14:textId="77777777" w:rsidR="00E90FDB" w:rsidRPr="009A2A2E" w:rsidRDefault="00E90FDB" w:rsidP="003164BD">
      <w:pPr>
        <w:keepNext/>
        <w:keepLines/>
        <w:numPr>
          <w:ilvl w:val="0"/>
          <w:numId w:val="24"/>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28F3FB77" w14:textId="77777777" w:rsidR="009A2A2E" w:rsidRDefault="009A2A2E" w:rsidP="00F309C0">
      <w:pPr>
        <w:keepNext/>
        <w:keepLines/>
        <w:jc w:val="both"/>
        <w:rPr>
          <w:rFonts w:ascii="Tahoma" w:eastAsia="Frutiger" w:hAnsi="Tahoma" w:cs="Tahoma"/>
          <w:lang w:eastAsia="en-US"/>
        </w:rPr>
      </w:pPr>
    </w:p>
    <w:p w14:paraId="3302DA40"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0F7B90CF" w14:textId="1EA38136"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r w:rsidR="008F600D">
        <w:rPr>
          <w:rFonts w:ascii="Tahoma" w:eastAsia="Frutiger" w:hAnsi="Tahoma" w:cs="Tahoma"/>
          <w:lang w:eastAsia="en-US"/>
        </w:rPr>
        <w:t xml:space="preserve"> pogodbenih del</w:t>
      </w:r>
      <w:r w:rsidRPr="004C1F13">
        <w:rPr>
          <w:rFonts w:ascii="Tahoma" w:eastAsia="Frutiger" w:hAnsi="Tahoma" w:cs="Tahoma"/>
          <w:lang w:eastAsia="en-US"/>
        </w:rPr>
        <w:t>,</w:t>
      </w:r>
    </w:p>
    <w:p w14:paraId="126F1A96" w14:textId="4C43AFEA" w:rsidR="00E90FDB" w:rsidRPr="004C1F13" w:rsidRDefault="00E90FDB" w:rsidP="00F309C0">
      <w:pPr>
        <w:keepNext/>
        <w:keepLines/>
        <w:numPr>
          <w:ilvl w:val="0"/>
          <w:numId w:val="7"/>
        </w:numPr>
        <w:contextualSpacing/>
        <w:jc w:val="both"/>
        <w:rPr>
          <w:rFonts w:ascii="Tahoma" w:eastAsia="Frutiger" w:hAnsi="Tahoma" w:cs="Tahoma"/>
          <w:lang w:eastAsia="en-US"/>
        </w:rPr>
      </w:pPr>
      <w:r w:rsidRPr="00F4269D">
        <w:rPr>
          <w:rFonts w:ascii="Tahoma" w:eastAsia="Frutiger" w:hAnsi="Tahoma" w:cs="Tahoma"/>
          <w:lang w:eastAsia="en-US"/>
        </w:rPr>
        <w:t>situacijo</w:t>
      </w:r>
      <w:r w:rsidRPr="004C1F13">
        <w:rPr>
          <w:rFonts w:ascii="Tahoma" w:eastAsia="Frutiger" w:hAnsi="Tahoma" w:cs="Tahoma"/>
          <w:lang w:eastAsia="en-US"/>
        </w:rPr>
        <w:t xml:space="preserve"> vseh obstoječih podzemnih in nadzemnih vodov in naprav,</w:t>
      </w:r>
    </w:p>
    <w:p w14:paraId="4B5BA79C"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1639F194"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w:t>
      </w:r>
      <w:r w:rsidR="007D4B3D">
        <w:rPr>
          <w:rFonts w:ascii="Tahoma" w:eastAsia="Frutiger" w:hAnsi="Tahoma" w:cs="Tahoma"/>
          <w:lang w:eastAsia="en-US"/>
        </w:rPr>
        <w:t>ta</w:t>
      </w:r>
      <w:r w:rsidRPr="004C1F13">
        <w:rPr>
          <w:rFonts w:ascii="Tahoma" w:eastAsia="Frutiger" w:hAnsi="Tahoma" w:cs="Tahoma"/>
          <w:lang w:eastAsia="en-US"/>
        </w:rPr>
        <w:t xml:space="preserve"> jih podpisal</w:t>
      </w:r>
      <w:r w:rsidR="007D4B3D">
        <w:rPr>
          <w:rFonts w:ascii="Tahoma" w:eastAsia="Frutiger" w:hAnsi="Tahoma" w:cs="Tahoma"/>
          <w:lang w:eastAsia="en-US"/>
        </w:rPr>
        <w:t>a</w:t>
      </w:r>
      <w:r w:rsidRPr="004C1F13">
        <w:rPr>
          <w:rFonts w:ascii="Tahoma" w:eastAsia="Frutiger" w:hAnsi="Tahoma" w:cs="Tahoma"/>
          <w:lang w:eastAsia="en-US"/>
        </w:rPr>
        <w:t xml:space="preserve"> predstavnik</w:t>
      </w:r>
      <w:r w:rsidR="007D4B3D">
        <w:rPr>
          <w:rFonts w:ascii="Tahoma" w:eastAsia="Frutiger" w:hAnsi="Tahoma" w:cs="Tahoma"/>
          <w:lang w:eastAsia="en-US"/>
        </w:rPr>
        <w:t>a</w:t>
      </w:r>
      <w:r w:rsidRPr="004C1F13">
        <w:rPr>
          <w:rFonts w:ascii="Tahoma" w:eastAsia="Frutiger" w:hAnsi="Tahoma" w:cs="Tahoma"/>
          <w:lang w:eastAsia="en-US"/>
        </w:rPr>
        <w:t xml:space="preserve"> pogodbenih strank.</w:t>
      </w:r>
    </w:p>
    <w:p w14:paraId="47F56F71" w14:textId="77777777" w:rsidR="00E90FDB" w:rsidRPr="004C1F13" w:rsidRDefault="00E90FDB" w:rsidP="00F309C0">
      <w:pPr>
        <w:keepNext/>
        <w:keepLines/>
        <w:jc w:val="both"/>
        <w:rPr>
          <w:rFonts w:ascii="Tahoma" w:eastAsia="Frutiger" w:hAnsi="Tahoma" w:cs="Tahoma"/>
          <w:lang w:eastAsia="en-US"/>
        </w:rPr>
      </w:pPr>
    </w:p>
    <w:p w14:paraId="2DC1102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lastRenderedPageBreak/>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62947FCD" w14:textId="77777777" w:rsidR="00E90FDB" w:rsidRPr="004C1F13" w:rsidRDefault="00E90FDB" w:rsidP="00F309C0">
      <w:pPr>
        <w:keepNext/>
        <w:keepLines/>
        <w:jc w:val="both"/>
        <w:rPr>
          <w:rFonts w:ascii="Tahoma" w:eastAsia="Frutiger" w:hAnsi="Tahoma" w:cs="Tahoma"/>
          <w:b/>
          <w:lang w:eastAsia="en-US"/>
        </w:rPr>
      </w:pPr>
    </w:p>
    <w:p w14:paraId="75F7D60D" w14:textId="77777777" w:rsidR="00E90FDB" w:rsidRPr="003C5E66" w:rsidRDefault="00E90FDB" w:rsidP="003164BD">
      <w:pPr>
        <w:pStyle w:val="Odstavekseznama"/>
        <w:keepNext/>
        <w:keepLines/>
        <w:numPr>
          <w:ilvl w:val="0"/>
          <w:numId w:val="29"/>
        </w:numPr>
        <w:ind w:left="426" w:hanging="426"/>
        <w:rPr>
          <w:rFonts w:ascii="Tahoma" w:eastAsia="Frutiger" w:hAnsi="Tahoma" w:cs="Tahoma"/>
          <w:b/>
          <w:lang w:eastAsia="en-US"/>
        </w:rPr>
      </w:pPr>
      <w:r w:rsidRPr="003C5E66">
        <w:rPr>
          <w:rFonts w:ascii="Tahoma" w:eastAsia="Frutiger" w:hAnsi="Tahoma" w:cs="Tahoma"/>
          <w:b/>
          <w:lang w:eastAsia="en-US"/>
        </w:rPr>
        <w:t>OBVEZNOSTI IZVAJALCA</w:t>
      </w:r>
    </w:p>
    <w:p w14:paraId="3FDBB738" w14:textId="77777777" w:rsidR="009A2A2E" w:rsidRPr="003C5E66" w:rsidRDefault="009A2A2E" w:rsidP="00F309C0">
      <w:pPr>
        <w:pStyle w:val="Odstavekseznama"/>
        <w:keepNext/>
        <w:keepLines/>
        <w:ind w:left="426"/>
        <w:rPr>
          <w:rFonts w:ascii="Tahoma" w:eastAsia="Frutiger" w:hAnsi="Tahoma" w:cs="Tahoma"/>
          <w:b/>
          <w:lang w:eastAsia="en-US"/>
        </w:rPr>
      </w:pPr>
    </w:p>
    <w:p w14:paraId="6B10BAFB" w14:textId="77777777" w:rsidR="00E90FDB" w:rsidRPr="003C5E66"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7BE20EA4" w14:textId="77777777" w:rsidR="009A2A2E" w:rsidRPr="003A3421" w:rsidRDefault="009A2A2E" w:rsidP="00F309C0">
      <w:pPr>
        <w:keepNext/>
        <w:keepLines/>
        <w:ind w:left="426" w:hanging="219"/>
        <w:contextualSpacing/>
        <w:jc w:val="both"/>
        <w:rPr>
          <w:rFonts w:ascii="Tahoma" w:eastAsia="Frutiger" w:hAnsi="Tahoma" w:cs="Tahoma"/>
          <w:highlight w:val="yellow"/>
          <w:lang w:eastAsia="en-US"/>
        </w:rPr>
      </w:pPr>
    </w:p>
    <w:p w14:paraId="2A58934E" w14:textId="77777777" w:rsidR="00E90FDB" w:rsidRPr="003C5E66" w:rsidRDefault="00E90FDB" w:rsidP="00F309C0">
      <w:pPr>
        <w:keepNext/>
        <w:keepLines/>
        <w:ind w:left="426" w:hanging="219"/>
        <w:contextualSpacing/>
        <w:jc w:val="both"/>
        <w:rPr>
          <w:rFonts w:ascii="Tahoma" w:eastAsia="Frutiger" w:hAnsi="Tahoma" w:cs="Tahoma"/>
          <w:lang w:eastAsia="en-US"/>
        </w:rPr>
      </w:pPr>
      <w:r w:rsidRPr="003C5E66">
        <w:rPr>
          <w:rFonts w:ascii="Tahoma" w:eastAsia="Frutiger" w:hAnsi="Tahoma" w:cs="Tahoma"/>
          <w:lang w:eastAsia="en-US"/>
        </w:rPr>
        <w:t>Izvajalec se obvezuje, da bo:</w:t>
      </w:r>
    </w:p>
    <w:p w14:paraId="2317D634" w14:textId="77777777" w:rsidR="003A3421" w:rsidRPr="00936962" w:rsidRDefault="003A3421" w:rsidP="00F309C0">
      <w:pPr>
        <w:keepNext/>
        <w:keepLines/>
        <w:numPr>
          <w:ilvl w:val="0"/>
          <w:numId w:val="7"/>
        </w:numPr>
        <w:contextualSpacing/>
        <w:jc w:val="both"/>
        <w:rPr>
          <w:rFonts w:ascii="Tahoma" w:eastAsia="Frutiger" w:hAnsi="Tahoma" w:cs="Tahoma"/>
          <w:lang w:eastAsia="en-US"/>
        </w:rPr>
      </w:pPr>
      <w:r w:rsidRPr="00936962">
        <w:rPr>
          <w:rFonts w:ascii="Tahoma" w:eastAsia="Frutiger" w:hAnsi="Tahoma" w:cs="Tahoma"/>
          <w:lang w:eastAsia="en-US"/>
        </w:rPr>
        <w:t>izpolnjeval svoje obveznosti v skladu z določili te pogodbe in zahtevami iz razpisne dokumentacije ter projektne dokumentacije,</w:t>
      </w:r>
    </w:p>
    <w:p w14:paraId="64814B93" w14:textId="23210FC1"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naročniku predložil finančno zavarovanje za dobro izvedbo pogodbenih obveznosti (skladno z vzorcem iz razpisne dokumentacije) v skladu z 1</w:t>
      </w:r>
      <w:r w:rsidR="00064DCD">
        <w:rPr>
          <w:rFonts w:ascii="Tahoma" w:eastAsia="Frutiger" w:hAnsi="Tahoma" w:cs="Tahoma"/>
          <w:lang w:eastAsia="en-US"/>
        </w:rPr>
        <w:t>8</w:t>
      </w:r>
      <w:r w:rsidRPr="003C5E66">
        <w:rPr>
          <w:rFonts w:ascii="Tahoma" w:eastAsia="Frutiger" w:hAnsi="Tahoma" w:cs="Tahoma"/>
          <w:lang w:eastAsia="en-US"/>
        </w:rPr>
        <w:t xml:space="preserve">. členom te pogodbe, </w:t>
      </w:r>
    </w:p>
    <w:p w14:paraId="4F3D3991" w14:textId="43782460"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naročniku predložil finančno zavarovanje za odpravo napak v garancijskem roku v skladu </w:t>
      </w:r>
      <w:r w:rsidR="00064DCD">
        <w:rPr>
          <w:rFonts w:ascii="Tahoma" w:eastAsia="Frutiger" w:hAnsi="Tahoma" w:cs="Tahoma"/>
          <w:lang w:eastAsia="en-US"/>
        </w:rPr>
        <w:t>s</w:t>
      </w:r>
      <w:r w:rsidRPr="003C5E66">
        <w:rPr>
          <w:rFonts w:ascii="Tahoma" w:eastAsia="Frutiger" w:hAnsi="Tahoma" w:cs="Tahoma"/>
          <w:lang w:eastAsia="en-US"/>
        </w:rPr>
        <w:t xml:space="preserve"> 2</w:t>
      </w:r>
      <w:r w:rsidR="00064DCD">
        <w:rPr>
          <w:rFonts w:ascii="Tahoma" w:eastAsia="Frutiger" w:hAnsi="Tahoma" w:cs="Tahoma"/>
          <w:lang w:eastAsia="en-US"/>
        </w:rPr>
        <w:t>7</w:t>
      </w:r>
      <w:r w:rsidRPr="003C5E66">
        <w:rPr>
          <w:rFonts w:ascii="Tahoma" w:eastAsia="Frutiger" w:hAnsi="Tahoma" w:cs="Tahoma"/>
          <w:lang w:eastAsia="en-US"/>
        </w:rPr>
        <w:t>. členom te pogodbe,</w:t>
      </w:r>
    </w:p>
    <w:p w14:paraId="7AD6507B" w14:textId="18447EA6" w:rsidR="0095082D" w:rsidRPr="003C5E66" w:rsidRDefault="0095082D"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imel sklenjeno veljavno zavarovanje odgovornosti iz dejavnosti za škodo, ki bi utegnila nastati </w:t>
      </w:r>
      <w:r w:rsidR="00B52AE0">
        <w:rPr>
          <w:rFonts w:ascii="Tahoma" w:eastAsia="Frutiger" w:hAnsi="Tahoma" w:cs="Tahoma"/>
          <w:lang w:eastAsia="en-US"/>
        </w:rPr>
        <w:t>naročniku</w:t>
      </w:r>
      <w:r w:rsidR="00B52AE0" w:rsidRPr="003C5E66">
        <w:rPr>
          <w:rFonts w:ascii="Tahoma" w:eastAsia="Frutiger" w:hAnsi="Tahoma" w:cs="Tahoma"/>
          <w:lang w:eastAsia="en-US"/>
        </w:rPr>
        <w:t xml:space="preserve"> </w:t>
      </w:r>
      <w:r w:rsidRPr="003C5E66">
        <w:rPr>
          <w:rFonts w:ascii="Tahoma" w:eastAsia="Frutiger" w:hAnsi="Tahoma" w:cs="Tahoma"/>
          <w:lang w:eastAsia="en-US"/>
        </w:rPr>
        <w:t>in tretjim osebam, v skladu z določili</w:t>
      </w:r>
      <w:r w:rsidR="00C037B5" w:rsidRPr="003C5E66">
        <w:rPr>
          <w:rFonts w:ascii="Tahoma" w:eastAsia="Frutiger" w:hAnsi="Tahoma" w:cs="Tahoma"/>
          <w:lang w:eastAsia="en-US"/>
        </w:rPr>
        <w:t xml:space="preserve"> zakona, ki ureja gradnjo</w:t>
      </w:r>
      <w:r w:rsidRPr="003C5E66">
        <w:rPr>
          <w:rFonts w:ascii="Tahoma" w:eastAsia="Frutiger" w:hAnsi="Tahoma" w:cs="Tahoma"/>
          <w:lang w:eastAsia="en-US"/>
        </w:rPr>
        <w:t>, ves čas veljavnosti pogodbe</w:t>
      </w:r>
      <w:r w:rsidR="000F7352">
        <w:rPr>
          <w:rFonts w:ascii="Tahoma" w:eastAsia="Frutiger" w:hAnsi="Tahoma" w:cs="Tahoma"/>
          <w:lang w:eastAsia="en-US"/>
        </w:rPr>
        <w:t>; i</w:t>
      </w:r>
      <w:r w:rsidR="000F7352" w:rsidRPr="000F7352">
        <w:rPr>
          <w:rFonts w:ascii="Tahoma" w:eastAsia="Frutiger" w:hAnsi="Tahoma" w:cs="Tahoma"/>
          <w:lang w:eastAsia="en-US"/>
        </w:rPr>
        <w:t>zvajalec mora izročiti naročniku dokazilo o zavarovanju odgovornosti (fotokopija police) in potrdilo o plačilu zavarovalne premije najkasneje ob uvedbi v delo. Izvajalec je dolžan ažurirati zavarovalno polico in o spremembah sproti obveščati naročnika</w:t>
      </w:r>
      <w:r w:rsidR="000F7352">
        <w:rPr>
          <w:rFonts w:ascii="Tahoma" w:eastAsia="Frutiger" w:hAnsi="Tahoma" w:cs="Tahoma"/>
          <w:lang w:eastAsia="en-US"/>
        </w:rPr>
        <w:t>,</w:t>
      </w:r>
    </w:p>
    <w:p w14:paraId="0ADA729A"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796B316B"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2053CDE9"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imenu naročnika izvajal vse naloge, pogojene v dovoljenju za cestno zaporo in v zvezi z danimi pogoji v odločbi nosil vso odgovornost,</w:t>
      </w:r>
    </w:p>
    <w:p w14:paraId="4A0F16D2"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pridobil vsa druga soglasja, ki so potrebna za izvajanje del in niso bila predmet upravnega postopka za pridobitev pravnomočnega </w:t>
      </w:r>
      <w:r w:rsidR="008777EC">
        <w:rPr>
          <w:rFonts w:ascii="Tahoma" w:eastAsia="Frutiger" w:hAnsi="Tahoma" w:cs="Tahoma"/>
          <w:lang w:eastAsia="en-US"/>
        </w:rPr>
        <w:t>gradbenega</w:t>
      </w:r>
      <w:r w:rsidR="008777EC" w:rsidRPr="003C5E66">
        <w:rPr>
          <w:rFonts w:ascii="Tahoma" w:eastAsia="Frutiger" w:hAnsi="Tahoma" w:cs="Tahoma"/>
          <w:lang w:eastAsia="en-US"/>
        </w:rPr>
        <w:t xml:space="preserve"> </w:t>
      </w:r>
      <w:r w:rsidRPr="003C5E66">
        <w:rPr>
          <w:rFonts w:ascii="Tahoma" w:eastAsia="Frutiger" w:hAnsi="Tahoma" w:cs="Tahoma"/>
          <w:lang w:eastAsia="en-US"/>
        </w:rPr>
        <w:t>dovoljenja,</w:t>
      </w:r>
    </w:p>
    <w:p w14:paraId="3FEB5274"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svojo opremo in opremo dobaviteljev, ki bo vgrajena, proti vsem rizikom, do predaje </w:t>
      </w:r>
      <w:r w:rsidR="007B544D">
        <w:rPr>
          <w:rFonts w:ascii="Tahoma" w:eastAsia="Frutiger" w:hAnsi="Tahoma" w:cs="Tahoma"/>
          <w:lang w:eastAsia="en-US"/>
        </w:rPr>
        <w:t>del</w:t>
      </w:r>
      <w:r w:rsidRPr="003C5E66">
        <w:rPr>
          <w:rFonts w:ascii="Tahoma" w:eastAsia="Frutiger" w:hAnsi="Tahoma" w:cs="Tahoma"/>
          <w:lang w:eastAsia="en-US"/>
        </w:rPr>
        <w:t xml:space="preserve"> naročniku,</w:t>
      </w:r>
    </w:p>
    <w:p w14:paraId="41C6EFA7"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delovno osebje in svoje naprave, </w:t>
      </w:r>
    </w:p>
    <w:p w14:paraId="07E4A666"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69D04A87"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76C8151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ves čas gradnje vodil gradbeni dnevnik in knjigo obračunskih izmer v skladu z veljavnim zakonom, ki ureja </w:t>
      </w:r>
      <w:r w:rsidR="00F82A67" w:rsidRPr="003C5E66">
        <w:rPr>
          <w:rFonts w:ascii="Tahoma" w:eastAsia="Frutiger" w:hAnsi="Tahoma" w:cs="Tahoma"/>
          <w:lang w:eastAsia="en-US"/>
        </w:rPr>
        <w:t>gradnjo</w:t>
      </w:r>
      <w:r w:rsidRPr="003C5E66">
        <w:rPr>
          <w:rFonts w:ascii="Tahoma" w:eastAsia="Frutiger" w:hAnsi="Tahoma" w:cs="Tahoma"/>
          <w:lang w:eastAsia="en-US"/>
        </w:rPr>
        <w:t>,</w:t>
      </w:r>
    </w:p>
    <w:p w14:paraId="74DD79A7" w14:textId="77777777" w:rsidR="00CC52D1" w:rsidRPr="003C5E66" w:rsidRDefault="00CC52D1"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vodja </w:t>
      </w:r>
      <w:r w:rsidR="00E2606F">
        <w:rPr>
          <w:rFonts w:ascii="Tahoma" w:eastAsia="Frutiger" w:hAnsi="Tahoma" w:cs="Tahoma"/>
          <w:lang w:eastAsia="en-US"/>
        </w:rPr>
        <w:t>gradnje</w:t>
      </w:r>
      <w:r w:rsidR="00E2606F" w:rsidRPr="003C5E66">
        <w:rPr>
          <w:rFonts w:ascii="Tahoma" w:eastAsia="Frutiger" w:hAnsi="Tahoma" w:cs="Tahoma"/>
          <w:lang w:eastAsia="en-US"/>
        </w:rPr>
        <w:t xml:space="preserve"> </w:t>
      </w:r>
      <w:r w:rsidRPr="003C5E66">
        <w:rPr>
          <w:rFonts w:ascii="Tahoma" w:eastAsia="Frutiger" w:hAnsi="Tahoma" w:cs="Tahoma"/>
          <w:lang w:eastAsia="en-US"/>
        </w:rPr>
        <w:t>dnevno prisoten na gradbišču,</w:t>
      </w:r>
    </w:p>
    <w:p w14:paraId="6F90F054"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na gradbišču varnostne ukrepe po veljavni zakonodaji tako za delavce, naprave in material ter za vse mimoidoče,</w:t>
      </w:r>
    </w:p>
    <w:p w14:paraId="2660BFAD"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izvajal dela ves svetli del dneva vse dni v tednu (razen ob nedeljah in </w:t>
      </w:r>
      <w:r w:rsidR="007B544D">
        <w:rPr>
          <w:rFonts w:ascii="Tahoma" w:eastAsia="Frutiger" w:hAnsi="Tahoma" w:cs="Tahoma"/>
          <w:lang w:eastAsia="en-US"/>
        </w:rPr>
        <w:t xml:space="preserve">praznikih ter </w:t>
      </w:r>
      <w:r w:rsidRPr="003C5E66">
        <w:rPr>
          <w:rFonts w:ascii="Tahoma" w:eastAsia="Frutiger" w:hAnsi="Tahoma" w:cs="Tahoma"/>
          <w:lang w:eastAsia="en-US"/>
        </w:rPr>
        <w:t>dela prostih dnevih</w:t>
      </w:r>
      <w:r w:rsidR="00C037B5" w:rsidRPr="003C5E66">
        <w:rPr>
          <w:rFonts w:ascii="Tahoma" w:eastAsia="Frutiger" w:hAnsi="Tahoma" w:cs="Tahoma"/>
          <w:lang w:eastAsia="en-US"/>
        </w:rPr>
        <w:t>,</w:t>
      </w:r>
      <w:r w:rsidRPr="003C5E66">
        <w:rPr>
          <w:rFonts w:ascii="Tahoma" w:eastAsia="Frutiger" w:hAnsi="Tahoma" w:cs="Tahoma"/>
          <w:lang w:eastAsia="en-US"/>
        </w:rPr>
        <w:t xml:space="preserve"> določeni</w:t>
      </w:r>
      <w:r w:rsidR="00C037B5" w:rsidRPr="003C5E66">
        <w:rPr>
          <w:rFonts w:ascii="Tahoma" w:eastAsia="Frutiger" w:hAnsi="Tahoma" w:cs="Tahoma"/>
          <w:lang w:eastAsia="en-US"/>
        </w:rPr>
        <w:t>h</w:t>
      </w:r>
      <w:r w:rsidRPr="003C5E66">
        <w:rPr>
          <w:rFonts w:ascii="Tahoma" w:eastAsia="Frutiger" w:hAnsi="Tahoma" w:cs="Tahoma"/>
          <w:lang w:eastAsia="en-US"/>
        </w:rPr>
        <w:t xml:space="preserve"> s predpisi</w:t>
      </w:r>
      <w:r w:rsidR="00C037B5" w:rsidRPr="003C5E66">
        <w:rPr>
          <w:rFonts w:ascii="Tahoma" w:eastAsia="Frutiger" w:hAnsi="Tahoma" w:cs="Tahoma"/>
          <w:lang w:eastAsia="en-US"/>
        </w:rPr>
        <w:t>)</w:t>
      </w:r>
      <w:r w:rsidRPr="003C5E66">
        <w:rPr>
          <w:rFonts w:ascii="Tahoma" w:eastAsia="Frutiger" w:hAnsi="Tahoma" w:cs="Tahoma"/>
          <w:lang w:eastAsia="en-US"/>
        </w:rPr>
        <w:t>,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C32864" w:rsidRPr="004C1F13" w14:paraId="5339D406" w14:textId="77777777" w:rsidTr="00FD3EDD">
        <w:trPr>
          <w:cantSplit/>
          <w:trHeight w:hRule="exact" w:val="454"/>
        </w:trPr>
        <w:tc>
          <w:tcPr>
            <w:tcW w:w="3520" w:type="dxa"/>
          </w:tcPr>
          <w:p w14:paraId="68A61EBF"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Obdobje leta</w:t>
            </w:r>
          </w:p>
        </w:tc>
        <w:tc>
          <w:tcPr>
            <w:tcW w:w="2268" w:type="dxa"/>
          </w:tcPr>
          <w:p w14:paraId="47F6697E"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Polne ure dneva</w:t>
            </w:r>
          </w:p>
        </w:tc>
      </w:tr>
      <w:tr w:rsidR="00C32864" w:rsidRPr="004C1F13" w14:paraId="011BA4AE" w14:textId="77777777" w:rsidTr="00FD3EDD">
        <w:trPr>
          <w:cantSplit/>
          <w:trHeight w:hRule="exact" w:val="269"/>
        </w:trPr>
        <w:tc>
          <w:tcPr>
            <w:tcW w:w="3520" w:type="dxa"/>
          </w:tcPr>
          <w:p w14:paraId="6C87CE6E"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31075383"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r w:rsidR="00C32864" w:rsidRPr="004C1F13" w14:paraId="5E38C955" w14:textId="77777777" w:rsidTr="00FD3EDD">
        <w:trPr>
          <w:cantSplit/>
          <w:trHeight w:hRule="exact" w:val="287"/>
        </w:trPr>
        <w:tc>
          <w:tcPr>
            <w:tcW w:w="3520" w:type="dxa"/>
          </w:tcPr>
          <w:p w14:paraId="1C8963C1"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5DC4B3F6"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3632ABCD" w14:textId="77777777" w:rsidTr="00FD3EDD">
        <w:trPr>
          <w:cantSplit/>
          <w:trHeight w:hRule="exact" w:val="277"/>
        </w:trPr>
        <w:tc>
          <w:tcPr>
            <w:tcW w:w="3520" w:type="dxa"/>
          </w:tcPr>
          <w:p w14:paraId="4390A5AF"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1F310251"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18.00 h</w:t>
            </w:r>
          </w:p>
        </w:tc>
      </w:tr>
      <w:tr w:rsidR="00C32864" w:rsidRPr="004C1F13" w14:paraId="48C800E8" w14:textId="77777777" w:rsidTr="00FD3EDD">
        <w:trPr>
          <w:cantSplit/>
          <w:trHeight w:hRule="exact" w:val="336"/>
        </w:trPr>
        <w:tc>
          <w:tcPr>
            <w:tcW w:w="3520" w:type="dxa"/>
          </w:tcPr>
          <w:p w14:paraId="50F5B129"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7C9A5BFD"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18.00 h</w:t>
            </w:r>
          </w:p>
        </w:tc>
      </w:tr>
      <w:tr w:rsidR="00C32864" w:rsidRPr="004C1F13" w14:paraId="70E1C024" w14:textId="77777777" w:rsidTr="00FD3EDD">
        <w:trPr>
          <w:cantSplit/>
          <w:trHeight w:hRule="exact" w:val="284"/>
        </w:trPr>
        <w:tc>
          <w:tcPr>
            <w:tcW w:w="3520" w:type="dxa"/>
          </w:tcPr>
          <w:p w14:paraId="3BD791D5"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58027224"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19.00 h</w:t>
            </w:r>
          </w:p>
        </w:tc>
      </w:tr>
      <w:tr w:rsidR="00C32864" w:rsidRPr="004C1F13" w14:paraId="12A73F0D" w14:textId="77777777" w:rsidTr="00FD3EDD">
        <w:trPr>
          <w:cantSplit/>
          <w:trHeight w:hRule="exact" w:val="287"/>
        </w:trPr>
        <w:tc>
          <w:tcPr>
            <w:tcW w:w="3520" w:type="dxa"/>
          </w:tcPr>
          <w:p w14:paraId="1F9528F4"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3850E67E"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1C532714" w14:textId="77777777" w:rsidTr="00FD3EDD">
        <w:trPr>
          <w:cantSplit/>
          <w:trHeight w:hRule="exact" w:val="278"/>
        </w:trPr>
        <w:tc>
          <w:tcPr>
            <w:tcW w:w="3520" w:type="dxa"/>
          </w:tcPr>
          <w:p w14:paraId="352A8FF1"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3CE0EF8F"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bl>
    <w:p w14:paraId="3D0EF3D9" w14:textId="77777777" w:rsidR="00A30A31" w:rsidRPr="003C5E66" w:rsidRDefault="00A30A31" w:rsidP="00F309C0">
      <w:pPr>
        <w:keepNext/>
        <w:keepLines/>
        <w:tabs>
          <w:tab w:val="left" w:pos="0"/>
          <w:tab w:val="left" w:pos="567"/>
          <w:tab w:val="left" w:pos="1276"/>
        </w:tabs>
        <w:ind w:left="567"/>
        <w:contextualSpacing/>
        <w:jc w:val="both"/>
        <w:rPr>
          <w:rFonts w:ascii="Tahoma" w:eastAsia="Frutiger" w:hAnsi="Tahoma" w:cs="Tahoma"/>
          <w:lang w:eastAsia="en-US"/>
        </w:rPr>
      </w:pPr>
    </w:p>
    <w:p w14:paraId="01AD8D8C"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 zaključku del očistil gradbišče, </w:t>
      </w:r>
    </w:p>
    <w:p w14:paraId="7A1BF2CC" w14:textId="0E8F17B9"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lastRenderedPageBreak/>
        <w:t xml:space="preserve">v roku petnajstih (15) koledarskih dni po končanju del, ki ga potrdi </w:t>
      </w:r>
      <w:r w:rsidR="00870A11">
        <w:rPr>
          <w:rFonts w:ascii="Tahoma" w:eastAsia="Frutiger" w:hAnsi="Tahoma" w:cs="Tahoma"/>
          <w:lang w:eastAsia="en-US"/>
        </w:rPr>
        <w:t xml:space="preserve">vodja nadzora in </w:t>
      </w:r>
      <w:r w:rsidRPr="003C5E66">
        <w:rPr>
          <w:rFonts w:ascii="Tahoma" w:eastAsia="Frutiger" w:hAnsi="Tahoma" w:cs="Tahoma"/>
          <w:lang w:eastAsia="en-US"/>
        </w:rPr>
        <w:t>predstavnik naročnika z vpisom v gradbeni dnevnik, zagotovil projekt izvedenih del in predal</w:t>
      </w:r>
      <w:r w:rsidR="00870A11">
        <w:rPr>
          <w:rFonts w:ascii="Tahoma" w:eastAsia="Frutiger" w:hAnsi="Tahoma" w:cs="Tahoma"/>
          <w:lang w:eastAsia="en-US"/>
        </w:rPr>
        <w:t xml:space="preserve"> vodji nadzora in</w:t>
      </w:r>
      <w:r w:rsidRPr="003C5E66">
        <w:rPr>
          <w:rFonts w:ascii="Tahoma" w:eastAsia="Frutiger" w:hAnsi="Tahoma" w:cs="Tahoma"/>
          <w:lang w:eastAsia="en-US"/>
        </w:rPr>
        <w:t xml:space="preserve"> naročniku vso potrebno dokumentacijo za potrebe izvedbe </w:t>
      </w:r>
      <w:r w:rsidR="0060538F">
        <w:rPr>
          <w:rFonts w:ascii="Tahoma" w:eastAsia="Frutiger" w:hAnsi="Tahoma" w:cs="Tahoma"/>
          <w:lang w:eastAsia="en-US"/>
        </w:rPr>
        <w:t>prevzemnega</w:t>
      </w:r>
      <w:r w:rsidR="0060538F" w:rsidRPr="003C5E66">
        <w:rPr>
          <w:rFonts w:ascii="Tahoma" w:eastAsia="Frutiger" w:hAnsi="Tahoma" w:cs="Tahoma"/>
          <w:lang w:eastAsia="en-US"/>
        </w:rPr>
        <w:t xml:space="preserve"> </w:t>
      </w:r>
      <w:r w:rsidRPr="003C5E66">
        <w:rPr>
          <w:rFonts w:ascii="Tahoma" w:eastAsia="Frutiger" w:hAnsi="Tahoma" w:cs="Tahoma"/>
          <w:lang w:eastAsia="en-US"/>
        </w:rPr>
        <w:t>pregleda,</w:t>
      </w:r>
    </w:p>
    <w:p w14:paraId="1D3E6C22" w14:textId="2399B1DD"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 roku petnajstih (15) koledarskih dni od dneva </w:t>
      </w:r>
      <w:r w:rsidR="0060538F">
        <w:rPr>
          <w:rFonts w:ascii="Tahoma" w:eastAsia="Frutiger" w:hAnsi="Tahoma" w:cs="Tahoma"/>
          <w:lang w:eastAsia="en-US"/>
        </w:rPr>
        <w:t>prevzemnega</w:t>
      </w:r>
      <w:r w:rsidR="0060538F" w:rsidRPr="003C5E66">
        <w:rPr>
          <w:rFonts w:ascii="Tahoma" w:eastAsia="Frutiger" w:hAnsi="Tahoma" w:cs="Tahoma"/>
          <w:lang w:eastAsia="en-US"/>
        </w:rPr>
        <w:t xml:space="preserve"> </w:t>
      </w:r>
      <w:r w:rsidRPr="003C5E66">
        <w:rPr>
          <w:rFonts w:ascii="Tahoma" w:eastAsia="Frutiger" w:hAnsi="Tahoma" w:cs="Tahoma"/>
          <w:lang w:eastAsia="en-US"/>
        </w:rPr>
        <w:t xml:space="preserve">pregleda odpravil pomanjkljivosti, ugotovljene na </w:t>
      </w:r>
      <w:r w:rsidR="00875C01">
        <w:rPr>
          <w:rFonts w:ascii="Tahoma" w:eastAsia="Frutiger" w:hAnsi="Tahoma" w:cs="Tahoma"/>
          <w:lang w:eastAsia="en-US"/>
        </w:rPr>
        <w:t>prevzemnem</w:t>
      </w:r>
      <w:r w:rsidR="00875C01" w:rsidRPr="003C5E66">
        <w:rPr>
          <w:rFonts w:ascii="Tahoma" w:eastAsia="Frutiger" w:hAnsi="Tahoma" w:cs="Tahoma"/>
          <w:lang w:eastAsia="en-US"/>
        </w:rPr>
        <w:t xml:space="preserve"> </w:t>
      </w:r>
      <w:r w:rsidRPr="003C5E66">
        <w:rPr>
          <w:rFonts w:ascii="Tahoma" w:eastAsia="Frutiger" w:hAnsi="Tahoma" w:cs="Tahoma"/>
          <w:lang w:eastAsia="en-US"/>
        </w:rPr>
        <w:t>pregledu.</w:t>
      </w:r>
    </w:p>
    <w:p w14:paraId="7EC70DAB" w14:textId="77777777" w:rsidR="00E90FDB" w:rsidRDefault="00E90FDB" w:rsidP="00F309C0">
      <w:pPr>
        <w:keepNext/>
        <w:keepLines/>
        <w:tabs>
          <w:tab w:val="left" w:pos="0"/>
          <w:tab w:val="left" w:pos="567"/>
          <w:tab w:val="left" w:pos="851"/>
        </w:tabs>
        <w:jc w:val="both"/>
        <w:rPr>
          <w:rFonts w:ascii="Tahoma" w:eastAsia="Frutiger" w:hAnsi="Tahoma" w:cs="Tahoma"/>
          <w:lang w:eastAsia="en-US"/>
        </w:rPr>
      </w:pPr>
    </w:p>
    <w:p w14:paraId="3564579A" w14:textId="77777777" w:rsidR="00B14990" w:rsidRPr="00936962" w:rsidRDefault="00B14990" w:rsidP="00F309C0">
      <w:pPr>
        <w:keepNext/>
        <w:keepLines/>
        <w:jc w:val="both"/>
        <w:rPr>
          <w:rFonts w:ascii="Tahoma" w:eastAsia="Frutiger" w:hAnsi="Tahoma" w:cs="Tahoma"/>
          <w:lang w:eastAsia="en-US"/>
        </w:rPr>
      </w:pPr>
      <w:r w:rsidRPr="00936962">
        <w:rPr>
          <w:rFonts w:ascii="Tahoma" w:eastAsia="Frutiger" w:hAnsi="Tahoma" w:cs="Tahoma"/>
          <w:lang w:eastAsia="en-US"/>
        </w:rPr>
        <w:t>Izvajalec se zavezuje, da bo v obsegu</w:t>
      </w:r>
      <w:r w:rsidR="003C2EF5">
        <w:rPr>
          <w:rFonts w:ascii="Tahoma" w:eastAsia="Frutiger" w:hAnsi="Tahoma" w:cs="Tahoma"/>
          <w:lang w:eastAsia="en-US"/>
        </w:rPr>
        <w:t>,</w:t>
      </w:r>
      <w:r w:rsidRPr="00936962">
        <w:rPr>
          <w:rFonts w:ascii="Tahoma" w:eastAsia="Frutiger" w:hAnsi="Tahoma" w:cs="Tahoma"/>
          <w:lang w:eastAsia="en-US"/>
        </w:rPr>
        <w:t xml:space="preserve"> kot je to skladno s predmetom te pogodbe, spoštoval določbe </w:t>
      </w:r>
      <w:r w:rsidR="003534F1">
        <w:rPr>
          <w:rFonts w:ascii="Tahoma" w:eastAsia="Frutiger" w:hAnsi="Tahoma" w:cs="Tahoma"/>
          <w:lang w:eastAsia="en-US"/>
        </w:rPr>
        <w:t>predpisa</w:t>
      </w:r>
      <w:r w:rsidR="00BB2A7E">
        <w:rPr>
          <w:rFonts w:ascii="Tahoma" w:eastAsia="Frutiger" w:hAnsi="Tahoma" w:cs="Tahoma"/>
          <w:lang w:eastAsia="en-US"/>
        </w:rPr>
        <w:t xml:space="preserve">, </w:t>
      </w:r>
      <w:r w:rsidR="003534F1">
        <w:rPr>
          <w:rFonts w:ascii="Tahoma" w:eastAsia="Frutiger" w:hAnsi="Tahoma" w:cs="Tahoma"/>
          <w:lang w:eastAsia="en-US"/>
        </w:rPr>
        <w:t>ki ureja</w:t>
      </w:r>
      <w:r w:rsidRPr="00936962">
        <w:rPr>
          <w:rFonts w:ascii="Tahoma" w:eastAsia="Frutiger" w:hAnsi="Tahoma" w:cs="Tahoma"/>
          <w:lang w:eastAsia="en-US"/>
        </w:rPr>
        <w:t xml:space="preserve"> zelen</w:t>
      </w:r>
      <w:r w:rsidR="003534F1">
        <w:rPr>
          <w:rFonts w:ascii="Tahoma" w:eastAsia="Frutiger" w:hAnsi="Tahoma" w:cs="Tahoma"/>
          <w:lang w:eastAsia="en-US"/>
        </w:rPr>
        <w:t>o</w:t>
      </w:r>
      <w:r w:rsidRPr="00936962">
        <w:rPr>
          <w:rFonts w:ascii="Tahoma" w:eastAsia="Frutiger" w:hAnsi="Tahoma" w:cs="Tahoma"/>
          <w:lang w:eastAsia="en-US"/>
        </w:rPr>
        <w:t xml:space="preserve"> javn</w:t>
      </w:r>
      <w:r w:rsidR="003534F1">
        <w:rPr>
          <w:rFonts w:ascii="Tahoma" w:eastAsia="Frutiger" w:hAnsi="Tahoma" w:cs="Tahoma"/>
          <w:lang w:eastAsia="en-US"/>
        </w:rPr>
        <w:t>o</w:t>
      </w:r>
      <w:r w:rsidRPr="00936962">
        <w:rPr>
          <w:rFonts w:ascii="Tahoma" w:eastAsia="Frutiger" w:hAnsi="Tahoma" w:cs="Tahoma"/>
          <w:lang w:eastAsia="en-US"/>
        </w:rPr>
        <w:t xml:space="preserve"> naročanj</w:t>
      </w:r>
      <w:r w:rsidR="003534F1">
        <w:rPr>
          <w:rFonts w:ascii="Tahoma" w:eastAsia="Frutiger" w:hAnsi="Tahoma" w:cs="Tahoma"/>
          <w:lang w:eastAsia="en-US"/>
        </w:rPr>
        <w:t>e</w:t>
      </w:r>
      <w:r w:rsidRPr="00936962">
        <w:rPr>
          <w:rFonts w:ascii="Tahoma" w:eastAsia="Frutiger" w:hAnsi="Tahoma" w:cs="Tahoma"/>
          <w:lang w:eastAsia="en-US"/>
        </w:rPr>
        <w:t xml:space="preserve"> in najkasneje pri primopredaji del naročniku posredoval ustrezna dokazila.</w:t>
      </w:r>
    </w:p>
    <w:p w14:paraId="658179CC" w14:textId="77777777" w:rsidR="00B14990" w:rsidRPr="003C5E66" w:rsidRDefault="00B14990" w:rsidP="00F309C0">
      <w:pPr>
        <w:keepNext/>
        <w:keepLines/>
        <w:tabs>
          <w:tab w:val="left" w:pos="0"/>
          <w:tab w:val="left" w:pos="567"/>
          <w:tab w:val="left" w:pos="851"/>
        </w:tabs>
        <w:jc w:val="both"/>
        <w:rPr>
          <w:rFonts w:ascii="Tahoma" w:eastAsia="Frutiger" w:hAnsi="Tahoma" w:cs="Tahoma"/>
          <w:lang w:eastAsia="en-US"/>
        </w:rPr>
      </w:pPr>
    </w:p>
    <w:p w14:paraId="332A728F" w14:textId="77777777" w:rsidR="00E90FDB" w:rsidRDefault="00E90FDB" w:rsidP="00F309C0">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7E799D8E" w14:textId="77777777" w:rsidR="002207A1" w:rsidRPr="004C1F13" w:rsidRDefault="002207A1" w:rsidP="00F309C0">
      <w:pPr>
        <w:keepNext/>
        <w:keepLines/>
        <w:tabs>
          <w:tab w:val="left" w:pos="0"/>
          <w:tab w:val="left" w:pos="567"/>
          <w:tab w:val="left" w:pos="851"/>
        </w:tabs>
        <w:jc w:val="both"/>
        <w:rPr>
          <w:rFonts w:ascii="Tahoma" w:eastAsia="Frutiger" w:hAnsi="Tahoma" w:cs="Tahoma"/>
          <w:lang w:eastAsia="en-US"/>
        </w:rPr>
      </w:pPr>
    </w:p>
    <w:p w14:paraId="1A9E46FA" w14:textId="77777777" w:rsidR="00E90FDB" w:rsidRPr="009A2A2E"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451597FF" w14:textId="77777777" w:rsidR="009A2A2E" w:rsidRDefault="009A2A2E" w:rsidP="00F309C0">
      <w:pPr>
        <w:keepNext/>
        <w:keepLines/>
        <w:jc w:val="both"/>
        <w:rPr>
          <w:rFonts w:ascii="Tahoma" w:eastAsia="Frutiger" w:hAnsi="Tahoma" w:cs="Tahoma"/>
          <w:lang w:eastAsia="en-US"/>
        </w:rPr>
      </w:pPr>
    </w:p>
    <w:p w14:paraId="6874EDCC" w14:textId="77777777" w:rsidR="00E90FDB" w:rsidRPr="004C1F13" w:rsidRDefault="00C037B5" w:rsidP="00F309C0">
      <w:pPr>
        <w:keepNext/>
        <w:keepLines/>
        <w:jc w:val="both"/>
        <w:rPr>
          <w:rFonts w:ascii="Tahoma" w:eastAsia="Frutiger" w:hAnsi="Tahoma" w:cs="Tahoma"/>
          <w:lang w:eastAsia="en-US"/>
        </w:rPr>
      </w:pPr>
      <w:r>
        <w:rPr>
          <w:rFonts w:ascii="Tahoma" w:eastAsia="Frutiger" w:hAnsi="Tahoma" w:cs="Tahoma"/>
          <w:lang w:eastAsia="en-US"/>
        </w:rPr>
        <w:t>Izvedba del</w:t>
      </w:r>
      <w:r w:rsidR="00E90FDB" w:rsidRPr="004C1F13">
        <w:rPr>
          <w:rFonts w:ascii="Tahoma" w:eastAsia="Frutiger" w:hAnsi="Tahoma" w:cs="Tahoma"/>
          <w:lang w:eastAsia="en-US"/>
        </w:rPr>
        <w:t xml:space="preserve"> se lahko začne po:</w:t>
      </w:r>
    </w:p>
    <w:p w14:paraId="68D394FB" w14:textId="77777777" w:rsidR="00E90FDB" w:rsidRPr="004C1F13" w:rsidRDefault="00E90FDB" w:rsidP="00F309C0">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izdelavi varnostnega načrta in</w:t>
      </w:r>
    </w:p>
    <w:p w14:paraId="1661AC4D" w14:textId="77777777" w:rsidR="003D1794" w:rsidRPr="00F67BEE" w:rsidRDefault="00E90FDB" w:rsidP="00F309C0">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sidR="00C037B5">
        <w:rPr>
          <w:rFonts w:ascii="Tahoma" w:eastAsia="Frutiger" w:hAnsi="Tahoma" w:cs="Tahoma"/>
          <w:lang w:eastAsia="en-US"/>
        </w:rPr>
        <w:t>z z</w:t>
      </w:r>
      <w:r w:rsidRPr="004C1F13">
        <w:rPr>
          <w:rFonts w:ascii="Tahoma" w:eastAsia="Frutiger" w:hAnsi="Tahoma" w:cs="Tahoma"/>
          <w:lang w:eastAsia="en-US"/>
        </w:rPr>
        <w:t>akon</w:t>
      </w:r>
      <w:r w:rsidR="00C037B5">
        <w:rPr>
          <w:rFonts w:ascii="Tahoma" w:eastAsia="Frutiger" w:hAnsi="Tahoma" w:cs="Tahoma"/>
          <w:lang w:eastAsia="en-US"/>
        </w:rPr>
        <w:t>om, ki ureja</w:t>
      </w:r>
      <w:r w:rsidR="00F3668A">
        <w:rPr>
          <w:rFonts w:ascii="Tahoma" w:eastAsia="Frutiger" w:hAnsi="Tahoma" w:cs="Tahoma"/>
          <w:lang w:eastAsia="en-US"/>
        </w:rPr>
        <w:t xml:space="preserve"> varnost in zdravj</w:t>
      </w:r>
      <w:r w:rsidR="00C037B5">
        <w:rPr>
          <w:rFonts w:ascii="Tahoma" w:eastAsia="Frutiger" w:hAnsi="Tahoma" w:cs="Tahoma"/>
          <w:lang w:eastAsia="en-US"/>
        </w:rPr>
        <w:t>e</w:t>
      </w:r>
      <w:r w:rsidR="00F3668A">
        <w:rPr>
          <w:rFonts w:ascii="Tahoma" w:eastAsia="Frutiger" w:hAnsi="Tahoma" w:cs="Tahoma"/>
          <w:lang w:eastAsia="en-US"/>
        </w:rPr>
        <w:t xml:space="preserve"> pri delu</w:t>
      </w:r>
      <w:r w:rsidR="003D1794">
        <w:rPr>
          <w:rFonts w:ascii="Tahoma" w:eastAsia="Frutiger" w:hAnsi="Tahoma" w:cs="Tahoma"/>
          <w:lang w:eastAsia="en-US"/>
        </w:rPr>
        <w:t xml:space="preserve">, </w:t>
      </w:r>
      <w:r w:rsidR="003D1794" w:rsidRPr="00F67BEE">
        <w:rPr>
          <w:rFonts w:ascii="Tahoma" w:eastAsia="Frutiger" w:hAnsi="Tahoma" w:cs="Tahoma"/>
          <w:lang w:eastAsia="en-US"/>
        </w:rPr>
        <w:t>in predložitvi izpolnjenih izjav oziroma obrazcev:</w:t>
      </w:r>
    </w:p>
    <w:p w14:paraId="1D7F6FCA" w14:textId="77777777" w:rsidR="003D1794" w:rsidRPr="00F67BEE" w:rsidRDefault="003D1794" w:rsidP="003164BD">
      <w:pPr>
        <w:keepNext/>
        <w:keepLines/>
        <w:numPr>
          <w:ilvl w:val="0"/>
          <w:numId w:val="16"/>
        </w:numPr>
        <w:ind w:left="993"/>
        <w:contextualSpacing/>
        <w:jc w:val="both"/>
        <w:rPr>
          <w:rFonts w:ascii="Tahoma" w:eastAsia="Frutiger" w:hAnsi="Tahoma" w:cs="Tahoma"/>
          <w:lang w:eastAsia="en-US"/>
        </w:rPr>
      </w:pPr>
      <w:r w:rsidRPr="00F67BEE">
        <w:rPr>
          <w:rFonts w:ascii="Tahoma" w:eastAsia="Frutiger" w:hAnsi="Tahoma" w:cs="Tahoma"/>
          <w:lang w:eastAsia="en-US"/>
        </w:rPr>
        <w:t xml:space="preserve">Obrazca 1 – Soglasje osebe k obveznosti prijavljanja bolezni, ki se lahko prenašajo z delom iz Pravilnika o zdravstvenih zahtevah za osebe, ki pri delu proizvodnji in prometu z živili prihajajo v stik z živili (Ur. l. 82/03 in 25/09) in </w:t>
      </w:r>
    </w:p>
    <w:p w14:paraId="5C40B7BD" w14:textId="02B60F8E" w:rsidR="00E90FDB" w:rsidRPr="00F67BEE" w:rsidRDefault="003D1794" w:rsidP="003164BD">
      <w:pPr>
        <w:keepNext/>
        <w:keepLines/>
        <w:numPr>
          <w:ilvl w:val="0"/>
          <w:numId w:val="16"/>
        </w:numPr>
        <w:ind w:left="993"/>
        <w:contextualSpacing/>
        <w:jc w:val="both"/>
        <w:rPr>
          <w:rFonts w:ascii="Tahoma" w:eastAsia="Frutiger" w:hAnsi="Tahoma" w:cs="Tahoma"/>
          <w:lang w:eastAsia="en-US"/>
        </w:rPr>
      </w:pPr>
      <w:r w:rsidRPr="00F67BEE">
        <w:rPr>
          <w:rFonts w:ascii="Tahoma" w:eastAsia="Frutiger" w:hAnsi="Tahoma" w:cs="Tahoma"/>
          <w:lang w:eastAsia="en-US"/>
        </w:rPr>
        <w:t>Obrazca 2 – Individualna izjava o bolezenskih znakih iz Pravilnika o zdravstvenih zahtevah za osebe, ki pri delu proizvodnji in prometu z živili prihajajo v stik z živili, ki jih morajo izpolniti delavci, ki bodo delali na gradbišču. Izjave mora izvajalec predložiti predstavniku naročnika.</w:t>
      </w:r>
    </w:p>
    <w:p w14:paraId="39D5A733" w14:textId="77777777" w:rsidR="005455A5" w:rsidRPr="005455A5" w:rsidRDefault="005455A5" w:rsidP="00F309C0">
      <w:pPr>
        <w:keepNext/>
        <w:keepLines/>
        <w:ind w:left="993"/>
        <w:contextualSpacing/>
        <w:jc w:val="both"/>
        <w:rPr>
          <w:rFonts w:ascii="Tahoma" w:eastAsia="Frutiger" w:hAnsi="Tahoma" w:cs="Tahoma"/>
          <w:lang w:eastAsia="en-US"/>
        </w:rPr>
      </w:pPr>
    </w:p>
    <w:p w14:paraId="547C2BB0"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ROKI</w:t>
      </w:r>
    </w:p>
    <w:p w14:paraId="3AA4E8D0" w14:textId="77777777" w:rsidR="009A2A2E" w:rsidRPr="004C1F13" w:rsidRDefault="009A2A2E" w:rsidP="00F309C0">
      <w:pPr>
        <w:pStyle w:val="Odstavekseznama"/>
        <w:keepNext/>
        <w:keepLines/>
        <w:ind w:left="426"/>
        <w:rPr>
          <w:rFonts w:ascii="Tahoma" w:eastAsia="Frutiger" w:hAnsi="Tahoma" w:cs="Tahoma"/>
          <w:b/>
          <w:lang w:eastAsia="en-US"/>
        </w:rPr>
      </w:pPr>
    </w:p>
    <w:p w14:paraId="6384404A" w14:textId="77777777" w:rsidR="00E90FDB" w:rsidRPr="009A2A2E"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3A330B8" w14:textId="77777777" w:rsidR="009A2A2E" w:rsidRDefault="009A2A2E" w:rsidP="00F309C0">
      <w:pPr>
        <w:keepNext/>
        <w:keepLines/>
        <w:tabs>
          <w:tab w:val="left" w:pos="0"/>
          <w:tab w:val="left" w:pos="567"/>
          <w:tab w:val="left" w:pos="851"/>
        </w:tabs>
        <w:jc w:val="both"/>
        <w:rPr>
          <w:rFonts w:ascii="Tahoma" w:eastAsia="Frutiger" w:hAnsi="Tahoma" w:cs="Tahoma"/>
          <w:lang w:eastAsia="en-US"/>
        </w:rPr>
      </w:pPr>
    </w:p>
    <w:p w14:paraId="0690FAE2" w14:textId="08728E17" w:rsidR="00177678" w:rsidRDefault="00177678"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00EC3224" w:rsidRPr="00CB7C6B">
        <w:rPr>
          <w:rFonts w:ascii="Tahoma" w:eastAsia="Frutiger" w:hAnsi="Tahoma" w:cs="Tahoma"/>
          <w:lang w:eastAsia="en-US"/>
        </w:rPr>
        <w:t>1</w:t>
      </w:r>
      <w:r w:rsidR="004465C9">
        <w:rPr>
          <w:rFonts w:ascii="Tahoma" w:eastAsia="Frutiger" w:hAnsi="Tahoma" w:cs="Tahoma"/>
          <w:lang w:eastAsia="en-US"/>
        </w:rPr>
        <w:t>2</w:t>
      </w:r>
      <w:r w:rsidR="00EC3224" w:rsidRPr="00CB7C6B">
        <w:rPr>
          <w:rFonts w:ascii="Tahoma" w:eastAsia="Frutiger" w:hAnsi="Tahoma" w:cs="Tahoma"/>
          <w:lang w:eastAsia="en-US"/>
        </w:rPr>
        <w:t xml:space="preserve">0 </w:t>
      </w:r>
      <w:r w:rsidRPr="00CB7C6B">
        <w:rPr>
          <w:rFonts w:ascii="Tahoma" w:eastAsia="Frutiger" w:hAnsi="Tahoma" w:cs="Tahoma"/>
          <w:lang w:eastAsia="en-US"/>
        </w:rPr>
        <w:t>(</w:t>
      </w:r>
      <w:r w:rsidR="003228EA">
        <w:rPr>
          <w:rFonts w:ascii="Tahoma" w:eastAsia="Frutiger" w:hAnsi="Tahoma" w:cs="Tahoma"/>
          <w:lang w:eastAsia="en-US"/>
        </w:rPr>
        <w:t>s</w:t>
      </w:r>
      <w:r w:rsidR="00EC3224" w:rsidRPr="00CB7C6B">
        <w:rPr>
          <w:rFonts w:ascii="Tahoma" w:eastAsia="Frutiger" w:hAnsi="Tahoma" w:cs="Tahoma"/>
          <w:lang w:eastAsia="en-US"/>
        </w:rPr>
        <w:t>to</w:t>
      </w:r>
      <w:r w:rsidR="004465C9">
        <w:rPr>
          <w:rFonts w:ascii="Tahoma" w:eastAsia="Frutiger" w:hAnsi="Tahoma" w:cs="Tahoma"/>
          <w:lang w:eastAsia="en-US"/>
        </w:rPr>
        <w:t>dvajset</w:t>
      </w:r>
      <w:r w:rsidRPr="00CB7C6B">
        <w:rPr>
          <w:rFonts w:ascii="Tahoma" w:eastAsia="Frutiger" w:hAnsi="Tahoma" w:cs="Tahoma"/>
          <w:lang w:eastAsia="en-US"/>
        </w:rPr>
        <w:t>) koledarskih dni</w:t>
      </w:r>
      <w:r w:rsidRPr="004C1F13">
        <w:rPr>
          <w:rFonts w:ascii="Tahoma" w:eastAsia="Frutiger" w:hAnsi="Tahoma" w:cs="Tahoma"/>
          <w:lang w:eastAsia="en-US"/>
        </w:rPr>
        <w:t xml:space="preserve"> od dneva </w:t>
      </w:r>
      <w:r>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r w:rsidR="002F6951">
        <w:rPr>
          <w:rFonts w:ascii="Tahoma" w:eastAsia="Frutiger" w:hAnsi="Tahoma" w:cs="Tahoma"/>
          <w:lang w:eastAsia="en-US"/>
        </w:rPr>
        <w:t xml:space="preserve"> </w:t>
      </w:r>
      <w:r w:rsidR="002F6951" w:rsidRPr="002F6951">
        <w:rPr>
          <w:rFonts w:ascii="Tahoma" w:eastAsia="Frutiger" w:hAnsi="Tahoma" w:cs="Tahoma"/>
          <w:lang w:eastAsia="en-US"/>
        </w:rPr>
        <w:t xml:space="preserve">Rok za dokončanje pogodbenih del je vezan na sočasno </w:t>
      </w:r>
      <w:r w:rsidR="00500172">
        <w:rPr>
          <w:rFonts w:ascii="Tahoma" w:eastAsia="Frutiger" w:hAnsi="Tahoma" w:cs="Tahoma"/>
          <w:lang w:eastAsia="en-US"/>
        </w:rPr>
        <w:t xml:space="preserve">izvedbo prestavitve </w:t>
      </w:r>
      <w:r w:rsidR="002F6951">
        <w:rPr>
          <w:rFonts w:ascii="Tahoma" w:eastAsia="Frutiger" w:hAnsi="Tahoma" w:cs="Tahoma"/>
          <w:lang w:eastAsia="en-US"/>
        </w:rPr>
        <w:t>meteorne</w:t>
      </w:r>
      <w:r w:rsidR="002F6951" w:rsidRPr="002F6951">
        <w:rPr>
          <w:rFonts w:ascii="Tahoma" w:eastAsia="Frutiger" w:hAnsi="Tahoma" w:cs="Tahoma"/>
          <w:lang w:eastAsia="en-US"/>
        </w:rPr>
        <w:t xml:space="preserve"> kanalizacije</w:t>
      </w:r>
      <w:r w:rsidR="002F6951">
        <w:rPr>
          <w:rFonts w:ascii="Tahoma" w:eastAsia="Frutiger" w:hAnsi="Tahoma" w:cs="Tahoma"/>
          <w:lang w:eastAsia="en-US"/>
        </w:rPr>
        <w:t xml:space="preserve"> in </w:t>
      </w:r>
      <w:r w:rsidR="003803E0">
        <w:rPr>
          <w:rFonts w:ascii="Tahoma" w:eastAsia="Frutiger" w:hAnsi="Tahoma" w:cs="Tahoma"/>
          <w:lang w:eastAsia="en-US"/>
        </w:rPr>
        <w:t xml:space="preserve">obnovo </w:t>
      </w:r>
      <w:r w:rsidR="002F6951">
        <w:rPr>
          <w:rFonts w:ascii="Tahoma" w:eastAsia="Frutiger" w:hAnsi="Tahoma" w:cs="Tahoma"/>
          <w:lang w:eastAsia="en-US"/>
        </w:rPr>
        <w:t>javnega vodovoda</w:t>
      </w:r>
      <w:r w:rsidR="002F6951" w:rsidRPr="002F6951">
        <w:rPr>
          <w:rFonts w:ascii="Tahoma" w:eastAsia="Frutiger" w:hAnsi="Tahoma" w:cs="Tahoma"/>
          <w:lang w:eastAsia="en-US"/>
        </w:rPr>
        <w:t xml:space="preserve">, </w:t>
      </w:r>
      <w:r w:rsidR="003803E0" w:rsidRPr="002F6951">
        <w:rPr>
          <w:rFonts w:ascii="Tahoma" w:eastAsia="Frutiger" w:hAnsi="Tahoma" w:cs="Tahoma"/>
          <w:lang w:eastAsia="en-US"/>
        </w:rPr>
        <w:t>kater</w:t>
      </w:r>
      <w:r w:rsidR="003803E0">
        <w:rPr>
          <w:rFonts w:ascii="Tahoma" w:eastAsia="Frutiger" w:hAnsi="Tahoma" w:cs="Tahoma"/>
          <w:lang w:eastAsia="en-US"/>
        </w:rPr>
        <w:t>ih</w:t>
      </w:r>
      <w:r w:rsidR="003803E0" w:rsidRPr="002F6951">
        <w:rPr>
          <w:rFonts w:ascii="Tahoma" w:eastAsia="Frutiger" w:hAnsi="Tahoma" w:cs="Tahoma"/>
          <w:lang w:eastAsia="en-US"/>
        </w:rPr>
        <w:t xml:space="preserve"> </w:t>
      </w:r>
      <w:r w:rsidR="002F6951" w:rsidRPr="002F6951">
        <w:rPr>
          <w:rFonts w:ascii="Tahoma" w:eastAsia="Frutiger" w:hAnsi="Tahoma" w:cs="Tahoma"/>
          <w:lang w:eastAsia="en-US"/>
        </w:rPr>
        <w:t xml:space="preserve">investitor je Občina </w:t>
      </w:r>
      <w:r w:rsidR="002F6951">
        <w:rPr>
          <w:rFonts w:ascii="Tahoma" w:eastAsia="Frutiger" w:hAnsi="Tahoma" w:cs="Tahoma"/>
          <w:lang w:eastAsia="en-US"/>
        </w:rPr>
        <w:t>Dobrova-Polhov Gradec.</w:t>
      </w:r>
    </w:p>
    <w:p w14:paraId="02F56322" w14:textId="77777777" w:rsidR="00177678" w:rsidRDefault="00177678" w:rsidP="00F309C0">
      <w:pPr>
        <w:keepNext/>
        <w:keepLines/>
        <w:tabs>
          <w:tab w:val="left" w:pos="0"/>
          <w:tab w:val="left" w:pos="567"/>
          <w:tab w:val="left" w:pos="851"/>
        </w:tabs>
        <w:jc w:val="both"/>
        <w:rPr>
          <w:rFonts w:ascii="Tahoma" w:eastAsia="Frutiger" w:hAnsi="Tahoma" w:cs="Tahoma"/>
          <w:lang w:eastAsia="en-US"/>
        </w:rPr>
      </w:pPr>
    </w:p>
    <w:p w14:paraId="1AE8B737" w14:textId="24CB5FCC" w:rsidR="00177678" w:rsidRPr="004C1F13" w:rsidRDefault="00177678"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Dan uvedbe izvajalca v delo se ugotovi zapisniško in</w:t>
      </w:r>
      <w:r w:rsidR="00637F25">
        <w:rPr>
          <w:rFonts w:ascii="Tahoma" w:eastAsia="Frutiger" w:hAnsi="Tahoma" w:cs="Tahoma"/>
          <w:lang w:eastAsia="en-US"/>
        </w:rPr>
        <w:t xml:space="preserve"> </w:t>
      </w:r>
      <w:r w:rsidRPr="004C1F13">
        <w:rPr>
          <w:rFonts w:ascii="Tahoma" w:eastAsia="Frutiger" w:hAnsi="Tahoma" w:cs="Tahoma"/>
          <w:lang w:eastAsia="en-US"/>
        </w:rPr>
        <w:t>evidentira v gradbenem dnevniku</w:t>
      </w:r>
      <w:r w:rsidR="00801398">
        <w:rPr>
          <w:rFonts w:ascii="Tahoma" w:eastAsia="Frutiger" w:hAnsi="Tahoma" w:cs="Tahoma"/>
          <w:lang w:eastAsia="en-US"/>
        </w:rPr>
        <w:t xml:space="preserve"> s strani </w:t>
      </w:r>
      <w:r w:rsidR="00801398">
        <w:rPr>
          <w:rFonts w:ascii="Tahoma" w:hAnsi="Tahoma" w:cs="Tahoma"/>
        </w:rPr>
        <w:t>vodje nadzora</w:t>
      </w:r>
      <w:r w:rsidR="003803E0">
        <w:rPr>
          <w:rFonts w:ascii="Tahoma" w:hAnsi="Tahoma" w:cs="Tahoma"/>
        </w:rPr>
        <w:t xml:space="preserve"> ali naročnikovega predstavnika  po pogodbi</w:t>
      </w:r>
      <w:r w:rsidRPr="004C1F13">
        <w:rPr>
          <w:rFonts w:ascii="Tahoma" w:eastAsia="Frutiger" w:hAnsi="Tahoma" w:cs="Tahoma"/>
          <w:lang w:eastAsia="en-US"/>
        </w:rPr>
        <w:t xml:space="preserve">. </w:t>
      </w:r>
    </w:p>
    <w:p w14:paraId="6CC984BC" w14:textId="77777777" w:rsidR="00FD097B" w:rsidRDefault="00FD097B" w:rsidP="00F309C0">
      <w:pPr>
        <w:keepNext/>
        <w:keepLines/>
        <w:tabs>
          <w:tab w:val="left" w:pos="0"/>
          <w:tab w:val="left" w:pos="567"/>
          <w:tab w:val="left" w:pos="851"/>
        </w:tabs>
        <w:jc w:val="both"/>
        <w:rPr>
          <w:rFonts w:ascii="Tahoma" w:eastAsia="Frutiger" w:hAnsi="Tahoma" w:cs="Tahoma"/>
          <w:lang w:eastAsia="en-US"/>
        </w:rPr>
      </w:pPr>
    </w:p>
    <w:p w14:paraId="09F60348" w14:textId="7C45597C" w:rsidR="003E5A81" w:rsidRPr="00F64D80" w:rsidRDefault="003E5A81" w:rsidP="00F309C0">
      <w:pPr>
        <w:keepNext/>
        <w:keepLines/>
        <w:tabs>
          <w:tab w:val="left" w:pos="0"/>
          <w:tab w:val="left" w:pos="567"/>
          <w:tab w:val="left" w:pos="851"/>
        </w:tabs>
        <w:jc w:val="both"/>
        <w:rPr>
          <w:rFonts w:ascii="Tahoma" w:eastAsia="Frutiger" w:hAnsi="Tahoma" w:cs="Tahoma"/>
          <w:color w:val="000000" w:themeColor="text1"/>
          <w:lang w:eastAsia="en-US"/>
        </w:rPr>
      </w:pPr>
      <w:r w:rsidRPr="00F64D80">
        <w:rPr>
          <w:rFonts w:ascii="Tahoma" w:eastAsia="Frutiger" w:hAnsi="Tahoma" w:cs="Tahoma"/>
          <w:color w:val="000000" w:themeColor="text1"/>
          <w:lang w:eastAsia="en-US"/>
        </w:rPr>
        <w:t xml:space="preserve">Izvajalec mora v roku 5 (petih) delovnih dni od prejema projektne dokumentacije pripraviti tehnično ekonomski elaborat (v nadaljevanju: TEE) in ga predložiti v potrditev naročniku. TEE mora biti skladen s </w:t>
      </w:r>
      <w:r w:rsidR="00B52AE0">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xml:space="preserve">. V kolikor TEE ne ustreza oz. ni  skladen s </w:t>
      </w:r>
      <w:r w:rsidR="00B52AE0">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bo naročnik izvajalca pozval</w:t>
      </w:r>
      <w:r w:rsidR="00F4269D">
        <w:rPr>
          <w:rFonts w:ascii="Tahoma" w:eastAsia="Frutiger" w:hAnsi="Tahoma" w:cs="Tahoma"/>
          <w:color w:val="000000" w:themeColor="text1"/>
          <w:lang w:eastAsia="en-US"/>
        </w:rPr>
        <w:t xml:space="preserve"> in mu določil primeren rok</w:t>
      </w:r>
      <w:r w:rsidR="00D90535">
        <w:rPr>
          <w:rFonts w:ascii="Tahoma" w:eastAsia="Frutiger" w:hAnsi="Tahoma" w:cs="Tahoma"/>
          <w:color w:val="000000" w:themeColor="text1"/>
          <w:lang w:eastAsia="en-US"/>
        </w:rPr>
        <w:t xml:space="preserve"> </w:t>
      </w:r>
      <w:r w:rsidR="00F4269D">
        <w:rPr>
          <w:rFonts w:ascii="Tahoma" w:eastAsia="Frutiger" w:hAnsi="Tahoma" w:cs="Tahoma"/>
          <w:color w:val="000000" w:themeColor="text1"/>
          <w:lang w:eastAsia="en-US"/>
        </w:rPr>
        <w:t>z</w:t>
      </w:r>
      <w:r w:rsidRPr="00F64D80">
        <w:rPr>
          <w:rFonts w:ascii="Tahoma" w:eastAsia="Frutiger" w:hAnsi="Tahoma" w:cs="Tahoma"/>
          <w:color w:val="000000" w:themeColor="text1"/>
          <w:lang w:eastAsia="en-US"/>
        </w:rPr>
        <w:t>a dopolnitev TEE</w:t>
      </w:r>
      <w:r w:rsidR="00064DCD">
        <w:rPr>
          <w:rFonts w:ascii="Tahoma" w:eastAsia="Frutiger" w:hAnsi="Tahoma" w:cs="Tahoma"/>
          <w:color w:val="000000" w:themeColor="text1"/>
          <w:lang w:eastAsia="en-US"/>
        </w:rPr>
        <w:t>,</w:t>
      </w:r>
      <w:r w:rsidRPr="00F64D80">
        <w:rPr>
          <w:rFonts w:ascii="Tahoma" w:eastAsia="Frutiger" w:hAnsi="Tahoma" w:cs="Tahoma"/>
          <w:color w:val="000000" w:themeColor="text1"/>
          <w:lang w:eastAsia="en-US"/>
        </w:rPr>
        <w:t xml:space="preserve"> v skladu s </w:t>
      </w:r>
      <w:r w:rsidR="00875C01">
        <w:rPr>
          <w:rFonts w:ascii="Tahoma" w:eastAsia="Frutiger" w:hAnsi="Tahoma" w:cs="Tahoma"/>
          <w:color w:val="000000" w:themeColor="text1"/>
          <w:lang w:eastAsia="en-US"/>
        </w:rPr>
        <w:t xml:space="preserve">končno ponudbo in </w:t>
      </w:r>
      <w:r w:rsidRPr="00F64D80">
        <w:rPr>
          <w:rFonts w:ascii="Tahoma" w:eastAsia="Frutiger" w:hAnsi="Tahoma" w:cs="Tahoma"/>
          <w:color w:val="000000" w:themeColor="text1"/>
          <w:lang w:eastAsia="en-US"/>
        </w:rPr>
        <w:t>projektno dokumentacijo in pogoji, zapisanimi v razpisni dokumentaciji. Po potrditvi TEE s strani naročnika oziroma njegovega predstavnika, se izvajalca uvede v delo.</w:t>
      </w:r>
    </w:p>
    <w:p w14:paraId="3DE892AF" w14:textId="42A8B532" w:rsidR="003E5A81" w:rsidRDefault="003E5A81" w:rsidP="00F309C0">
      <w:pPr>
        <w:keepNext/>
        <w:keepLines/>
        <w:tabs>
          <w:tab w:val="left" w:pos="0"/>
          <w:tab w:val="left" w:pos="567"/>
          <w:tab w:val="left" w:pos="851"/>
        </w:tabs>
        <w:jc w:val="both"/>
        <w:rPr>
          <w:rFonts w:ascii="Tahoma" w:eastAsia="Frutiger" w:hAnsi="Tahoma" w:cs="Tahoma"/>
          <w:lang w:eastAsia="en-US"/>
        </w:rPr>
      </w:pPr>
    </w:p>
    <w:p w14:paraId="1E501FE3" w14:textId="77777777" w:rsidR="00E90FDB" w:rsidRPr="009A2A2E"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02E418EA" w14:textId="77777777" w:rsidR="00F3668A" w:rsidRDefault="00F3668A" w:rsidP="00F309C0">
      <w:pPr>
        <w:keepNext/>
        <w:keepLines/>
        <w:tabs>
          <w:tab w:val="left" w:pos="0"/>
          <w:tab w:val="left" w:pos="567"/>
          <w:tab w:val="left" w:pos="851"/>
        </w:tabs>
        <w:jc w:val="both"/>
        <w:rPr>
          <w:rFonts w:ascii="Tahoma" w:eastAsia="Frutiger" w:hAnsi="Tahoma" w:cs="Tahoma"/>
          <w:lang w:eastAsia="en-US"/>
        </w:rPr>
      </w:pPr>
    </w:p>
    <w:p w14:paraId="039C8D7F" w14:textId="7B6E2968" w:rsidR="00E90FDB" w:rsidRDefault="00E90FDB"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dokončanja del se podaljša v primerih, naštetih v </w:t>
      </w:r>
      <w:r w:rsidR="004040D8" w:rsidRPr="004C1F13">
        <w:rPr>
          <w:rFonts w:ascii="Tahoma" w:eastAsia="Frutiger" w:hAnsi="Tahoma" w:cs="Tahoma"/>
          <w:lang w:eastAsia="en-US"/>
        </w:rPr>
        <w:t>4</w:t>
      </w:r>
      <w:r w:rsidR="004040D8">
        <w:rPr>
          <w:rFonts w:ascii="Tahoma" w:eastAsia="Frutiger" w:hAnsi="Tahoma" w:cs="Tahoma"/>
          <w:lang w:eastAsia="en-US"/>
        </w:rPr>
        <w:t>1</w:t>
      </w:r>
      <w:r w:rsidRPr="004C1F13">
        <w:rPr>
          <w:rFonts w:ascii="Tahoma" w:eastAsia="Frutiger" w:hAnsi="Tahoma" w:cs="Tahoma"/>
          <w:lang w:eastAsia="en-US"/>
        </w:rPr>
        <w:t xml:space="preserve">. </w:t>
      </w:r>
      <w:r w:rsidR="004040D8">
        <w:rPr>
          <w:rFonts w:ascii="Tahoma" w:eastAsia="Frutiger" w:hAnsi="Tahoma" w:cs="Tahoma"/>
          <w:lang w:eastAsia="en-US"/>
        </w:rPr>
        <w:t>uzanci</w:t>
      </w:r>
      <w:r w:rsidR="004040D8" w:rsidRPr="004C1F13">
        <w:rPr>
          <w:rFonts w:ascii="Tahoma" w:eastAsia="Frutiger" w:hAnsi="Tahoma" w:cs="Tahoma"/>
          <w:lang w:eastAsia="en-US"/>
        </w:rPr>
        <w:t xml:space="preserve"> </w:t>
      </w:r>
      <w:r w:rsidR="00BF23F0" w:rsidRPr="00BF23F0">
        <w:rPr>
          <w:rFonts w:ascii="Tahoma" w:eastAsia="Frutiger" w:hAnsi="Tahoma" w:cs="Tahoma"/>
          <w:lang w:eastAsia="en-US"/>
        </w:rPr>
        <w:t>Posebnih gradbenih uzanc (2020)</w:t>
      </w:r>
      <w:r w:rsidR="00BF23F0">
        <w:rPr>
          <w:rFonts w:ascii="Tahoma" w:eastAsia="Frutiger" w:hAnsi="Tahoma" w:cs="Tahoma"/>
          <w:lang w:eastAsia="en-US"/>
        </w:rPr>
        <w:t xml:space="preserve"> </w:t>
      </w:r>
      <w:r w:rsidRPr="004C1F13">
        <w:rPr>
          <w:rFonts w:ascii="Tahoma" w:eastAsia="Frutiger" w:hAnsi="Tahoma" w:cs="Tahoma"/>
          <w:lang w:eastAsia="en-US"/>
        </w:rPr>
        <w:t>ter v primeru neugodnih vremenskih razmer, ki ne dopuščajo kvalitetne izvedbe del. Izvajalec je dolžan v roku treh (3)</w:t>
      </w:r>
      <w:r w:rsidR="00583484">
        <w:rPr>
          <w:rFonts w:ascii="Tahoma" w:eastAsia="Frutiger" w:hAnsi="Tahoma" w:cs="Tahoma"/>
          <w:lang w:eastAsia="en-US"/>
        </w:rPr>
        <w:t xml:space="preserve"> delovnih</w:t>
      </w:r>
      <w:r w:rsidRPr="004C1F13">
        <w:rPr>
          <w:rFonts w:ascii="Tahoma" w:eastAsia="Frutiger" w:hAnsi="Tahoma" w:cs="Tahoma"/>
          <w:lang w:eastAsia="en-US"/>
        </w:rPr>
        <w:t xml:space="preserve"> dni </w:t>
      </w:r>
      <w:r w:rsidR="00C037B5">
        <w:rPr>
          <w:rFonts w:ascii="Tahoma" w:eastAsia="Frutiger" w:hAnsi="Tahoma" w:cs="Tahoma"/>
          <w:lang w:eastAsia="en-US"/>
        </w:rPr>
        <w:t>od nastanka pogojev za podaljšanje</w:t>
      </w:r>
      <w:r w:rsidR="009F4EAA">
        <w:rPr>
          <w:rFonts w:ascii="Tahoma" w:eastAsia="Frutiger" w:hAnsi="Tahoma" w:cs="Tahoma"/>
          <w:lang w:eastAsia="en-US"/>
        </w:rPr>
        <w:t>,</w:t>
      </w:r>
      <w:r w:rsidR="00C037B5">
        <w:rPr>
          <w:rFonts w:ascii="Tahoma" w:eastAsia="Frutiger" w:hAnsi="Tahoma" w:cs="Tahoma"/>
          <w:lang w:eastAsia="en-US"/>
        </w:rPr>
        <w:t xml:space="preserve"> </w:t>
      </w:r>
      <w:r w:rsidRPr="004C1F13">
        <w:rPr>
          <w:rFonts w:ascii="Tahoma" w:eastAsia="Frutiger" w:hAnsi="Tahoma" w:cs="Tahoma"/>
          <w:lang w:eastAsia="en-US"/>
        </w:rPr>
        <w:t>s pisno obrazložitvijo obvestiti predstavnika naročnika o nastanku pogojev, ki vplivajo na podaljšanje roka dokončanja del.</w:t>
      </w:r>
    </w:p>
    <w:p w14:paraId="27ECF55E" w14:textId="54739F63" w:rsidR="00ED390C" w:rsidRDefault="00ED390C" w:rsidP="00F309C0">
      <w:pPr>
        <w:keepNext/>
        <w:keepLines/>
        <w:tabs>
          <w:tab w:val="left" w:pos="0"/>
          <w:tab w:val="left" w:pos="567"/>
          <w:tab w:val="left" w:pos="851"/>
        </w:tabs>
        <w:jc w:val="both"/>
        <w:rPr>
          <w:rFonts w:ascii="Tahoma" w:eastAsia="Frutiger" w:hAnsi="Tahoma" w:cs="Tahoma"/>
          <w:lang w:eastAsia="en-US"/>
        </w:rPr>
      </w:pPr>
    </w:p>
    <w:p w14:paraId="7E287715" w14:textId="2518D756" w:rsidR="002F6951" w:rsidRDefault="002F6951" w:rsidP="002F6951">
      <w:pPr>
        <w:keepNext/>
        <w:keepLines/>
        <w:tabs>
          <w:tab w:val="left" w:pos="0"/>
          <w:tab w:val="left" w:pos="567"/>
          <w:tab w:val="left" w:pos="851"/>
        </w:tabs>
        <w:jc w:val="both"/>
        <w:rPr>
          <w:rFonts w:ascii="Tahoma" w:eastAsia="Frutiger" w:hAnsi="Tahoma" w:cs="Tahoma"/>
          <w:lang w:eastAsia="en-US"/>
        </w:rPr>
      </w:pPr>
      <w:r w:rsidRPr="00213ABE">
        <w:rPr>
          <w:rFonts w:ascii="Tahoma" w:eastAsia="Frutiger" w:hAnsi="Tahoma" w:cs="Tahoma"/>
          <w:lang w:eastAsia="en-US"/>
        </w:rPr>
        <w:t xml:space="preserve">Rok dokončanja del, ki so predmet te pogodbe, se lahko zaradi sočasnosti izvedbe pogodbenih del </w:t>
      </w:r>
      <w:r w:rsidR="00500172">
        <w:rPr>
          <w:rFonts w:ascii="Tahoma" w:eastAsia="Frutiger" w:hAnsi="Tahoma" w:cs="Tahoma"/>
          <w:lang w:eastAsia="en-US"/>
        </w:rPr>
        <w:t>s prestavitvijo</w:t>
      </w:r>
      <w:r w:rsidRPr="00213ABE">
        <w:rPr>
          <w:rFonts w:ascii="Tahoma" w:eastAsia="Frutiger" w:hAnsi="Tahoma" w:cs="Tahoma"/>
          <w:lang w:eastAsia="en-US"/>
        </w:rPr>
        <w:t xml:space="preserve"> </w:t>
      </w:r>
      <w:r>
        <w:rPr>
          <w:rFonts w:ascii="Tahoma" w:eastAsia="Frutiger" w:hAnsi="Tahoma" w:cs="Tahoma"/>
          <w:lang w:eastAsia="en-US"/>
        </w:rPr>
        <w:t>meteorne</w:t>
      </w:r>
      <w:r w:rsidRPr="002F6951">
        <w:rPr>
          <w:rFonts w:ascii="Tahoma" w:eastAsia="Frutiger" w:hAnsi="Tahoma" w:cs="Tahoma"/>
          <w:lang w:eastAsia="en-US"/>
        </w:rPr>
        <w:t xml:space="preserve"> kanalizacije</w:t>
      </w:r>
      <w:r>
        <w:rPr>
          <w:rFonts w:ascii="Tahoma" w:eastAsia="Frutiger" w:hAnsi="Tahoma" w:cs="Tahoma"/>
          <w:lang w:eastAsia="en-US"/>
        </w:rPr>
        <w:t xml:space="preserve"> in obnov</w:t>
      </w:r>
      <w:r w:rsidR="00500172">
        <w:rPr>
          <w:rFonts w:ascii="Tahoma" w:eastAsia="Frutiger" w:hAnsi="Tahoma" w:cs="Tahoma"/>
          <w:lang w:eastAsia="en-US"/>
        </w:rPr>
        <w:t>o</w:t>
      </w:r>
      <w:r>
        <w:rPr>
          <w:rFonts w:ascii="Tahoma" w:eastAsia="Frutiger" w:hAnsi="Tahoma" w:cs="Tahoma"/>
          <w:lang w:eastAsia="en-US"/>
        </w:rPr>
        <w:t xml:space="preserve"> javnega vodovoda</w:t>
      </w:r>
      <w:r w:rsidRPr="002F6951">
        <w:rPr>
          <w:rFonts w:ascii="Tahoma" w:eastAsia="Frutiger" w:hAnsi="Tahoma" w:cs="Tahoma"/>
          <w:lang w:eastAsia="en-US"/>
        </w:rPr>
        <w:t xml:space="preserve">, katere investitor je Občina </w:t>
      </w:r>
      <w:r>
        <w:rPr>
          <w:rFonts w:ascii="Tahoma" w:eastAsia="Frutiger" w:hAnsi="Tahoma" w:cs="Tahoma"/>
          <w:lang w:eastAsia="en-US"/>
        </w:rPr>
        <w:t>Dobrova-Polhov Gradec</w:t>
      </w:r>
      <w:r w:rsidRPr="00213ABE">
        <w:rPr>
          <w:rFonts w:ascii="Tahoma" w:eastAsia="Frutiger" w:hAnsi="Tahoma" w:cs="Tahoma"/>
          <w:lang w:eastAsia="en-US"/>
        </w:rPr>
        <w:t xml:space="preserve">, ustrezno podaljša tudi v primeru podaljšanja roka izvedbe del po pogodbi </w:t>
      </w:r>
      <w:r>
        <w:rPr>
          <w:rFonts w:ascii="Tahoma" w:eastAsia="Frutiger" w:hAnsi="Tahoma" w:cs="Tahoma"/>
          <w:lang w:eastAsia="en-US"/>
        </w:rPr>
        <w:t xml:space="preserve">naročnika/investitorja </w:t>
      </w:r>
      <w:r w:rsidRPr="002F6951">
        <w:rPr>
          <w:rFonts w:ascii="Tahoma" w:eastAsia="Frutiger" w:hAnsi="Tahoma" w:cs="Tahoma"/>
          <w:lang w:eastAsia="en-US"/>
        </w:rPr>
        <w:t xml:space="preserve">Občina </w:t>
      </w:r>
      <w:r>
        <w:rPr>
          <w:rFonts w:ascii="Tahoma" w:eastAsia="Frutiger" w:hAnsi="Tahoma" w:cs="Tahoma"/>
          <w:lang w:eastAsia="en-US"/>
        </w:rPr>
        <w:t>Dobrova-Polhov Gradec</w:t>
      </w:r>
      <w:r w:rsidRPr="00213ABE">
        <w:rPr>
          <w:rFonts w:ascii="Tahoma" w:eastAsia="Frutiger" w:hAnsi="Tahoma" w:cs="Tahoma"/>
          <w:lang w:eastAsia="en-US"/>
        </w:rPr>
        <w:t>.</w:t>
      </w:r>
    </w:p>
    <w:p w14:paraId="58D364BD" w14:textId="77777777" w:rsidR="006528FD" w:rsidRDefault="006528FD" w:rsidP="002F6951">
      <w:pPr>
        <w:keepNext/>
        <w:keepLines/>
        <w:tabs>
          <w:tab w:val="left" w:pos="0"/>
          <w:tab w:val="left" w:pos="567"/>
          <w:tab w:val="left" w:pos="851"/>
        </w:tabs>
        <w:jc w:val="both"/>
        <w:rPr>
          <w:rFonts w:ascii="Tahoma" w:eastAsia="Frutiger" w:hAnsi="Tahoma" w:cs="Tahoma"/>
          <w:lang w:eastAsia="en-US"/>
        </w:rPr>
      </w:pPr>
    </w:p>
    <w:p w14:paraId="72B67CD7" w14:textId="77777777" w:rsidR="002F6951" w:rsidRPr="004C1F13" w:rsidRDefault="002F6951" w:rsidP="00F309C0">
      <w:pPr>
        <w:keepNext/>
        <w:keepLines/>
        <w:tabs>
          <w:tab w:val="left" w:pos="0"/>
          <w:tab w:val="left" w:pos="567"/>
          <w:tab w:val="left" w:pos="851"/>
        </w:tabs>
        <w:jc w:val="both"/>
        <w:rPr>
          <w:rFonts w:ascii="Tahoma" w:eastAsia="Frutiger" w:hAnsi="Tahoma" w:cs="Tahoma"/>
          <w:lang w:eastAsia="en-US"/>
        </w:rPr>
      </w:pPr>
    </w:p>
    <w:p w14:paraId="488DD268" w14:textId="77777777" w:rsidR="00E90FDB" w:rsidRPr="009A2A2E"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lastRenderedPageBreak/>
        <w:t>člen</w:t>
      </w:r>
    </w:p>
    <w:p w14:paraId="03CDC460" w14:textId="77777777" w:rsidR="009A2A2E" w:rsidRDefault="009A2A2E"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7F357EB" w14:textId="3E3E06F9" w:rsidR="00E90FDB" w:rsidRPr="004C1F13"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da izvajalec ne more pričeti z deli po naročnikovi krivdi, ima pravico zahtevati nov rok</w:t>
      </w:r>
      <w:r w:rsidR="008F600D">
        <w:rPr>
          <w:rFonts w:ascii="Tahoma" w:eastAsia="Frutiger" w:hAnsi="Tahoma" w:cs="Tahoma"/>
          <w:lang w:eastAsia="en-US"/>
        </w:rPr>
        <w:t xml:space="preserve"> za</w:t>
      </w:r>
      <w:r w:rsidRPr="004C1F13">
        <w:rPr>
          <w:rFonts w:ascii="Tahoma" w:eastAsia="Frutiger" w:hAnsi="Tahoma" w:cs="Tahoma"/>
          <w:lang w:val="x-none" w:eastAsia="en-US"/>
        </w:rPr>
        <w:t xml:space="preserve"> dokončanj</w:t>
      </w:r>
      <w:r w:rsidR="008F600D">
        <w:rPr>
          <w:rFonts w:ascii="Tahoma" w:eastAsia="Frutiger" w:hAnsi="Tahoma" w:cs="Tahoma"/>
          <w:lang w:eastAsia="en-US"/>
        </w:rPr>
        <w:t>e</w:t>
      </w:r>
      <w:r w:rsidRPr="004C1F13">
        <w:rPr>
          <w:rFonts w:ascii="Tahoma" w:eastAsia="Frutiger" w:hAnsi="Tahoma" w:cs="Tahoma"/>
          <w:lang w:val="x-none" w:eastAsia="en-US"/>
        </w:rPr>
        <w:t xml:space="preserve"> del. </w:t>
      </w:r>
    </w:p>
    <w:p w14:paraId="1D8078F6" w14:textId="77777777" w:rsidR="00E90FDB" w:rsidRPr="004C1F13"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4AD3DBF" w14:textId="500110BC" w:rsidR="00E90FDB"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53EBCC8B" w14:textId="77777777" w:rsidR="00F557B7" w:rsidRPr="004C1F13" w:rsidRDefault="00F557B7"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526B40F" w14:textId="77777777" w:rsidR="00E90FDB" w:rsidRPr="009A2A2E"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8D67DF7" w14:textId="77777777" w:rsidR="009A2A2E" w:rsidRDefault="009A2A2E"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7AB3063" w14:textId="70C8050F" w:rsidR="00E90FDB" w:rsidRPr="004C1F13"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w:t>
      </w:r>
      <w:r w:rsidR="00064DCD">
        <w:rPr>
          <w:rFonts w:ascii="Tahoma" w:eastAsia="Frutiger" w:hAnsi="Tahoma" w:cs="Tahoma"/>
          <w:lang w:eastAsia="en-US"/>
        </w:rPr>
        <w:t>5</w:t>
      </w:r>
      <w:r w:rsidRPr="004C1F13">
        <w:rPr>
          <w:rFonts w:ascii="Tahoma" w:eastAsia="Frutiger" w:hAnsi="Tahoma" w:cs="Tahoma"/>
          <w:lang w:val="x-none" w:eastAsia="en-US"/>
        </w:rPr>
        <w:t>. in 1</w:t>
      </w:r>
      <w:r w:rsidR="00064DCD">
        <w:rPr>
          <w:rFonts w:ascii="Tahoma" w:eastAsia="Frutiger" w:hAnsi="Tahoma" w:cs="Tahoma"/>
          <w:lang w:eastAsia="en-US"/>
        </w:rPr>
        <w:t>6</w:t>
      </w:r>
      <w:r w:rsidRPr="004C1F13">
        <w:rPr>
          <w:rFonts w:ascii="Tahoma" w:eastAsia="Frutiger" w:hAnsi="Tahoma" w:cs="Tahoma"/>
          <w:lang w:val="x-none" w:eastAsia="en-US"/>
        </w:rPr>
        <w:t>. člena pogodbe, pogodben</w:t>
      </w:r>
      <w:r w:rsidR="00C037B5">
        <w:rPr>
          <w:rFonts w:ascii="Tahoma" w:eastAsia="Frutiger" w:hAnsi="Tahoma" w:cs="Tahoma"/>
          <w:lang w:eastAsia="en-US"/>
        </w:rPr>
        <w:t>i</w:t>
      </w:r>
      <w:r w:rsidRPr="004C1F13">
        <w:rPr>
          <w:rFonts w:ascii="Tahoma" w:eastAsia="Frutiger" w:hAnsi="Tahoma" w:cs="Tahoma"/>
          <w:lang w:val="x-none" w:eastAsia="en-US"/>
        </w:rPr>
        <w:t xml:space="preserve"> strank</w:t>
      </w:r>
      <w:r w:rsidR="00C037B5">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sidR="00C037B5">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7D6C46FD" w14:textId="77777777" w:rsidR="00ED390C" w:rsidRDefault="00ED390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DEC5005"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2DC6B040" w14:textId="77777777" w:rsidR="009A2A2E" w:rsidRPr="004C1F13" w:rsidRDefault="009A2A2E" w:rsidP="009E2418">
      <w:pPr>
        <w:pStyle w:val="Odstavekseznama"/>
        <w:keepNext/>
        <w:keepLines/>
        <w:ind w:left="0"/>
        <w:rPr>
          <w:rFonts w:ascii="Tahoma" w:eastAsia="Frutiger" w:hAnsi="Tahoma" w:cs="Tahoma"/>
          <w:b/>
          <w:lang w:eastAsia="en-US"/>
        </w:rPr>
      </w:pPr>
    </w:p>
    <w:p w14:paraId="3A645853" w14:textId="77777777" w:rsidR="00E90FDB" w:rsidRPr="009A2A2E"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369D3029" w14:textId="77777777" w:rsidR="009A2A2E" w:rsidRDefault="009A2A2E" w:rsidP="00F309C0">
      <w:pPr>
        <w:keepNext/>
        <w:keepLines/>
        <w:jc w:val="both"/>
        <w:rPr>
          <w:rFonts w:ascii="Tahoma" w:eastAsia="Frutiger" w:hAnsi="Tahoma" w:cs="Tahoma"/>
          <w:lang w:eastAsia="en-US"/>
        </w:rPr>
      </w:pPr>
    </w:p>
    <w:p w14:paraId="474D5DBA" w14:textId="5A65D842"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najkasneje v petnajstih (15) </w:t>
      </w:r>
      <w:r w:rsidR="00F82A67" w:rsidRPr="004C1F13">
        <w:rPr>
          <w:rFonts w:ascii="Tahoma" w:eastAsia="Frutiger" w:hAnsi="Tahoma" w:cs="Tahoma"/>
          <w:lang w:eastAsia="en-US"/>
        </w:rPr>
        <w:t xml:space="preserve">koledarskih </w:t>
      </w:r>
      <w:r w:rsidRPr="004C1F13">
        <w:rPr>
          <w:rFonts w:ascii="Tahoma" w:eastAsia="Frutiger" w:hAnsi="Tahoma" w:cs="Tahoma"/>
          <w:lang w:eastAsia="en-US"/>
        </w:rPr>
        <w:t>dneh od dneva</w:t>
      </w:r>
      <w:r w:rsidR="00CB7C6B">
        <w:rPr>
          <w:rFonts w:ascii="Tahoma" w:eastAsia="Frutiger" w:hAnsi="Tahoma" w:cs="Tahoma"/>
          <w:lang w:eastAsia="en-US"/>
        </w:rPr>
        <w:t xml:space="preserve"> uvedbe v delo</w:t>
      </w:r>
      <w:r w:rsidRPr="004C1F13">
        <w:rPr>
          <w:rFonts w:ascii="Tahoma" w:eastAsia="Frutiger" w:hAnsi="Tahoma" w:cs="Tahoma"/>
          <w:lang w:eastAsia="en-US"/>
        </w:rPr>
        <w:t xml:space="preserve"> predložiti naročniku bančno garancijo oziroma kavcijsko zavarovanje zavarovalnice za dobro izvedbo pogodbenih obveznosti (skladno z vzorcem iz razpisne dokumentacije</w:t>
      </w:r>
      <w:r w:rsidR="00F82A67">
        <w:rPr>
          <w:rFonts w:ascii="Tahoma" w:eastAsia="Frutiger" w:hAnsi="Tahoma" w:cs="Tahoma"/>
          <w:lang w:eastAsia="en-US"/>
        </w:rPr>
        <w:t>; v nadaljevanju:</w:t>
      </w:r>
      <w:r w:rsidR="00F82A67" w:rsidRPr="00F82A67">
        <w:rPr>
          <w:rFonts w:ascii="Tahoma" w:eastAsia="Frutiger" w:hAnsi="Tahoma" w:cs="Tahoma"/>
          <w:lang w:eastAsia="en-US"/>
        </w:rPr>
        <w:t xml:space="preserve"> finančn</w:t>
      </w:r>
      <w:r w:rsidR="00F82A67">
        <w:rPr>
          <w:rFonts w:ascii="Tahoma" w:eastAsia="Frutiger" w:hAnsi="Tahoma" w:cs="Tahoma"/>
          <w:lang w:eastAsia="en-US"/>
        </w:rPr>
        <w:t>o</w:t>
      </w:r>
      <w:r w:rsidR="00F82A67" w:rsidRPr="00F82A67">
        <w:rPr>
          <w:rFonts w:ascii="Tahoma" w:eastAsia="Frutiger" w:hAnsi="Tahoma" w:cs="Tahoma"/>
          <w:lang w:eastAsia="en-US"/>
        </w:rPr>
        <w:t xml:space="preserve"> zavarovanj</w:t>
      </w:r>
      <w:r w:rsidR="00F82A67">
        <w:rPr>
          <w:rFonts w:ascii="Tahoma" w:eastAsia="Frutiger" w:hAnsi="Tahoma" w:cs="Tahoma"/>
          <w:lang w:eastAsia="en-US"/>
        </w:rPr>
        <w:t>e</w:t>
      </w:r>
      <w:r w:rsidR="00F82A67" w:rsidRPr="00F82A67">
        <w:rPr>
          <w:rFonts w:ascii="Tahoma" w:eastAsia="Frutiger" w:hAnsi="Tahoma" w:cs="Tahoma"/>
          <w:lang w:eastAsia="en-US"/>
        </w:rPr>
        <w:t xml:space="preserve"> za dobro izvedbo pogodbenih obveznosti</w:t>
      </w:r>
      <w:r w:rsidRPr="004C1F13">
        <w:rPr>
          <w:rFonts w:ascii="Tahoma" w:eastAsia="Frutiger" w:hAnsi="Tahoma" w:cs="Tahoma"/>
          <w:lang w:eastAsia="en-US"/>
        </w:rPr>
        <w:t>) v višini pet odstotkov (5</w:t>
      </w:r>
      <w:r w:rsidR="00FC7582">
        <w:rPr>
          <w:rFonts w:ascii="Tahoma" w:eastAsia="Frutiger" w:hAnsi="Tahoma" w:cs="Tahoma"/>
          <w:lang w:eastAsia="en-US"/>
        </w:rPr>
        <w:t xml:space="preserve"> </w:t>
      </w:r>
      <w:r w:rsidRPr="004C1F13">
        <w:rPr>
          <w:rFonts w:ascii="Tahoma" w:eastAsia="Frutiger" w:hAnsi="Tahoma" w:cs="Tahoma"/>
          <w:lang w:eastAsia="en-US"/>
        </w:rPr>
        <w:t xml:space="preserve">%) skupne pogodbene vrednosti z DDV, z dobo veljavnosti še najmanj devetdeset (90) koledarskih dni po pogodbenem roku dokončanja del.   </w:t>
      </w:r>
    </w:p>
    <w:p w14:paraId="7E117152" w14:textId="77777777" w:rsidR="00E90FDB" w:rsidRPr="004C1F13" w:rsidRDefault="00E90FDB" w:rsidP="00F309C0">
      <w:pPr>
        <w:keepNext/>
        <w:keepLines/>
        <w:jc w:val="both"/>
        <w:rPr>
          <w:rFonts w:ascii="Tahoma" w:eastAsia="Frutiger" w:hAnsi="Tahoma" w:cs="Tahoma"/>
          <w:lang w:eastAsia="en-US"/>
        </w:rPr>
      </w:pPr>
    </w:p>
    <w:p w14:paraId="7E35654D" w14:textId="7D613D81" w:rsidR="00945806" w:rsidRDefault="00E90FDB" w:rsidP="00F309C0">
      <w:pPr>
        <w:keepNext/>
        <w:keepLines/>
        <w:jc w:val="both"/>
        <w:rPr>
          <w:rFonts w:ascii="Tahoma" w:hAnsi="Tahoma" w:cs="Tahoma"/>
        </w:rPr>
      </w:pPr>
      <w:r w:rsidRPr="004C1F13">
        <w:rPr>
          <w:rFonts w:ascii="Tahoma" w:eastAsia="Frutiger" w:hAnsi="Tahoma" w:cs="Tahoma"/>
          <w:lang w:eastAsia="en-US"/>
        </w:rPr>
        <w:t>Predložitev finančnega zavarovanja za dobro izvedbo pogodbenih obveznosti je pogoj za veljavnost te pogodbe. Če izvajalec v navedenem roku iz prejšnjega odstavka tega člena naročniku ne predloži finančnega zavarovanja za dobro izvedbo pogodbenih obveznosti</w:t>
      </w:r>
      <w:r w:rsidR="00447825">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w:t>
      </w:r>
      <w:r w:rsidR="007D4B3D">
        <w:rPr>
          <w:rFonts w:ascii="Tahoma" w:eastAsia="Frutiger" w:hAnsi="Tahoma" w:cs="Tahoma"/>
          <w:lang w:eastAsia="en-US"/>
        </w:rPr>
        <w:t xml:space="preserve">bo </w:t>
      </w:r>
      <w:r w:rsidRPr="004C1F13">
        <w:rPr>
          <w:rFonts w:ascii="Tahoma" w:eastAsia="Frutiger" w:hAnsi="Tahoma" w:cs="Tahoma"/>
          <w:lang w:eastAsia="en-US"/>
        </w:rPr>
        <w:t>Državni revizijski komisiji predlagal, da uvede postopek o prekršku iz 112. člena ZJN-3.</w:t>
      </w:r>
    </w:p>
    <w:p w14:paraId="617C2764" w14:textId="77777777" w:rsidR="003E5A81" w:rsidRDefault="003E5A81" w:rsidP="00F309C0">
      <w:pPr>
        <w:keepNext/>
        <w:keepLines/>
        <w:jc w:val="both"/>
        <w:rPr>
          <w:rFonts w:ascii="Tahoma" w:eastAsia="Frutiger" w:hAnsi="Tahoma" w:cs="Tahoma"/>
          <w:lang w:eastAsia="en-US"/>
        </w:rPr>
      </w:pPr>
    </w:p>
    <w:p w14:paraId="7300213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kolikor izvajalec ne izpolnjuje svojih pogodbenih obveznosti, lahko naročnik unovči finančno zavarovanje za dobro izvedbo pogodbenih obveznosti in od pogodbe odstopi</w:t>
      </w:r>
      <w:r w:rsidR="00447825">
        <w:rPr>
          <w:rFonts w:ascii="Tahoma" w:eastAsia="Frutiger" w:hAnsi="Tahoma" w:cs="Tahoma"/>
          <w:lang w:eastAsia="en-US"/>
        </w:rPr>
        <w:t>,</w:t>
      </w:r>
      <w:r w:rsidRPr="004C1F13">
        <w:rPr>
          <w:rFonts w:ascii="Tahoma" w:eastAsia="Frutiger" w:hAnsi="Tahoma" w:cs="Tahoma"/>
          <w:lang w:eastAsia="en-US"/>
        </w:rPr>
        <w:t xml:space="preserve">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6707E8F0" w14:textId="77777777" w:rsidR="00E90FDB" w:rsidRPr="004C1F13" w:rsidRDefault="00E90FDB" w:rsidP="00F309C0">
      <w:pPr>
        <w:keepNext/>
        <w:keepLines/>
        <w:jc w:val="both"/>
        <w:rPr>
          <w:rFonts w:ascii="Tahoma" w:eastAsia="Frutiger" w:hAnsi="Tahoma" w:cs="Tahoma"/>
          <w:lang w:eastAsia="en-US"/>
        </w:rPr>
      </w:pPr>
    </w:p>
    <w:p w14:paraId="35803FF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702E7123" w14:textId="50D26612" w:rsidR="00F557B7" w:rsidRDefault="00F557B7" w:rsidP="00F309C0">
      <w:pPr>
        <w:keepNext/>
        <w:keepLines/>
        <w:jc w:val="both"/>
        <w:rPr>
          <w:rFonts w:ascii="Tahoma" w:eastAsia="Frutiger" w:hAnsi="Tahoma" w:cs="Tahoma"/>
          <w:lang w:eastAsia="en-US"/>
        </w:rPr>
      </w:pPr>
    </w:p>
    <w:p w14:paraId="2A52A884" w14:textId="77777777" w:rsidR="00256FE7" w:rsidRDefault="00256FE7" w:rsidP="00256FE7">
      <w:pPr>
        <w:keepNext/>
        <w:keepLines/>
        <w:jc w:val="both"/>
        <w:rPr>
          <w:rFonts w:ascii="Tahoma" w:eastAsia="Frutiger" w:hAnsi="Tahoma" w:cs="Tahoma"/>
        </w:rPr>
      </w:pPr>
      <w:r w:rsidRPr="00BB08FE">
        <w:rPr>
          <w:rFonts w:ascii="Tahoma" w:eastAsia="Frutiger" w:hAnsi="Tahoma" w:cs="Tahoma"/>
        </w:rPr>
        <w:t xml:space="preserve">Če se med veljavnostjo pogodbe </w:t>
      </w:r>
    </w:p>
    <w:p w14:paraId="4017A838" w14:textId="77777777" w:rsidR="00256FE7" w:rsidRDefault="00256FE7" w:rsidP="00256FE7">
      <w:pPr>
        <w:pStyle w:val="Odstavekseznama"/>
        <w:keepNext/>
        <w:keepLines/>
        <w:numPr>
          <w:ilvl w:val="0"/>
          <w:numId w:val="7"/>
        </w:numPr>
        <w:jc w:val="both"/>
        <w:rPr>
          <w:rFonts w:ascii="Tahoma" w:eastAsia="Frutiger" w:hAnsi="Tahoma" w:cs="Tahoma"/>
        </w:rPr>
      </w:pPr>
      <w:r w:rsidRPr="009E3894">
        <w:rPr>
          <w:rFonts w:ascii="Tahoma" w:eastAsia="Frutiger" w:hAnsi="Tahoma" w:cs="Tahoma"/>
        </w:rPr>
        <w:t>spremeni rok za izvedbo oz. dokončanje pogodbenih del ali</w:t>
      </w:r>
    </w:p>
    <w:p w14:paraId="669D4522" w14:textId="54609206" w:rsidR="00256FE7" w:rsidRDefault="00256FE7" w:rsidP="00256FE7">
      <w:pPr>
        <w:pStyle w:val="Odstavekseznama"/>
        <w:keepNext/>
        <w:keepLines/>
        <w:numPr>
          <w:ilvl w:val="0"/>
          <w:numId w:val="7"/>
        </w:numPr>
        <w:jc w:val="both"/>
        <w:rPr>
          <w:rFonts w:ascii="Tahoma" w:eastAsia="Frutiger" w:hAnsi="Tahoma" w:cs="Tahoma"/>
        </w:rPr>
      </w:pPr>
      <w:r w:rsidRPr="009E3894">
        <w:rPr>
          <w:rFonts w:ascii="Tahoma" w:eastAsia="Frutiger" w:hAnsi="Tahoma" w:cs="Tahoma"/>
        </w:rPr>
        <w:t xml:space="preserve">spremeni pogodbena vrednost iz razlogov iz </w:t>
      </w:r>
      <w:r w:rsidR="00064DCD">
        <w:rPr>
          <w:rFonts w:ascii="Tahoma" w:eastAsia="Frutiger" w:hAnsi="Tahoma" w:cs="Tahoma"/>
        </w:rPr>
        <w:t>4</w:t>
      </w:r>
      <w:r w:rsidRPr="009E3894">
        <w:rPr>
          <w:rFonts w:ascii="Tahoma" w:eastAsia="Frutiger" w:hAnsi="Tahoma" w:cs="Tahoma"/>
        </w:rPr>
        <w:t>. člena te pogodbe,</w:t>
      </w:r>
    </w:p>
    <w:p w14:paraId="3A720C8F" w14:textId="77777777" w:rsidR="00256FE7" w:rsidRPr="009E3894" w:rsidRDefault="00256FE7" w:rsidP="00256FE7">
      <w:pPr>
        <w:keepNext/>
        <w:keepLines/>
        <w:jc w:val="both"/>
        <w:rPr>
          <w:rFonts w:ascii="Tahoma" w:eastAsia="Frutiger" w:hAnsi="Tahoma" w:cs="Tahoma"/>
        </w:rPr>
      </w:pPr>
      <w:r w:rsidRPr="009E3894">
        <w:rPr>
          <w:rFonts w:ascii="Tahoma" w:eastAsia="Frutiger" w:hAnsi="Tahoma" w:cs="Tahoma"/>
        </w:rPr>
        <w:t xml:space="preserve">mora izvajalec naročniku predložiti, v roku </w:t>
      </w:r>
      <w:r w:rsidRPr="009E3894">
        <w:rPr>
          <w:rFonts w:ascii="Tahoma" w:eastAsia="Frutiger" w:hAnsi="Tahoma" w:cs="Tahoma"/>
          <w:lang w:eastAsia="en-US"/>
        </w:rPr>
        <w:t>petnajstih (15) koledarskih</w:t>
      </w:r>
      <w:r w:rsidRPr="009E3894">
        <w:rPr>
          <w:rFonts w:ascii="Tahoma" w:eastAsia="Frutiger" w:hAnsi="Tahoma" w:cs="Tahoma"/>
        </w:rPr>
        <w:t xml:space="preserve"> dni od sklenitve aneksa k tej pogodbi, novo finančno zavarovanje z novim rokom veljavnosti le-tega, v skladu s spremembo roka za dokončanje pogodbenih del, oziroma novo finančno zavarovanje s spremenjeno višino garantiranega zneska, v skladu s spremembo pogodbene vrednosti. Če izvajalec v navedenem roku od sklenitve aneksa k tej pogodbi naročniku ne bo predložil ustreznega finančnega zavarovanja, skladnega z določili te pogodbe, lahko naročnik unovči predloženo/obstoječe finančno zavarovanje za zavarovanje dobre izvedbe pogodbenih obveznosti. </w:t>
      </w:r>
    </w:p>
    <w:p w14:paraId="328D89BB" w14:textId="77777777" w:rsidR="006B3ED4" w:rsidRPr="00BB08FE" w:rsidRDefault="006B3ED4" w:rsidP="00FF5879">
      <w:pPr>
        <w:keepNext/>
        <w:keepLines/>
        <w:jc w:val="both"/>
        <w:rPr>
          <w:rFonts w:ascii="Tahoma" w:eastAsia="Frutiger" w:hAnsi="Tahoma" w:cs="Tahoma"/>
        </w:rPr>
      </w:pPr>
    </w:p>
    <w:p w14:paraId="38227584" w14:textId="77777777" w:rsidR="00E90FDB" w:rsidRPr="009A2A2E"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D031A2E" w14:textId="77777777" w:rsidR="009A2A2E" w:rsidRDefault="009A2A2E" w:rsidP="00F309C0">
      <w:pPr>
        <w:keepNext/>
        <w:keepLines/>
        <w:jc w:val="both"/>
        <w:rPr>
          <w:rFonts w:ascii="Tahoma" w:eastAsia="Frutiger" w:hAnsi="Tahoma" w:cs="Tahoma"/>
          <w:lang w:eastAsia="en-US"/>
        </w:rPr>
      </w:pPr>
    </w:p>
    <w:p w14:paraId="1B10064B"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50CE2BD5" w14:textId="3AE3928A" w:rsidR="008066AF" w:rsidRDefault="008066AF" w:rsidP="00F309C0">
      <w:pPr>
        <w:keepNext/>
        <w:keepLines/>
        <w:jc w:val="both"/>
        <w:rPr>
          <w:rFonts w:ascii="Tahoma" w:eastAsia="Frutiger" w:hAnsi="Tahoma" w:cs="Tahoma"/>
          <w:lang w:eastAsia="en-US"/>
        </w:rPr>
      </w:pPr>
    </w:p>
    <w:p w14:paraId="4779945F" w14:textId="744F7B42" w:rsidR="000B19A3" w:rsidRDefault="000B19A3" w:rsidP="00F309C0">
      <w:pPr>
        <w:keepNext/>
        <w:keepLines/>
        <w:jc w:val="both"/>
        <w:rPr>
          <w:rFonts w:ascii="Tahoma" w:eastAsia="Frutiger" w:hAnsi="Tahoma" w:cs="Tahoma"/>
          <w:lang w:eastAsia="en-US"/>
        </w:rPr>
      </w:pPr>
    </w:p>
    <w:p w14:paraId="2838761C" w14:textId="77777777" w:rsidR="000B19A3" w:rsidRDefault="000B19A3" w:rsidP="00F309C0">
      <w:pPr>
        <w:keepNext/>
        <w:keepLines/>
        <w:jc w:val="both"/>
        <w:rPr>
          <w:rFonts w:ascii="Tahoma" w:eastAsia="Frutiger" w:hAnsi="Tahoma" w:cs="Tahoma"/>
          <w:lang w:eastAsia="en-US"/>
        </w:rPr>
      </w:pPr>
    </w:p>
    <w:p w14:paraId="10747A40"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lastRenderedPageBreak/>
        <w:t>POGODBENA KAZEN</w:t>
      </w:r>
    </w:p>
    <w:p w14:paraId="5F82A3FE" w14:textId="77777777" w:rsidR="009A2A2E" w:rsidRPr="004C1F13" w:rsidRDefault="009A2A2E" w:rsidP="00F309C0">
      <w:pPr>
        <w:pStyle w:val="Odstavekseznama"/>
        <w:keepNext/>
        <w:keepLines/>
        <w:ind w:left="426"/>
        <w:rPr>
          <w:rFonts w:ascii="Tahoma" w:eastAsia="Frutiger" w:hAnsi="Tahoma" w:cs="Tahoma"/>
          <w:b/>
          <w:lang w:eastAsia="en-US"/>
        </w:rPr>
      </w:pPr>
    </w:p>
    <w:p w14:paraId="31DA30B3" w14:textId="77777777" w:rsidR="00E90FDB" w:rsidRPr="009A2A2E"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A8B0C4F" w14:textId="77777777" w:rsidR="00943997" w:rsidRDefault="00943997" w:rsidP="00F309C0">
      <w:pPr>
        <w:keepNext/>
        <w:keepLines/>
        <w:jc w:val="both"/>
        <w:rPr>
          <w:rFonts w:ascii="Tahoma" w:eastAsia="Frutiger" w:hAnsi="Tahoma" w:cs="Tahoma"/>
          <w:lang w:eastAsia="en-US"/>
        </w:rPr>
      </w:pPr>
    </w:p>
    <w:p w14:paraId="6363FEE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da izvajalec po svoji krivdi ne izvede pravočasno pogodbenih del, je naročniku dolžan plačati pogodbeno kazen. O tem mora naročnik nemudoma obvestiti izvajalca skladno s petim odstavkom 251. člena Obligacijskega</w:t>
      </w:r>
      <w:r w:rsidR="009A2A2E">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sidR="00447825">
        <w:rPr>
          <w:rFonts w:ascii="Tahoma" w:eastAsia="Frutiger" w:hAnsi="Tahoma" w:cs="Tahoma"/>
          <w:lang w:eastAsia="en-US"/>
        </w:rPr>
        <w:t>. Pogodbena kazen znaša</w:t>
      </w:r>
      <w:r w:rsidRPr="004C1F13">
        <w:rPr>
          <w:rFonts w:ascii="Tahoma" w:eastAsia="Frutiger" w:hAnsi="Tahoma" w:cs="Tahoma"/>
          <w:lang w:eastAsia="en-US"/>
        </w:rPr>
        <w:t>:</w:t>
      </w:r>
    </w:p>
    <w:p w14:paraId="0E36B358" w14:textId="77777777" w:rsidR="00E90FDB" w:rsidRPr="008066AF" w:rsidRDefault="00E90FDB" w:rsidP="00F309C0">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za vsak koledarski dan prekoračitve roka dokončanja del v višini 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skupne pogodbene vrednosti z DDV, vendar skupno največ v višini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 xml:space="preserve">10 </w:t>
      </w:r>
      <w:r w:rsidR="004A0604">
        <w:rPr>
          <w:rFonts w:ascii="Tahoma" w:eastAsia="Frutiger" w:hAnsi="Tahoma" w:cs="Tahoma"/>
          <w:lang w:eastAsia="en-US"/>
        </w:rPr>
        <w:t>%</w:t>
      </w:r>
      <w:r w:rsidRPr="008066AF">
        <w:rPr>
          <w:rFonts w:ascii="Tahoma" w:eastAsia="Frutiger" w:hAnsi="Tahoma" w:cs="Tahoma"/>
          <w:lang w:eastAsia="en-US"/>
        </w:rPr>
        <w:t>) skupne pogodbene  vrednosti z DDV,</w:t>
      </w:r>
    </w:p>
    <w:p w14:paraId="638AFF1F" w14:textId="75DC4535" w:rsidR="00E90FDB" w:rsidRPr="008066AF" w:rsidRDefault="00E90FDB" w:rsidP="00F309C0">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 xml:space="preserve">za vsak koledarski dan prekoračitve roka za vložitev zahteve za </w:t>
      </w:r>
      <w:r w:rsidRPr="000B70E6">
        <w:rPr>
          <w:rFonts w:ascii="Tahoma" w:eastAsia="Frutiger" w:hAnsi="Tahoma" w:cs="Tahoma"/>
          <w:lang w:eastAsia="en-US"/>
        </w:rPr>
        <w:t>izdelavo skice cestne zapore</w:t>
      </w:r>
      <w:r w:rsidRPr="008066AF">
        <w:rPr>
          <w:rFonts w:ascii="Tahoma" w:eastAsia="Frutiger" w:hAnsi="Tahoma" w:cs="Tahoma"/>
          <w:lang w:eastAsia="en-US"/>
        </w:rPr>
        <w:t xml:space="preserve"> in</w:t>
      </w:r>
      <w:r w:rsidR="007D4B3D">
        <w:rPr>
          <w:rFonts w:ascii="Tahoma" w:eastAsia="Frutiger" w:hAnsi="Tahoma" w:cs="Tahoma"/>
          <w:lang w:eastAsia="en-US"/>
        </w:rPr>
        <w:t xml:space="preserve"> roka za</w:t>
      </w:r>
      <w:r w:rsidRPr="008066AF">
        <w:rPr>
          <w:rFonts w:ascii="Tahoma" w:eastAsia="Frutiger" w:hAnsi="Tahoma" w:cs="Tahoma"/>
          <w:lang w:eastAsia="en-US"/>
        </w:rPr>
        <w:t xml:space="preserve"> vložit</w:t>
      </w:r>
      <w:r w:rsidR="007D4B3D">
        <w:rPr>
          <w:rFonts w:ascii="Tahoma" w:eastAsia="Frutiger" w:hAnsi="Tahoma" w:cs="Tahoma"/>
          <w:lang w:eastAsia="en-US"/>
        </w:rPr>
        <w:t>ev</w:t>
      </w:r>
      <w:r w:rsidRPr="008066AF">
        <w:rPr>
          <w:rFonts w:ascii="Tahoma" w:eastAsia="Frutiger" w:hAnsi="Tahoma" w:cs="Tahoma"/>
          <w:lang w:eastAsia="en-US"/>
        </w:rPr>
        <w:t xml:space="preserve"> zahteve za izdajo cestne zapore v višini </w:t>
      </w:r>
      <w:r w:rsidR="004A0604" w:rsidRPr="008066AF">
        <w:rPr>
          <w:rFonts w:ascii="Tahoma" w:eastAsia="Frutiger" w:hAnsi="Tahoma" w:cs="Tahoma"/>
          <w:lang w:eastAsia="en-US"/>
        </w:rPr>
        <w:t>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xml:space="preserve"> skupne pogodbene vrednosti z DDV, vendar </w:t>
      </w:r>
      <w:r w:rsidR="00064DCD">
        <w:rPr>
          <w:rFonts w:ascii="Tahoma" w:eastAsia="Frutiger" w:hAnsi="Tahoma" w:cs="Tahoma"/>
          <w:lang w:eastAsia="en-US"/>
        </w:rPr>
        <w:t xml:space="preserve">skupno </w:t>
      </w:r>
      <w:r w:rsidRPr="008066AF">
        <w:rPr>
          <w:rFonts w:ascii="Tahoma" w:eastAsia="Frutiger" w:hAnsi="Tahoma" w:cs="Tahoma"/>
          <w:lang w:eastAsia="en-US"/>
        </w:rPr>
        <w:t>največ v višini pet odstotkov</w:t>
      </w:r>
      <w:r w:rsidR="004A0604">
        <w:rPr>
          <w:rFonts w:ascii="Tahoma" w:eastAsia="Frutiger" w:hAnsi="Tahoma" w:cs="Tahoma"/>
          <w:lang w:eastAsia="en-US"/>
        </w:rPr>
        <w:t xml:space="preserve"> (5 %</w:t>
      </w:r>
      <w:r w:rsidRPr="008066AF">
        <w:rPr>
          <w:rFonts w:ascii="Tahoma" w:eastAsia="Frutiger" w:hAnsi="Tahoma" w:cs="Tahoma"/>
          <w:lang w:eastAsia="en-US"/>
        </w:rPr>
        <w:t>) skupne pogodbene vrednosti z DDV.</w:t>
      </w:r>
    </w:p>
    <w:p w14:paraId="666A4564" w14:textId="77777777" w:rsidR="00E90FDB" w:rsidRPr="008066AF" w:rsidRDefault="00E90FDB" w:rsidP="00F309C0">
      <w:pPr>
        <w:keepNext/>
        <w:keepLines/>
        <w:jc w:val="both"/>
        <w:rPr>
          <w:rFonts w:ascii="Tahoma" w:eastAsia="Frutiger" w:hAnsi="Tahoma" w:cs="Tahoma"/>
          <w:lang w:eastAsia="en-US"/>
        </w:rPr>
      </w:pPr>
    </w:p>
    <w:p w14:paraId="15F4F435" w14:textId="77777777" w:rsidR="00E90FDB" w:rsidRPr="004C1F13" w:rsidRDefault="00E90FDB" w:rsidP="00F309C0">
      <w:pPr>
        <w:keepNext/>
        <w:keepLines/>
        <w:jc w:val="both"/>
        <w:rPr>
          <w:rFonts w:ascii="Tahoma" w:eastAsia="Frutiger" w:hAnsi="Tahoma" w:cs="Tahoma"/>
          <w:lang w:eastAsia="en-US"/>
        </w:rPr>
      </w:pPr>
      <w:r w:rsidRPr="008066AF">
        <w:rPr>
          <w:rFonts w:ascii="Tahoma" w:eastAsia="Frutiger" w:hAnsi="Tahoma" w:cs="Tahoma"/>
          <w:lang w:eastAsia="en-US"/>
        </w:rPr>
        <w:t>V kolikor pogodbena kazen za zamudo po prvi alineji prejšnjega odstavka preseže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10 %</w:t>
      </w:r>
      <w:r w:rsidRPr="008066AF">
        <w:rPr>
          <w:rFonts w:ascii="Tahoma" w:eastAsia="Frutiger" w:hAnsi="Tahoma" w:cs="Tahoma"/>
          <w:lang w:eastAsia="en-US"/>
        </w:rPr>
        <w:t>) skupne pogodbene vrednosti z DDV oz. pogodbena kazen za zamudo po drugi alineji prejšnjega odstavka preseže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5 %</w:t>
      </w:r>
      <w:r w:rsidRPr="008066AF">
        <w:rPr>
          <w:rFonts w:ascii="Tahoma" w:eastAsia="Frutiger" w:hAnsi="Tahoma" w:cs="Tahoma"/>
          <w:lang w:eastAsia="en-US"/>
        </w:rPr>
        <w:t>) skupne pogodbene vrednosti z DDV, lahko naročnik unovči finančno zavarovanje za dobro izvedbo pogodbenih obveznosti ali</w:t>
      </w:r>
      <w:r w:rsidR="00447825">
        <w:rPr>
          <w:rFonts w:ascii="Tahoma" w:eastAsia="Frutiger" w:hAnsi="Tahoma" w:cs="Tahoma"/>
          <w:lang w:eastAsia="en-US"/>
        </w:rPr>
        <w:t>/in</w:t>
      </w:r>
      <w:r w:rsidR="00EF6F2D">
        <w:rPr>
          <w:rFonts w:ascii="Tahoma" w:eastAsia="Frutiger" w:hAnsi="Tahoma" w:cs="Tahoma"/>
          <w:lang w:eastAsia="en-US"/>
        </w:rPr>
        <w:t xml:space="preserve"> </w:t>
      </w:r>
      <w:r w:rsidRPr="008066AF">
        <w:rPr>
          <w:rFonts w:ascii="Tahoma" w:eastAsia="Frutiger" w:hAnsi="Tahoma" w:cs="Tahoma"/>
          <w:lang w:eastAsia="en-US"/>
        </w:rPr>
        <w:t>odstopi od pogodbe.</w:t>
      </w:r>
    </w:p>
    <w:p w14:paraId="714957CA" w14:textId="77777777" w:rsidR="00E90FDB" w:rsidRPr="004C1F13" w:rsidRDefault="00E90FDB" w:rsidP="00F309C0">
      <w:pPr>
        <w:keepNext/>
        <w:keepLines/>
        <w:jc w:val="both"/>
        <w:rPr>
          <w:rFonts w:ascii="Tahoma" w:eastAsia="Frutiger" w:hAnsi="Tahoma" w:cs="Tahoma"/>
          <w:lang w:eastAsia="en-US"/>
        </w:rPr>
      </w:pPr>
    </w:p>
    <w:p w14:paraId="25B9C59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Pogodbena kazen se s strani naročnika obračuna pri končni situaciji. </w:t>
      </w:r>
    </w:p>
    <w:p w14:paraId="62DEDACB" w14:textId="77777777" w:rsidR="00ED390C" w:rsidRPr="004C1F13" w:rsidRDefault="00ED390C" w:rsidP="00F309C0">
      <w:pPr>
        <w:keepNext/>
        <w:keepLines/>
        <w:jc w:val="both"/>
        <w:rPr>
          <w:rFonts w:ascii="Tahoma" w:eastAsia="Frutiger" w:hAnsi="Tahoma" w:cs="Tahoma"/>
          <w:lang w:eastAsia="en-US"/>
        </w:rPr>
      </w:pPr>
    </w:p>
    <w:p w14:paraId="1A7C97E2"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8DB6F6D" w14:textId="77777777" w:rsidR="00C75C7F" w:rsidRDefault="00C75C7F" w:rsidP="00F309C0">
      <w:pPr>
        <w:keepNext/>
        <w:keepLines/>
        <w:jc w:val="both"/>
        <w:rPr>
          <w:rFonts w:ascii="Tahoma" w:eastAsia="Frutiger" w:hAnsi="Tahoma" w:cs="Tahoma"/>
          <w:lang w:eastAsia="en-US"/>
        </w:rPr>
      </w:pPr>
    </w:p>
    <w:p w14:paraId="554E768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3E25C8EC" w14:textId="77777777" w:rsidR="00E90FDB" w:rsidRPr="004C1F13" w:rsidRDefault="00E90FDB" w:rsidP="00F309C0">
      <w:pPr>
        <w:keepNext/>
        <w:keepLines/>
        <w:jc w:val="both"/>
        <w:rPr>
          <w:rFonts w:ascii="Tahoma" w:eastAsia="Frutiger" w:hAnsi="Tahoma" w:cs="Tahoma"/>
          <w:lang w:eastAsia="en-US"/>
        </w:rPr>
      </w:pPr>
    </w:p>
    <w:p w14:paraId="4A99E232"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87778D" w14:textId="77777777" w:rsidR="00C75C7F" w:rsidRDefault="00C75C7F" w:rsidP="00F309C0">
      <w:pPr>
        <w:keepNext/>
        <w:keepLines/>
        <w:jc w:val="both"/>
        <w:rPr>
          <w:rFonts w:ascii="Tahoma" w:eastAsia="Frutiger" w:hAnsi="Tahoma" w:cs="Tahoma"/>
          <w:lang w:eastAsia="en-US"/>
        </w:rPr>
      </w:pPr>
    </w:p>
    <w:p w14:paraId="44021877" w14:textId="1B5E7CE9"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izvajalec ne dostavi začasne/mesečne situacije v zahtevanem roku iz </w:t>
      </w:r>
      <w:r w:rsidR="00875C01">
        <w:rPr>
          <w:rFonts w:ascii="Tahoma" w:eastAsia="Frutiger" w:hAnsi="Tahoma" w:cs="Tahoma"/>
          <w:lang w:eastAsia="en-US"/>
        </w:rPr>
        <w:t>8</w:t>
      </w:r>
      <w:r w:rsidRPr="004C1F13">
        <w:rPr>
          <w:rFonts w:ascii="Tahoma" w:eastAsia="Frutiger" w:hAnsi="Tahoma" w:cs="Tahoma"/>
          <w:lang w:eastAsia="en-US"/>
        </w:rPr>
        <w:t>. člena te pogodbe, ima naročnik pravico</w:t>
      </w:r>
      <w:r w:rsidR="00447825">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 </w:t>
      </w:r>
    </w:p>
    <w:p w14:paraId="1F716892" w14:textId="77777777" w:rsidR="00834D93" w:rsidRPr="004C1F13" w:rsidRDefault="00834D93" w:rsidP="00F309C0">
      <w:pPr>
        <w:keepNext/>
        <w:keepLines/>
        <w:jc w:val="both"/>
        <w:rPr>
          <w:rFonts w:ascii="Tahoma" w:eastAsia="Frutiger" w:hAnsi="Tahoma" w:cs="Tahoma"/>
          <w:lang w:eastAsia="en-US"/>
        </w:rPr>
      </w:pPr>
    </w:p>
    <w:p w14:paraId="5CC56C9F" w14:textId="77777777" w:rsidR="00E90FDB" w:rsidRPr="004C1F13"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sidR="00B479AD">
        <w:rPr>
          <w:rFonts w:ascii="Tahoma" w:eastAsia="Frutiger" w:hAnsi="Tahoma" w:cs="Tahoma"/>
          <w:b/>
          <w:lang w:eastAsia="en-US"/>
        </w:rPr>
        <w:t xml:space="preserve"> (SKRBNIKI POGODBE)</w:t>
      </w:r>
    </w:p>
    <w:p w14:paraId="1CE509D3" w14:textId="77777777" w:rsidR="00E90FDB" w:rsidRPr="004C1F13" w:rsidRDefault="00E90FDB" w:rsidP="00F309C0">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19B69302"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3285C7" w14:textId="77777777" w:rsidR="00C75C7F" w:rsidRDefault="00C75C7F" w:rsidP="00F309C0">
      <w:pPr>
        <w:keepNext/>
        <w:keepLines/>
        <w:jc w:val="both"/>
        <w:rPr>
          <w:rFonts w:ascii="Tahoma" w:eastAsia="Frutiger" w:hAnsi="Tahoma" w:cs="Tahoma"/>
          <w:lang w:eastAsia="en-US"/>
        </w:rPr>
      </w:pPr>
    </w:p>
    <w:p w14:paraId="0942D2CD" w14:textId="19D622D3" w:rsidR="00B479AD" w:rsidRPr="00C8579C" w:rsidRDefault="00B479AD" w:rsidP="00F309C0">
      <w:pPr>
        <w:keepNext/>
        <w:keepLines/>
        <w:jc w:val="both"/>
        <w:rPr>
          <w:rFonts w:ascii="Tahoma" w:hAnsi="Tahoma" w:cs="Tahoma"/>
        </w:rPr>
      </w:pPr>
      <w:r w:rsidRPr="00C8579C">
        <w:rPr>
          <w:rFonts w:ascii="Tahoma" w:hAnsi="Tahoma" w:cs="Tahoma"/>
        </w:rPr>
        <w:t>Predstavnik</w:t>
      </w:r>
      <w:r w:rsidR="00F623C1">
        <w:rPr>
          <w:rFonts w:ascii="Tahoma" w:hAnsi="Tahoma" w:cs="Tahoma"/>
        </w:rPr>
        <w:t xml:space="preserve"> naročnika</w:t>
      </w:r>
      <w:r w:rsidRPr="00C8579C">
        <w:rPr>
          <w:rFonts w:ascii="Tahoma" w:hAnsi="Tahoma" w:cs="Tahoma"/>
        </w:rPr>
        <w:t xml:space="preserve"> in skrbnik </w:t>
      </w:r>
      <w:r>
        <w:rPr>
          <w:rFonts w:ascii="Tahoma" w:hAnsi="Tahoma" w:cs="Tahoma"/>
        </w:rPr>
        <w:t>pogodbe</w:t>
      </w:r>
      <w:r w:rsidR="00F623C1">
        <w:rPr>
          <w:rFonts w:ascii="Tahoma" w:hAnsi="Tahoma" w:cs="Tahoma"/>
        </w:rPr>
        <w:t xml:space="preserve"> za </w:t>
      </w:r>
      <w:r w:rsidRPr="00C8579C">
        <w:rPr>
          <w:rFonts w:ascii="Tahoma" w:hAnsi="Tahoma" w:cs="Tahoma"/>
        </w:rPr>
        <w:t xml:space="preserve"> naročnika, je </w:t>
      </w:r>
      <w:r w:rsidR="009C397C">
        <w:rPr>
          <w:rFonts w:ascii="Tahoma" w:hAnsi="Tahoma" w:cs="Tahoma"/>
        </w:rPr>
        <w:t>……………………</w:t>
      </w:r>
      <w:r w:rsidR="00EC3224">
        <w:rPr>
          <w:rFonts w:ascii="Tahoma" w:hAnsi="Tahoma" w:cs="Tahoma"/>
        </w:rPr>
        <w:t xml:space="preserve"> </w:t>
      </w:r>
      <w:r w:rsidRPr="00C8579C">
        <w:rPr>
          <w:rFonts w:ascii="Tahoma" w:hAnsi="Tahoma" w:cs="Tahoma"/>
        </w:rPr>
        <w:t xml:space="preserve">, telefon: </w:t>
      </w:r>
      <w:r w:rsidR="009C397C">
        <w:rPr>
          <w:rFonts w:ascii="Tahoma" w:hAnsi="Tahoma" w:cs="Tahoma"/>
        </w:rPr>
        <w:t xml:space="preserve">……………. </w:t>
      </w:r>
      <w:r w:rsidRPr="00C8579C">
        <w:rPr>
          <w:rFonts w:ascii="Tahoma" w:hAnsi="Tahoma" w:cs="Tahoma"/>
        </w:rPr>
        <w:t xml:space="preserve">, e-pošta: </w:t>
      </w:r>
      <w:r w:rsidR="009C397C">
        <w:rPr>
          <w:rFonts w:ascii="Tahoma" w:hAnsi="Tahoma" w:cs="Tahoma"/>
        </w:rPr>
        <w:t>………………………… .</w:t>
      </w:r>
    </w:p>
    <w:p w14:paraId="639DBC17" w14:textId="77777777" w:rsidR="00B479AD" w:rsidRDefault="00B479AD" w:rsidP="00F309C0">
      <w:pPr>
        <w:keepNext/>
        <w:keepLines/>
        <w:jc w:val="both"/>
        <w:rPr>
          <w:rFonts w:ascii="Tahoma" w:hAnsi="Tahoma" w:cs="Tahoma"/>
        </w:rPr>
      </w:pPr>
    </w:p>
    <w:p w14:paraId="3545B258" w14:textId="63FEF173" w:rsidR="00B479AD" w:rsidRDefault="00B479AD" w:rsidP="00F309C0">
      <w:pPr>
        <w:keepNext/>
        <w:keepLines/>
        <w:jc w:val="both"/>
        <w:rPr>
          <w:rFonts w:ascii="Tahoma" w:hAnsi="Tahoma" w:cs="Tahoma"/>
        </w:rPr>
      </w:pPr>
      <w:r w:rsidRPr="00C8579C">
        <w:rPr>
          <w:rFonts w:ascii="Tahoma" w:hAnsi="Tahoma" w:cs="Tahoma"/>
        </w:rPr>
        <w:t>Predstavnik</w:t>
      </w:r>
      <w:r w:rsidR="00F623C1">
        <w:rPr>
          <w:rFonts w:ascii="Tahoma" w:hAnsi="Tahoma" w:cs="Tahoma"/>
        </w:rPr>
        <w:t xml:space="preserve"> izvajalca</w:t>
      </w:r>
      <w:r w:rsidRPr="00C8579C">
        <w:rPr>
          <w:rFonts w:ascii="Tahoma" w:hAnsi="Tahoma" w:cs="Tahoma"/>
        </w:rPr>
        <w:t xml:space="preserve"> in skrbnik </w:t>
      </w:r>
      <w:r>
        <w:rPr>
          <w:rFonts w:ascii="Tahoma" w:hAnsi="Tahoma" w:cs="Tahoma"/>
        </w:rPr>
        <w:t>pogodbe</w:t>
      </w:r>
      <w:r w:rsidR="00F623C1">
        <w:rPr>
          <w:rFonts w:ascii="Tahoma" w:hAnsi="Tahoma" w:cs="Tahoma"/>
        </w:rPr>
        <w:t xml:space="preserve"> za</w:t>
      </w:r>
      <w:r w:rsidRPr="00C8579C">
        <w:rPr>
          <w:rFonts w:ascii="Tahoma" w:hAnsi="Tahoma" w:cs="Tahoma"/>
        </w:rPr>
        <w:t xml:space="preserve"> izvajalca, je …………………………….., telefon: ……………………, e-pošta: …………………….</w:t>
      </w:r>
    </w:p>
    <w:p w14:paraId="4DD7BAB3" w14:textId="77777777" w:rsidR="00B479AD" w:rsidRDefault="00B479AD" w:rsidP="00F309C0">
      <w:pPr>
        <w:keepNext/>
        <w:keepLines/>
        <w:jc w:val="both"/>
        <w:rPr>
          <w:rFonts w:ascii="Tahoma" w:hAnsi="Tahoma" w:cs="Tahoma"/>
        </w:rPr>
      </w:pPr>
    </w:p>
    <w:p w14:paraId="682251F9" w14:textId="4681BFEA" w:rsidR="00B479AD" w:rsidRDefault="00B479AD" w:rsidP="00F309C0">
      <w:pPr>
        <w:keepNext/>
        <w:keepLines/>
        <w:jc w:val="both"/>
        <w:rPr>
          <w:rFonts w:ascii="Tahoma" w:hAnsi="Tahoma" w:cs="Tahoma"/>
        </w:rPr>
      </w:pPr>
      <w:r>
        <w:rPr>
          <w:rFonts w:ascii="Tahoma" w:hAnsi="Tahoma" w:cs="Tahoma"/>
        </w:rPr>
        <w:t xml:space="preserve">Vodja </w:t>
      </w:r>
      <w:r w:rsidR="001F71AC">
        <w:rPr>
          <w:rFonts w:ascii="Tahoma" w:hAnsi="Tahoma" w:cs="Tahoma"/>
        </w:rPr>
        <w:t>gradnje</w:t>
      </w:r>
      <w:r w:rsidR="001F71AC" w:rsidRPr="003C5E66">
        <w:rPr>
          <w:rFonts w:ascii="Tahoma" w:hAnsi="Tahoma" w:cs="Tahoma"/>
        </w:rPr>
        <w:t xml:space="preserve"> </w:t>
      </w:r>
      <w:r>
        <w:rPr>
          <w:rFonts w:ascii="Tahoma" w:hAnsi="Tahoma" w:cs="Tahoma"/>
        </w:rPr>
        <w:t xml:space="preserve">je </w:t>
      </w:r>
      <w:r w:rsidRPr="00C8579C">
        <w:rPr>
          <w:rFonts w:ascii="Tahoma" w:hAnsi="Tahoma" w:cs="Tahoma"/>
        </w:rPr>
        <w:t>……………………………..</w:t>
      </w:r>
      <w:r w:rsidR="009C397C">
        <w:rPr>
          <w:rFonts w:ascii="Tahoma" w:hAnsi="Tahoma" w:cs="Tahoma"/>
        </w:rPr>
        <w:t xml:space="preserve"> </w:t>
      </w:r>
      <w:r w:rsidRPr="00C8579C">
        <w:rPr>
          <w:rFonts w:ascii="Tahoma" w:hAnsi="Tahoma" w:cs="Tahoma"/>
        </w:rPr>
        <w:t>,</w:t>
      </w:r>
      <w:r w:rsidR="009C397C">
        <w:rPr>
          <w:rFonts w:ascii="Tahoma" w:hAnsi="Tahoma" w:cs="Tahoma"/>
        </w:rPr>
        <w:t xml:space="preserve"> IZS  (ZAPS) številka:……………… ,</w:t>
      </w:r>
      <w:r w:rsidRPr="00C8579C">
        <w:rPr>
          <w:rFonts w:ascii="Tahoma" w:hAnsi="Tahoma" w:cs="Tahoma"/>
        </w:rPr>
        <w:t xml:space="preserve"> telefon: ……………………, e-pošta: …………………….</w:t>
      </w:r>
      <w:r>
        <w:rPr>
          <w:rFonts w:ascii="Tahoma" w:hAnsi="Tahoma" w:cs="Tahoma"/>
        </w:rPr>
        <w:t xml:space="preserve"> .</w:t>
      </w:r>
    </w:p>
    <w:p w14:paraId="07AF9B5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76E7494B" w14:textId="4BE5977D"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Predstavnik</w:t>
      </w:r>
      <w:r w:rsidR="00960D55">
        <w:rPr>
          <w:rFonts w:ascii="Tahoma" w:eastAsia="Frutiger" w:hAnsi="Tahoma" w:cs="Tahoma"/>
          <w:lang w:eastAsia="en-US"/>
        </w:rPr>
        <w:t>a</w:t>
      </w:r>
      <w:r w:rsidRPr="004C1F13">
        <w:rPr>
          <w:rFonts w:ascii="Tahoma" w:eastAsia="Frutiger" w:hAnsi="Tahoma" w:cs="Tahoma"/>
          <w:lang w:eastAsia="en-US"/>
        </w:rPr>
        <w:t xml:space="preserve"> </w:t>
      </w:r>
      <w:r w:rsidR="00875C01">
        <w:rPr>
          <w:rFonts w:ascii="Tahoma" w:eastAsia="Frutiger" w:hAnsi="Tahoma" w:cs="Tahoma"/>
          <w:lang w:eastAsia="en-US"/>
        </w:rPr>
        <w:t xml:space="preserve">(skrbnika pogodbe) </w:t>
      </w:r>
      <w:r w:rsidRPr="004C1F13">
        <w:rPr>
          <w:rFonts w:ascii="Tahoma" w:eastAsia="Frutiger" w:hAnsi="Tahoma" w:cs="Tahoma"/>
          <w:lang w:eastAsia="en-US"/>
        </w:rPr>
        <w:t xml:space="preserve">v imenu </w:t>
      </w:r>
      <w:r w:rsidR="007D4B3D" w:rsidRPr="004C1F13">
        <w:rPr>
          <w:rFonts w:ascii="Tahoma" w:eastAsia="Frutiger" w:hAnsi="Tahoma" w:cs="Tahoma"/>
          <w:lang w:eastAsia="en-US"/>
        </w:rPr>
        <w:t>naročnika oziroma izvajalca</w:t>
      </w:r>
      <w:r w:rsidR="00F623C1">
        <w:rPr>
          <w:rFonts w:ascii="Tahoma" w:eastAsia="Frutiger" w:hAnsi="Tahoma" w:cs="Tahoma"/>
          <w:lang w:eastAsia="en-US"/>
        </w:rPr>
        <w:t xml:space="preserve"> urejata vsa vprašanja, ki bodo nastala v zvezi z izvajanjem te pogodbe ter izvajata vse ukrepe v zvezi z deli po pogodbi razen del, ki jih je dolž</w:t>
      </w:r>
      <w:r w:rsidR="00064DCD">
        <w:rPr>
          <w:rFonts w:ascii="Tahoma" w:eastAsia="Frutiger" w:hAnsi="Tahoma" w:cs="Tahoma"/>
          <w:lang w:eastAsia="en-US"/>
        </w:rPr>
        <w:t>a</w:t>
      </w:r>
      <w:r w:rsidR="00F623C1">
        <w:rPr>
          <w:rFonts w:ascii="Tahoma" w:eastAsia="Frutiger" w:hAnsi="Tahoma" w:cs="Tahoma"/>
          <w:lang w:eastAsia="en-US"/>
        </w:rPr>
        <w:t>n opravljati vodja gradnje.</w:t>
      </w:r>
      <w:r w:rsidRPr="004C1F13">
        <w:rPr>
          <w:rFonts w:ascii="Tahoma" w:eastAsia="Frutiger" w:hAnsi="Tahoma" w:cs="Tahoma"/>
          <w:lang w:eastAsia="en-US"/>
        </w:rPr>
        <w:t xml:space="preserve"> Naročnik in izvajalec sta se dolžna medsebojno obvestiti o zamenjavi </w:t>
      </w:r>
      <w:r w:rsidR="00F623C1" w:rsidRPr="004C1F13">
        <w:rPr>
          <w:rFonts w:ascii="Tahoma" w:eastAsia="Frutiger" w:hAnsi="Tahoma" w:cs="Tahoma"/>
          <w:lang w:eastAsia="en-US"/>
        </w:rPr>
        <w:t>predstavnik</w:t>
      </w:r>
      <w:r w:rsidR="00F623C1">
        <w:rPr>
          <w:rFonts w:ascii="Tahoma" w:eastAsia="Frutiger" w:hAnsi="Tahoma" w:cs="Tahoma"/>
          <w:lang w:eastAsia="en-US"/>
        </w:rPr>
        <w:t>ov in vodje gradnje</w:t>
      </w:r>
      <w:r w:rsidRPr="004C1F13">
        <w:rPr>
          <w:rFonts w:ascii="Tahoma" w:eastAsia="Frutiger" w:hAnsi="Tahoma" w:cs="Tahoma"/>
          <w:lang w:eastAsia="en-US"/>
        </w:rPr>
        <w:t>, in sicer pisno, z navedbo datuma primopredaje poslov. Pisno obvestilo o tem mora prejeti naročnik oziroma izvajalec</w:t>
      </w:r>
      <w:r w:rsidR="00447825">
        <w:rPr>
          <w:rFonts w:ascii="Tahoma" w:eastAsia="Frutiger" w:hAnsi="Tahoma" w:cs="Tahoma"/>
          <w:lang w:eastAsia="en-US"/>
        </w:rPr>
        <w:t xml:space="preserve"> </w:t>
      </w:r>
      <w:r w:rsidRPr="004C1F13">
        <w:rPr>
          <w:rFonts w:ascii="Tahoma" w:eastAsia="Frutiger" w:hAnsi="Tahoma" w:cs="Tahoma"/>
          <w:lang w:eastAsia="en-US"/>
        </w:rPr>
        <w:t>najkasneje v treh (3) koledarskih dneh pred navedenim dnevom primopredaje poslov.</w:t>
      </w:r>
    </w:p>
    <w:p w14:paraId="41F180BC" w14:textId="77777777" w:rsidR="00B1613F" w:rsidRPr="004C1F13" w:rsidRDefault="00B1613F" w:rsidP="00F309C0">
      <w:pPr>
        <w:keepNext/>
        <w:keepLines/>
        <w:jc w:val="both"/>
        <w:rPr>
          <w:rFonts w:ascii="Tahoma" w:eastAsia="Frutiger" w:hAnsi="Tahoma" w:cs="Tahoma"/>
          <w:lang w:eastAsia="en-US"/>
        </w:rPr>
      </w:pPr>
    </w:p>
    <w:p w14:paraId="208B7B1C" w14:textId="0ECD039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w:t>
      </w:r>
      <w:r w:rsidR="00E64DAC">
        <w:rPr>
          <w:rFonts w:ascii="Tahoma" w:eastAsia="Frutiger" w:hAnsi="Tahoma" w:cs="Tahoma"/>
          <w:lang w:eastAsia="en-US"/>
        </w:rPr>
        <w:t xml:space="preserve">pisnega </w:t>
      </w:r>
      <w:r w:rsidRPr="004C1F13">
        <w:rPr>
          <w:rFonts w:ascii="Tahoma" w:eastAsia="Frutiger" w:hAnsi="Tahoma" w:cs="Tahoma"/>
          <w:lang w:eastAsia="en-US"/>
        </w:rPr>
        <w:t xml:space="preserve">soglasja ne sme spremeniti vodje </w:t>
      </w:r>
      <w:r w:rsidR="007B544D">
        <w:rPr>
          <w:rFonts w:ascii="Tahoma" w:eastAsia="Frutiger" w:hAnsi="Tahoma" w:cs="Tahoma"/>
          <w:lang w:eastAsia="en-US"/>
        </w:rPr>
        <w:t>gradnje</w:t>
      </w:r>
      <w:r w:rsidRPr="004C1F13">
        <w:rPr>
          <w:rFonts w:ascii="Tahoma" w:eastAsia="Frutiger" w:hAnsi="Tahoma" w:cs="Tahoma"/>
          <w:lang w:eastAsia="en-US"/>
        </w:rPr>
        <w:t>.</w:t>
      </w:r>
    </w:p>
    <w:p w14:paraId="21FEB58B" w14:textId="01FD91B4" w:rsidR="00B767D9"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77CB49D4" w14:textId="3B76EBBA" w:rsidR="00B1613F" w:rsidRDefault="00B1613F" w:rsidP="00F309C0">
      <w:pPr>
        <w:keepNext/>
        <w:keepLines/>
        <w:jc w:val="both"/>
        <w:rPr>
          <w:rFonts w:ascii="Tahoma" w:eastAsia="Frutiger" w:hAnsi="Tahoma" w:cs="Tahoma"/>
          <w:lang w:eastAsia="en-US"/>
        </w:rPr>
      </w:pPr>
    </w:p>
    <w:p w14:paraId="5C3E1CE7" w14:textId="01198742" w:rsidR="00B1613F" w:rsidRDefault="00B1613F" w:rsidP="00F309C0">
      <w:pPr>
        <w:keepNext/>
        <w:keepLines/>
        <w:jc w:val="both"/>
        <w:rPr>
          <w:rFonts w:ascii="Tahoma" w:eastAsia="Frutiger" w:hAnsi="Tahoma" w:cs="Tahoma"/>
          <w:lang w:eastAsia="en-US"/>
        </w:rPr>
      </w:pPr>
    </w:p>
    <w:p w14:paraId="4B66A646" w14:textId="77777777" w:rsidR="00B1613F" w:rsidRPr="004C1F13" w:rsidRDefault="00B1613F" w:rsidP="00F309C0">
      <w:pPr>
        <w:keepNext/>
        <w:keepLines/>
        <w:jc w:val="both"/>
        <w:rPr>
          <w:rFonts w:ascii="Tahoma" w:eastAsia="Frutiger" w:hAnsi="Tahoma" w:cs="Tahoma"/>
          <w:lang w:eastAsia="en-US"/>
        </w:rPr>
      </w:pPr>
    </w:p>
    <w:p w14:paraId="43875D34"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člen</w:t>
      </w:r>
    </w:p>
    <w:p w14:paraId="3B0F6736" w14:textId="77777777" w:rsidR="00C75C7F" w:rsidRDefault="00C75C7F" w:rsidP="00F309C0">
      <w:pPr>
        <w:keepNext/>
        <w:keepLines/>
        <w:jc w:val="both"/>
        <w:rPr>
          <w:rFonts w:ascii="Tahoma" w:eastAsia="Frutiger" w:hAnsi="Tahoma" w:cs="Tahoma"/>
          <w:lang w:eastAsia="en-US"/>
        </w:rPr>
      </w:pPr>
    </w:p>
    <w:p w14:paraId="1AC5769F" w14:textId="4F7F192C" w:rsidR="00213ABE"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sidR="00447825">
        <w:rPr>
          <w:rFonts w:ascii="Tahoma" w:eastAsia="Frutiger" w:hAnsi="Tahoma" w:cs="Tahoma"/>
          <w:lang w:eastAsia="en-US"/>
        </w:rPr>
        <w:t>z</w:t>
      </w:r>
      <w:r w:rsidRPr="004C1F13">
        <w:rPr>
          <w:rFonts w:ascii="Tahoma" w:eastAsia="Frutiger" w:hAnsi="Tahoma" w:cs="Tahoma"/>
          <w:lang w:eastAsia="en-US"/>
        </w:rPr>
        <w:t>akona</w:t>
      </w:r>
      <w:r w:rsidR="00447825">
        <w:rPr>
          <w:rFonts w:ascii="Tahoma" w:eastAsia="Frutiger" w:hAnsi="Tahoma" w:cs="Tahoma"/>
          <w:lang w:eastAsia="en-US"/>
        </w:rPr>
        <w:t>, ki ureja</w:t>
      </w:r>
      <w:r w:rsidRPr="004C1F13">
        <w:rPr>
          <w:rFonts w:ascii="Tahoma" w:eastAsia="Frutiger" w:hAnsi="Tahoma" w:cs="Tahoma"/>
          <w:lang w:eastAsia="en-US"/>
        </w:rPr>
        <w:t xml:space="preserve"> varnost in zdravj</w:t>
      </w:r>
      <w:r w:rsidR="00447825">
        <w:rPr>
          <w:rFonts w:ascii="Tahoma" w:eastAsia="Frutiger" w:hAnsi="Tahoma" w:cs="Tahoma"/>
          <w:lang w:eastAsia="en-US"/>
        </w:rPr>
        <w:t>e</w:t>
      </w:r>
      <w:r w:rsidRPr="004C1F13">
        <w:rPr>
          <w:rFonts w:ascii="Tahoma" w:eastAsia="Frutiger" w:hAnsi="Tahoma" w:cs="Tahoma"/>
          <w:lang w:eastAsia="en-US"/>
        </w:rPr>
        <w:t xml:space="preserve"> pri delu in </w:t>
      </w:r>
      <w:r w:rsidR="00447825">
        <w:rPr>
          <w:rFonts w:ascii="Tahoma" w:eastAsia="Frutiger" w:hAnsi="Tahoma" w:cs="Tahoma"/>
          <w:lang w:eastAsia="en-US"/>
        </w:rPr>
        <w:t>u</w:t>
      </w:r>
      <w:r w:rsidRPr="004C1F13">
        <w:rPr>
          <w:rFonts w:ascii="Tahoma" w:eastAsia="Frutiger" w:hAnsi="Tahoma" w:cs="Tahoma"/>
          <w:lang w:eastAsia="en-US"/>
        </w:rPr>
        <w:t>redbe</w:t>
      </w:r>
      <w:r w:rsidR="00447825">
        <w:rPr>
          <w:rFonts w:ascii="Tahoma" w:eastAsia="Frutiger" w:hAnsi="Tahoma" w:cs="Tahoma"/>
          <w:lang w:eastAsia="en-US"/>
        </w:rPr>
        <w:t>, ki ureja</w:t>
      </w:r>
      <w:r w:rsidRPr="004C1F13">
        <w:rPr>
          <w:rFonts w:ascii="Tahoma" w:eastAsia="Frutiger" w:hAnsi="Tahoma" w:cs="Tahoma"/>
          <w:lang w:eastAsia="en-US"/>
        </w:rPr>
        <w:t xml:space="preserve"> zagotavljanj</w:t>
      </w:r>
      <w:r w:rsidR="00447825">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w:t>
      </w:r>
      <w:r w:rsidR="00F557B7">
        <w:rPr>
          <w:rFonts w:ascii="Tahoma" w:eastAsia="Frutiger" w:hAnsi="Tahoma" w:cs="Tahoma"/>
          <w:lang w:eastAsia="en-US"/>
        </w:rPr>
        <w:t>e razlog za prekinitev pogodbe.</w:t>
      </w:r>
    </w:p>
    <w:p w14:paraId="59F58091" w14:textId="77777777" w:rsidR="00F557B7" w:rsidRPr="004C1F13" w:rsidRDefault="00F557B7" w:rsidP="00F309C0">
      <w:pPr>
        <w:keepNext/>
        <w:keepLines/>
        <w:jc w:val="both"/>
        <w:rPr>
          <w:rFonts w:ascii="Tahoma" w:eastAsia="Frutiger" w:hAnsi="Tahoma" w:cs="Tahoma"/>
          <w:lang w:eastAsia="en-US"/>
        </w:rPr>
      </w:pPr>
    </w:p>
    <w:p w14:paraId="246473A0"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NADZOR</w:t>
      </w:r>
    </w:p>
    <w:p w14:paraId="3CB48E01" w14:textId="77777777" w:rsidR="00C75C7F" w:rsidRPr="008A1E65" w:rsidRDefault="00C75C7F" w:rsidP="00F309C0">
      <w:pPr>
        <w:pStyle w:val="Odstavekseznama"/>
        <w:keepNext/>
        <w:keepLines/>
        <w:ind w:left="426"/>
        <w:rPr>
          <w:rFonts w:ascii="Tahoma" w:eastAsia="Frutiger" w:hAnsi="Tahoma" w:cs="Tahoma"/>
          <w:b/>
          <w:lang w:eastAsia="en-US"/>
        </w:rPr>
      </w:pPr>
    </w:p>
    <w:p w14:paraId="75B87DC6"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1BE04B9" w14:textId="77777777" w:rsidR="000B7531" w:rsidRDefault="000B7531" w:rsidP="00F309C0">
      <w:pPr>
        <w:keepNext/>
        <w:keepLines/>
        <w:jc w:val="both"/>
        <w:rPr>
          <w:rFonts w:ascii="Tahoma" w:eastAsia="Frutiger" w:hAnsi="Tahoma" w:cs="Tahoma"/>
          <w:lang w:eastAsia="en-US"/>
        </w:rPr>
      </w:pPr>
    </w:p>
    <w:p w14:paraId="31C80759" w14:textId="1C07DF68"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502398DC" w14:textId="5F773094" w:rsidR="00E90FDB" w:rsidRPr="004C1F13" w:rsidRDefault="00E90FDB" w:rsidP="00F309C0">
      <w:pPr>
        <w:keepNext/>
        <w:keepLines/>
        <w:jc w:val="both"/>
        <w:rPr>
          <w:rFonts w:ascii="Tahoma" w:eastAsia="Frutiger" w:hAnsi="Tahoma" w:cs="Tahoma"/>
          <w:lang w:eastAsia="en-US"/>
        </w:rPr>
      </w:pPr>
    </w:p>
    <w:p w14:paraId="00ABFFA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w:t>
      </w:r>
      <w:r w:rsidR="00D75066">
        <w:rPr>
          <w:rFonts w:ascii="Tahoma" w:eastAsia="Frutiger" w:hAnsi="Tahoma" w:cs="Tahoma"/>
          <w:lang w:eastAsia="en-US"/>
        </w:rPr>
        <w:t>odgovornosti</w:t>
      </w:r>
      <w:r w:rsidR="00D75066" w:rsidRPr="004C1F13">
        <w:rPr>
          <w:rFonts w:ascii="Tahoma" w:eastAsia="Frutiger" w:hAnsi="Tahoma" w:cs="Tahoma"/>
          <w:lang w:eastAsia="en-US"/>
        </w:rPr>
        <w:t xml:space="preserve"> </w:t>
      </w:r>
      <w:r w:rsidRPr="004C1F13">
        <w:rPr>
          <w:rFonts w:ascii="Tahoma" w:eastAsia="Frutiger" w:hAnsi="Tahoma" w:cs="Tahoma"/>
          <w:lang w:eastAsia="en-US"/>
        </w:rPr>
        <w:t xml:space="preserve">do izvajalca. </w:t>
      </w:r>
    </w:p>
    <w:p w14:paraId="617B40F8" w14:textId="77777777" w:rsidR="00E90FDB" w:rsidRPr="004C1F13" w:rsidRDefault="00E90FDB" w:rsidP="00F309C0">
      <w:pPr>
        <w:keepNext/>
        <w:keepLines/>
        <w:jc w:val="both"/>
        <w:rPr>
          <w:rFonts w:ascii="Tahoma" w:eastAsia="Frutiger" w:hAnsi="Tahoma" w:cs="Tahoma"/>
          <w:lang w:eastAsia="en-US"/>
        </w:rPr>
      </w:pPr>
    </w:p>
    <w:p w14:paraId="507856BE"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PREVZEM IN GARANCIJA</w:t>
      </w:r>
    </w:p>
    <w:p w14:paraId="33A48480" w14:textId="77777777" w:rsidR="00C75C7F" w:rsidRPr="004C1F13" w:rsidRDefault="00C75C7F" w:rsidP="00F309C0">
      <w:pPr>
        <w:pStyle w:val="Odstavekseznama"/>
        <w:keepNext/>
        <w:keepLines/>
        <w:ind w:left="426"/>
        <w:rPr>
          <w:rFonts w:ascii="Tahoma" w:eastAsia="Frutiger" w:hAnsi="Tahoma" w:cs="Tahoma"/>
          <w:b/>
          <w:lang w:eastAsia="en-US"/>
        </w:rPr>
      </w:pPr>
    </w:p>
    <w:p w14:paraId="497BF54C"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37E336F" w14:textId="77777777" w:rsidR="00C75C7F" w:rsidRDefault="00C75C7F" w:rsidP="00F309C0">
      <w:pPr>
        <w:keepNext/>
        <w:keepLines/>
        <w:jc w:val="both"/>
        <w:rPr>
          <w:rFonts w:ascii="Tahoma" w:eastAsia="Frutiger" w:hAnsi="Tahoma" w:cs="Tahoma"/>
          <w:lang w:eastAsia="en-US"/>
        </w:rPr>
      </w:pPr>
    </w:p>
    <w:p w14:paraId="0B880677" w14:textId="5A35615A"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Ob zaključku del (po uspešno izvedenem </w:t>
      </w:r>
      <w:r w:rsidR="0060538F">
        <w:rPr>
          <w:rFonts w:ascii="Tahoma" w:eastAsia="Frutiger" w:hAnsi="Tahoma" w:cs="Tahoma"/>
          <w:lang w:eastAsia="en-US"/>
        </w:rPr>
        <w:t>prevzemnem</w:t>
      </w:r>
      <w:r w:rsidR="0060538F" w:rsidRPr="004C1F13">
        <w:rPr>
          <w:rFonts w:ascii="Tahoma" w:eastAsia="Frutiger" w:hAnsi="Tahoma" w:cs="Tahoma"/>
          <w:lang w:eastAsia="en-US"/>
        </w:rPr>
        <w:t xml:space="preserve"> </w:t>
      </w:r>
      <w:r w:rsidRPr="004C1F13">
        <w:rPr>
          <w:rFonts w:ascii="Tahoma" w:eastAsia="Frutiger" w:hAnsi="Tahoma" w:cs="Tahoma"/>
          <w:lang w:eastAsia="en-US"/>
        </w:rPr>
        <w:t>pregledu) se, s strani predstavnika naročnika in izvajalca, izvede pregled izvedenih del. Ob prevzemu predstavnika pogodbenih strank naredita prevzemni zapis o opravljenem delu v zahtevanem obsegu in kakovosti, ki se vpiše v gradbeni dnevnik in je osnova za iz</w:t>
      </w:r>
      <w:r w:rsidR="00834D93">
        <w:rPr>
          <w:rFonts w:ascii="Tahoma" w:eastAsia="Frutiger" w:hAnsi="Tahoma" w:cs="Tahoma"/>
          <w:lang w:eastAsia="en-US"/>
        </w:rPr>
        <w:t>stavitev</w:t>
      </w:r>
      <w:r w:rsidRPr="004C1F13">
        <w:rPr>
          <w:rFonts w:ascii="Tahoma" w:eastAsia="Frutiger" w:hAnsi="Tahoma" w:cs="Tahoma"/>
          <w:lang w:eastAsia="en-US"/>
        </w:rPr>
        <w:t xml:space="preserve"> končne situacije.</w:t>
      </w:r>
    </w:p>
    <w:p w14:paraId="7C6CAE3C" w14:textId="77777777" w:rsidR="00B479AD" w:rsidRPr="004C1F13" w:rsidRDefault="00B479AD" w:rsidP="00F309C0">
      <w:pPr>
        <w:keepNext/>
        <w:keepLines/>
        <w:jc w:val="both"/>
        <w:rPr>
          <w:rFonts w:ascii="Tahoma" w:eastAsia="Frutiger" w:hAnsi="Tahoma" w:cs="Tahoma"/>
          <w:lang w:eastAsia="en-US"/>
        </w:rPr>
      </w:pPr>
    </w:p>
    <w:p w14:paraId="70653E09"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Morebitne pomanjkljivosti se vpišejo v gradbeni dnevnik, kjer se določi tudi rok za njihovo odpravo. Po odpravi pomanjkljivosti izvajalec o tem pisno obvesti naročnika. Pomanjkljivosti odpravi izvajalec na svoje stroške. </w:t>
      </w:r>
    </w:p>
    <w:p w14:paraId="7709E46A" w14:textId="77777777" w:rsidR="00E90FDB" w:rsidRPr="004C1F13" w:rsidRDefault="00E90FDB" w:rsidP="00F309C0">
      <w:pPr>
        <w:keepNext/>
        <w:keepLines/>
        <w:jc w:val="both"/>
        <w:rPr>
          <w:rFonts w:ascii="Tahoma" w:eastAsia="Frutiger" w:hAnsi="Tahoma" w:cs="Tahoma"/>
          <w:lang w:eastAsia="en-US"/>
        </w:rPr>
      </w:pPr>
    </w:p>
    <w:p w14:paraId="518CAE2B"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D02849C" w14:textId="77777777" w:rsidR="00C75C7F" w:rsidRDefault="00C75C7F" w:rsidP="00F309C0">
      <w:pPr>
        <w:keepNext/>
        <w:keepLines/>
        <w:jc w:val="both"/>
        <w:rPr>
          <w:rFonts w:ascii="Tahoma" w:eastAsia="Frutiger" w:hAnsi="Tahoma" w:cs="Tahoma"/>
          <w:lang w:eastAsia="en-US"/>
        </w:rPr>
      </w:pPr>
    </w:p>
    <w:p w14:paraId="04A6181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je odgovoren naročniku za morebitne napake v smislu določil zakona</w:t>
      </w:r>
      <w:r w:rsidR="00447825">
        <w:rPr>
          <w:rFonts w:ascii="Tahoma" w:eastAsia="Frutiger" w:hAnsi="Tahoma" w:cs="Tahoma"/>
          <w:lang w:eastAsia="en-US"/>
        </w:rPr>
        <w:t>, ki ureja obligacijska razmerja</w:t>
      </w:r>
      <w:r w:rsidRPr="004C1F13">
        <w:rPr>
          <w:rFonts w:ascii="Tahoma" w:eastAsia="Frutiger" w:hAnsi="Tahoma" w:cs="Tahoma"/>
          <w:lang w:eastAsia="en-US"/>
        </w:rPr>
        <w:t>. Garancijski rok za izvedena dela in vgrajeni material je pet (5) let in prične teči od dneva zapisniškega prevzema del oziroma pisnega obvestila izvajalca o odpravi pomanjkljivosti, skladno z drugim odstavkom prejšnjega člena pogodbe.</w:t>
      </w:r>
    </w:p>
    <w:p w14:paraId="72F7AFED" w14:textId="77777777" w:rsidR="00E90FDB" w:rsidRPr="004C1F13" w:rsidRDefault="00E90FDB" w:rsidP="00F309C0">
      <w:pPr>
        <w:keepNext/>
        <w:keepLines/>
        <w:jc w:val="both"/>
        <w:rPr>
          <w:rFonts w:ascii="Tahoma" w:eastAsia="Frutiger" w:hAnsi="Tahoma" w:cs="Tahoma"/>
          <w:lang w:eastAsia="en-US"/>
        </w:rPr>
      </w:pPr>
    </w:p>
    <w:p w14:paraId="23251B6C"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da izvajalec ne izvede sanacije morebitnih poškodb okoliških objektov, infrastrukture in naprav, nastalih v času izvajanja pogodbenih del, lahko naročnik unovči finančno zavarovanje za dobro izvedbo pogodbenih obveznosti.</w:t>
      </w:r>
    </w:p>
    <w:p w14:paraId="6199CFAE" w14:textId="77777777" w:rsidR="00820944" w:rsidRPr="004C1F13" w:rsidRDefault="00820944" w:rsidP="00F309C0">
      <w:pPr>
        <w:keepNext/>
        <w:keepLines/>
        <w:jc w:val="both"/>
        <w:rPr>
          <w:rFonts w:ascii="Tahoma" w:eastAsia="Frutiger" w:hAnsi="Tahoma" w:cs="Tahoma"/>
          <w:lang w:eastAsia="en-US"/>
        </w:rPr>
      </w:pPr>
    </w:p>
    <w:p w14:paraId="64C1310F" w14:textId="0500220A"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Najkasneje v desetih (10) koledarskih dneh po končni primopredaji del</w:t>
      </w:r>
      <w:r w:rsidR="00875C01" w:rsidRPr="00875C01">
        <w:rPr>
          <w:rFonts w:ascii="Tahoma" w:eastAsia="Frutiger" w:hAnsi="Tahoma" w:cs="Tahoma"/>
          <w:lang w:eastAsia="en-US"/>
        </w:rPr>
        <w:t xml:space="preserve"> oziroma skupaj s končno situacijo</w:t>
      </w:r>
      <w:r w:rsidRPr="004C1F13">
        <w:rPr>
          <w:rFonts w:ascii="Tahoma" w:eastAsia="Frutiger" w:hAnsi="Tahoma" w:cs="Tahoma"/>
          <w:lang w:eastAsia="en-US"/>
        </w:rPr>
        <w:t>, izvajalec predloži naročniku finančno zavarovanje za odpravo napak v garancijskem roku – za izvedena dela (skladno z vzorcem iz razpisne dokumentacije), v višini pet odstotkov (5 %) skupne pogodbene vrednosti z DDV, z rokom veljavnosti, ki je pet (5) let in trideset (30) dni.</w:t>
      </w:r>
    </w:p>
    <w:p w14:paraId="6283E709" w14:textId="77777777" w:rsidR="00E90FDB" w:rsidRPr="004C1F13" w:rsidRDefault="00E90FDB" w:rsidP="00F309C0">
      <w:pPr>
        <w:keepNext/>
        <w:keepLines/>
        <w:jc w:val="both"/>
        <w:rPr>
          <w:rFonts w:ascii="Tahoma" w:eastAsia="Frutiger" w:hAnsi="Tahoma" w:cs="Tahoma"/>
          <w:lang w:eastAsia="en-US"/>
        </w:rPr>
      </w:pPr>
    </w:p>
    <w:p w14:paraId="79433542" w14:textId="65E6E7DF"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kolikor izvajalec naročniku najkasneje v desetih (10) koledarskih dneh po končni primopredaji del oziroma skupaj s končno situacijo ne predloži finančnega zavarovanja za odpravo napak v garancijskem roku – za izvedena dela, lahko naročnik unovči finančno zavarovanje za dobro izvedbo pogodbenih obveznosti in/ali tudi odstopi od pogodbe.</w:t>
      </w:r>
    </w:p>
    <w:p w14:paraId="225F21E2" w14:textId="77777777" w:rsidR="00E90FDB" w:rsidRPr="004C1F13" w:rsidRDefault="00E90FDB" w:rsidP="00F309C0">
      <w:pPr>
        <w:keepNext/>
        <w:keepLines/>
        <w:jc w:val="both"/>
        <w:rPr>
          <w:rFonts w:ascii="Tahoma" w:eastAsia="Frutiger" w:hAnsi="Tahoma" w:cs="Tahoma"/>
          <w:lang w:eastAsia="en-US"/>
        </w:rPr>
      </w:pPr>
    </w:p>
    <w:p w14:paraId="36A3AD26" w14:textId="38A9673E"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w:t>
      </w:r>
      <w:r w:rsidR="002216FE">
        <w:rPr>
          <w:rFonts w:ascii="Tahoma" w:eastAsia="Frutiger" w:hAnsi="Tahoma" w:cs="Tahoma"/>
          <w:lang w:eastAsia="en-US"/>
        </w:rPr>
        <w:t>včenega finančnega zavarovanja.</w:t>
      </w:r>
    </w:p>
    <w:p w14:paraId="55EA8C11" w14:textId="52000EBF" w:rsidR="000B4A57" w:rsidRDefault="000B4A57" w:rsidP="00F309C0">
      <w:pPr>
        <w:keepNext/>
        <w:keepLines/>
        <w:jc w:val="both"/>
        <w:rPr>
          <w:rFonts w:ascii="Tahoma" w:eastAsia="Frutiger" w:hAnsi="Tahoma" w:cs="Tahoma"/>
          <w:lang w:eastAsia="en-US"/>
        </w:rPr>
      </w:pPr>
    </w:p>
    <w:p w14:paraId="01278679"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45E7738" w14:textId="77777777" w:rsidR="00C75C7F" w:rsidRDefault="00C75C7F" w:rsidP="00F309C0">
      <w:pPr>
        <w:keepNext/>
        <w:keepLines/>
        <w:jc w:val="both"/>
        <w:rPr>
          <w:rFonts w:ascii="Tahoma" w:eastAsia="Frutiger" w:hAnsi="Tahoma" w:cs="Tahoma"/>
          <w:lang w:eastAsia="en-US"/>
        </w:rPr>
      </w:pPr>
    </w:p>
    <w:p w14:paraId="17108015"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lastRenderedPageBreak/>
        <w:t>Izvajalec se obveže, da bo na naročnikovo zahtevo na svoje stroške odpravil vse pomanjkljivosti v garancijsk</w:t>
      </w:r>
      <w:r w:rsidR="007D4B3D">
        <w:rPr>
          <w:rFonts w:ascii="Tahoma" w:eastAsia="Frutiger" w:hAnsi="Tahoma" w:cs="Tahoma"/>
          <w:lang w:eastAsia="en-US"/>
        </w:rPr>
        <w:t>em</w:t>
      </w:r>
      <w:r w:rsidRPr="004C1F13">
        <w:rPr>
          <w:rFonts w:ascii="Tahoma" w:eastAsia="Frutiger" w:hAnsi="Tahoma" w:cs="Tahoma"/>
          <w:lang w:eastAsia="en-US"/>
        </w:rPr>
        <w:t xml:space="preserve"> </w:t>
      </w:r>
      <w:r w:rsidR="007D4B3D">
        <w:rPr>
          <w:rFonts w:ascii="Tahoma" w:eastAsia="Frutiger" w:hAnsi="Tahoma" w:cs="Tahoma"/>
          <w:lang w:eastAsia="en-US"/>
        </w:rPr>
        <w:t>roku</w:t>
      </w:r>
      <w:r w:rsidRPr="004C1F13">
        <w:rPr>
          <w:rFonts w:ascii="Tahoma" w:eastAsia="Frutiger" w:hAnsi="Tahoma" w:cs="Tahoma"/>
          <w:lang w:eastAsia="en-US"/>
        </w:rPr>
        <w:t>.</w:t>
      </w:r>
    </w:p>
    <w:p w14:paraId="6F0E514F" w14:textId="77777777" w:rsidR="00D75066" w:rsidRPr="004C1F13" w:rsidRDefault="00D75066" w:rsidP="00F309C0">
      <w:pPr>
        <w:keepNext/>
        <w:keepLines/>
        <w:jc w:val="both"/>
        <w:rPr>
          <w:rFonts w:ascii="Tahoma" w:eastAsia="Frutiger" w:hAnsi="Tahoma" w:cs="Tahoma"/>
          <w:lang w:eastAsia="en-US"/>
        </w:rPr>
      </w:pPr>
    </w:p>
    <w:p w14:paraId="13523FEF" w14:textId="77777777" w:rsidR="00E90FDB" w:rsidRPr="004C1F13"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14:paraId="556B6D98" w14:textId="77777777" w:rsidR="00E90FDB" w:rsidRPr="004C1F13" w:rsidRDefault="00E90FDB" w:rsidP="00F309C0">
      <w:pPr>
        <w:keepNext/>
        <w:keepLines/>
        <w:jc w:val="both"/>
        <w:rPr>
          <w:rFonts w:ascii="Tahoma" w:eastAsia="Frutiger" w:hAnsi="Tahoma" w:cs="Tahoma"/>
          <w:lang w:eastAsia="en-US"/>
        </w:rPr>
      </w:pPr>
    </w:p>
    <w:p w14:paraId="15583BC9"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4FA4025" w14:textId="77777777" w:rsidR="00C75C7F" w:rsidRDefault="00C75C7F" w:rsidP="00F309C0">
      <w:pPr>
        <w:keepNext/>
        <w:keepLines/>
        <w:jc w:val="both"/>
        <w:rPr>
          <w:rFonts w:ascii="Tahoma" w:eastAsia="Frutiger" w:hAnsi="Tahoma" w:cs="Tahoma"/>
          <w:lang w:eastAsia="en-US"/>
        </w:rPr>
      </w:pPr>
    </w:p>
    <w:p w14:paraId="3F7BB923"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087A4A8F"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upošteva navodil naročnika in tega kljub opozorilu ne popravi,</w:t>
      </w:r>
    </w:p>
    <w:p w14:paraId="568B176E"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poviša cene v času veljavnosti pogodbe</w:t>
      </w:r>
      <w:r w:rsidR="00E2606F">
        <w:rPr>
          <w:rFonts w:ascii="Tahoma" w:eastAsia="Frutiger" w:hAnsi="Tahoma" w:cs="Tahoma"/>
          <w:lang w:eastAsia="en-US"/>
        </w:rPr>
        <w:t>, v nasprotju z določili te pogodbe</w:t>
      </w:r>
      <w:r w:rsidRPr="004C1F13">
        <w:rPr>
          <w:rFonts w:ascii="Tahoma" w:eastAsia="Frutiger" w:hAnsi="Tahoma" w:cs="Tahoma"/>
          <w:lang w:eastAsia="en-US"/>
        </w:rPr>
        <w:t>,</w:t>
      </w:r>
    </w:p>
    <w:p w14:paraId="310EBBBE"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izvaja predmeta pogodbe v dogovorjeni kvaliteti ali v dogovorjenih rokih,</w:t>
      </w:r>
    </w:p>
    <w:p w14:paraId="1D452744"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izpolnjuje vseh svojih obveznosti iz pogodbe,</w:t>
      </w:r>
    </w:p>
    <w:p w14:paraId="01001ADF"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7C139534"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 drugih primerih in obsegu, določenem v tej pogodbi.</w:t>
      </w:r>
    </w:p>
    <w:p w14:paraId="164FF4F0" w14:textId="77777777" w:rsidR="00E90FDB" w:rsidRPr="004C1F13" w:rsidRDefault="00E90FDB" w:rsidP="00F309C0">
      <w:pPr>
        <w:keepNext/>
        <w:keepLines/>
        <w:jc w:val="both"/>
        <w:rPr>
          <w:rFonts w:ascii="Tahoma" w:eastAsia="Frutiger" w:hAnsi="Tahoma" w:cs="Tahoma"/>
          <w:lang w:eastAsia="en-US"/>
        </w:rPr>
      </w:pPr>
    </w:p>
    <w:p w14:paraId="147462BF" w14:textId="36E9C658"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primerih iz prejšnjega odstavka tega člena, razen kadar pogodba ne določa drugače, bo naročnik izvajalca pisno opozoril in pozval k izpolnitvi </w:t>
      </w:r>
      <w:r w:rsidR="00CF437B">
        <w:rPr>
          <w:rFonts w:ascii="Tahoma" w:eastAsia="Frutiger" w:hAnsi="Tahoma" w:cs="Tahoma"/>
          <w:lang w:eastAsia="en-US"/>
        </w:rPr>
        <w:t>njegovih</w:t>
      </w:r>
      <w:r w:rsidR="00CF437B" w:rsidRPr="004C1F13">
        <w:rPr>
          <w:rFonts w:ascii="Tahoma" w:eastAsia="Frutiger" w:hAnsi="Tahoma" w:cs="Tahoma"/>
          <w:lang w:eastAsia="en-US"/>
        </w:rPr>
        <w:t xml:space="preserve"> </w:t>
      </w:r>
      <w:r w:rsidRPr="004C1F13">
        <w:rPr>
          <w:rFonts w:ascii="Tahoma" w:eastAsia="Frutiger" w:hAnsi="Tahoma" w:cs="Tahoma"/>
          <w:lang w:eastAsia="en-US"/>
        </w:rPr>
        <w:t>obveznost</w:t>
      </w:r>
      <w:r w:rsidR="00875C01">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w:t>
      </w:r>
      <w:r w:rsidR="002271E2">
        <w:rPr>
          <w:rFonts w:ascii="Tahoma" w:eastAsia="Frutiger" w:hAnsi="Tahoma" w:cs="Tahoma"/>
          <w:lang w:eastAsia="en-US"/>
        </w:rPr>
        <w:t xml:space="preserve">poslano </w:t>
      </w:r>
      <w:r w:rsidRPr="004C1F13">
        <w:rPr>
          <w:rFonts w:ascii="Tahoma" w:eastAsia="Frutiger" w:hAnsi="Tahoma" w:cs="Tahoma"/>
          <w:lang w:eastAsia="en-US"/>
        </w:rPr>
        <w:t>po pošti ali s povratnico.</w:t>
      </w:r>
    </w:p>
    <w:p w14:paraId="4FFCFEC5" w14:textId="77777777" w:rsidR="00E90FDB" w:rsidRPr="004C1F13" w:rsidRDefault="00E90FDB" w:rsidP="00F309C0">
      <w:pPr>
        <w:keepNext/>
        <w:keepLines/>
        <w:jc w:val="both"/>
        <w:rPr>
          <w:rFonts w:ascii="Tahoma" w:eastAsia="Frutiger" w:hAnsi="Tahoma" w:cs="Tahoma"/>
          <w:lang w:eastAsia="en-US"/>
        </w:rPr>
      </w:pPr>
    </w:p>
    <w:p w14:paraId="37C6AD0D" w14:textId="48F0A240"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 z navedbo razloga za odstop</w:t>
      </w:r>
      <w:r w:rsidR="002271E2">
        <w:rPr>
          <w:rFonts w:ascii="Tahoma" w:eastAsia="Frutiger" w:hAnsi="Tahoma" w:cs="Tahoma"/>
          <w:lang w:eastAsia="en-US"/>
        </w:rPr>
        <w:t xml:space="preserve"> poslano</w:t>
      </w:r>
      <w:r w:rsidRPr="004C1F13">
        <w:rPr>
          <w:rFonts w:ascii="Tahoma" w:eastAsia="Frutiger" w:hAnsi="Tahoma" w:cs="Tahoma"/>
          <w:lang w:eastAsia="en-US"/>
        </w:rPr>
        <w:t xml:space="preserve"> s priporočeno pošiljko po pošti. </w:t>
      </w:r>
    </w:p>
    <w:p w14:paraId="5BE98B43" w14:textId="77777777" w:rsidR="00E90FDB" w:rsidRPr="004C1F13" w:rsidRDefault="00E90FDB" w:rsidP="00F309C0">
      <w:pPr>
        <w:keepNext/>
        <w:keepLines/>
        <w:jc w:val="both"/>
        <w:rPr>
          <w:rFonts w:ascii="Tahoma" w:eastAsia="Frutiger" w:hAnsi="Tahoma" w:cs="Tahoma"/>
          <w:lang w:eastAsia="en-US"/>
        </w:rPr>
      </w:pPr>
    </w:p>
    <w:p w14:paraId="2990646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2367AB51" w14:textId="77777777" w:rsidR="00E90FDB" w:rsidRPr="004C1F13" w:rsidRDefault="00E90FDB" w:rsidP="00F309C0">
      <w:pPr>
        <w:keepNext/>
        <w:keepLines/>
        <w:jc w:val="both"/>
        <w:rPr>
          <w:rFonts w:ascii="Tahoma" w:eastAsia="Frutiger" w:hAnsi="Tahoma" w:cs="Tahoma"/>
          <w:lang w:eastAsia="en-US"/>
        </w:rPr>
      </w:pPr>
    </w:p>
    <w:p w14:paraId="5B24003E"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0F2A1EBF" w14:textId="77777777" w:rsidR="007D4B3D" w:rsidRPr="004C1F13" w:rsidRDefault="007D4B3D" w:rsidP="00F309C0">
      <w:pPr>
        <w:keepNext/>
        <w:keepLines/>
        <w:jc w:val="both"/>
        <w:rPr>
          <w:rFonts w:ascii="Tahoma" w:eastAsia="Frutiger" w:hAnsi="Tahoma" w:cs="Tahoma"/>
          <w:lang w:eastAsia="en-US"/>
        </w:rPr>
      </w:pPr>
    </w:p>
    <w:p w14:paraId="5DEA3F28"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ODPOVED POGODBE</w:t>
      </w:r>
    </w:p>
    <w:p w14:paraId="7E85BD17" w14:textId="77777777" w:rsidR="00C75C7F" w:rsidRPr="004C1F13" w:rsidRDefault="00C75C7F" w:rsidP="00F309C0">
      <w:pPr>
        <w:pStyle w:val="Odstavekseznama"/>
        <w:keepNext/>
        <w:keepLines/>
        <w:ind w:left="426"/>
        <w:rPr>
          <w:rFonts w:ascii="Tahoma" w:eastAsia="Frutiger" w:hAnsi="Tahoma" w:cs="Tahoma"/>
          <w:b/>
          <w:lang w:eastAsia="en-US"/>
        </w:rPr>
      </w:pPr>
    </w:p>
    <w:p w14:paraId="6BB41A35"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75E5105" w14:textId="77777777" w:rsidR="00C75C7F" w:rsidRDefault="00C75C7F" w:rsidP="00F309C0">
      <w:pPr>
        <w:keepNext/>
        <w:keepLines/>
        <w:jc w:val="both"/>
        <w:rPr>
          <w:rFonts w:ascii="Tahoma" w:eastAsia="Frutiger" w:hAnsi="Tahoma" w:cs="Tahoma"/>
          <w:lang w:eastAsia="en-US"/>
        </w:rPr>
      </w:pPr>
    </w:p>
    <w:p w14:paraId="78573110" w14:textId="0CA33631"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Vsaka stranka lahko odpove pogodbo, če se okoliščine po sklenitvi pogodbe spremenijo tako, da sklenjena pogodba ne izraža več prave volje pogodbene stranke, pod pogojem da stranki pogodbe med seboj poravnata vse medsebojne</w:t>
      </w:r>
      <w:r w:rsidR="00065F2E">
        <w:rPr>
          <w:rFonts w:ascii="Tahoma" w:eastAsia="Frutiger" w:hAnsi="Tahoma" w:cs="Tahoma"/>
          <w:lang w:eastAsia="en-US"/>
        </w:rPr>
        <w:t xml:space="preserve"> (zapadle)</w:t>
      </w:r>
      <w:r w:rsidRPr="004C1F13">
        <w:rPr>
          <w:rFonts w:ascii="Tahoma" w:eastAsia="Frutiger" w:hAnsi="Tahoma" w:cs="Tahoma"/>
          <w:lang w:eastAsia="en-US"/>
        </w:rPr>
        <w:t xml:space="preserve"> obveznosti. Odpovedni rok je en (1) mesec </w:t>
      </w:r>
      <w:r w:rsidR="003C2EF5">
        <w:rPr>
          <w:rFonts w:ascii="Tahoma" w:eastAsia="Frutiger" w:hAnsi="Tahoma" w:cs="Tahoma"/>
          <w:lang w:eastAsia="en-US"/>
        </w:rPr>
        <w:t xml:space="preserve">ter </w:t>
      </w:r>
      <w:r w:rsidRPr="004C1F13">
        <w:rPr>
          <w:rFonts w:ascii="Tahoma" w:eastAsia="Frutiger" w:hAnsi="Tahoma" w:cs="Tahoma"/>
          <w:lang w:eastAsia="en-US"/>
        </w:rPr>
        <w:t xml:space="preserve">prične teči z dnem </w:t>
      </w:r>
      <w:r w:rsidR="00064DCD">
        <w:rPr>
          <w:rFonts w:ascii="Tahoma" w:eastAsia="Frutiger" w:hAnsi="Tahoma" w:cs="Tahoma"/>
          <w:lang w:eastAsia="en-US"/>
        </w:rPr>
        <w:t>prejema</w:t>
      </w:r>
      <w:r w:rsidR="00065F2E">
        <w:rPr>
          <w:rFonts w:ascii="Tahoma" w:eastAsia="Frutiger" w:hAnsi="Tahoma" w:cs="Tahoma"/>
          <w:lang w:eastAsia="en-US"/>
        </w:rPr>
        <w:t xml:space="preserve"> priporočene poštne pošiljke </w:t>
      </w:r>
      <w:r w:rsidR="00875C01">
        <w:rPr>
          <w:rFonts w:ascii="Tahoma" w:eastAsia="Frutiger" w:hAnsi="Tahoma" w:cs="Tahoma"/>
          <w:lang w:eastAsia="en-US"/>
        </w:rPr>
        <w:t xml:space="preserve">o odpovedi </w:t>
      </w:r>
      <w:r w:rsidR="00064DCD">
        <w:rPr>
          <w:rFonts w:ascii="Tahoma" w:eastAsia="Frutiger" w:hAnsi="Tahoma" w:cs="Tahoma"/>
          <w:lang w:eastAsia="en-US"/>
        </w:rPr>
        <w:t>pri drugi pogodbeni stranki</w:t>
      </w:r>
      <w:r w:rsidRPr="004C1F13">
        <w:rPr>
          <w:rFonts w:ascii="Tahoma" w:eastAsia="Frutiger" w:hAnsi="Tahoma" w:cs="Tahoma"/>
          <w:lang w:eastAsia="en-US"/>
        </w:rPr>
        <w:t>.</w:t>
      </w:r>
    </w:p>
    <w:p w14:paraId="44022394" w14:textId="77777777" w:rsidR="00E90FDB" w:rsidRPr="004C1F13" w:rsidRDefault="00E90FDB" w:rsidP="00F309C0">
      <w:pPr>
        <w:keepNext/>
        <w:keepLines/>
        <w:jc w:val="both"/>
        <w:rPr>
          <w:rFonts w:ascii="Tahoma" w:eastAsia="Frutiger" w:hAnsi="Tahoma" w:cs="Tahoma"/>
          <w:lang w:eastAsia="en-US"/>
        </w:rPr>
      </w:pPr>
    </w:p>
    <w:p w14:paraId="211BCCD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79059326" w14:textId="2716B26D" w:rsidR="00177678" w:rsidRPr="004C1F13" w:rsidRDefault="00177678" w:rsidP="00F309C0">
      <w:pPr>
        <w:keepNext/>
        <w:keepLines/>
        <w:jc w:val="both"/>
        <w:rPr>
          <w:rFonts w:ascii="Tahoma" w:eastAsia="Frutiger" w:hAnsi="Tahoma" w:cs="Tahoma"/>
          <w:b/>
          <w:lang w:eastAsia="en-US"/>
        </w:rPr>
      </w:pPr>
    </w:p>
    <w:p w14:paraId="65EB2059"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0844E6CE" w14:textId="77777777" w:rsidR="00C75C7F" w:rsidRPr="004C1F13" w:rsidRDefault="00C75C7F" w:rsidP="00F309C0">
      <w:pPr>
        <w:pStyle w:val="Odstavekseznama"/>
        <w:keepNext/>
        <w:keepLines/>
        <w:ind w:left="426"/>
        <w:rPr>
          <w:rFonts w:ascii="Tahoma" w:eastAsia="Frutiger" w:hAnsi="Tahoma" w:cs="Tahoma"/>
          <w:b/>
          <w:lang w:eastAsia="en-US"/>
        </w:rPr>
      </w:pPr>
    </w:p>
    <w:p w14:paraId="56571299"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5716666" w14:textId="77777777" w:rsidR="00C75C7F" w:rsidRDefault="00C75C7F" w:rsidP="00F309C0">
      <w:pPr>
        <w:keepNext/>
        <w:keepLines/>
        <w:jc w:val="both"/>
        <w:rPr>
          <w:rFonts w:ascii="Tahoma" w:eastAsia="Frutiger" w:hAnsi="Tahoma" w:cs="Tahoma"/>
          <w:lang w:eastAsia="en-US"/>
        </w:rPr>
      </w:pPr>
    </w:p>
    <w:p w14:paraId="4A7249B2"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sidR="00447825">
        <w:rPr>
          <w:rFonts w:ascii="Tahoma" w:eastAsia="Frutiger" w:hAnsi="Tahoma" w:cs="Tahoma"/>
          <w:lang w:eastAsia="en-US"/>
        </w:rPr>
        <w:t>sta</w:t>
      </w:r>
      <w:r w:rsidRPr="004C1F13">
        <w:rPr>
          <w:rFonts w:ascii="Tahoma" w:eastAsia="Frutiger" w:hAnsi="Tahoma" w:cs="Tahoma"/>
          <w:lang w:eastAsia="en-US"/>
        </w:rPr>
        <w:t xml:space="preserve"> pogodben</w:t>
      </w:r>
      <w:r w:rsidR="00447825">
        <w:rPr>
          <w:rFonts w:ascii="Tahoma" w:eastAsia="Frutiger" w:hAnsi="Tahoma" w:cs="Tahoma"/>
          <w:lang w:eastAsia="en-US"/>
        </w:rPr>
        <w:t>i</w:t>
      </w:r>
      <w:r w:rsidRPr="004C1F13">
        <w:rPr>
          <w:rFonts w:ascii="Tahoma" w:eastAsia="Frutiger" w:hAnsi="Tahoma" w:cs="Tahoma"/>
          <w:lang w:eastAsia="en-US"/>
        </w:rPr>
        <w:t xml:space="preserve"> strank</w:t>
      </w:r>
      <w:r w:rsidR="00447825">
        <w:rPr>
          <w:rFonts w:ascii="Tahoma" w:eastAsia="Frutiger" w:hAnsi="Tahoma" w:cs="Tahoma"/>
          <w:lang w:eastAsia="en-US"/>
        </w:rPr>
        <w:t>i</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1D82080F" w14:textId="6775FD8B" w:rsidR="005455A5" w:rsidRDefault="005455A5" w:rsidP="00F309C0">
      <w:pPr>
        <w:keepNext/>
        <w:keepLines/>
        <w:jc w:val="both"/>
        <w:rPr>
          <w:rFonts w:ascii="Tahoma" w:eastAsia="Frutiger" w:hAnsi="Tahoma" w:cs="Tahoma"/>
          <w:lang w:eastAsia="en-US"/>
        </w:rPr>
      </w:pPr>
    </w:p>
    <w:p w14:paraId="207BEB7D"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RAZVEZNI POGOJ</w:t>
      </w:r>
    </w:p>
    <w:p w14:paraId="4D05CB30" w14:textId="77777777" w:rsidR="00C75C7F" w:rsidRPr="004C1F13" w:rsidRDefault="00C75C7F" w:rsidP="00F309C0">
      <w:pPr>
        <w:pStyle w:val="Odstavekseznama"/>
        <w:keepNext/>
        <w:keepLines/>
        <w:ind w:left="426"/>
        <w:rPr>
          <w:rFonts w:ascii="Tahoma" w:eastAsia="Frutiger" w:hAnsi="Tahoma" w:cs="Tahoma"/>
          <w:b/>
          <w:lang w:eastAsia="en-US"/>
        </w:rPr>
      </w:pPr>
    </w:p>
    <w:p w14:paraId="7250D3CA"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1D9E70B" w14:textId="77777777" w:rsidR="00C75C7F" w:rsidRDefault="00C75C7F" w:rsidP="00F309C0">
      <w:pPr>
        <w:keepNext/>
        <w:keepLines/>
        <w:jc w:val="both"/>
        <w:rPr>
          <w:rFonts w:ascii="Tahoma" w:eastAsia="Frutiger" w:hAnsi="Tahoma" w:cs="Tahoma"/>
          <w:lang w:eastAsia="en-US"/>
        </w:rPr>
      </w:pPr>
    </w:p>
    <w:p w14:paraId="32BEDC74" w14:textId="77777777" w:rsidR="00323234" w:rsidRDefault="00323234" w:rsidP="00323234">
      <w:pPr>
        <w:keepNext/>
        <w:keepLines/>
        <w:jc w:val="both"/>
        <w:rPr>
          <w:rFonts w:ascii="Tahoma" w:hAnsi="Tahoma" w:cs="Tahoma"/>
        </w:rPr>
      </w:pPr>
      <w:r w:rsidRPr="00494D20">
        <w:rPr>
          <w:rFonts w:ascii="Tahoma" w:hAnsi="Tahoma" w:cs="Tahoma"/>
        </w:rPr>
        <w:t>Ta pogodba je sklenjena pod razveznim pogojem, ki se uresniči v primeru izpolnitve ene od naslednjih okoliščin:</w:t>
      </w:r>
    </w:p>
    <w:p w14:paraId="5F1C09B5" w14:textId="77777777" w:rsidR="00323234" w:rsidRDefault="00323234" w:rsidP="00323234">
      <w:pPr>
        <w:pStyle w:val="Odstavekseznama"/>
        <w:keepNext/>
        <w:keepLines/>
        <w:numPr>
          <w:ilvl w:val="0"/>
          <w:numId w:val="7"/>
        </w:numPr>
        <w:jc w:val="both"/>
        <w:rPr>
          <w:rFonts w:ascii="Tahoma" w:hAnsi="Tahoma" w:cs="Tahoma"/>
        </w:rPr>
      </w:pPr>
      <w:r w:rsidRPr="00F54A55">
        <w:rPr>
          <w:rFonts w:ascii="Tahoma" w:hAnsi="Tahoma" w:cs="Tahoma"/>
        </w:rPr>
        <w:lastRenderedPageBreak/>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pogodbe o izvedbi javnega naročila ali njegovega podizvajalca ali </w:t>
      </w:r>
    </w:p>
    <w:p w14:paraId="51AD4E1A" w14:textId="77777777" w:rsidR="00323234" w:rsidRDefault="00323234" w:rsidP="00323234">
      <w:pPr>
        <w:pStyle w:val="Odstavekseznama"/>
        <w:keepNext/>
        <w:keepLines/>
        <w:numPr>
          <w:ilvl w:val="0"/>
          <w:numId w:val="7"/>
        </w:numPr>
        <w:jc w:val="both"/>
        <w:rPr>
          <w:rFonts w:ascii="Tahoma" w:hAnsi="Tahoma" w:cs="Tahoma"/>
        </w:rPr>
      </w:pPr>
      <w:r w:rsidRPr="00F54A55">
        <w:rPr>
          <w:rFonts w:ascii="Tahoma" w:hAnsi="Tahoma" w:cs="Tahoma"/>
        </w:rPr>
        <w:t xml:space="preserve">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09A2420" w14:textId="77777777" w:rsidR="00323234" w:rsidRDefault="00323234" w:rsidP="00323234">
      <w:pPr>
        <w:keepNext/>
        <w:keepLines/>
        <w:jc w:val="both"/>
        <w:rPr>
          <w:rFonts w:ascii="Tahoma" w:hAnsi="Tahoma" w:cs="Tahoma"/>
        </w:rPr>
      </w:pPr>
    </w:p>
    <w:p w14:paraId="34688996" w14:textId="053A1BD7" w:rsidR="00323234" w:rsidRDefault="00323234" w:rsidP="00323234">
      <w:pPr>
        <w:keepNext/>
        <w:keepLines/>
        <w:jc w:val="both"/>
        <w:rPr>
          <w:rFonts w:ascii="Tahoma" w:hAnsi="Tahoma" w:cs="Tahoma"/>
        </w:rPr>
      </w:pPr>
      <w:r w:rsidRPr="00F54A55">
        <w:rPr>
          <w:rFonts w:ascii="Tahoma" w:hAnsi="Tahoma" w:cs="Tahoma"/>
        </w:rPr>
        <w:t xml:space="preserve">V primeru seznanitve naročnika s kršitvijo mora ta o tem obvestiti izvajalca v </w:t>
      </w:r>
      <w:r w:rsidR="00064DCD">
        <w:rPr>
          <w:rFonts w:ascii="Tahoma" w:hAnsi="Tahoma" w:cs="Tahoma"/>
        </w:rPr>
        <w:t>10 (</w:t>
      </w:r>
      <w:r w:rsidRPr="00F54A55">
        <w:rPr>
          <w:rFonts w:ascii="Tahoma" w:hAnsi="Tahoma" w:cs="Tahoma"/>
        </w:rPr>
        <w:t>desetih</w:t>
      </w:r>
      <w:r w:rsidR="00064DCD">
        <w:rPr>
          <w:rFonts w:ascii="Tahoma" w:hAnsi="Tahoma" w:cs="Tahoma"/>
        </w:rPr>
        <w:t>)</w:t>
      </w:r>
      <w:r w:rsidRPr="00F54A55">
        <w:rPr>
          <w:rFonts w:ascii="Tahoma" w:hAnsi="Tahoma" w:cs="Tahoma"/>
        </w:rPr>
        <w:t xml:space="preserve"> dneh. </w:t>
      </w:r>
    </w:p>
    <w:p w14:paraId="29730E8B" w14:textId="77777777" w:rsidR="00323234" w:rsidRDefault="00323234" w:rsidP="00323234">
      <w:pPr>
        <w:keepNext/>
        <w:keepLines/>
        <w:jc w:val="both"/>
        <w:rPr>
          <w:rFonts w:ascii="Tahoma" w:hAnsi="Tahoma" w:cs="Tahoma"/>
        </w:rPr>
      </w:pPr>
    </w:p>
    <w:p w14:paraId="3E01C1AD" w14:textId="0C576239" w:rsidR="00323234" w:rsidRDefault="00323234" w:rsidP="00323234">
      <w:pPr>
        <w:keepNext/>
        <w:keepLines/>
        <w:jc w:val="both"/>
        <w:rPr>
          <w:rFonts w:ascii="Tahoma" w:hAnsi="Tahoma" w:cs="Tahoma"/>
        </w:rPr>
      </w:pPr>
      <w:r w:rsidRPr="00F54A55">
        <w:rPr>
          <w:rFonts w:ascii="Tahoma" w:hAnsi="Tahoma" w:cs="Tahoma"/>
        </w:rPr>
        <w:t>Izvajalec lahko v roku, ki ga določi naročnik, ki pa ne sme biti daljši kot 15</w:t>
      </w:r>
      <w:r w:rsidR="00064DCD">
        <w:rPr>
          <w:rFonts w:ascii="Tahoma" w:hAnsi="Tahoma" w:cs="Tahoma"/>
        </w:rPr>
        <w:t xml:space="preserve"> (petnajst)</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46FDD81" w14:textId="77777777" w:rsidR="00323234" w:rsidRDefault="00323234" w:rsidP="00323234">
      <w:pPr>
        <w:keepNext/>
        <w:keepLines/>
        <w:jc w:val="both"/>
        <w:rPr>
          <w:rFonts w:ascii="Tahoma" w:hAnsi="Tahoma" w:cs="Tahoma"/>
        </w:rPr>
      </w:pPr>
    </w:p>
    <w:p w14:paraId="32918351" w14:textId="00F303C0" w:rsidR="00323234" w:rsidRDefault="00323234" w:rsidP="00323234">
      <w:pPr>
        <w:keepNext/>
        <w:keepLines/>
        <w:jc w:val="both"/>
        <w:rPr>
          <w:rFonts w:ascii="Tahoma" w:hAnsi="Tahoma" w:cs="Tahoma"/>
        </w:rPr>
      </w:pPr>
      <w:r w:rsidRPr="00F54A55">
        <w:rPr>
          <w:rFonts w:ascii="Tahoma" w:hAnsi="Tahoma" w:cs="Tahoma"/>
        </w:rPr>
        <w:t>Če izvajalec ni predložil dokazov za podizvajalca ali če jih je, pa naročnik oceni, da ti ukrepi ne zadoščajo, lahko izvajalec zamenja podizvajalca v roku, ki ga določi naročnik in ne sme biti daljši od 15</w:t>
      </w:r>
      <w:r w:rsidR="00064DCD">
        <w:rPr>
          <w:rFonts w:ascii="Tahoma" w:hAnsi="Tahoma" w:cs="Tahoma"/>
        </w:rPr>
        <w:t xml:space="preserve"> (petnajst)</w:t>
      </w:r>
      <w:r w:rsidRPr="00F54A55">
        <w:rPr>
          <w:rFonts w:ascii="Tahoma" w:hAnsi="Tahoma" w:cs="Tahoma"/>
        </w:rPr>
        <w:t xml:space="preserve"> 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pogodbe. </w:t>
      </w:r>
    </w:p>
    <w:p w14:paraId="13679205" w14:textId="77777777" w:rsidR="00323234" w:rsidRDefault="00323234" w:rsidP="00323234">
      <w:pPr>
        <w:keepNext/>
        <w:keepLines/>
        <w:jc w:val="both"/>
        <w:rPr>
          <w:rFonts w:ascii="Tahoma" w:hAnsi="Tahoma" w:cs="Tahoma"/>
        </w:rPr>
      </w:pPr>
    </w:p>
    <w:p w14:paraId="07598A42" w14:textId="162011FA" w:rsidR="00323234" w:rsidRDefault="00323234" w:rsidP="00323234">
      <w:pPr>
        <w:keepNext/>
        <w:keepLines/>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 xml:space="preserve">ogodbe še najmanj </w:t>
      </w:r>
      <w:r w:rsidR="00064DCD">
        <w:rPr>
          <w:rFonts w:ascii="Tahoma" w:hAnsi="Tahoma" w:cs="Tahoma"/>
        </w:rPr>
        <w:t>6 (</w:t>
      </w:r>
      <w:r>
        <w:rPr>
          <w:rFonts w:ascii="Tahoma" w:hAnsi="Tahoma" w:cs="Tahoma"/>
        </w:rPr>
        <w:t>šest</w:t>
      </w:r>
      <w:r w:rsidR="00064DCD">
        <w:rPr>
          <w:rFonts w:ascii="Tahoma" w:hAnsi="Tahoma" w:cs="Tahoma"/>
        </w:rPr>
        <w:t>)</w:t>
      </w:r>
      <w:r>
        <w:rPr>
          <w:rFonts w:ascii="Tahoma" w:hAnsi="Tahoma" w:cs="Tahoma"/>
        </w:rPr>
        <w:t xml:space="preserve"> mesecev. </w:t>
      </w:r>
      <w:r w:rsidRPr="00323234">
        <w:rPr>
          <w:rFonts w:ascii="Tahoma" w:hAnsi="Tahoma" w:cs="Tahoma"/>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w:t>
      </w:r>
      <w:r w:rsidR="00064DCD">
        <w:rPr>
          <w:rFonts w:ascii="Tahoma" w:hAnsi="Tahoma" w:cs="Tahoma"/>
        </w:rPr>
        <w:t xml:space="preserve"> (dvajsetih)</w:t>
      </w:r>
      <w:r w:rsidRPr="00323234">
        <w:rPr>
          <w:rFonts w:ascii="Tahoma" w:hAnsi="Tahoma" w:cs="Tahoma"/>
        </w:rPr>
        <w:t xml:space="preserve"> dneh od seznanitve s kršitvijo obvesti, da se pogodba ne razveže.</w:t>
      </w:r>
    </w:p>
    <w:p w14:paraId="1119C18C" w14:textId="77777777" w:rsidR="00323234" w:rsidRDefault="00323234" w:rsidP="00323234">
      <w:pPr>
        <w:keepNext/>
        <w:keepLines/>
        <w:jc w:val="both"/>
        <w:rPr>
          <w:rFonts w:ascii="Tahoma" w:hAnsi="Tahoma" w:cs="Tahoma"/>
        </w:rPr>
      </w:pPr>
    </w:p>
    <w:p w14:paraId="2422DAD9" w14:textId="414292A7" w:rsidR="00323234" w:rsidRPr="00F54A55" w:rsidRDefault="00323234" w:rsidP="00323234">
      <w:pPr>
        <w:keepNext/>
        <w:keepLines/>
        <w:jc w:val="both"/>
        <w:rPr>
          <w:rFonts w:ascii="Tahoma" w:hAnsi="Tahoma" w:cs="Tahoma"/>
        </w:rPr>
      </w:pPr>
      <w:r w:rsidRPr="00F54A55">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60</w:t>
      </w:r>
      <w:r w:rsidR="00064DCD">
        <w:rPr>
          <w:rFonts w:ascii="Tahoma" w:hAnsi="Tahoma" w:cs="Tahoma"/>
        </w:rPr>
        <w:t xml:space="preserve"> (šestdesetih)</w:t>
      </w:r>
      <w:r w:rsidRPr="00F54A55">
        <w:rPr>
          <w:rFonts w:ascii="Tahoma" w:hAnsi="Tahoma" w:cs="Tahoma"/>
        </w:rPr>
        <w:t xml:space="preserve"> dneh od seznanitve s kršitvijo. Če naročnik v tem roku ne začne novega postopka javnega naročila, se šteje, da je pogodba razvezana </w:t>
      </w:r>
      <w:r w:rsidR="00064DCD">
        <w:rPr>
          <w:rFonts w:ascii="Tahoma" w:hAnsi="Tahoma" w:cs="Tahoma"/>
        </w:rPr>
        <w:t>60. (</w:t>
      </w:r>
      <w:r w:rsidRPr="00F54A55">
        <w:rPr>
          <w:rFonts w:ascii="Tahoma" w:hAnsi="Tahoma" w:cs="Tahoma"/>
        </w:rPr>
        <w:t>šestdeseti</w:t>
      </w:r>
      <w:r w:rsidR="00064DCD">
        <w:rPr>
          <w:rFonts w:ascii="Tahoma" w:hAnsi="Tahoma" w:cs="Tahoma"/>
        </w:rPr>
        <w:t>)</w:t>
      </w:r>
      <w:r w:rsidRPr="00F54A55">
        <w:rPr>
          <w:rFonts w:ascii="Tahoma" w:hAnsi="Tahoma" w:cs="Tahoma"/>
        </w:rPr>
        <w:t xml:space="preserve"> dan od seznanitve s kršitvijo.</w:t>
      </w:r>
    </w:p>
    <w:p w14:paraId="234F7F9F" w14:textId="77777777" w:rsidR="00037DDD" w:rsidRDefault="00037DDD" w:rsidP="00F309C0">
      <w:pPr>
        <w:keepNext/>
        <w:keepLines/>
        <w:jc w:val="both"/>
        <w:rPr>
          <w:rFonts w:ascii="Tahoma" w:eastAsia="Frutiger" w:hAnsi="Tahoma" w:cs="Tahoma"/>
          <w:b/>
          <w:lang w:eastAsia="en-US"/>
        </w:rPr>
      </w:pPr>
    </w:p>
    <w:p w14:paraId="3BDFCB5B"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13893EAC" w14:textId="77777777" w:rsidR="00C75C7F" w:rsidRPr="008A1E65" w:rsidRDefault="00C75C7F" w:rsidP="00F309C0">
      <w:pPr>
        <w:pStyle w:val="Odstavekseznama"/>
        <w:keepNext/>
        <w:keepLines/>
        <w:ind w:left="426"/>
        <w:rPr>
          <w:rFonts w:ascii="Tahoma" w:eastAsia="Frutiger" w:hAnsi="Tahoma" w:cs="Tahoma"/>
          <w:b/>
          <w:lang w:eastAsia="en-US"/>
        </w:rPr>
      </w:pPr>
    </w:p>
    <w:p w14:paraId="13361372"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C94B06B" w14:textId="77777777" w:rsidR="00C75C7F" w:rsidRDefault="00C75C7F" w:rsidP="00F309C0">
      <w:pPr>
        <w:keepNext/>
        <w:keepLines/>
        <w:jc w:val="both"/>
        <w:rPr>
          <w:rFonts w:ascii="Tahoma" w:eastAsia="Frutiger" w:hAnsi="Tahoma" w:cs="Tahoma"/>
          <w:lang w:eastAsia="en-US"/>
        </w:rPr>
      </w:pPr>
    </w:p>
    <w:p w14:paraId="0F40AE9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3F76E020" w14:textId="77777777" w:rsidR="00E90FDB" w:rsidRPr="004C1F13" w:rsidRDefault="00E90FDB" w:rsidP="00F309C0">
      <w:pPr>
        <w:keepNext/>
        <w:keepLines/>
        <w:jc w:val="both"/>
        <w:rPr>
          <w:rFonts w:ascii="Tahoma" w:eastAsia="Frutiger" w:hAnsi="Tahoma" w:cs="Tahoma"/>
          <w:lang w:eastAsia="en-US"/>
        </w:rPr>
      </w:pPr>
    </w:p>
    <w:p w14:paraId="17D7B193" w14:textId="78C2EAE7" w:rsidR="00177678"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68BA963A" w14:textId="77777777" w:rsidR="00F623C1" w:rsidRDefault="00F623C1" w:rsidP="00F309C0">
      <w:pPr>
        <w:keepNext/>
        <w:keepLines/>
        <w:jc w:val="both"/>
        <w:rPr>
          <w:rFonts w:ascii="Tahoma" w:eastAsia="Frutiger" w:hAnsi="Tahoma" w:cs="Tahoma"/>
          <w:lang w:eastAsia="en-US"/>
        </w:rPr>
      </w:pPr>
    </w:p>
    <w:p w14:paraId="23F62E55" w14:textId="77777777" w:rsidR="00E90FDB" w:rsidRDefault="00E90FDB" w:rsidP="003164BD">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14:paraId="365C4A65" w14:textId="77777777" w:rsidR="00C75C7F" w:rsidRPr="004C1F13" w:rsidRDefault="00C75C7F" w:rsidP="00F309C0">
      <w:pPr>
        <w:pStyle w:val="Odstavekseznama"/>
        <w:keepNext/>
        <w:keepLines/>
        <w:ind w:left="426"/>
        <w:rPr>
          <w:rFonts w:ascii="Tahoma" w:eastAsia="Frutiger" w:hAnsi="Tahoma" w:cs="Tahoma"/>
          <w:b/>
          <w:lang w:eastAsia="en-US"/>
        </w:rPr>
      </w:pPr>
    </w:p>
    <w:p w14:paraId="0D9EE487"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3B1CEBC" w14:textId="77777777" w:rsidR="00C75C7F" w:rsidRDefault="00C75C7F" w:rsidP="00F309C0">
      <w:pPr>
        <w:keepNext/>
        <w:keepLines/>
        <w:jc w:val="both"/>
        <w:rPr>
          <w:rFonts w:ascii="Tahoma" w:eastAsia="Frutiger" w:hAnsi="Tahoma" w:cs="Tahoma"/>
          <w:lang w:eastAsia="en-US"/>
        </w:rPr>
      </w:pPr>
    </w:p>
    <w:p w14:paraId="7754C4E8" w14:textId="5DD38B16"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lastRenderedPageBreak/>
        <w:t xml:space="preserve">Izvajalec s podpisom te pogodbe potrjuje, da mu je poznan predmet pogodbe,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sidR="007D4B3D">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0A12E47B" w14:textId="33B60DD9" w:rsidR="00E90FDB" w:rsidRDefault="00E90FDB" w:rsidP="00F309C0">
      <w:pPr>
        <w:keepNext/>
        <w:keepLines/>
        <w:tabs>
          <w:tab w:val="num" w:pos="4605"/>
        </w:tabs>
        <w:ind w:left="454"/>
        <w:rPr>
          <w:rFonts w:ascii="Tahoma" w:eastAsia="Frutiger" w:hAnsi="Tahoma" w:cs="Tahoma"/>
          <w:b/>
          <w:lang w:eastAsia="en-US"/>
        </w:rPr>
      </w:pPr>
    </w:p>
    <w:p w14:paraId="11D40140"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0D40C16E" w14:textId="77777777" w:rsidR="00C75C7F" w:rsidRDefault="00C75C7F" w:rsidP="00F309C0">
      <w:pPr>
        <w:keepNext/>
        <w:keepLines/>
        <w:jc w:val="both"/>
        <w:rPr>
          <w:rFonts w:ascii="Tahoma" w:eastAsia="Frutiger" w:hAnsi="Tahoma" w:cs="Tahoma"/>
          <w:lang w:eastAsia="en-US"/>
        </w:rPr>
      </w:pPr>
    </w:p>
    <w:p w14:paraId="08494FE3" w14:textId="40FEF345"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sidR="00447825">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sidR="00447825">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Pr="004C1F13">
        <w:rPr>
          <w:rFonts w:ascii="Tahoma" w:eastAsia="Frutiger" w:hAnsi="Tahoma" w:cs="Tahoma"/>
          <w:lang w:eastAsia="en-US"/>
        </w:rPr>
        <w:t xml:space="preserve"> ali posredoval</w:t>
      </w:r>
      <w:r w:rsidR="00447825">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sidR="00447825">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0FC76F97" w14:textId="77777777" w:rsidR="00C90404" w:rsidRDefault="00C90404" w:rsidP="00F309C0">
      <w:pPr>
        <w:keepNext/>
        <w:keepLines/>
        <w:jc w:val="both"/>
        <w:rPr>
          <w:rFonts w:ascii="Tahoma" w:eastAsia="Frutiger" w:hAnsi="Tahoma" w:cs="Tahoma"/>
          <w:lang w:eastAsia="en-US"/>
        </w:rPr>
      </w:pPr>
    </w:p>
    <w:p w14:paraId="7D0747C7"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B59A331" w14:textId="77777777" w:rsidR="00C75C7F" w:rsidRDefault="00C75C7F" w:rsidP="00F309C0">
      <w:pPr>
        <w:keepNext/>
        <w:keepLines/>
        <w:jc w:val="both"/>
        <w:rPr>
          <w:rFonts w:ascii="Tahoma" w:eastAsia="Frutiger" w:hAnsi="Tahoma" w:cs="Tahoma"/>
          <w:lang w:eastAsia="en-US"/>
        </w:rPr>
      </w:pPr>
    </w:p>
    <w:p w14:paraId="58D6590E" w14:textId="3CF3EFE8"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sidR="00447825">
        <w:rPr>
          <w:rFonts w:ascii="Tahoma" w:eastAsia="Frutiger" w:hAnsi="Tahoma" w:cs="Tahoma"/>
          <w:lang w:eastAsia="en-US"/>
        </w:rPr>
        <w:t>ta</w:t>
      </w:r>
      <w:r w:rsidRPr="004C1F13">
        <w:rPr>
          <w:rFonts w:ascii="Tahoma" w:eastAsia="Frutiger" w:hAnsi="Tahoma" w:cs="Tahoma"/>
          <w:lang w:eastAsia="en-US"/>
        </w:rPr>
        <w:t>, da velja prepoved odstopa oziroma cesije denarnih terjatev, ki izvirajo iz predmetne pogodbe, drugim pravnim ali fizičnim osebam, razen bankam. V primeru odstopa denarne terjatve drugim pravnim ali fizičnim osebam, razen bankam, odstop nima pravnega učinka.</w:t>
      </w:r>
    </w:p>
    <w:p w14:paraId="32234827" w14:textId="77777777" w:rsidR="00E90FDB" w:rsidRPr="004C1F13" w:rsidRDefault="00E90FDB" w:rsidP="00F309C0">
      <w:pPr>
        <w:keepNext/>
        <w:keepLines/>
        <w:jc w:val="both"/>
        <w:rPr>
          <w:rFonts w:ascii="Tahoma" w:eastAsia="Frutiger" w:hAnsi="Tahoma" w:cs="Tahoma"/>
          <w:lang w:eastAsia="en-US"/>
        </w:rPr>
      </w:pPr>
    </w:p>
    <w:p w14:paraId="0E93C063"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55483CA0" w14:textId="77777777" w:rsidR="00C75C7F" w:rsidRDefault="00C75C7F" w:rsidP="00F309C0">
      <w:pPr>
        <w:keepNext/>
        <w:keepLines/>
        <w:jc w:val="both"/>
        <w:rPr>
          <w:rFonts w:ascii="Tahoma" w:eastAsia="Frutiger" w:hAnsi="Tahoma" w:cs="Tahoma"/>
          <w:lang w:eastAsia="en-US"/>
        </w:rPr>
      </w:pPr>
    </w:p>
    <w:p w14:paraId="4F4ABBD6"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0114E84C" w14:textId="77777777" w:rsidR="00D75066" w:rsidRDefault="00D75066" w:rsidP="00F309C0">
      <w:pPr>
        <w:keepNext/>
        <w:keepLines/>
        <w:jc w:val="both"/>
        <w:rPr>
          <w:rFonts w:ascii="Tahoma" w:eastAsia="Frutiger" w:hAnsi="Tahoma" w:cs="Tahoma"/>
          <w:lang w:eastAsia="en-US"/>
        </w:rPr>
      </w:pPr>
    </w:p>
    <w:p w14:paraId="1A206023" w14:textId="77777777" w:rsidR="00D75066" w:rsidRPr="004C1F13" w:rsidRDefault="00D75066" w:rsidP="00F309C0">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6714DEDA" w14:textId="77777777" w:rsidR="00E90FDB" w:rsidRPr="004C1F13" w:rsidRDefault="00E90FDB" w:rsidP="00F309C0">
      <w:pPr>
        <w:keepNext/>
        <w:keepLines/>
        <w:jc w:val="both"/>
        <w:rPr>
          <w:rFonts w:ascii="Tahoma" w:eastAsia="Frutiger" w:hAnsi="Tahoma" w:cs="Tahoma"/>
          <w:lang w:eastAsia="en-US"/>
        </w:rPr>
      </w:pPr>
    </w:p>
    <w:p w14:paraId="26B6491F"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A1FE60E" w14:textId="77777777" w:rsidR="00C75C7F" w:rsidRDefault="00C75C7F" w:rsidP="00F309C0">
      <w:pPr>
        <w:keepNext/>
        <w:keepLines/>
        <w:jc w:val="both"/>
        <w:rPr>
          <w:rFonts w:ascii="Tahoma" w:eastAsia="Frutiger" w:hAnsi="Tahoma" w:cs="Tahoma"/>
          <w:lang w:eastAsia="en-US"/>
        </w:rPr>
      </w:pPr>
    </w:p>
    <w:p w14:paraId="74C97EF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71191921" w14:textId="77777777" w:rsidR="00037DDD" w:rsidRDefault="00037DDD" w:rsidP="00F309C0">
      <w:pPr>
        <w:keepNext/>
        <w:keepLines/>
        <w:jc w:val="both"/>
        <w:rPr>
          <w:rFonts w:ascii="Tahoma" w:eastAsia="Frutiger" w:hAnsi="Tahoma" w:cs="Tahoma"/>
          <w:lang w:eastAsia="en-US"/>
        </w:rPr>
      </w:pPr>
    </w:p>
    <w:p w14:paraId="6AE5FECC"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46CC309" w14:textId="77777777" w:rsidR="00C75C7F" w:rsidRDefault="00C75C7F" w:rsidP="00F309C0">
      <w:pPr>
        <w:keepNext/>
        <w:keepLines/>
        <w:jc w:val="both"/>
        <w:rPr>
          <w:rFonts w:ascii="Tahoma" w:eastAsia="Frutiger" w:hAnsi="Tahoma" w:cs="Tahoma"/>
          <w:lang w:eastAsia="en-US"/>
        </w:rPr>
      </w:pPr>
    </w:p>
    <w:p w14:paraId="2B82EB8A" w14:textId="681628A7" w:rsidR="00945806"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Pogodba je sklenjena </w:t>
      </w:r>
      <w:r w:rsidR="009553BD">
        <w:rPr>
          <w:rFonts w:ascii="Tahoma" w:eastAsia="Frutiger" w:hAnsi="Tahoma" w:cs="Tahoma"/>
          <w:lang w:eastAsia="en-US"/>
        </w:rPr>
        <w:t>in prične veljati</w:t>
      </w:r>
      <w:r w:rsidR="009553BD" w:rsidRPr="004C1F13">
        <w:rPr>
          <w:rFonts w:ascii="Tahoma" w:eastAsia="Frutiger" w:hAnsi="Tahoma" w:cs="Tahoma"/>
          <w:lang w:eastAsia="en-US"/>
        </w:rPr>
        <w:t xml:space="preserve"> </w:t>
      </w:r>
      <w:r w:rsidRPr="004C1F13">
        <w:rPr>
          <w:rFonts w:ascii="Tahoma" w:eastAsia="Frutiger" w:hAnsi="Tahoma" w:cs="Tahoma"/>
          <w:lang w:eastAsia="en-US"/>
        </w:rPr>
        <w:t>z dnem podpisa pogodbe s strani obeh pogodbenih strank</w:t>
      </w:r>
      <w:r w:rsidR="009553BD">
        <w:rPr>
          <w:rFonts w:ascii="Tahoma" w:eastAsia="Frutiger" w:hAnsi="Tahoma" w:cs="Tahoma"/>
          <w:lang w:eastAsia="en-US"/>
        </w:rPr>
        <w:t xml:space="preserve"> pod pogojem,</w:t>
      </w:r>
      <w:r w:rsidRPr="004C1F13">
        <w:rPr>
          <w:rFonts w:ascii="Tahoma" w:eastAsia="Frutiger" w:hAnsi="Tahoma" w:cs="Tahoma"/>
          <w:lang w:eastAsia="en-US"/>
        </w:rPr>
        <w:t xml:space="preserve"> </w:t>
      </w:r>
      <w:r w:rsidR="009553BD">
        <w:rPr>
          <w:rFonts w:ascii="Tahoma" w:eastAsia="Frutiger" w:hAnsi="Tahoma" w:cs="Tahoma"/>
          <w:lang w:eastAsia="en-US"/>
        </w:rPr>
        <w:t>da</w:t>
      </w:r>
      <w:r w:rsidRPr="004C1F13">
        <w:rPr>
          <w:rFonts w:ascii="Tahoma" w:eastAsia="Frutiger" w:hAnsi="Tahoma" w:cs="Tahoma"/>
          <w:lang w:eastAsia="en-US"/>
        </w:rPr>
        <w:t xml:space="preserve"> izvajalec</w:t>
      </w:r>
      <w:r w:rsidR="009553BD">
        <w:rPr>
          <w:rFonts w:ascii="Tahoma" w:eastAsia="Frutiger" w:hAnsi="Tahoma" w:cs="Tahoma"/>
          <w:lang w:eastAsia="en-US"/>
        </w:rPr>
        <w:t>,</w:t>
      </w:r>
      <w:r w:rsidRPr="004C1F13">
        <w:rPr>
          <w:rFonts w:ascii="Tahoma" w:eastAsia="Frutiger" w:hAnsi="Tahoma" w:cs="Tahoma"/>
          <w:lang w:eastAsia="en-US"/>
        </w:rPr>
        <w:t xml:space="preserve"> v skladu z 1</w:t>
      </w:r>
      <w:r w:rsidR="00064DCD">
        <w:rPr>
          <w:rFonts w:ascii="Tahoma" w:eastAsia="Frutiger" w:hAnsi="Tahoma" w:cs="Tahoma"/>
          <w:lang w:eastAsia="en-US"/>
        </w:rPr>
        <w:t>8</w:t>
      </w:r>
      <w:r w:rsidRPr="004C1F13">
        <w:rPr>
          <w:rFonts w:ascii="Tahoma" w:eastAsia="Frutiger" w:hAnsi="Tahoma" w:cs="Tahoma"/>
          <w:lang w:eastAsia="en-US"/>
        </w:rPr>
        <w:t>. členom pogodbe, naročniku predloži finančno zavarovanje za dobro izvedbo pogodbenih obveznosti. V kolikor izvajalec, v skladu z 1</w:t>
      </w:r>
      <w:r w:rsidR="00064DCD">
        <w:rPr>
          <w:rFonts w:ascii="Tahoma" w:eastAsia="Frutiger" w:hAnsi="Tahoma" w:cs="Tahoma"/>
          <w:lang w:eastAsia="en-US"/>
        </w:rPr>
        <w:t>8</w:t>
      </w:r>
      <w:r w:rsidRPr="004C1F13">
        <w:rPr>
          <w:rFonts w:ascii="Tahoma" w:eastAsia="Frutiger" w:hAnsi="Tahoma" w:cs="Tahoma"/>
          <w:lang w:eastAsia="en-US"/>
        </w:rPr>
        <w:t>. členom pogodbe, naročniku ne predloži finančnega zavarovanja za dobro izvedbo pogodbenih obveznosti, se šteje, da ta p</w:t>
      </w:r>
      <w:r w:rsidR="00FC65F1">
        <w:rPr>
          <w:rFonts w:ascii="Tahoma" w:eastAsia="Frutiger" w:hAnsi="Tahoma" w:cs="Tahoma"/>
          <w:lang w:eastAsia="en-US"/>
        </w:rPr>
        <w:t>ogodba ni bila nikoli sklenjena</w:t>
      </w:r>
      <w:r w:rsidR="006B3ED4">
        <w:rPr>
          <w:rFonts w:ascii="Tahoma" w:eastAsia="Frutiger" w:hAnsi="Tahoma" w:cs="Tahoma"/>
          <w:lang w:eastAsia="en-US"/>
        </w:rPr>
        <w:t>.</w:t>
      </w:r>
    </w:p>
    <w:p w14:paraId="5892DA9C" w14:textId="77777777" w:rsidR="00E90FDB" w:rsidRPr="004C1F13" w:rsidRDefault="00E90FDB" w:rsidP="00F309C0">
      <w:pPr>
        <w:keepNext/>
        <w:keepLines/>
        <w:jc w:val="both"/>
        <w:rPr>
          <w:rFonts w:ascii="Tahoma" w:eastAsia="Frutiger" w:hAnsi="Tahoma" w:cs="Tahoma"/>
          <w:lang w:eastAsia="en-US"/>
        </w:rPr>
      </w:pPr>
    </w:p>
    <w:p w14:paraId="14D9657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73167B6A" w14:textId="77777777" w:rsidR="00B767D9" w:rsidRPr="004C1F13" w:rsidRDefault="00B767D9" w:rsidP="00F309C0">
      <w:pPr>
        <w:keepNext/>
        <w:keepLines/>
        <w:jc w:val="both"/>
        <w:rPr>
          <w:rFonts w:ascii="Tahoma" w:eastAsia="Frutiger" w:hAnsi="Tahoma" w:cs="Tahoma"/>
          <w:lang w:eastAsia="en-US"/>
        </w:rPr>
      </w:pPr>
    </w:p>
    <w:p w14:paraId="40899502" w14:textId="77777777" w:rsidR="00E90FDB" w:rsidRPr="00C75C7F" w:rsidRDefault="00E90FDB" w:rsidP="003164BD">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9263F2C" w14:textId="77777777" w:rsidR="00C75C7F" w:rsidRDefault="00C75C7F" w:rsidP="00F309C0">
      <w:pPr>
        <w:keepNext/>
        <w:keepLines/>
        <w:jc w:val="both"/>
        <w:rPr>
          <w:rFonts w:ascii="Tahoma" w:eastAsia="Frutiger" w:hAnsi="Tahoma" w:cs="Tahoma"/>
          <w:lang w:eastAsia="en-US"/>
        </w:rPr>
      </w:pPr>
    </w:p>
    <w:p w14:paraId="4B5265D5"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sidR="00447825">
        <w:rPr>
          <w:rFonts w:ascii="Tahoma" w:eastAsia="Frutiger" w:hAnsi="Tahoma" w:cs="Tahoma"/>
          <w:lang w:eastAsia="en-US"/>
        </w:rPr>
        <w:t xml:space="preserve"> vsaka pogodbena </w:t>
      </w:r>
      <w:r w:rsidRPr="004C1F13">
        <w:rPr>
          <w:rFonts w:ascii="Tahoma" w:eastAsia="Frutiger" w:hAnsi="Tahoma" w:cs="Tahoma"/>
          <w:lang w:eastAsia="en-US"/>
        </w:rPr>
        <w:t>strank</w:t>
      </w:r>
      <w:r w:rsidR="00447825">
        <w:rPr>
          <w:rFonts w:ascii="Tahoma" w:eastAsia="Frutiger" w:hAnsi="Tahoma" w:cs="Tahoma"/>
          <w:lang w:eastAsia="en-US"/>
        </w:rPr>
        <w:t>a</w:t>
      </w:r>
      <w:r w:rsidRPr="004C1F13">
        <w:rPr>
          <w:rFonts w:ascii="Tahoma" w:eastAsia="Frutiger" w:hAnsi="Tahoma" w:cs="Tahoma"/>
          <w:lang w:eastAsia="en-US"/>
        </w:rPr>
        <w:t xml:space="preserve"> </w:t>
      </w:r>
      <w:r w:rsidR="00C03688">
        <w:rPr>
          <w:rFonts w:ascii="Tahoma" w:eastAsia="Frutiger" w:hAnsi="Tahoma" w:cs="Tahoma"/>
          <w:lang w:eastAsia="en-US"/>
        </w:rPr>
        <w:t xml:space="preserve">dva </w:t>
      </w:r>
      <w:r w:rsidRPr="004C1F13">
        <w:rPr>
          <w:rFonts w:ascii="Tahoma" w:eastAsia="Frutiger" w:hAnsi="Tahoma" w:cs="Tahoma"/>
          <w:lang w:eastAsia="en-US"/>
        </w:rPr>
        <w:t>(2) izvoda.</w:t>
      </w: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E90FDB" w:rsidRPr="004C1F13" w14:paraId="71C40D33" w14:textId="77777777" w:rsidTr="00D76FB3">
        <w:trPr>
          <w:trHeight w:val="737"/>
        </w:trPr>
        <w:tc>
          <w:tcPr>
            <w:tcW w:w="4597" w:type="dxa"/>
          </w:tcPr>
          <w:p w14:paraId="72FB9276" w14:textId="77777777" w:rsidR="00E90FDB" w:rsidRPr="004C1F13" w:rsidRDefault="00EA34B9" w:rsidP="00F309C0">
            <w:pPr>
              <w:keepNext/>
              <w:keepLines/>
              <w:rPr>
                <w:rFonts w:ascii="Tahoma" w:eastAsia="Frutiger" w:hAnsi="Tahoma" w:cs="Tahoma"/>
                <w:lang w:eastAsia="en-US"/>
              </w:rPr>
            </w:pPr>
            <w:r>
              <w:rPr>
                <w:rFonts w:ascii="Tahoma" w:eastAsia="Frutiger" w:hAnsi="Tahoma" w:cs="Tahoma"/>
                <w:lang w:eastAsia="en-US"/>
              </w:rPr>
              <w:lastRenderedPageBreak/>
              <w:t>………………………..</w:t>
            </w:r>
            <w:r w:rsidR="00E90FDB" w:rsidRPr="004C1F13">
              <w:rPr>
                <w:rFonts w:ascii="Tahoma" w:eastAsia="Frutiger" w:hAnsi="Tahoma" w:cs="Tahoma"/>
                <w:lang w:eastAsia="en-US"/>
              </w:rPr>
              <w:t xml:space="preserve">, dne ………………… </w:t>
            </w:r>
          </w:p>
        </w:tc>
        <w:tc>
          <w:tcPr>
            <w:tcW w:w="5123" w:type="dxa"/>
          </w:tcPr>
          <w:p w14:paraId="382EAD88"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E90FDB" w:rsidRPr="004C1F13" w14:paraId="518121A2" w14:textId="77777777" w:rsidTr="00D76FB3">
        <w:trPr>
          <w:trHeight w:val="2410"/>
        </w:trPr>
        <w:tc>
          <w:tcPr>
            <w:tcW w:w="4597" w:type="dxa"/>
          </w:tcPr>
          <w:p w14:paraId="093B52B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43E1139E" w14:textId="77777777" w:rsidR="00E90FDB" w:rsidRPr="004C1F13" w:rsidRDefault="00E90FDB" w:rsidP="00F309C0">
            <w:pPr>
              <w:keepNext/>
              <w:keepLines/>
              <w:jc w:val="both"/>
              <w:rPr>
                <w:rFonts w:ascii="Tahoma" w:eastAsia="Frutiger" w:hAnsi="Tahoma" w:cs="Tahoma"/>
                <w:lang w:eastAsia="en-US"/>
              </w:rPr>
            </w:pPr>
          </w:p>
          <w:p w14:paraId="2CBA65C6" w14:textId="77777777" w:rsidR="00E90FDB" w:rsidRPr="004C1F13" w:rsidRDefault="00E90FDB" w:rsidP="00F309C0">
            <w:pPr>
              <w:keepNext/>
              <w:keepLines/>
              <w:jc w:val="both"/>
              <w:rPr>
                <w:rFonts w:ascii="Tahoma" w:eastAsia="Frutiger" w:hAnsi="Tahoma" w:cs="Tahoma"/>
                <w:lang w:eastAsia="en-US"/>
              </w:rPr>
            </w:pPr>
          </w:p>
          <w:p w14:paraId="05DF1A73"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14:paraId="5B06661F" w14:textId="77777777" w:rsidR="00E90FDB" w:rsidRPr="004C1F13" w:rsidRDefault="00E90FDB" w:rsidP="00F309C0">
            <w:pPr>
              <w:keepNext/>
              <w:keepLines/>
              <w:jc w:val="both"/>
              <w:rPr>
                <w:rFonts w:ascii="Tahoma" w:eastAsia="Frutiger" w:hAnsi="Tahoma" w:cs="Tahoma"/>
                <w:lang w:eastAsia="en-US"/>
              </w:rPr>
            </w:pPr>
          </w:p>
        </w:tc>
        <w:tc>
          <w:tcPr>
            <w:tcW w:w="5123" w:type="dxa"/>
          </w:tcPr>
          <w:p w14:paraId="1F88A3E2"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5803C8CD" w14:textId="77777777" w:rsidR="00E90FDB" w:rsidRPr="004C1F13" w:rsidRDefault="00E90FDB" w:rsidP="00F309C0">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243B470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11218AC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4ED4B719" w14:textId="3C1EA0C7" w:rsidR="00E90FDB" w:rsidRPr="004C1F13" w:rsidRDefault="005B466A" w:rsidP="00F309C0">
            <w:pPr>
              <w:keepNext/>
              <w:keepLines/>
              <w:jc w:val="both"/>
              <w:rPr>
                <w:rFonts w:ascii="Tahoma" w:eastAsia="Frutiger" w:hAnsi="Tahoma" w:cs="Tahoma"/>
                <w:lang w:eastAsia="en-US"/>
              </w:rPr>
            </w:pPr>
            <w:r>
              <w:rPr>
                <w:rFonts w:ascii="Tahoma" w:eastAsia="Frutiger" w:hAnsi="Tahoma" w:cs="Tahoma"/>
                <w:lang w:eastAsia="en-US"/>
              </w:rPr>
              <w:t>David POLUTNIK</w:t>
            </w:r>
          </w:p>
        </w:tc>
      </w:tr>
    </w:tbl>
    <w:p w14:paraId="61F41EBD" w14:textId="3313A1D7" w:rsidR="00A055C4" w:rsidRDefault="00A055C4" w:rsidP="00F309C0">
      <w:pPr>
        <w:keepNext/>
        <w:keepLines/>
        <w:jc w:val="both"/>
        <w:rPr>
          <w:rFonts w:ascii="Tahoma" w:hAnsi="Tahoma" w:cs="Tahoma"/>
          <w:b/>
        </w:rPr>
      </w:pPr>
    </w:p>
    <w:p w14:paraId="13347A7E" w14:textId="2FB71A17" w:rsidR="00323234" w:rsidRDefault="00323234" w:rsidP="00F309C0">
      <w:pPr>
        <w:keepNext/>
        <w:keepLines/>
        <w:jc w:val="both"/>
        <w:rPr>
          <w:rFonts w:ascii="Tahoma" w:hAnsi="Tahoma" w:cs="Tahoma"/>
          <w:b/>
        </w:rPr>
      </w:pPr>
    </w:p>
    <w:p w14:paraId="1E70A35F" w14:textId="227D8CF3" w:rsidR="00323234" w:rsidRDefault="00323234" w:rsidP="00F309C0">
      <w:pPr>
        <w:keepNext/>
        <w:keepLines/>
        <w:jc w:val="both"/>
        <w:rPr>
          <w:rFonts w:ascii="Tahoma" w:hAnsi="Tahoma" w:cs="Tahoma"/>
          <w:b/>
        </w:rPr>
      </w:pPr>
    </w:p>
    <w:p w14:paraId="4594FE79" w14:textId="56EC846A" w:rsidR="00323234" w:rsidRDefault="00323234" w:rsidP="00F309C0">
      <w:pPr>
        <w:keepNext/>
        <w:keepLines/>
        <w:jc w:val="both"/>
        <w:rPr>
          <w:rFonts w:ascii="Tahoma" w:hAnsi="Tahoma" w:cs="Tahoma"/>
          <w:b/>
        </w:rPr>
      </w:pPr>
    </w:p>
    <w:p w14:paraId="4AA0C986" w14:textId="01A2D1B1" w:rsidR="00323234" w:rsidRDefault="00323234" w:rsidP="00F309C0">
      <w:pPr>
        <w:keepNext/>
        <w:keepLines/>
        <w:jc w:val="both"/>
        <w:rPr>
          <w:rFonts w:ascii="Tahoma" w:hAnsi="Tahoma" w:cs="Tahoma"/>
          <w:b/>
        </w:rPr>
      </w:pPr>
    </w:p>
    <w:p w14:paraId="5E53141E" w14:textId="451E4F4E" w:rsidR="00323234" w:rsidRDefault="00323234" w:rsidP="00F309C0">
      <w:pPr>
        <w:keepNext/>
        <w:keepLines/>
        <w:jc w:val="both"/>
        <w:rPr>
          <w:rFonts w:ascii="Tahoma" w:hAnsi="Tahoma" w:cs="Tahoma"/>
          <w:b/>
        </w:rPr>
      </w:pPr>
    </w:p>
    <w:p w14:paraId="36D53755" w14:textId="07E5B60F" w:rsidR="00323234" w:rsidRDefault="00323234" w:rsidP="00F309C0">
      <w:pPr>
        <w:keepNext/>
        <w:keepLines/>
        <w:jc w:val="both"/>
        <w:rPr>
          <w:rFonts w:ascii="Tahoma" w:hAnsi="Tahoma" w:cs="Tahoma"/>
          <w:b/>
        </w:rPr>
      </w:pPr>
    </w:p>
    <w:p w14:paraId="128616FF" w14:textId="3F93B84B" w:rsidR="00323234" w:rsidRDefault="00323234" w:rsidP="00F309C0">
      <w:pPr>
        <w:keepNext/>
        <w:keepLines/>
        <w:jc w:val="both"/>
        <w:rPr>
          <w:rFonts w:ascii="Tahoma" w:hAnsi="Tahoma" w:cs="Tahoma"/>
          <w:b/>
        </w:rPr>
      </w:pPr>
    </w:p>
    <w:p w14:paraId="2111EB61" w14:textId="3555C430" w:rsidR="00323234" w:rsidRDefault="00323234" w:rsidP="00F309C0">
      <w:pPr>
        <w:keepNext/>
        <w:keepLines/>
        <w:jc w:val="both"/>
        <w:rPr>
          <w:rFonts w:ascii="Tahoma" w:hAnsi="Tahoma" w:cs="Tahoma"/>
          <w:b/>
        </w:rPr>
      </w:pPr>
    </w:p>
    <w:p w14:paraId="36543AC8" w14:textId="69AAC9D0" w:rsidR="00323234" w:rsidRDefault="00323234" w:rsidP="00F309C0">
      <w:pPr>
        <w:keepNext/>
        <w:keepLines/>
        <w:jc w:val="both"/>
        <w:rPr>
          <w:rFonts w:ascii="Tahoma" w:hAnsi="Tahoma" w:cs="Tahoma"/>
          <w:b/>
        </w:rPr>
      </w:pPr>
    </w:p>
    <w:p w14:paraId="580D315D" w14:textId="6FCDE82E" w:rsidR="00323234" w:rsidRDefault="00323234" w:rsidP="00F309C0">
      <w:pPr>
        <w:keepNext/>
        <w:keepLines/>
        <w:jc w:val="both"/>
        <w:rPr>
          <w:rFonts w:ascii="Tahoma" w:hAnsi="Tahoma" w:cs="Tahoma"/>
          <w:b/>
        </w:rPr>
      </w:pPr>
    </w:p>
    <w:p w14:paraId="49511F47" w14:textId="350692FC" w:rsidR="00323234" w:rsidRDefault="00323234" w:rsidP="00F309C0">
      <w:pPr>
        <w:keepNext/>
        <w:keepLines/>
        <w:jc w:val="both"/>
        <w:rPr>
          <w:rFonts w:ascii="Tahoma" w:hAnsi="Tahoma" w:cs="Tahoma"/>
          <w:b/>
        </w:rPr>
      </w:pPr>
    </w:p>
    <w:p w14:paraId="5841AE0E" w14:textId="7F7AEE53" w:rsidR="00323234" w:rsidRDefault="00323234" w:rsidP="00F309C0">
      <w:pPr>
        <w:keepNext/>
        <w:keepLines/>
        <w:jc w:val="both"/>
        <w:rPr>
          <w:rFonts w:ascii="Tahoma" w:hAnsi="Tahoma" w:cs="Tahoma"/>
          <w:b/>
        </w:rPr>
      </w:pPr>
    </w:p>
    <w:p w14:paraId="2A15DD11" w14:textId="249B9871" w:rsidR="00323234" w:rsidRDefault="00323234" w:rsidP="00F309C0">
      <w:pPr>
        <w:keepNext/>
        <w:keepLines/>
        <w:jc w:val="both"/>
        <w:rPr>
          <w:rFonts w:ascii="Tahoma" w:hAnsi="Tahoma" w:cs="Tahoma"/>
          <w:b/>
        </w:rPr>
      </w:pPr>
    </w:p>
    <w:p w14:paraId="0033F14F" w14:textId="4DD01EC6" w:rsidR="00323234" w:rsidRDefault="00323234" w:rsidP="00F309C0">
      <w:pPr>
        <w:keepNext/>
        <w:keepLines/>
        <w:jc w:val="both"/>
        <w:rPr>
          <w:rFonts w:ascii="Tahoma" w:hAnsi="Tahoma" w:cs="Tahoma"/>
          <w:b/>
        </w:rPr>
      </w:pPr>
    </w:p>
    <w:p w14:paraId="44397450" w14:textId="572A6A76" w:rsidR="00323234" w:rsidRDefault="00323234" w:rsidP="00F309C0">
      <w:pPr>
        <w:keepNext/>
        <w:keepLines/>
        <w:jc w:val="both"/>
        <w:rPr>
          <w:rFonts w:ascii="Tahoma" w:hAnsi="Tahoma" w:cs="Tahoma"/>
          <w:b/>
        </w:rPr>
      </w:pPr>
    </w:p>
    <w:p w14:paraId="1143053D" w14:textId="1B9495EF" w:rsidR="00323234" w:rsidRDefault="00323234" w:rsidP="00F309C0">
      <w:pPr>
        <w:keepNext/>
        <w:keepLines/>
        <w:jc w:val="both"/>
        <w:rPr>
          <w:rFonts w:ascii="Tahoma" w:hAnsi="Tahoma" w:cs="Tahoma"/>
          <w:b/>
        </w:rPr>
      </w:pPr>
    </w:p>
    <w:p w14:paraId="2E48A168" w14:textId="49D5B857" w:rsidR="00323234" w:rsidRDefault="00323234" w:rsidP="00F309C0">
      <w:pPr>
        <w:keepNext/>
        <w:keepLines/>
        <w:jc w:val="both"/>
        <w:rPr>
          <w:rFonts w:ascii="Tahoma" w:hAnsi="Tahoma" w:cs="Tahoma"/>
          <w:b/>
        </w:rPr>
      </w:pPr>
    </w:p>
    <w:p w14:paraId="270DAC76" w14:textId="68CCCC41" w:rsidR="00323234" w:rsidRDefault="00323234" w:rsidP="00F309C0">
      <w:pPr>
        <w:keepNext/>
        <w:keepLines/>
        <w:jc w:val="both"/>
        <w:rPr>
          <w:rFonts w:ascii="Tahoma" w:hAnsi="Tahoma" w:cs="Tahoma"/>
          <w:b/>
        </w:rPr>
      </w:pPr>
    </w:p>
    <w:p w14:paraId="13C4D95E" w14:textId="100ED22C" w:rsidR="00323234" w:rsidRDefault="00323234" w:rsidP="00F309C0">
      <w:pPr>
        <w:keepNext/>
        <w:keepLines/>
        <w:jc w:val="both"/>
        <w:rPr>
          <w:rFonts w:ascii="Tahoma" w:hAnsi="Tahoma" w:cs="Tahoma"/>
          <w:b/>
        </w:rPr>
      </w:pPr>
    </w:p>
    <w:p w14:paraId="23A1A426" w14:textId="03C8BEA7" w:rsidR="00323234" w:rsidRDefault="00323234" w:rsidP="00F309C0">
      <w:pPr>
        <w:keepNext/>
        <w:keepLines/>
        <w:jc w:val="both"/>
        <w:rPr>
          <w:rFonts w:ascii="Tahoma" w:hAnsi="Tahoma" w:cs="Tahoma"/>
          <w:b/>
        </w:rPr>
      </w:pPr>
    </w:p>
    <w:p w14:paraId="4746B25B" w14:textId="3C513F17" w:rsidR="00323234" w:rsidRDefault="00323234" w:rsidP="00F309C0">
      <w:pPr>
        <w:keepNext/>
        <w:keepLines/>
        <w:jc w:val="both"/>
        <w:rPr>
          <w:rFonts w:ascii="Tahoma" w:hAnsi="Tahoma" w:cs="Tahoma"/>
          <w:b/>
        </w:rPr>
      </w:pPr>
    </w:p>
    <w:p w14:paraId="13EE23E2" w14:textId="4D33C74B" w:rsidR="00323234" w:rsidRDefault="00323234" w:rsidP="00F309C0">
      <w:pPr>
        <w:keepNext/>
        <w:keepLines/>
        <w:jc w:val="both"/>
        <w:rPr>
          <w:rFonts w:ascii="Tahoma" w:hAnsi="Tahoma" w:cs="Tahoma"/>
          <w:b/>
        </w:rPr>
      </w:pPr>
    </w:p>
    <w:p w14:paraId="567156B2" w14:textId="62B8E90C" w:rsidR="00323234" w:rsidRDefault="00323234" w:rsidP="00F309C0">
      <w:pPr>
        <w:keepNext/>
        <w:keepLines/>
        <w:jc w:val="both"/>
        <w:rPr>
          <w:rFonts w:ascii="Tahoma" w:hAnsi="Tahoma" w:cs="Tahoma"/>
          <w:b/>
        </w:rPr>
      </w:pPr>
    </w:p>
    <w:p w14:paraId="6AD1619A" w14:textId="0504E658" w:rsidR="00323234" w:rsidRDefault="00323234" w:rsidP="00F309C0">
      <w:pPr>
        <w:keepNext/>
        <w:keepLines/>
        <w:jc w:val="both"/>
        <w:rPr>
          <w:rFonts w:ascii="Tahoma" w:hAnsi="Tahoma" w:cs="Tahoma"/>
          <w:b/>
        </w:rPr>
      </w:pPr>
    </w:p>
    <w:p w14:paraId="2805660F" w14:textId="68C063A7" w:rsidR="00323234" w:rsidRDefault="00323234" w:rsidP="00F309C0">
      <w:pPr>
        <w:keepNext/>
        <w:keepLines/>
        <w:jc w:val="both"/>
        <w:rPr>
          <w:rFonts w:ascii="Tahoma" w:hAnsi="Tahoma" w:cs="Tahoma"/>
          <w:b/>
        </w:rPr>
      </w:pPr>
    </w:p>
    <w:p w14:paraId="37BBF51B" w14:textId="1AAB2C8E" w:rsidR="00323234" w:rsidRDefault="00323234" w:rsidP="00F309C0">
      <w:pPr>
        <w:keepNext/>
        <w:keepLines/>
        <w:jc w:val="both"/>
        <w:rPr>
          <w:rFonts w:ascii="Tahoma" w:hAnsi="Tahoma" w:cs="Tahoma"/>
          <w:b/>
        </w:rPr>
      </w:pPr>
    </w:p>
    <w:p w14:paraId="33D8F0B2" w14:textId="47E197FA" w:rsidR="00323234" w:rsidRDefault="00323234" w:rsidP="00F309C0">
      <w:pPr>
        <w:keepNext/>
        <w:keepLines/>
        <w:jc w:val="both"/>
        <w:rPr>
          <w:rFonts w:ascii="Tahoma" w:hAnsi="Tahoma" w:cs="Tahoma"/>
          <w:b/>
        </w:rPr>
      </w:pPr>
    </w:p>
    <w:p w14:paraId="34903F11" w14:textId="4E23BFA9" w:rsidR="00400024" w:rsidRDefault="00400024" w:rsidP="00F309C0">
      <w:pPr>
        <w:keepNext/>
        <w:keepLines/>
        <w:jc w:val="both"/>
        <w:rPr>
          <w:rFonts w:ascii="Tahoma" w:hAnsi="Tahoma" w:cs="Tahoma"/>
          <w:b/>
        </w:rPr>
      </w:pPr>
    </w:p>
    <w:p w14:paraId="4C7C8598" w14:textId="598DAA86" w:rsidR="00400024" w:rsidRDefault="00400024" w:rsidP="00F309C0">
      <w:pPr>
        <w:keepNext/>
        <w:keepLines/>
        <w:jc w:val="both"/>
        <w:rPr>
          <w:rFonts w:ascii="Tahoma" w:hAnsi="Tahoma" w:cs="Tahoma"/>
          <w:b/>
        </w:rPr>
      </w:pPr>
    </w:p>
    <w:p w14:paraId="2AD3CF2A" w14:textId="63BEF0DE" w:rsidR="00400024" w:rsidRDefault="00400024" w:rsidP="00F309C0">
      <w:pPr>
        <w:keepNext/>
        <w:keepLines/>
        <w:jc w:val="both"/>
        <w:rPr>
          <w:rFonts w:ascii="Tahoma" w:hAnsi="Tahoma" w:cs="Tahoma"/>
          <w:b/>
        </w:rPr>
      </w:pPr>
    </w:p>
    <w:p w14:paraId="2F2B5468" w14:textId="439C1056" w:rsidR="00400024" w:rsidRDefault="00400024" w:rsidP="00F309C0">
      <w:pPr>
        <w:keepNext/>
        <w:keepLines/>
        <w:jc w:val="both"/>
        <w:rPr>
          <w:rFonts w:ascii="Tahoma" w:hAnsi="Tahoma" w:cs="Tahoma"/>
          <w:b/>
        </w:rPr>
      </w:pPr>
    </w:p>
    <w:p w14:paraId="552B8EA7" w14:textId="7077B230" w:rsidR="00400024" w:rsidRDefault="00400024" w:rsidP="00F309C0">
      <w:pPr>
        <w:keepNext/>
        <w:keepLines/>
        <w:jc w:val="both"/>
        <w:rPr>
          <w:rFonts w:ascii="Tahoma" w:hAnsi="Tahoma" w:cs="Tahoma"/>
          <w:b/>
        </w:rPr>
      </w:pPr>
    </w:p>
    <w:p w14:paraId="3AFBD3FF" w14:textId="03576110" w:rsidR="00400024" w:rsidRDefault="00400024" w:rsidP="00F309C0">
      <w:pPr>
        <w:keepNext/>
        <w:keepLines/>
        <w:jc w:val="both"/>
        <w:rPr>
          <w:rFonts w:ascii="Tahoma" w:hAnsi="Tahoma" w:cs="Tahoma"/>
          <w:b/>
        </w:rPr>
      </w:pPr>
    </w:p>
    <w:p w14:paraId="4A3362F3" w14:textId="7E0F5AB3" w:rsidR="00400024" w:rsidRDefault="00400024" w:rsidP="00F309C0">
      <w:pPr>
        <w:keepNext/>
        <w:keepLines/>
        <w:jc w:val="both"/>
        <w:rPr>
          <w:rFonts w:ascii="Tahoma" w:hAnsi="Tahoma" w:cs="Tahoma"/>
          <w:b/>
        </w:rPr>
      </w:pPr>
    </w:p>
    <w:p w14:paraId="2E176F94" w14:textId="57CC1832" w:rsidR="00400024" w:rsidRDefault="00400024" w:rsidP="00F309C0">
      <w:pPr>
        <w:keepNext/>
        <w:keepLines/>
        <w:jc w:val="both"/>
        <w:rPr>
          <w:rFonts w:ascii="Tahoma" w:hAnsi="Tahoma" w:cs="Tahoma"/>
          <w:b/>
        </w:rPr>
      </w:pPr>
    </w:p>
    <w:p w14:paraId="4BC92834" w14:textId="5D8753C1" w:rsidR="00400024" w:rsidRDefault="00400024" w:rsidP="00F309C0">
      <w:pPr>
        <w:keepNext/>
        <w:keepLines/>
        <w:jc w:val="both"/>
        <w:rPr>
          <w:rFonts w:ascii="Tahoma" w:hAnsi="Tahoma" w:cs="Tahoma"/>
          <w:b/>
        </w:rPr>
      </w:pPr>
    </w:p>
    <w:p w14:paraId="2BA4F01A" w14:textId="139F850D" w:rsidR="00400024" w:rsidRDefault="00400024" w:rsidP="00F309C0">
      <w:pPr>
        <w:keepNext/>
        <w:keepLines/>
        <w:jc w:val="both"/>
        <w:rPr>
          <w:rFonts w:ascii="Tahoma" w:hAnsi="Tahoma" w:cs="Tahoma"/>
          <w:b/>
        </w:rPr>
      </w:pPr>
    </w:p>
    <w:p w14:paraId="69C0062F" w14:textId="298AB95C" w:rsidR="00400024" w:rsidRDefault="00400024" w:rsidP="00F309C0">
      <w:pPr>
        <w:keepNext/>
        <w:keepLines/>
        <w:jc w:val="both"/>
        <w:rPr>
          <w:rFonts w:ascii="Tahoma" w:hAnsi="Tahoma" w:cs="Tahoma"/>
          <w:b/>
        </w:rPr>
      </w:pPr>
    </w:p>
    <w:p w14:paraId="49F5C36E" w14:textId="77777777" w:rsidR="00400024" w:rsidRDefault="00400024" w:rsidP="00F309C0">
      <w:pPr>
        <w:keepNext/>
        <w:keepLines/>
        <w:jc w:val="both"/>
        <w:rPr>
          <w:rFonts w:ascii="Tahoma" w:hAnsi="Tahoma" w:cs="Tahoma"/>
          <w:b/>
        </w:rPr>
      </w:pPr>
    </w:p>
    <w:p w14:paraId="422C5BC1" w14:textId="24B0BB9B" w:rsidR="00323234" w:rsidRDefault="00323234" w:rsidP="00F309C0">
      <w:pPr>
        <w:keepNext/>
        <w:keepLines/>
        <w:jc w:val="both"/>
        <w:rPr>
          <w:rFonts w:ascii="Tahoma" w:hAnsi="Tahoma" w:cs="Tahoma"/>
          <w:b/>
        </w:rPr>
      </w:pPr>
    </w:p>
    <w:p w14:paraId="2B19DF2F" w14:textId="3D424F31" w:rsidR="00323234" w:rsidRDefault="00323234" w:rsidP="00F309C0">
      <w:pPr>
        <w:keepNext/>
        <w:keepLines/>
        <w:jc w:val="both"/>
        <w:rPr>
          <w:rFonts w:ascii="Tahoma" w:hAnsi="Tahoma" w:cs="Tahoma"/>
          <w:b/>
        </w:rPr>
      </w:pPr>
    </w:p>
    <w:p w14:paraId="33E4E098" w14:textId="2CB34771" w:rsidR="00323234" w:rsidRDefault="00323234" w:rsidP="00F309C0">
      <w:pPr>
        <w:keepNext/>
        <w:keepLines/>
        <w:jc w:val="both"/>
        <w:rPr>
          <w:rFonts w:ascii="Tahoma" w:hAnsi="Tahoma" w:cs="Tahoma"/>
          <w:b/>
        </w:rPr>
      </w:pPr>
    </w:p>
    <w:p w14:paraId="74C87C0F" w14:textId="674B90DC" w:rsidR="00323234" w:rsidRDefault="00323234" w:rsidP="00F309C0">
      <w:pPr>
        <w:keepNext/>
        <w:keepLines/>
        <w:jc w:val="both"/>
        <w:rPr>
          <w:rFonts w:ascii="Tahoma" w:hAnsi="Tahoma" w:cs="Tahoma"/>
          <w:b/>
        </w:rPr>
      </w:pPr>
    </w:p>
    <w:p w14:paraId="59012C8D" w14:textId="2BFB9D5A" w:rsidR="00323234" w:rsidRDefault="00323234" w:rsidP="00F309C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332"/>
      </w:tblGrid>
      <w:tr w:rsidR="0048263A" w:rsidRPr="00112425" w14:paraId="710866B3" w14:textId="77777777" w:rsidTr="0048263A">
        <w:tc>
          <w:tcPr>
            <w:tcW w:w="8161" w:type="dxa"/>
            <w:tcBorders>
              <w:top w:val="single" w:sz="4" w:space="0" w:color="auto"/>
              <w:left w:val="single" w:sz="4" w:space="0" w:color="auto"/>
              <w:bottom w:val="single" w:sz="4" w:space="0" w:color="auto"/>
              <w:right w:val="single" w:sz="4" w:space="0" w:color="auto"/>
            </w:tcBorders>
            <w:hideMark/>
          </w:tcPr>
          <w:p w14:paraId="7E75F8A3" w14:textId="432A208A" w:rsidR="0048263A" w:rsidRPr="00112425" w:rsidRDefault="0048263A" w:rsidP="0048263A">
            <w:pPr>
              <w:keepNext/>
              <w:keepLines/>
              <w:rPr>
                <w:rFonts w:ascii="Tahoma" w:hAnsi="Tahoma" w:cs="Tahoma"/>
                <w:b/>
              </w:rPr>
            </w:pPr>
            <w:r>
              <w:rPr>
                <w:rFonts w:ascii="Tahoma" w:hAnsi="Tahoma" w:cs="Tahoma"/>
              </w:rPr>
              <w:lastRenderedPageBreak/>
              <w:t>OSNUTEK POGODBE – OBČINA DOBROVA-POLHOV GRADEC</w:t>
            </w:r>
          </w:p>
        </w:tc>
        <w:tc>
          <w:tcPr>
            <w:tcW w:w="1332" w:type="dxa"/>
            <w:tcBorders>
              <w:top w:val="single" w:sz="4" w:space="0" w:color="auto"/>
              <w:left w:val="single" w:sz="4" w:space="0" w:color="auto"/>
              <w:bottom w:val="single" w:sz="4" w:space="0" w:color="auto"/>
              <w:right w:val="single" w:sz="4" w:space="0" w:color="auto"/>
            </w:tcBorders>
            <w:hideMark/>
          </w:tcPr>
          <w:p w14:paraId="0ED08845" w14:textId="1AD91277" w:rsidR="0048263A" w:rsidRPr="00112425" w:rsidRDefault="0048263A" w:rsidP="0048263A">
            <w:pPr>
              <w:keepNext/>
              <w:keepLines/>
              <w:rPr>
                <w:rFonts w:ascii="Tahoma" w:hAnsi="Tahoma" w:cs="Tahoma"/>
                <w:b/>
                <w:i/>
              </w:rPr>
            </w:pPr>
            <w:r w:rsidRPr="00112425">
              <w:rPr>
                <w:rFonts w:ascii="Tahoma" w:hAnsi="Tahoma" w:cs="Tahoma"/>
                <w:b/>
                <w:i/>
              </w:rPr>
              <w:t xml:space="preserve">Priloga </w:t>
            </w:r>
            <w:r>
              <w:rPr>
                <w:rFonts w:ascii="Tahoma" w:hAnsi="Tahoma" w:cs="Tahoma"/>
                <w:b/>
                <w:i/>
              </w:rPr>
              <w:t>7/2</w:t>
            </w:r>
          </w:p>
        </w:tc>
      </w:tr>
    </w:tbl>
    <w:p w14:paraId="6A58E499" w14:textId="77777777" w:rsidR="0048263A" w:rsidRPr="004C1F13" w:rsidRDefault="0048263A" w:rsidP="0048263A">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48263A" w:rsidRPr="004C1F13" w14:paraId="55EAD307" w14:textId="77777777" w:rsidTr="0048263A">
        <w:tc>
          <w:tcPr>
            <w:tcW w:w="2905" w:type="dxa"/>
            <w:vAlign w:val="center"/>
          </w:tcPr>
          <w:p w14:paraId="6F46C049" w14:textId="77777777" w:rsidR="0048263A" w:rsidRPr="004C1F13" w:rsidRDefault="0048263A" w:rsidP="0048263A">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084B9048" w14:textId="77777777" w:rsidR="0048263A" w:rsidRPr="004C1F13" w:rsidRDefault="0048263A" w:rsidP="0048263A">
            <w:pPr>
              <w:keepNext/>
              <w:keepLines/>
              <w:jc w:val="center"/>
              <w:rPr>
                <w:rFonts w:ascii="Tahoma" w:hAnsi="Tahoma" w:cs="Tahoma"/>
                <w:b/>
              </w:rPr>
            </w:pPr>
          </w:p>
        </w:tc>
      </w:tr>
      <w:tr w:rsidR="0048263A" w:rsidRPr="004C1F13" w14:paraId="76665E5C" w14:textId="77777777" w:rsidTr="0048263A">
        <w:tc>
          <w:tcPr>
            <w:tcW w:w="2905" w:type="dxa"/>
            <w:vAlign w:val="center"/>
          </w:tcPr>
          <w:p w14:paraId="2CAE8837" w14:textId="77777777" w:rsidR="0048263A" w:rsidRPr="004C1F13" w:rsidRDefault="0048263A" w:rsidP="0048263A">
            <w:pPr>
              <w:keepNext/>
              <w:keepLines/>
              <w:ind w:left="-75"/>
              <w:jc w:val="both"/>
              <w:rPr>
                <w:rFonts w:ascii="Tahoma" w:hAnsi="Tahoma" w:cs="Tahoma"/>
                <w:lang w:eastAsia="en-US"/>
              </w:rPr>
            </w:pPr>
            <w:r>
              <w:rPr>
                <w:rFonts w:ascii="Tahoma" w:hAnsi="Tahoma" w:cs="Tahoma"/>
                <w:lang w:eastAsia="en-US"/>
              </w:rPr>
              <w:t>Številka javnega naročila:</w:t>
            </w:r>
          </w:p>
        </w:tc>
        <w:tc>
          <w:tcPr>
            <w:tcW w:w="2552" w:type="dxa"/>
            <w:tcBorders>
              <w:bottom w:val="single" w:sz="4" w:space="0" w:color="auto"/>
            </w:tcBorders>
            <w:vAlign w:val="center"/>
          </w:tcPr>
          <w:p w14:paraId="3EAC6333" w14:textId="77777777" w:rsidR="0048263A" w:rsidRPr="004C1F13" w:rsidRDefault="0048263A" w:rsidP="0048263A">
            <w:pPr>
              <w:keepNext/>
              <w:keepLines/>
              <w:jc w:val="center"/>
              <w:rPr>
                <w:rFonts w:ascii="Tahoma" w:hAnsi="Tahoma" w:cs="Tahoma"/>
                <w:b/>
              </w:rPr>
            </w:pPr>
            <w:r>
              <w:rPr>
                <w:rFonts w:ascii="Tahoma" w:hAnsi="Tahoma" w:cs="Tahoma"/>
                <w:b/>
              </w:rPr>
              <w:t>VKS-83/23</w:t>
            </w:r>
          </w:p>
        </w:tc>
      </w:tr>
      <w:tr w:rsidR="0048263A" w:rsidRPr="004C1F13" w14:paraId="61D7A80E" w14:textId="77777777" w:rsidTr="0048263A">
        <w:tc>
          <w:tcPr>
            <w:tcW w:w="2905" w:type="dxa"/>
          </w:tcPr>
          <w:p w14:paraId="503EF086" w14:textId="77777777" w:rsidR="0048263A" w:rsidRPr="004C1F13" w:rsidRDefault="0048263A" w:rsidP="0048263A">
            <w:pPr>
              <w:keepNext/>
              <w:keepLines/>
              <w:jc w:val="both"/>
              <w:rPr>
                <w:rFonts w:ascii="Tahoma" w:hAnsi="Tahoma" w:cs="Tahoma"/>
                <w:lang w:eastAsia="en-US"/>
              </w:rPr>
            </w:pPr>
          </w:p>
        </w:tc>
        <w:tc>
          <w:tcPr>
            <w:tcW w:w="2552" w:type="dxa"/>
            <w:tcBorders>
              <w:top w:val="single" w:sz="4" w:space="0" w:color="auto"/>
            </w:tcBorders>
          </w:tcPr>
          <w:p w14:paraId="199E1D53" w14:textId="77777777" w:rsidR="0048263A" w:rsidRPr="004C1F13" w:rsidRDefault="0048263A" w:rsidP="0048263A">
            <w:pPr>
              <w:keepNext/>
              <w:keepLines/>
              <w:jc w:val="both"/>
              <w:rPr>
                <w:rFonts w:ascii="Tahoma" w:hAnsi="Tahoma" w:cs="Tahoma"/>
                <w:lang w:eastAsia="en-US"/>
              </w:rPr>
            </w:pPr>
          </w:p>
        </w:tc>
      </w:tr>
      <w:tr w:rsidR="0048263A" w:rsidRPr="004C1F13" w14:paraId="49C54660" w14:textId="77777777" w:rsidTr="0048263A">
        <w:tc>
          <w:tcPr>
            <w:tcW w:w="2905" w:type="dxa"/>
          </w:tcPr>
          <w:p w14:paraId="2957160D" w14:textId="77777777" w:rsidR="0048263A" w:rsidRPr="004C1F13" w:rsidRDefault="0048263A" w:rsidP="0048263A">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0CF5B8F5" w14:textId="77777777" w:rsidR="0048263A" w:rsidRPr="004C1F13" w:rsidRDefault="0048263A" w:rsidP="0048263A">
            <w:pPr>
              <w:keepNext/>
              <w:keepLines/>
              <w:jc w:val="both"/>
              <w:rPr>
                <w:rFonts w:ascii="Tahoma" w:hAnsi="Tahoma" w:cs="Tahoma"/>
                <w:lang w:eastAsia="en-US"/>
              </w:rPr>
            </w:pPr>
          </w:p>
        </w:tc>
      </w:tr>
    </w:tbl>
    <w:p w14:paraId="3029B3A2" w14:textId="77777777" w:rsidR="0048263A" w:rsidRPr="004C1F13" w:rsidRDefault="0048263A" w:rsidP="0048263A">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48263A" w:rsidRPr="004C1F13" w14:paraId="25AAD14E" w14:textId="77777777" w:rsidTr="0048263A">
        <w:tc>
          <w:tcPr>
            <w:tcW w:w="1985" w:type="dxa"/>
          </w:tcPr>
          <w:p w14:paraId="4ADD10C3" w14:textId="77777777" w:rsidR="0048263A" w:rsidRPr="004C1F13" w:rsidRDefault="0048263A" w:rsidP="0048263A">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1DD8EA8C" w14:textId="3795F7F2" w:rsidR="0048263A" w:rsidRPr="004C1F13" w:rsidRDefault="0048263A" w:rsidP="0048263A">
            <w:pPr>
              <w:keepNext/>
              <w:keepLines/>
              <w:spacing w:after="200" w:line="276" w:lineRule="auto"/>
              <w:rPr>
                <w:rFonts w:ascii="Tahoma" w:hAnsi="Tahoma" w:cs="Tahoma"/>
                <w:b/>
              </w:rPr>
            </w:pPr>
            <w:r>
              <w:rPr>
                <w:rFonts w:ascii="Tahoma" w:hAnsi="Tahoma" w:cs="Tahoma"/>
                <w:b/>
                <w:caps/>
              </w:rPr>
              <w:t>Prestavitev meteorne kanalizacije ter obnova JAVNEGA vodovoda v Horjulski cesti</w:t>
            </w:r>
          </w:p>
        </w:tc>
      </w:tr>
    </w:tbl>
    <w:p w14:paraId="252C6C03" w14:textId="77777777" w:rsidR="0048263A" w:rsidRPr="004C1F13" w:rsidRDefault="0048263A" w:rsidP="0048263A">
      <w:pPr>
        <w:keepNext/>
        <w:keepLines/>
        <w:jc w:val="both"/>
        <w:rPr>
          <w:rFonts w:ascii="Tahoma" w:hAnsi="Tahoma" w:cs="Tahoma"/>
        </w:rPr>
      </w:pPr>
      <w:r w:rsidRPr="004C1F13">
        <w:rPr>
          <w:rFonts w:ascii="Tahoma" w:hAnsi="Tahoma" w:cs="Tahoma"/>
        </w:rPr>
        <w:t>sklenjena med</w:t>
      </w:r>
    </w:p>
    <w:p w14:paraId="34387E4A" w14:textId="77777777" w:rsidR="0048263A" w:rsidRPr="004C1F13" w:rsidRDefault="0048263A" w:rsidP="0048263A">
      <w:pPr>
        <w:keepNext/>
        <w:keepLines/>
        <w:jc w:val="both"/>
        <w:rPr>
          <w:rFonts w:ascii="Tahoma" w:hAnsi="Tahoma" w:cs="Tahoma"/>
        </w:rPr>
      </w:pPr>
    </w:p>
    <w:p w14:paraId="7651B67E" w14:textId="77777777" w:rsidR="0048263A" w:rsidRPr="004C1F13" w:rsidRDefault="0048263A" w:rsidP="0048263A">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37D30945" w14:textId="77777777" w:rsidR="0048263A" w:rsidRPr="004C1F13" w:rsidRDefault="0048263A" w:rsidP="0048263A">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48263A" w:rsidRPr="004C1F13" w14:paraId="5E537FB0" w14:textId="77777777" w:rsidTr="0048263A">
        <w:trPr>
          <w:trHeight w:val="2419"/>
        </w:trPr>
        <w:tc>
          <w:tcPr>
            <w:tcW w:w="6670" w:type="dxa"/>
          </w:tcPr>
          <w:p w14:paraId="5E88562B" w14:textId="77777777" w:rsidR="0048263A" w:rsidRDefault="0048263A" w:rsidP="0048263A">
            <w:pPr>
              <w:keepNext/>
              <w:keepLines/>
              <w:jc w:val="both"/>
              <w:rPr>
                <w:rFonts w:ascii="Tahoma" w:hAnsi="Tahoma" w:cs="Tahoma"/>
                <w:b/>
              </w:rPr>
            </w:pPr>
            <w:r w:rsidRPr="0048263A">
              <w:rPr>
                <w:rFonts w:ascii="Tahoma" w:hAnsi="Tahoma" w:cs="Tahoma"/>
                <w:b/>
              </w:rPr>
              <w:t>OBČINA DOBROVA-POLHOV GRADEC</w:t>
            </w:r>
          </w:p>
          <w:p w14:paraId="391F447A" w14:textId="496E5AD4" w:rsidR="0048263A" w:rsidRPr="004C1F13" w:rsidRDefault="0048263A" w:rsidP="0048263A">
            <w:pPr>
              <w:keepNext/>
              <w:keepLines/>
              <w:jc w:val="both"/>
              <w:rPr>
                <w:rFonts w:ascii="Tahoma" w:hAnsi="Tahoma" w:cs="Tahoma"/>
              </w:rPr>
            </w:pPr>
            <w:r w:rsidRPr="0048263A">
              <w:rPr>
                <w:rFonts w:ascii="Tahoma" w:hAnsi="Tahoma" w:cs="Tahoma"/>
              </w:rPr>
              <w:t>Stara cesta 13</w:t>
            </w:r>
          </w:p>
          <w:p w14:paraId="7F92CE83" w14:textId="78A7EEEA" w:rsidR="0048263A" w:rsidRPr="004C1F13" w:rsidRDefault="0048263A" w:rsidP="0048263A">
            <w:pPr>
              <w:keepNext/>
              <w:keepLines/>
              <w:jc w:val="both"/>
              <w:rPr>
                <w:rFonts w:ascii="Tahoma" w:hAnsi="Tahoma" w:cs="Tahoma"/>
              </w:rPr>
            </w:pPr>
            <w:r w:rsidRPr="0048263A">
              <w:rPr>
                <w:rFonts w:ascii="Tahoma" w:hAnsi="Tahoma" w:cs="Tahoma"/>
              </w:rPr>
              <w:t>1356 Dobrova</w:t>
            </w:r>
            <w:r w:rsidRPr="004C1F13">
              <w:rPr>
                <w:rFonts w:ascii="Tahoma" w:hAnsi="Tahoma" w:cs="Tahoma"/>
              </w:rPr>
              <w:t>,</w:t>
            </w:r>
          </w:p>
          <w:p w14:paraId="3E0981C2" w14:textId="77777777" w:rsidR="0048263A" w:rsidRPr="004C1F13" w:rsidRDefault="0048263A" w:rsidP="0048263A">
            <w:pPr>
              <w:keepNext/>
              <w:keepLines/>
              <w:jc w:val="both"/>
              <w:rPr>
                <w:rFonts w:ascii="Tahoma" w:hAnsi="Tahoma" w:cs="Tahoma"/>
              </w:rPr>
            </w:pPr>
          </w:p>
          <w:p w14:paraId="0DC3C739" w14:textId="7063EBEC" w:rsidR="0048263A" w:rsidRPr="004C1F13" w:rsidRDefault="0048263A" w:rsidP="0048263A">
            <w:pPr>
              <w:keepNext/>
              <w:keepLines/>
              <w:jc w:val="both"/>
              <w:rPr>
                <w:rFonts w:ascii="Tahoma" w:hAnsi="Tahoma" w:cs="Tahoma"/>
              </w:rPr>
            </w:pPr>
            <w:r w:rsidRPr="004C1F13">
              <w:rPr>
                <w:rFonts w:ascii="Tahoma" w:hAnsi="Tahoma" w:cs="Tahoma"/>
              </w:rPr>
              <w:t xml:space="preserve">ki ga zastopa </w:t>
            </w:r>
            <w:r>
              <w:rPr>
                <w:rFonts w:ascii="Tahoma" w:hAnsi="Tahoma" w:cs="Tahoma"/>
              </w:rPr>
              <w:t>župan</w:t>
            </w:r>
          </w:p>
          <w:p w14:paraId="2ABE7DB8" w14:textId="6DD333FC" w:rsidR="0048263A" w:rsidRPr="004C1F13" w:rsidRDefault="0048263A" w:rsidP="0048263A">
            <w:pPr>
              <w:keepNext/>
              <w:keepLines/>
              <w:jc w:val="both"/>
              <w:rPr>
                <w:rFonts w:ascii="Tahoma" w:hAnsi="Tahoma" w:cs="Tahoma"/>
                <w:b/>
              </w:rPr>
            </w:pPr>
            <w:r>
              <w:rPr>
                <w:rFonts w:ascii="Tahoma" w:hAnsi="Tahoma" w:cs="Tahoma"/>
                <w:b/>
              </w:rPr>
              <w:t>Jure Dolinar</w:t>
            </w:r>
          </w:p>
          <w:p w14:paraId="68E9D588" w14:textId="77777777" w:rsidR="0048263A" w:rsidRPr="004C1F13" w:rsidRDefault="0048263A" w:rsidP="0048263A">
            <w:pPr>
              <w:keepNext/>
              <w:keepLines/>
              <w:ind w:left="1416" w:firstLine="708"/>
              <w:jc w:val="both"/>
              <w:rPr>
                <w:rFonts w:ascii="Tahoma" w:hAnsi="Tahoma" w:cs="Tahoma"/>
              </w:rPr>
            </w:pPr>
          </w:p>
          <w:p w14:paraId="6DB1AC81" w14:textId="4E9B55E5" w:rsidR="0048263A" w:rsidRPr="004C1F13" w:rsidRDefault="0048263A" w:rsidP="0048263A">
            <w:pPr>
              <w:keepNext/>
              <w:keepLines/>
              <w:jc w:val="both"/>
              <w:rPr>
                <w:rFonts w:ascii="Tahoma" w:hAnsi="Tahoma" w:cs="Tahoma"/>
              </w:rPr>
            </w:pPr>
            <w:r w:rsidRPr="004C1F13">
              <w:rPr>
                <w:rFonts w:ascii="Tahoma" w:hAnsi="Tahoma" w:cs="Tahoma"/>
              </w:rPr>
              <w:t xml:space="preserve">Identifikacijska številka za DDV: </w:t>
            </w:r>
            <w:r w:rsidRPr="0048263A">
              <w:rPr>
                <w:rFonts w:ascii="Tahoma" w:hAnsi="Tahoma" w:cs="Tahoma"/>
                <w:bCs/>
              </w:rPr>
              <w:t>SI 91166004</w:t>
            </w:r>
          </w:p>
          <w:p w14:paraId="5433B27E" w14:textId="0E4EF067" w:rsidR="0048263A" w:rsidRPr="004C1F13" w:rsidRDefault="0048263A" w:rsidP="0048263A">
            <w:pPr>
              <w:keepNext/>
              <w:keepLines/>
              <w:jc w:val="both"/>
              <w:rPr>
                <w:rFonts w:ascii="Tahoma" w:hAnsi="Tahoma" w:cs="Tahoma"/>
              </w:rPr>
            </w:pPr>
            <w:r w:rsidRPr="004C1F13">
              <w:rPr>
                <w:rFonts w:ascii="Tahoma" w:hAnsi="Tahoma" w:cs="Tahoma"/>
              </w:rPr>
              <w:t xml:space="preserve">Matična številka: </w:t>
            </w:r>
            <w:r w:rsidRPr="0048263A">
              <w:rPr>
                <w:rFonts w:ascii="Tahoma" w:hAnsi="Tahoma" w:cs="Tahoma"/>
                <w:bCs/>
              </w:rPr>
              <w:t>5874998000</w:t>
            </w:r>
          </w:p>
        </w:tc>
      </w:tr>
    </w:tbl>
    <w:p w14:paraId="44565CB4" w14:textId="77777777" w:rsidR="0048263A" w:rsidRPr="004C1F13" w:rsidRDefault="0048263A" w:rsidP="0048263A">
      <w:pPr>
        <w:keepNext/>
        <w:keepLines/>
        <w:jc w:val="both"/>
        <w:rPr>
          <w:rFonts w:ascii="Tahoma" w:hAnsi="Tahoma" w:cs="Tahoma"/>
        </w:rPr>
      </w:pPr>
    </w:p>
    <w:p w14:paraId="402F3018" w14:textId="77777777" w:rsidR="0048263A" w:rsidRPr="004C1F13" w:rsidRDefault="0048263A" w:rsidP="0048263A">
      <w:pPr>
        <w:keepNext/>
        <w:keepLines/>
        <w:jc w:val="both"/>
        <w:rPr>
          <w:rFonts w:ascii="Tahoma" w:hAnsi="Tahoma" w:cs="Tahoma"/>
        </w:rPr>
      </w:pPr>
      <w:r w:rsidRPr="004C1F13">
        <w:rPr>
          <w:rFonts w:ascii="Tahoma" w:hAnsi="Tahoma" w:cs="Tahoma"/>
        </w:rPr>
        <w:t>in izvajalcem:</w:t>
      </w:r>
    </w:p>
    <w:p w14:paraId="6D54E63A" w14:textId="77777777" w:rsidR="0048263A" w:rsidRPr="004C1F13" w:rsidRDefault="0048263A" w:rsidP="0048263A">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48263A" w:rsidRPr="004C1F13" w14:paraId="3E3B5149" w14:textId="77777777" w:rsidTr="0048263A">
        <w:trPr>
          <w:trHeight w:val="170"/>
        </w:trPr>
        <w:tc>
          <w:tcPr>
            <w:tcW w:w="5726" w:type="dxa"/>
          </w:tcPr>
          <w:p w14:paraId="6D113348" w14:textId="77777777" w:rsidR="0048263A" w:rsidRPr="004C1F13" w:rsidRDefault="0048263A" w:rsidP="0048263A">
            <w:pPr>
              <w:keepNext/>
              <w:keepLines/>
              <w:jc w:val="both"/>
              <w:rPr>
                <w:rFonts w:ascii="Tahoma" w:hAnsi="Tahoma" w:cs="Tahoma"/>
                <w:b/>
              </w:rPr>
            </w:pPr>
          </w:p>
        </w:tc>
        <w:tc>
          <w:tcPr>
            <w:tcW w:w="211" w:type="dxa"/>
          </w:tcPr>
          <w:p w14:paraId="47E946DE" w14:textId="77777777" w:rsidR="0048263A" w:rsidRPr="004C1F13" w:rsidRDefault="0048263A" w:rsidP="0048263A">
            <w:pPr>
              <w:keepNext/>
              <w:keepLines/>
              <w:jc w:val="both"/>
              <w:rPr>
                <w:rFonts w:ascii="Tahoma" w:hAnsi="Tahoma" w:cs="Tahoma"/>
              </w:rPr>
            </w:pPr>
          </w:p>
        </w:tc>
        <w:tc>
          <w:tcPr>
            <w:tcW w:w="745" w:type="dxa"/>
          </w:tcPr>
          <w:p w14:paraId="5B509A46" w14:textId="77777777" w:rsidR="0048263A" w:rsidRPr="004C1F13" w:rsidRDefault="0048263A" w:rsidP="0048263A">
            <w:pPr>
              <w:keepNext/>
              <w:keepLines/>
              <w:jc w:val="both"/>
              <w:rPr>
                <w:rFonts w:ascii="Tahoma" w:hAnsi="Tahoma" w:cs="Tahoma"/>
              </w:rPr>
            </w:pPr>
          </w:p>
        </w:tc>
      </w:tr>
      <w:tr w:rsidR="0048263A" w:rsidRPr="004C1F13" w14:paraId="518FE783" w14:textId="77777777" w:rsidTr="0048263A">
        <w:trPr>
          <w:trHeight w:val="180"/>
        </w:trPr>
        <w:tc>
          <w:tcPr>
            <w:tcW w:w="5726" w:type="dxa"/>
          </w:tcPr>
          <w:p w14:paraId="04AA3FE8" w14:textId="77777777" w:rsidR="0048263A" w:rsidRPr="004C1F13" w:rsidRDefault="0048263A" w:rsidP="0048263A">
            <w:pPr>
              <w:keepNext/>
              <w:keepLines/>
              <w:jc w:val="both"/>
              <w:rPr>
                <w:rFonts w:ascii="Tahoma" w:hAnsi="Tahoma" w:cs="Tahoma"/>
              </w:rPr>
            </w:pPr>
          </w:p>
        </w:tc>
        <w:tc>
          <w:tcPr>
            <w:tcW w:w="211" w:type="dxa"/>
          </w:tcPr>
          <w:p w14:paraId="1262475B" w14:textId="77777777" w:rsidR="0048263A" w:rsidRPr="004C1F13" w:rsidRDefault="0048263A" w:rsidP="0048263A">
            <w:pPr>
              <w:keepNext/>
              <w:keepLines/>
              <w:jc w:val="both"/>
              <w:rPr>
                <w:rFonts w:ascii="Tahoma" w:hAnsi="Tahoma" w:cs="Tahoma"/>
              </w:rPr>
            </w:pPr>
          </w:p>
        </w:tc>
        <w:tc>
          <w:tcPr>
            <w:tcW w:w="745" w:type="dxa"/>
          </w:tcPr>
          <w:p w14:paraId="5F5817A4" w14:textId="77777777" w:rsidR="0048263A" w:rsidRPr="004C1F13" w:rsidRDefault="0048263A" w:rsidP="0048263A">
            <w:pPr>
              <w:keepNext/>
              <w:keepLines/>
              <w:jc w:val="both"/>
              <w:rPr>
                <w:rFonts w:ascii="Tahoma" w:hAnsi="Tahoma" w:cs="Tahoma"/>
              </w:rPr>
            </w:pPr>
          </w:p>
        </w:tc>
      </w:tr>
      <w:tr w:rsidR="0048263A" w:rsidRPr="004C1F13" w14:paraId="19F71D30" w14:textId="77777777" w:rsidTr="0048263A">
        <w:trPr>
          <w:trHeight w:val="180"/>
        </w:trPr>
        <w:tc>
          <w:tcPr>
            <w:tcW w:w="5726" w:type="dxa"/>
          </w:tcPr>
          <w:p w14:paraId="18B16CE0" w14:textId="77777777" w:rsidR="0048263A" w:rsidRPr="004C1F13" w:rsidRDefault="0048263A" w:rsidP="0048263A">
            <w:pPr>
              <w:keepNext/>
              <w:keepLines/>
              <w:jc w:val="both"/>
              <w:rPr>
                <w:rFonts w:ascii="Tahoma" w:hAnsi="Tahoma" w:cs="Tahoma"/>
              </w:rPr>
            </w:pPr>
          </w:p>
        </w:tc>
        <w:tc>
          <w:tcPr>
            <w:tcW w:w="211" w:type="dxa"/>
          </w:tcPr>
          <w:p w14:paraId="69AA9082" w14:textId="77777777" w:rsidR="0048263A" w:rsidRPr="004C1F13" w:rsidRDefault="0048263A" w:rsidP="0048263A">
            <w:pPr>
              <w:keepNext/>
              <w:keepLines/>
              <w:jc w:val="both"/>
              <w:rPr>
                <w:rFonts w:ascii="Tahoma" w:hAnsi="Tahoma" w:cs="Tahoma"/>
              </w:rPr>
            </w:pPr>
          </w:p>
        </w:tc>
        <w:tc>
          <w:tcPr>
            <w:tcW w:w="745" w:type="dxa"/>
          </w:tcPr>
          <w:p w14:paraId="4F76C1D6" w14:textId="77777777" w:rsidR="0048263A" w:rsidRPr="004C1F13" w:rsidRDefault="0048263A" w:rsidP="0048263A">
            <w:pPr>
              <w:keepNext/>
              <w:keepLines/>
              <w:jc w:val="both"/>
              <w:rPr>
                <w:rFonts w:ascii="Tahoma" w:hAnsi="Tahoma" w:cs="Tahoma"/>
              </w:rPr>
            </w:pPr>
          </w:p>
        </w:tc>
      </w:tr>
      <w:tr w:rsidR="0048263A" w:rsidRPr="004C1F13" w14:paraId="2B5D9DD1" w14:textId="77777777" w:rsidTr="0048263A">
        <w:trPr>
          <w:trHeight w:val="361"/>
        </w:trPr>
        <w:tc>
          <w:tcPr>
            <w:tcW w:w="5726" w:type="dxa"/>
          </w:tcPr>
          <w:p w14:paraId="38278A3D" w14:textId="77777777" w:rsidR="0048263A" w:rsidRPr="004C1F13" w:rsidRDefault="0048263A" w:rsidP="0048263A">
            <w:pPr>
              <w:keepNext/>
              <w:keepLines/>
              <w:jc w:val="both"/>
              <w:rPr>
                <w:rFonts w:ascii="Tahoma" w:hAnsi="Tahoma" w:cs="Tahoma"/>
              </w:rPr>
            </w:pPr>
          </w:p>
        </w:tc>
        <w:tc>
          <w:tcPr>
            <w:tcW w:w="211" w:type="dxa"/>
          </w:tcPr>
          <w:p w14:paraId="5FEF0ACB" w14:textId="77777777" w:rsidR="0048263A" w:rsidRPr="004C1F13" w:rsidRDefault="0048263A" w:rsidP="0048263A">
            <w:pPr>
              <w:keepNext/>
              <w:keepLines/>
              <w:jc w:val="both"/>
              <w:rPr>
                <w:rFonts w:ascii="Tahoma" w:hAnsi="Tahoma" w:cs="Tahoma"/>
              </w:rPr>
            </w:pPr>
          </w:p>
        </w:tc>
        <w:tc>
          <w:tcPr>
            <w:tcW w:w="745" w:type="dxa"/>
          </w:tcPr>
          <w:p w14:paraId="707DF645" w14:textId="77777777" w:rsidR="0048263A" w:rsidRPr="004C1F13" w:rsidRDefault="0048263A" w:rsidP="0048263A">
            <w:pPr>
              <w:keepNext/>
              <w:keepLines/>
              <w:jc w:val="both"/>
              <w:rPr>
                <w:rFonts w:ascii="Tahoma" w:hAnsi="Tahoma" w:cs="Tahoma"/>
              </w:rPr>
            </w:pPr>
          </w:p>
        </w:tc>
      </w:tr>
      <w:tr w:rsidR="0048263A" w:rsidRPr="004C1F13" w14:paraId="6AD55CF0" w14:textId="77777777" w:rsidTr="0048263A">
        <w:trPr>
          <w:trHeight w:val="80"/>
        </w:trPr>
        <w:tc>
          <w:tcPr>
            <w:tcW w:w="5726" w:type="dxa"/>
          </w:tcPr>
          <w:p w14:paraId="417C325E" w14:textId="77777777" w:rsidR="0048263A" w:rsidRPr="004C1F13" w:rsidRDefault="0048263A" w:rsidP="0048263A">
            <w:pPr>
              <w:keepNext/>
              <w:keepLines/>
              <w:jc w:val="both"/>
              <w:rPr>
                <w:rFonts w:ascii="Tahoma" w:hAnsi="Tahoma" w:cs="Tahoma"/>
              </w:rPr>
            </w:pPr>
            <w:r w:rsidRPr="004C1F13">
              <w:rPr>
                <w:rFonts w:ascii="Tahoma" w:hAnsi="Tahoma" w:cs="Tahoma"/>
              </w:rPr>
              <w:t xml:space="preserve">ki ga zastopa direktor </w:t>
            </w:r>
          </w:p>
        </w:tc>
        <w:tc>
          <w:tcPr>
            <w:tcW w:w="211" w:type="dxa"/>
          </w:tcPr>
          <w:p w14:paraId="54A51903" w14:textId="77777777" w:rsidR="0048263A" w:rsidRPr="004C1F13" w:rsidRDefault="0048263A" w:rsidP="0048263A">
            <w:pPr>
              <w:keepNext/>
              <w:keepLines/>
              <w:jc w:val="both"/>
              <w:rPr>
                <w:rFonts w:ascii="Tahoma" w:hAnsi="Tahoma" w:cs="Tahoma"/>
              </w:rPr>
            </w:pPr>
          </w:p>
        </w:tc>
        <w:tc>
          <w:tcPr>
            <w:tcW w:w="745" w:type="dxa"/>
          </w:tcPr>
          <w:p w14:paraId="5CBD7243" w14:textId="77777777" w:rsidR="0048263A" w:rsidRPr="004C1F13" w:rsidRDefault="0048263A" w:rsidP="0048263A">
            <w:pPr>
              <w:keepNext/>
              <w:keepLines/>
              <w:jc w:val="both"/>
              <w:rPr>
                <w:rFonts w:ascii="Tahoma" w:hAnsi="Tahoma" w:cs="Tahoma"/>
              </w:rPr>
            </w:pPr>
          </w:p>
        </w:tc>
      </w:tr>
      <w:tr w:rsidR="0048263A" w:rsidRPr="004C1F13" w14:paraId="5FB9C9D5" w14:textId="77777777" w:rsidTr="0048263A">
        <w:trPr>
          <w:trHeight w:val="80"/>
        </w:trPr>
        <w:tc>
          <w:tcPr>
            <w:tcW w:w="5726" w:type="dxa"/>
          </w:tcPr>
          <w:p w14:paraId="165B52E9" w14:textId="77777777" w:rsidR="0048263A" w:rsidRPr="004C1F13" w:rsidRDefault="0048263A" w:rsidP="0048263A">
            <w:pPr>
              <w:keepNext/>
              <w:keepLines/>
              <w:jc w:val="both"/>
              <w:rPr>
                <w:rFonts w:ascii="Tahoma" w:hAnsi="Tahoma" w:cs="Tahoma"/>
                <w:b/>
              </w:rPr>
            </w:pPr>
          </w:p>
        </w:tc>
        <w:tc>
          <w:tcPr>
            <w:tcW w:w="211" w:type="dxa"/>
          </w:tcPr>
          <w:p w14:paraId="48886187" w14:textId="77777777" w:rsidR="0048263A" w:rsidRPr="004C1F13" w:rsidRDefault="0048263A" w:rsidP="0048263A">
            <w:pPr>
              <w:keepNext/>
              <w:keepLines/>
              <w:jc w:val="both"/>
              <w:rPr>
                <w:rFonts w:ascii="Tahoma" w:hAnsi="Tahoma" w:cs="Tahoma"/>
              </w:rPr>
            </w:pPr>
          </w:p>
        </w:tc>
        <w:tc>
          <w:tcPr>
            <w:tcW w:w="745" w:type="dxa"/>
          </w:tcPr>
          <w:p w14:paraId="33124A51" w14:textId="77777777" w:rsidR="0048263A" w:rsidRPr="004C1F13" w:rsidRDefault="0048263A" w:rsidP="0048263A">
            <w:pPr>
              <w:keepNext/>
              <w:keepLines/>
              <w:jc w:val="both"/>
              <w:rPr>
                <w:rFonts w:ascii="Tahoma" w:hAnsi="Tahoma" w:cs="Tahoma"/>
              </w:rPr>
            </w:pPr>
          </w:p>
        </w:tc>
      </w:tr>
      <w:tr w:rsidR="0048263A" w:rsidRPr="004C1F13" w14:paraId="12BA35A1" w14:textId="77777777" w:rsidTr="0048263A">
        <w:trPr>
          <w:trHeight w:val="80"/>
        </w:trPr>
        <w:tc>
          <w:tcPr>
            <w:tcW w:w="5726" w:type="dxa"/>
          </w:tcPr>
          <w:p w14:paraId="7580EA5C" w14:textId="77777777" w:rsidR="0048263A" w:rsidRPr="004C1F13" w:rsidRDefault="0048263A" w:rsidP="0048263A">
            <w:pPr>
              <w:keepNext/>
              <w:keepLines/>
              <w:jc w:val="both"/>
              <w:rPr>
                <w:rFonts w:ascii="Tahoma" w:hAnsi="Tahoma" w:cs="Tahoma"/>
                <w:b/>
              </w:rPr>
            </w:pPr>
          </w:p>
        </w:tc>
        <w:tc>
          <w:tcPr>
            <w:tcW w:w="211" w:type="dxa"/>
          </w:tcPr>
          <w:p w14:paraId="6DABC088" w14:textId="77777777" w:rsidR="0048263A" w:rsidRPr="004C1F13" w:rsidRDefault="0048263A" w:rsidP="0048263A">
            <w:pPr>
              <w:keepNext/>
              <w:keepLines/>
              <w:jc w:val="both"/>
              <w:rPr>
                <w:rFonts w:ascii="Tahoma" w:hAnsi="Tahoma" w:cs="Tahoma"/>
              </w:rPr>
            </w:pPr>
          </w:p>
        </w:tc>
        <w:tc>
          <w:tcPr>
            <w:tcW w:w="745" w:type="dxa"/>
          </w:tcPr>
          <w:p w14:paraId="71061E02" w14:textId="77777777" w:rsidR="0048263A" w:rsidRPr="004C1F13" w:rsidRDefault="0048263A" w:rsidP="0048263A">
            <w:pPr>
              <w:keepNext/>
              <w:keepLines/>
              <w:jc w:val="both"/>
              <w:rPr>
                <w:rFonts w:ascii="Tahoma" w:hAnsi="Tahoma" w:cs="Tahoma"/>
              </w:rPr>
            </w:pPr>
          </w:p>
        </w:tc>
      </w:tr>
      <w:tr w:rsidR="0048263A" w:rsidRPr="004C1F13" w14:paraId="6B803E7D" w14:textId="77777777" w:rsidTr="0048263A">
        <w:trPr>
          <w:trHeight w:val="80"/>
        </w:trPr>
        <w:tc>
          <w:tcPr>
            <w:tcW w:w="5726" w:type="dxa"/>
          </w:tcPr>
          <w:p w14:paraId="0CA8218E" w14:textId="77777777" w:rsidR="0048263A" w:rsidRPr="004C1F13" w:rsidRDefault="0048263A" w:rsidP="0048263A">
            <w:pPr>
              <w:keepNext/>
              <w:keepLines/>
              <w:jc w:val="both"/>
              <w:rPr>
                <w:rFonts w:ascii="Tahoma" w:hAnsi="Tahoma" w:cs="Tahoma"/>
              </w:rPr>
            </w:pPr>
            <w:r w:rsidRPr="004C1F13">
              <w:rPr>
                <w:rFonts w:ascii="Tahoma" w:hAnsi="Tahoma" w:cs="Tahoma"/>
              </w:rPr>
              <w:t xml:space="preserve">Identifikacijska številka za DDV: </w:t>
            </w:r>
          </w:p>
        </w:tc>
        <w:tc>
          <w:tcPr>
            <w:tcW w:w="211" w:type="dxa"/>
          </w:tcPr>
          <w:p w14:paraId="291C03AD" w14:textId="77777777" w:rsidR="0048263A" w:rsidRPr="004C1F13" w:rsidRDefault="0048263A" w:rsidP="0048263A">
            <w:pPr>
              <w:keepNext/>
              <w:keepLines/>
              <w:jc w:val="both"/>
              <w:rPr>
                <w:rFonts w:ascii="Tahoma" w:hAnsi="Tahoma" w:cs="Tahoma"/>
              </w:rPr>
            </w:pPr>
          </w:p>
        </w:tc>
        <w:tc>
          <w:tcPr>
            <w:tcW w:w="745" w:type="dxa"/>
          </w:tcPr>
          <w:p w14:paraId="32C5DB71" w14:textId="77777777" w:rsidR="0048263A" w:rsidRPr="004C1F13" w:rsidRDefault="0048263A" w:rsidP="0048263A">
            <w:pPr>
              <w:keepNext/>
              <w:keepLines/>
              <w:jc w:val="both"/>
              <w:rPr>
                <w:rFonts w:ascii="Tahoma" w:hAnsi="Tahoma" w:cs="Tahoma"/>
              </w:rPr>
            </w:pPr>
          </w:p>
        </w:tc>
      </w:tr>
      <w:tr w:rsidR="0048263A" w:rsidRPr="004C1F13" w14:paraId="7D4203C9" w14:textId="77777777" w:rsidTr="0048263A">
        <w:trPr>
          <w:trHeight w:val="80"/>
        </w:trPr>
        <w:tc>
          <w:tcPr>
            <w:tcW w:w="5726" w:type="dxa"/>
            <w:vAlign w:val="center"/>
          </w:tcPr>
          <w:p w14:paraId="31EA2358" w14:textId="77777777" w:rsidR="0048263A" w:rsidRPr="004C1F13" w:rsidRDefault="0048263A" w:rsidP="0048263A">
            <w:pPr>
              <w:keepNext/>
              <w:keepLines/>
              <w:jc w:val="both"/>
              <w:rPr>
                <w:rFonts w:ascii="Tahoma" w:hAnsi="Tahoma" w:cs="Tahoma"/>
              </w:rPr>
            </w:pPr>
            <w:r w:rsidRPr="004C1F13">
              <w:rPr>
                <w:rFonts w:ascii="Tahoma" w:hAnsi="Tahoma" w:cs="Tahoma"/>
              </w:rPr>
              <w:t xml:space="preserve">Matična številka:    </w:t>
            </w:r>
          </w:p>
        </w:tc>
        <w:tc>
          <w:tcPr>
            <w:tcW w:w="211" w:type="dxa"/>
          </w:tcPr>
          <w:p w14:paraId="7E5AAA07" w14:textId="77777777" w:rsidR="0048263A" w:rsidRPr="004C1F13" w:rsidRDefault="0048263A" w:rsidP="0048263A">
            <w:pPr>
              <w:keepNext/>
              <w:keepLines/>
              <w:jc w:val="both"/>
              <w:rPr>
                <w:rFonts w:ascii="Tahoma" w:hAnsi="Tahoma" w:cs="Tahoma"/>
              </w:rPr>
            </w:pPr>
          </w:p>
        </w:tc>
        <w:tc>
          <w:tcPr>
            <w:tcW w:w="745" w:type="dxa"/>
          </w:tcPr>
          <w:p w14:paraId="7739BE2F" w14:textId="77777777" w:rsidR="0048263A" w:rsidRPr="004C1F13" w:rsidRDefault="0048263A" w:rsidP="0048263A">
            <w:pPr>
              <w:keepNext/>
              <w:keepLines/>
              <w:jc w:val="both"/>
              <w:rPr>
                <w:rFonts w:ascii="Tahoma" w:hAnsi="Tahoma" w:cs="Tahoma"/>
              </w:rPr>
            </w:pPr>
          </w:p>
        </w:tc>
      </w:tr>
    </w:tbl>
    <w:p w14:paraId="689839D1" w14:textId="77777777" w:rsidR="0048263A" w:rsidRDefault="0048263A" w:rsidP="0048263A">
      <w:pPr>
        <w:keepNext/>
        <w:keepLines/>
        <w:spacing w:after="200" w:line="276" w:lineRule="auto"/>
        <w:rPr>
          <w:rFonts w:ascii="Tahoma" w:eastAsia="Frutiger" w:hAnsi="Tahoma" w:cs="Tahoma"/>
          <w:b/>
          <w:lang w:eastAsia="en-US"/>
        </w:rPr>
      </w:pPr>
    </w:p>
    <w:p w14:paraId="32EEF43F" w14:textId="77777777" w:rsidR="0048263A" w:rsidRDefault="0048263A" w:rsidP="0048263A">
      <w:pPr>
        <w:keepNext/>
        <w:keepLines/>
        <w:spacing w:after="200" w:line="276" w:lineRule="auto"/>
        <w:rPr>
          <w:rFonts w:ascii="Tahoma" w:eastAsia="Frutiger" w:hAnsi="Tahoma" w:cs="Tahoma"/>
          <w:b/>
          <w:lang w:eastAsia="en-US"/>
        </w:rPr>
      </w:pPr>
    </w:p>
    <w:p w14:paraId="141CEF41" w14:textId="77777777" w:rsidR="0048263A" w:rsidRDefault="0048263A" w:rsidP="0048263A">
      <w:pPr>
        <w:keepNext/>
        <w:keepLines/>
        <w:spacing w:after="200" w:line="276" w:lineRule="auto"/>
        <w:rPr>
          <w:rFonts w:ascii="Tahoma" w:eastAsia="Frutiger" w:hAnsi="Tahoma" w:cs="Tahoma"/>
          <w:b/>
          <w:lang w:eastAsia="en-US"/>
        </w:rPr>
      </w:pPr>
    </w:p>
    <w:p w14:paraId="35134656" w14:textId="77777777" w:rsidR="0048263A" w:rsidRDefault="0048263A" w:rsidP="00C56C89">
      <w:pPr>
        <w:pStyle w:val="Odstavekseznama"/>
        <w:keepNext/>
        <w:keepLines/>
        <w:numPr>
          <w:ilvl w:val="0"/>
          <w:numId w:val="45"/>
        </w:numPr>
        <w:ind w:left="709" w:hanging="709"/>
        <w:rPr>
          <w:rFonts w:ascii="Tahoma" w:eastAsia="Frutiger" w:hAnsi="Tahoma" w:cs="Tahoma"/>
          <w:b/>
          <w:lang w:eastAsia="en-US"/>
        </w:rPr>
      </w:pPr>
      <w:r w:rsidRPr="004C1F13">
        <w:rPr>
          <w:rFonts w:ascii="Tahoma" w:eastAsia="Frutiger" w:hAnsi="Tahoma" w:cs="Tahoma"/>
          <w:b/>
          <w:lang w:eastAsia="en-US"/>
        </w:rPr>
        <w:t>UVODNA UGOTOVITEV</w:t>
      </w:r>
    </w:p>
    <w:p w14:paraId="3F7E3426" w14:textId="77777777" w:rsidR="0048263A" w:rsidRPr="004C1F13" w:rsidRDefault="0048263A" w:rsidP="0048263A">
      <w:pPr>
        <w:pStyle w:val="Odstavekseznama"/>
        <w:keepNext/>
        <w:keepLines/>
        <w:ind w:left="426"/>
        <w:rPr>
          <w:rFonts w:ascii="Tahoma" w:eastAsia="Frutiger" w:hAnsi="Tahoma" w:cs="Tahoma"/>
          <w:b/>
          <w:lang w:eastAsia="en-US"/>
        </w:rPr>
      </w:pPr>
    </w:p>
    <w:p w14:paraId="67A366A6" w14:textId="77777777" w:rsidR="0048263A" w:rsidRDefault="0048263A" w:rsidP="00C56C89">
      <w:pPr>
        <w:keepNext/>
        <w:keepLines/>
        <w:numPr>
          <w:ilvl w:val="0"/>
          <w:numId w:val="44"/>
        </w:numPr>
        <w:jc w:val="center"/>
        <w:rPr>
          <w:rFonts w:ascii="Tahoma" w:eastAsia="Frutiger" w:hAnsi="Tahoma" w:cs="Tahoma"/>
          <w:lang w:eastAsia="en-US"/>
        </w:rPr>
      </w:pPr>
      <w:r>
        <w:rPr>
          <w:rFonts w:ascii="Tahoma" w:eastAsia="Frutiger" w:hAnsi="Tahoma" w:cs="Tahoma"/>
          <w:lang w:eastAsia="en-US"/>
        </w:rPr>
        <w:t>č</w:t>
      </w:r>
      <w:r w:rsidRPr="004C1F13">
        <w:rPr>
          <w:rFonts w:ascii="Tahoma" w:eastAsia="Frutiger" w:hAnsi="Tahoma" w:cs="Tahoma"/>
          <w:lang w:eastAsia="en-US"/>
        </w:rPr>
        <w:t>len</w:t>
      </w:r>
    </w:p>
    <w:p w14:paraId="02A5EE23" w14:textId="77777777" w:rsidR="0048263A" w:rsidRPr="004C1F13" w:rsidRDefault="0048263A" w:rsidP="0048263A">
      <w:pPr>
        <w:keepNext/>
        <w:keepLines/>
        <w:ind w:left="454"/>
        <w:rPr>
          <w:rFonts w:ascii="Tahoma" w:eastAsia="Frutiger" w:hAnsi="Tahoma" w:cs="Tahoma"/>
          <w:lang w:eastAsia="en-US"/>
        </w:rPr>
      </w:pPr>
    </w:p>
    <w:p w14:paraId="32AD638C" w14:textId="77777777" w:rsidR="0048263A" w:rsidRDefault="0048263A" w:rsidP="0048263A">
      <w:pPr>
        <w:keepNext/>
        <w:keepLines/>
        <w:jc w:val="both"/>
        <w:rPr>
          <w:rFonts w:ascii="Tahoma" w:hAnsi="Tahoma" w:cs="Tahoma"/>
        </w:rPr>
      </w:pPr>
      <w:r w:rsidRPr="004C1F13">
        <w:rPr>
          <w:rFonts w:ascii="Tahoma" w:hAnsi="Tahoma" w:cs="Tahoma"/>
        </w:rPr>
        <w:t>Pogodbeni stranki ugotavljata, da</w:t>
      </w:r>
      <w:r>
        <w:rPr>
          <w:rFonts w:ascii="Tahoma" w:hAnsi="Tahoma" w:cs="Tahoma"/>
        </w:rPr>
        <w:t>:</w:t>
      </w:r>
    </w:p>
    <w:p w14:paraId="40D0B97E" w14:textId="2431E1FB" w:rsidR="0048263A" w:rsidRDefault="0048263A" w:rsidP="0048263A">
      <w:pPr>
        <w:pStyle w:val="Odstavekseznama"/>
        <w:keepNext/>
        <w:keepLines/>
        <w:numPr>
          <w:ilvl w:val="0"/>
          <w:numId w:val="7"/>
        </w:numPr>
        <w:jc w:val="both"/>
        <w:rPr>
          <w:rFonts w:ascii="Tahoma" w:hAnsi="Tahoma" w:cs="Tahoma"/>
        </w:rPr>
      </w:pPr>
      <w:r w:rsidRPr="00842ECD">
        <w:rPr>
          <w:rFonts w:ascii="Tahoma" w:hAnsi="Tahoma" w:cs="Tahoma"/>
        </w:rPr>
        <w:t>je</w:t>
      </w:r>
      <w:r>
        <w:rPr>
          <w:rFonts w:ascii="Tahoma" w:hAnsi="Tahoma" w:cs="Tahoma"/>
        </w:rPr>
        <w:t xml:space="preserve"> </w:t>
      </w:r>
      <w:r w:rsidRPr="00842ECD">
        <w:rPr>
          <w:rFonts w:ascii="Tahoma" w:hAnsi="Tahoma" w:cs="Tahoma"/>
        </w:rPr>
        <w:t>JAVNI HOLDING Ljubljana d.o.o., Verovškova ulica 70, 1000 Ljubljana, po pooblastilu naročnika JAVNO PODJETJE VODOVOD KANALIZACIJA SNAGA d.o.o.</w:t>
      </w:r>
      <w:r>
        <w:rPr>
          <w:rFonts w:ascii="Tahoma" w:hAnsi="Tahoma" w:cs="Tahoma"/>
        </w:rPr>
        <w:t xml:space="preserve"> in naročnika Občina Dobrova-Polhov Gradec</w:t>
      </w:r>
      <w:r w:rsidRPr="00842ECD">
        <w:rPr>
          <w:rFonts w:ascii="Tahoma" w:hAnsi="Tahoma" w:cs="Tahoma"/>
        </w:rPr>
        <w:t xml:space="preserve"> izvedel postopek oddaje javnega naročila za pridobitev izvajalca del,</w:t>
      </w:r>
    </w:p>
    <w:p w14:paraId="3C4D13B2" w14:textId="7D1B3B3D" w:rsidR="0048263A" w:rsidRPr="0048263A" w:rsidRDefault="0048263A" w:rsidP="0048263A">
      <w:pPr>
        <w:pStyle w:val="Odstavekseznama"/>
        <w:keepNext/>
        <w:keepLines/>
        <w:numPr>
          <w:ilvl w:val="0"/>
          <w:numId w:val="7"/>
        </w:numPr>
        <w:jc w:val="both"/>
        <w:rPr>
          <w:rFonts w:ascii="Tahoma" w:hAnsi="Tahoma" w:cs="Tahoma"/>
        </w:rPr>
      </w:pPr>
      <w:r w:rsidRPr="0048263A">
        <w:rPr>
          <w:rFonts w:ascii="Tahoma" w:hAnsi="Tahoma" w:cs="Tahoma"/>
        </w:rPr>
        <w:t xml:space="preserve">gre za skupno javno naročilo, pri katerem </w:t>
      </w:r>
      <w:r>
        <w:rPr>
          <w:rFonts w:ascii="Tahoma" w:hAnsi="Tahoma" w:cs="Tahoma"/>
        </w:rPr>
        <w:t>je</w:t>
      </w:r>
      <w:r w:rsidRPr="0048263A">
        <w:rPr>
          <w:rFonts w:ascii="Tahoma" w:hAnsi="Tahoma" w:cs="Tahoma"/>
        </w:rPr>
        <w:t xml:space="preserve"> naročnik tudi JAVNO PODJETJE VODOVOD KANALIZACIJA SNAGA d.o.o.,</w:t>
      </w:r>
    </w:p>
    <w:p w14:paraId="4BD471A4" w14:textId="0EAC28DA" w:rsidR="009301FA" w:rsidRPr="009301FA" w:rsidRDefault="009301FA" w:rsidP="009301FA">
      <w:pPr>
        <w:pStyle w:val="Odstavekseznama"/>
        <w:numPr>
          <w:ilvl w:val="0"/>
          <w:numId w:val="7"/>
        </w:numPr>
        <w:jc w:val="both"/>
        <w:rPr>
          <w:rFonts w:ascii="Tahoma" w:hAnsi="Tahoma" w:cs="Tahoma"/>
        </w:rPr>
      </w:pPr>
      <w:r w:rsidRPr="009301FA">
        <w:rPr>
          <w:rFonts w:ascii="Tahoma" w:hAnsi="Tahoma" w:cs="Tahoma"/>
        </w:rPr>
        <w:t xml:space="preserve">ima </w:t>
      </w:r>
      <w:r>
        <w:rPr>
          <w:rFonts w:ascii="Tahoma" w:hAnsi="Tahoma" w:cs="Tahoma"/>
        </w:rPr>
        <w:t>naročnik</w:t>
      </w:r>
      <w:r w:rsidRPr="009301FA">
        <w:rPr>
          <w:rFonts w:ascii="Tahoma" w:hAnsi="Tahoma" w:cs="Tahoma"/>
        </w:rPr>
        <w:t xml:space="preserve"> v proračun</w:t>
      </w:r>
      <w:r w:rsidR="00400024">
        <w:rPr>
          <w:rFonts w:ascii="Tahoma" w:hAnsi="Tahoma" w:cs="Tahoma"/>
        </w:rPr>
        <w:t>u</w:t>
      </w:r>
      <w:r w:rsidRPr="009301FA">
        <w:rPr>
          <w:rFonts w:ascii="Tahoma" w:hAnsi="Tahoma" w:cs="Tahoma"/>
        </w:rPr>
        <w:t xml:space="preserve"> za leto 2023 načrtovana sredstva za prestavitev meteorne kanalizacije ter obnov</w:t>
      </w:r>
      <w:r>
        <w:rPr>
          <w:rFonts w:ascii="Tahoma" w:hAnsi="Tahoma" w:cs="Tahoma"/>
        </w:rPr>
        <w:t>o</w:t>
      </w:r>
      <w:r w:rsidRPr="009301FA">
        <w:rPr>
          <w:rFonts w:ascii="Tahoma" w:hAnsi="Tahoma" w:cs="Tahoma"/>
        </w:rPr>
        <w:t xml:space="preserve"> javnega vodovoda </w:t>
      </w:r>
      <w:r w:rsidR="00064DCD">
        <w:rPr>
          <w:rFonts w:ascii="Tahoma" w:hAnsi="Tahoma" w:cs="Tahoma"/>
        </w:rPr>
        <w:t>v</w:t>
      </w:r>
      <w:r w:rsidRPr="009301FA">
        <w:rPr>
          <w:rFonts w:ascii="Tahoma" w:hAnsi="Tahoma" w:cs="Tahoma"/>
        </w:rPr>
        <w:t xml:space="preserve"> Horjulski cesti na Dobrovi zagotovljena,</w:t>
      </w:r>
    </w:p>
    <w:p w14:paraId="3FC02401" w14:textId="7FF7C868" w:rsidR="0048263A" w:rsidRPr="0048263A" w:rsidRDefault="0048263A" w:rsidP="0048263A">
      <w:pPr>
        <w:pStyle w:val="Odstavekseznama"/>
        <w:keepNext/>
        <w:keepLines/>
        <w:numPr>
          <w:ilvl w:val="0"/>
          <w:numId w:val="7"/>
        </w:numPr>
        <w:jc w:val="both"/>
        <w:rPr>
          <w:rFonts w:ascii="Tahoma" w:hAnsi="Tahoma" w:cs="Tahoma"/>
        </w:rPr>
      </w:pPr>
      <w:r w:rsidRPr="0048263A">
        <w:rPr>
          <w:rFonts w:ascii="Tahoma" w:hAnsi="Tahoma" w:cs="Tahoma"/>
        </w:rPr>
        <w:lastRenderedPageBreak/>
        <w:t xml:space="preserve">bo sočasno z gradnjo iz prejšnje alineje tega člena na navedenem območju potekala tudi </w:t>
      </w:r>
      <w:r>
        <w:rPr>
          <w:rFonts w:ascii="Tahoma" w:hAnsi="Tahoma" w:cs="Tahoma"/>
        </w:rPr>
        <w:t>prestavitev</w:t>
      </w:r>
      <w:r w:rsidRPr="0048263A">
        <w:rPr>
          <w:rFonts w:ascii="Tahoma" w:hAnsi="Tahoma" w:cs="Tahoma"/>
        </w:rPr>
        <w:t xml:space="preserve"> </w:t>
      </w:r>
      <w:r w:rsidR="00F623C1">
        <w:rPr>
          <w:rFonts w:ascii="Tahoma" w:hAnsi="Tahoma" w:cs="Tahoma"/>
        </w:rPr>
        <w:t xml:space="preserve">javne sanitarne </w:t>
      </w:r>
      <w:r>
        <w:rPr>
          <w:rFonts w:ascii="Tahoma" w:hAnsi="Tahoma" w:cs="Tahoma"/>
        </w:rPr>
        <w:t>kanalizacije</w:t>
      </w:r>
      <w:r w:rsidRPr="0048263A">
        <w:rPr>
          <w:rFonts w:ascii="Tahoma" w:hAnsi="Tahoma" w:cs="Tahoma"/>
        </w:rPr>
        <w:t xml:space="preserve"> </w:t>
      </w:r>
      <w:r w:rsidR="00064DCD">
        <w:rPr>
          <w:rFonts w:ascii="Tahoma" w:hAnsi="Tahoma" w:cs="Tahoma"/>
        </w:rPr>
        <w:t>v</w:t>
      </w:r>
      <w:r w:rsidRPr="0048263A">
        <w:rPr>
          <w:rFonts w:ascii="Tahoma" w:hAnsi="Tahoma" w:cs="Tahoma"/>
        </w:rPr>
        <w:t xml:space="preserve"> Horjulski cesti na Dobrovi s strani naročnika JAVNO PODJETJE VODOVOD KANALIZACIJA SNAGA d.o.o.,</w:t>
      </w:r>
    </w:p>
    <w:p w14:paraId="49321EFE" w14:textId="77777777" w:rsidR="0048263A" w:rsidRPr="0048263A" w:rsidRDefault="0048263A" w:rsidP="0048263A">
      <w:pPr>
        <w:pStyle w:val="Odstavekseznama"/>
        <w:keepNext/>
        <w:keepLines/>
        <w:numPr>
          <w:ilvl w:val="0"/>
          <w:numId w:val="7"/>
        </w:numPr>
        <w:jc w:val="both"/>
        <w:rPr>
          <w:rFonts w:ascii="Tahoma" w:hAnsi="Tahoma" w:cs="Tahoma"/>
        </w:rPr>
      </w:pPr>
      <w:r w:rsidRPr="0048263A">
        <w:rPr>
          <w:rFonts w:ascii="Tahoma" w:hAnsi="Tahoma" w:cs="Tahoma"/>
        </w:rPr>
        <w:t>vsak naročnik skupnega javnega naročila sklepa pogodbo za svoj del naročila z izbranim izvajalcem,</w:t>
      </w:r>
    </w:p>
    <w:p w14:paraId="2268FA21" w14:textId="424902CC" w:rsidR="0048263A" w:rsidRDefault="0048263A" w:rsidP="0048263A">
      <w:pPr>
        <w:pStyle w:val="Odstavekseznama"/>
        <w:keepNext/>
        <w:keepLines/>
        <w:numPr>
          <w:ilvl w:val="0"/>
          <w:numId w:val="7"/>
        </w:numPr>
        <w:jc w:val="both"/>
        <w:rPr>
          <w:rFonts w:ascii="Tahoma" w:hAnsi="Tahoma" w:cs="Tahoma"/>
        </w:rPr>
      </w:pPr>
      <w:r w:rsidRPr="00842ECD">
        <w:rPr>
          <w:rFonts w:ascii="Tahoma" w:hAnsi="Tahoma" w:cs="Tahoma"/>
        </w:rPr>
        <w:t>je predmet te pogodbe</w:t>
      </w:r>
      <w:r>
        <w:rPr>
          <w:rFonts w:ascii="Tahoma" w:hAnsi="Tahoma" w:cs="Tahoma"/>
        </w:rPr>
        <w:t xml:space="preserve"> »</w:t>
      </w:r>
      <w:r>
        <w:rPr>
          <w:rFonts w:ascii="Tahoma" w:hAnsi="Tahoma" w:cs="Tahoma"/>
          <w:b/>
        </w:rPr>
        <w:t>Prestavitev meteorne kanalizacije ter obnova javnega vodovoda v Horjulski cesti«</w:t>
      </w:r>
      <w:r w:rsidRPr="00842ECD">
        <w:rPr>
          <w:rFonts w:ascii="Tahoma" w:hAnsi="Tahoma" w:cs="Tahoma"/>
        </w:rPr>
        <w:t>,</w:t>
      </w:r>
    </w:p>
    <w:p w14:paraId="30509849" w14:textId="36B14981" w:rsidR="0048263A" w:rsidRDefault="0048263A" w:rsidP="0048263A">
      <w:pPr>
        <w:keepNext/>
        <w:keepLines/>
        <w:numPr>
          <w:ilvl w:val="0"/>
          <w:numId w:val="7"/>
        </w:numPr>
        <w:jc w:val="both"/>
        <w:rPr>
          <w:rFonts w:ascii="Tahoma" w:eastAsia="Frutiger" w:hAnsi="Tahoma" w:cs="Tahoma"/>
          <w:lang w:eastAsia="en-US"/>
        </w:rPr>
      </w:pPr>
      <w:r w:rsidRPr="002008D3">
        <w:rPr>
          <w:rFonts w:ascii="Tahoma" w:eastAsia="Frutiger" w:hAnsi="Tahoma" w:cs="Tahoma"/>
          <w:lang w:eastAsia="en-US"/>
        </w:rPr>
        <w:t>je bil izvajalec izbran na p</w:t>
      </w:r>
      <w:r>
        <w:rPr>
          <w:rFonts w:ascii="Tahoma" w:eastAsia="Frutiger" w:hAnsi="Tahoma" w:cs="Tahoma"/>
          <w:lang w:eastAsia="en-US"/>
        </w:rPr>
        <w:t xml:space="preserve">odlagi izvedenega </w:t>
      </w:r>
      <w:r w:rsidRPr="002008D3">
        <w:rPr>
          <w:rFonts w:ascii="Tahoma" w:eastAsia="Frutiger" w:hAnsi="Tahoma" w:cs="Tahoma"/>
          <w:lang w:eastAsia="en-US"/>
        </w:rPr>
        <w:t>postopka</w:t>
      </w:r>
      <w:r>
        <w:rPr>
          <w:rFonts w:ascii="Tahoma" w:eastAsia="Frutiger" w:hAnsi="Tahoma" w:cs="Tahoma"/>
          <w:lang w:eastAsia="en-US"/>
        </w:rPr>
        <w:t xml:space="preserve"> javnega naročila male vrednosti</w:t>
      </w:r>
      <w:r w:rsidRPr="002008D3">
        <w:rPr>
          <w:rFonts w:ascii="Tahoma" w:eastAsia="Frutiger" w:hAnsi="Tahoma" w:cs="Tahoma"/>
          <w:lang w:eastAsia="en-US"/>
        </w:rPr>
        <w:t xml:space="preserve"> skladno </w:t>
      </w:r>
      <w:r>
        <w:rPr>
          <w:rFonts w:ascii="Tahoma" w:eastAsia="Frutiger" w:hAnsi="Tahoma" w:cs="Tahoma"/>
          <w:lang w:eastAsia="en-US"/>
        </w:rPr>
        <w:t xml:space="preserve">s </w:t>
      </w:r>
      <w:r w:rsidRPr="002008D3">
        <w:rPr>
          <w:rFonts w:ascii="Tahoma" w:eastAsia="Frutiger" w:hAnsi="Tahoma" w:cs="Tahoma"/>
          <w:lang w:eastAsia="en-US"/>
        </w:rPr>
        <w:t>4</w:t>
      </w:r>
      <w:r>
        <w:rPr>
          <w:rFonts w:ascii="Tahoma" w:eastAsia="Frutiger" w:hAnsi="Tahoma" w:cs="Tahoma"/>
          <w:lang w:eastAsia="en-US"/>
        </w:rPr>
        <w:t>7</w:t>
      </w:r>
      <w:r w:rsidRPr="002008D3">
        <w:rPr>
          <w:rFonts w:ascii="Tahoma" w:eastAsia="Frutiger" w:hAnsi="Tahoma" w:cs="Tahoma"/>
          <w:lang w:eastAsia="en-US"/>
        </w:rPr>
        <w:t>. člen</w:t>
      </w:r>
      <w:r>
        <w:rPr>
          <w:rFonts w:ascii="Tahoma" w:eastAsia="Frutiger" w:hAnsi="Tahoma" w:cs="Tahoma"/>
          <w:lang w:eastAsia="en-US"/>
        </w:rPr>
        <w:t xml:space="preserve">om </w:t>
      </w:r>
      <w:r w:rsidRPr="002008D3">
        <w:rPr>
          <w:rFonts w:ascii="Tahoma" w:eastAsia="Frutiger" w:hAnsi="Tahoma" w:cs="Tahoma"/>
          <w:lang w:eastAsia="en-US"/>
        </w:rPr>
        <w:t>Zakona o javnem naročanju (Ur. l. RS, št. 91/15 s spremembami; v nadaljevanju: ZJN-3);</w:t>
      </w:r>
    </w:p>
    <w:p w14:paraId="4A5D99C7" w14:textId="476A071B" w:rsidR="005D6F62" w:rsidRPr="002008D3" w:rsidRDefault="005D6F62" w:rsidP="0048263A">
      <w:pPr>
        <w:keepNext/>
        <w:keepLines/>
        <w:numPr>
          <w:ilvl w:val="0"/>
          <w:numId w:val="7"/>
        </w:numPr>
        <w:jc w:val="both"/>
        <w:rPr>
          <w:rFonts w:ascii="Tahoma" w:eastAsia="Frutiger" w:hAnsi="Tahoma" w:cs="Tahoma"/>
          <w:lang w:eastAsia="en-US"/>
        </w:rPr>
      </w:pPr>
      <w:r w:rsidRPr="00232F4E">
        <w:rPr>
          <w:rFonts w:ascii="Tahoma" w:eastAsia="Frutiger" w:hAnsi="Tahoma" w:cs="Tahoma"/>
          <w:lang w:eastAsia="en-US"/>
        </w:rPr>
        <w:t xml:space="preserve">je skladno z Uredbo o zelenem javnem naročanju </w:t>
      </w:r>
      <w:r w:rsidRPr="00D91261">
        <w:rPr>
          <w:rFonts w:ascii="Tahoma" w:eastAsia="Frutiger" w:hAnsi="Tahoma" w:cs="Tahoma"/>
          <w:lang w:eastAsia="en-US"/>
        </w:rPr>
        <w:t>(Ur. l. RS, št. 51/17 s spremembami: v nadaljevanju: Uredba o zelenem javnem naročanju)</w:t>
      </w:r>
      <w:r w:rsidRPr="00232F4E">
        <w:rPr>
          <w:rFonts w:ascii="Tahoma" w:eastAsia="Frutiger" w:hAnsi="Tahoma" w:cs="Tahoma"/>
          <w:lang w:eastAsia="en-US"/>
        </w:rPr>
        <w:t xml:space="preserve"> naročnik pri oddaji javnega naročila v razpisni dokumentaciji </w:t>
      </w:r>
      <w:r>
        <w:rPr>
          <w:rFonts w:ascii="Tahoma" w:eastAsia="Frutiger" w:hAnsi="Tahoma" w:cs="Tahoma"/>
          <w:lang w:eastAsia="en-US"/>
        </w:rPr>
        <w:t xml:space="preserve">št. VKS-83/23 </w:t>
      </w:r>
      <w:r w:rsidRPr="00232F4E">
        <w:rPr>
          <w:rFonts w:ascii="Tahoma" w:eastAsia="Frutiger" w:hAnsi="Tahoma" w:cs="Tahoma"/>
          <w:lang w:eastAsia="en-US"/>
        </w:rPr>
        <w:t>upošteval okoljske vidike</w:t>
      </w:r>
      <w:r>
        <w:rPr>
          <w:rFonts w:ascii="Tahoma" w:eastAsia="Frutiger" w:hAnsi="Tahoma" w:cs="Tahoma"/>
          <w:lang w:eastAsia="en-US"/>
        </w:rPr>
        <w:t>,</w:t>
      </w:r>
    </w:p>
    <w:p w14:paraId="1EEEE943" w14:textId="77777777" w:rsidR="0048263A" w:rsidRPr="00232F4E" w:rsidRDefault="0048263A" w:rsidP="0048263A">
      <w:pPr>
        <w:keepNext/>
        <w:keepLines/>
        <w:numPr>
          <w:ilvl w:val="0"/>
          <w:numId w:val="7"/>
        </w:numPr>
        <w:jc w:val="both"/>
        <w:rPr>
          <w:rFonts w:ascii="Tahoma" w:eastAsia="Frutiger" w:hAnsi="Tahoma" w:cs="Tahoma"/>
          <w:lang w:eastAsia="en-US"/>
        </w:rPr>
      </w:pPr>
      <w:r w:rsidRPr="00232F4E">
        <w:rPr>
          <w:rFonts w:ascii="Tahoma" w:eastAsia="Frutiger" w:hAnsi="Tahoma" w:cs="Tahoma"/>
          <w:lang w:eastAsia="en-US"/>
        </w:rPr>
        <w:t>je bilo obvestilo o javnem naročilu objavljeno na Portalu javnih naročil dne ………….. pod številko objave ………………………</w:t>
      </w:r>
      <w:r>
        <w:rPr>
          <w:rFonts w:ascii="Tahoma" w:eastAsia="Frutiger" w:hAnsi="Tahoma" w:cs="Tahoma"/>
          <w:lang w:eastAsia="en-US"/>
        </w:rPr>
        <w:t>,</w:t>
      </w:r>
      <w:r w:rsidRPr="00232F4E">
        <w:rPr>
          <w:rFonts w:ascii="Tahoma" w:eastAsia="Frutiger" w:hAnsi="Tahoma" w:cs="Tahoma"/>
          <w:lang w:eastAsia="en-US"/>
        </w:rPr>
        <w:t xml:space="preserve"> </w:t>
      </w:r>
    </w:p>
    <w:p w14:paraId="4E77606B" w14:textId="77777777" w:rsidR="0048263A" w:rsidRPr="00754AB1" w:rsidRDefault="0048263A" w:rsidP="0048263A">
      <w:pPr>
        <w:keepNext/>
        <w:keepLines/>
        <w:numPr>
          <w:ilvl w:val="0"/>
          <w:numId w:val="7"/>
        </w:numPr>
        <w:jc w:val="both"/>
        <w:rPr>
          <w:rFonts w:ascii="Tahoma" w:eastAsia="Frutiger" w:hAnsi="Tahoma" w:cs="Tahoma"/>
          <w:lang w:eastAsia="en-US"/>
        </w:rPr>
      </w:pPr>
      <w:r w:rsidRPr="00754AB1">
        <w:rPr>
          <w:rFonts w:ascii="Tahoma" w:eastAsia="Frutiger" w:hAnsi="Tahoma" w:cs="Tahoma"/>
          <w:lang w:eastAsia="en-US"/>
        </w:rPr>
        <w:t>se pogodba sklepa za obdobje od dneva sklenitve pogodbe do izpolnitve vseh obveznosti iz pogodbe</w:t>
      </w:r>
      <w:r>
        <w:rPr>
          <w:rFonts w:ascii="Tahoma" w:eastAsia="Frutiger" w:hAnsi="Tahoma" w:cs="Tahoma"/>
          <w:lang w:eastAsia="en-US"/>
        </w:rPr>
        <w:t>,</w:t>
      </w:r>
      <w:r w:rsidRPr="00754AB1">
        <w:rPr>
          <w:rFonts w:ascii="Tahoma" w:eastAsia="Frutiger" w:hAnsi="Tahoma" w:cs="Tahoma"/>
          <w:lang w:eastAsia="en-US"/>
        </w:rPr>
        <w:t xml:space="preserve"> </w:t>
      </w:r>
    </w:p>
    <w:p w14:paraId="54BAC1BC" w14:textId="77777777" w:rsidR="0048263A" w:rsidRPr="00232F4E" w:rsidRDefault="0048263A" w:rsidP="0048263A">
      <w:pPr>
        <w:keepNext/>
        <w:keepLines/>
        <w:jc w:val="both"/>
        <w:rPr>
          <w:rFonts w:ascii="Tahoma" w:eastAsia="Frutiger" w:hAnsi="Tahoma" w:cs="Tahoma"/>
          <w:i/>
          <w:lang w:eastAsia="en-US"/>
        </w:rPr>
      </w:pPr>
      <w:r w:rsidRPr="00232F4E">
        <w:rPr>
          <w:rFonts w:ascii="Tahoma" w:eastAsia="Frutiger" w:hAnsi="Tahoma" w:cs="Tahoma"/>
          <w:i/>
          <w:lang w:eastAsia="en-US"/>
        </w:rPr>
        <w:t>(Opomba: se upošteva v primeru skupne ponudbe)</w:t>
      </w:r>
    </w:p>
    <w:p w14:paraId="1BA73379" w14:textId="77777777" w:rsidR="0048263A" w:rsidRDefault="0048263A" w:rsidP="0048263A">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so vodilni partner in partnerji  sklenili sporazum št…………………….. , s katerim so se vodilni partner in partnerji dogovorili, da pogodbo podpišejo vsi partnerji/ s katerim so partnerji pooblastili vodilnega partnerja za podpis pogodbe z naročnikom (glede na določilo pravnega akta o skupnem nastopu),</w:t>
      </w:r>
    </w:p>
    <w:p w14:paraId="786E6B31" w14:textId="77777777" w:rsidR="0048263A" w:rsidRDefault="0048263A" w:rsidP="0048263A">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so vodilni partner in partner/j</w:t>
      </w:r>
      <w:r>
        <w:rPr>
          <w:rFonts w:ascii="Tahoma" w:eastAsia="Frutiger" w:hAnsi="Tahoma" w:cs="Tahoma"/>
          <w:i/>
          <w:lang w:eastAsia="en-US"/>
        </w:rPr>
        <w:t>i naročniku solidarno odgovorni,</w:t>
      </w:r>
    </w:p>
    <w:p w14:paraId="3F132685" w14:textId="77777777" w:rsidR="0048263A" w:rsidRPr="00326B14" w:rsidRDefault="0048263A" w:rsidP="0048263A">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 xml:space="preserve">so vodilni partner in partner/ji sporazumni, da račune naročniku izstavlja vodilni partner in da </w:t>
      </w:r>
      <w:r>
        <w:rPr>
          <w:rFonts w:ascii="Tahoma" w:eastAsia="Frutiger" w:hAnsi="Tahoma" w:cs="Tahoma"/>
          <w:i/>
          <w:lang w:eastAsia="en-US"/>
        </w:rPr>
        <w:t>naročnik</w:t>
      </w:r>
      <w:r w:rsidRPr="00326B14">
        <w:rPr>
          <w:rFonts w:ascii="Tahoma" w:eastAsia="Frutiger" w:hAnsi="Tahoma" w:cs="Tahoma"/>
          <w:i/>
          <w:lang w:eastAsia="en-US"/>
        </w:rPr>
        <w:t xml:space="preserve"> sredstva nakazuje vodilnemu partnerju/da račune naročniku izstavlja vsak od partnerjev (glede na določilo pravnega akta o skupnem nastopu).</w:t>
      </w:r>
    </w:p>
    <w:p w14:paraId="5CB98F8F" w14:textId="77777777" w:rsidR="0048263A" w:rsidRPr="00232F4E" w:rsidRDefault="0048263A" w:rsidP="0048263A">
      <w:pPr>
        <w:keepNext/>
        <w:keepLines/>
        <w:jc w:val="both"/>
        <w:rPr>
          <w:rFonts w:ascii="Tahoma" w:eastAsia="Frutiger" w:hAnsi="Tahoma" w:cs="Tahoma"/>
          <w:lang w:eastAsia="en-US"/>
        </w:rPr>
      </w:pPr>
    </w:p>
    <w:p w14:paraId="55C55995" w14:textId="77777777" w:rsidR="0048263A" w:rsidRPr="00232F4E" w:rsidRDefault="0048263A" w:rsidP="0048263A">
      <w:pPr>
        <w:keepNext/>
        <w:keepLines/>
        <w:jc w:val="both"/>
        <w:rPr>
          <w:rFonts w:ascii="Tahoma" w:eastAsia="Frutiger" w:hAnsi="Tahoma" w:cs="Tahoma"/>
          <w:lang w:eastAsia="en-US"/>
        </w:rPr>
      </w:pPr>
      <w:r w:rsidRPr="00232F4E">
        <w:rPr>
          <w:rFonts w:ascii="Tahoma" w:eastAsia="Frutiger" w:hAnsi="Tahoma" w:cs="Tahoma"/>
          <w:lang w:eastAsia="en-US"/>
        </w:rPr>
        <w:t>Izvajalec izjavlja, da je seznanjen z razpisnimi zahtevami</w:t>
      </w:r>
      <w:r>
        <w:rPr>
          <w:rFonts w:ascii="Tahoma" w:eastAsia="Frutiger" w:hAnsi="Tahoma" w:cs="Tahoma"/>
          <w:lang w:eastAsia="en-US"/>
        </w:rPr>
        <w:t xml:space="preserve"> naročnika</w:t>
      </w:r>
      <w:r w:rsidRPr="00232F4E">
        <w:rPr>
          <w:rFonts w:ascii="Tahoma" w:eastAsia="Frutiger" w:hAnsi="Tahoma" w:cs="Tahoma"/>
          <w:lang w:eastAsia="en-US"/>
        </w:rPr>
        <w:t xml:space="preserve"> ter da so mu razumljivi in jasni pogoji ter okoliščine za pravilno in kvalitetno izvedbo prevzetih del.</w:t>
      </w:r>
    </w:p>
    <w:p w14:paraId="0F0A93E8" w14:textId="77777777" w:rsidR="0048263A" w:rsidRDefault="0048263A" w:rsidP="0048263A">
      <w:pPr>
        <w:keepNext/>
        <w:keepLines/>
        <w:jc w:val="both"/>
        <w:rPr>
          <w:rFonts w:ascii="Tahoma" w:eastAsia="Frutiger" w:hAnsi="Tahoma" w:cs="Tahoma"/>
          <w:lang w:eastAsia="en-US"/>
        </w:rPr>
      </w:pPr>
    </w:p>
    <w:p w14:paraId="23D8D88A"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933D25">
        <w:rPr>
          <w:rFonts w:ascii="Tahoma" w:eastAsia="Frutiger" w:hAnsi="Tahoma" w:cs="Tahoma"/>
          <w:b/>
          <w:lang w:eastAsia="en-US"/>
        </w:rPr>
        <w:t>PREDMET POGODBE</w:t>
      </w:r>
    </w:p>
    <w:p w14:paraId="50F7F4E2" w14:textId="77777777" w:rsidR="0048263A" w:rsidRPr="00933D25" w:rsidRDefault="0048263A" w:rsidP="0048263A">
      <w:pPr>
        <w:pStyle w:val="Odstavekseznama"/>
        <w:keepNext/>
        <w:keepLines/>
        <w:ind w:left="426"/>
        <w:rPr>
          <w:rFonts w:ascii="Tahoma" w:eastAsia="Frutiger" w:hAnsi="Tahoma" w:cs="Tahoma"/>
          <w:b/>
          <w:lang w:eastAsia="en-US"/>
        </w:rPr>
      </w:pPr>
    </w:p>
    <w:p w14:paraId="537A5845" w14:textId="77777777" w:rsidR="0048263A" w:rsidRPr="004C1F13" w:rsidRDefault="0048263A" w:rsidP="00C56C89">
      <w:pPr>
        <w:keepNext/>
        <w:keepLines/>
        <w:numPr>
          <w:ilvl w:val="0"/>
          <w:numId w:val="44"/>
        </w:numPr>
        <w:jc w:val="center"/>
        <w:rPr>
          <w:rFonts w:ascii="Tahoma" w:eastAsia="Frutiger" w:hAnsi="Tahoma" w:cs="Tahoma"/>
          <w:lang w:eastAsia="en-US"/>
        </w:rPr>
      </w:pPr>
      <w:r w:rsidRPr="004C1F13">
        <w:rPr>
          <w:rFonts w:ascii="Tahoma" w:eastAsia="Frutiger" w:hAnsi="Tahoma" w:cs="Tahoma"/>
          <w:lang w:eastAsia="en-US"/>
        </w:rPr>
        <w:t>člen</w:t>
      </w:r>
    </w:p>
    <w:p w14:paraId="17992490" w14:textId="77777777" w:rsidR="0048263A" w:rsidRDefault="0048263A" w:rsidP="0048263A">
      <w:pPr>
        <w:keepNext/>
        <w:keepLines/>
        <w:jc w:val="both"/>
        <w:rPr>
          <w:rFonts w:ascii="Tahoma" w:eastAsia="Frutiger" w:hAnsi="Tahoma" w:cs="Tahoma"/>
          <w:lang w:eastAsia="en-US"/>
        </w:rPr>
      </w:pPr>
    </w:p>
    <w:p w14:paraId="691C6574" w14:textId="6F49DB98" w:rsidR="0048263A" w:rsidRPr="003C5E66" w:rsidRDefault="0048263A" w:rsidP="0048263A">
      <w:pPr>
        <w:keepNext/>
        <w:keepLines/>
        <w:jc w:val="both"/>
        <w:rPr>
          <w:rFonts w:ascii="Tahoma" w:eastAsia="Frutiger" w:hAnsi="Tahoma" w:cs="Tahoma"/>
          <w:lang w:eastAsia="en-US"/>
        </w:rPr>
      </w:pPr>
      <w:r w:rsidRPr="003C5E66">
        <w:rPr>
          <w:rFonts w:ascii="Tahoma" w:eastAsia="Frutiger" w:hAnsi="Tahoma" w:cs="Tahoma"/>
          <w:lang w:eastAsia="en-US"/>
        </w:rPr>
        <w:t xml:space="preserve">Predmet te pogodbe je </w:t>
      </w:r>
      <w:r w:rsidR="005D6F62">
        <w:rPr>
          <w:rFonts w:ascii="Tahoma" w:eastAsia="Frutiger" w:hAnsi="Tahoma" w:cs="Tahoma"/>
          <w:lang w:eastAsia="en-US"/>
        </w:rPr>
        <w:t>p</w:t>
      </w:r>
      <w:r>
        <w:rPr>
          <w:rFonts w:ascii="Tahoma" w:eastAsia="Frutiger" w:hAnsi="Tahoma" w:cs="Tahoma"/>
          <w:lang w:eastAsia="en-US"/>
        </w:rPr>
        <w:t xml:space="preserve">restavitev </w:t>
      </w:r>
      <w:r w:rsidR="00F623C1">
        <w:rPr>
          <w:rFonts w:ascii="Tahoma" w:eastAsia="Frutiger" w:hAnsi="Tahoma" w:cs="Tahoma"/>
          <w:lang w:eastAsia="en-US"/>
        </w:rPr>
        <w:t>meteorne</w:t>
      </w:r>
      <w:r>
        <w:rPr>
          <w:rFonts w:ascii="Tahoma" w:eastAsia="Frutiger" w:hAnsi="Tahoma" w:cs="Tahoma"/>
          <w:lang w:eastAsia="en-US"/>
        </w:rPr>
        <w:t xml:space="preserve"> kanalizacije ter obnova </w:t>
      </w:r>
      <w:r w:rsidR="00064DCD">
        <w:rPr>
          <w:rFonts w:ascii="Tahoma" w:eastAsia="Frutiger" w:hAnsi="Tahoma" w:cs="Tahoma"/>
          <w:lang w:eastAsia="en-US"/>
        </w:rPr>
        <w:t xml:space="preserve">javnega </w:t>
      </w:r>
      <w:r>
        <w:rPr>
          <w:rFonts w:ascii="Tahoma" w:eastAsia="Frutiger" w:hAnsi="Tahoma" w:cs="Tahoma"/>
          <w:lang w:eastAsia="en-US"/>
        </w:rPr>
        <w:t>vodovoda v Horjulski cesti</w:t>
      </w:r>
      <w:r w:rsidRPr="003C5E66">
        <w:rPr>
          <w:rFonts w:ascii="Tahoma" w:eastAsia="Frutiger" w:hAnsi="Tahoma" w:cs="Tahoma"/>
          <w:lang w:eastAsia="en-US"/>
        </w:rPr>
        <w:t xml:space="preserve"> (v nadaljevanju: dela ali tudi pogodbena dela). </w:t>
      </w:r>
    </w:p>
    <w:p w14:paraId="016CF560" w14:textId="77777777" w:rsidR="0048263A" w:rsidRPr="003C5E66" w:rsidRDefault="0048263A" w:rsidP="0048263A">
      <w:pPr>
        <w:keepNext/>
        <w:keepLines/>
        <w:jc w:val="both"/>
        <w:rPr>
          <w:rFonts w:ascii="Tahoma" w:eastAsia="Frutiger" w:hAnsi="Tahoma" w:cs="Tahoma"/>
          <w:lang w:eastAsia="en-US"/>
        </w:rPr>
      </w:pPr>
    </w:p>
    <w:p w14:paraId="4C0E1C5F" w14:textId="77777777" w:rsidR="0048263A" w:rsidRPr="003C5E66" w:rsidRDefault="0048263A" w:rsidP="0048263A">
      <w:pPr>
        <w:keepNext/>
        <w:keepLines/>
        <w:jc w:val="both"/>
        <w:rPr>
          <w:rFonts w:ascii="Tahoma" w:eastAsia="Frutiger" w:hAnsi="Tahoma" w:cs="Tahoma"/>
          <w:lang w:eastAsia="en-US"/>
        </w:rPr>
      </w:pPr>
      <w:r w:rsidRPr="003C5E66">
        <w:rPr>
          <w:rFonts w:ascii="Tahoma" w:eastAsia="Frutiger" w:hAnsi="Tahoma" w:cs="Tahoma"/>
          <w:lang w:eastAsia="en-US"/>
        </w:rPr>
        <w:t xml:space="preserve">Pogodba se sklene na osnovi izvedenega javnega naročila št. </w:t>
      </w:r>
      <w:r>
        <w:rPr>
          <w:rFonts w:ascii="Tahoma" w:hAnsi="Tahoma" w:cs="Tahoma"/>
        </w:rPr>
        <w:t>VKS-83/23</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 xml:space="preserve">ter končne ponudbe izvajalca, </w:t>
      </w:r>
      <w:r>
        <w:rPr>
          <w:rFonts w:ascii="Tahoma" w:eastAsia="Frutiger" w:hAnsi="Tahoma" w:cs="Tahoma"/>
          <w:lang w:eastAsia="en-US"/>
        </w:rPr>
        <w:t>podane</w:t>
      </w:r>
      <w:r w:rsidRPr="00B15E7B">
        <w:rPr>
          <w:rFonts w:ascii="Tahoma" w:eastAsia="Frutiger" w:hAnsi="Tahoma" w:cs="Tahoma"/>
          <w:lang w:eastAsia="en-US"/>
        </w:rPr>
        <w:t xml:space="preserve"> na pogajanjih dne ________________ (v nadaljevanju: končna ponudba),</w:t>
      </w:r>
      <w:r w:rsidRPr="003C5E66">
        <w:rPr>
          <w:rFonts w:ascii="Tahoma" w:eastAsia="Frutiger" w:hAnsi="Tahoma" w:cs="Tahoma"/>
          <w:lang w:eastAsia="en-US"/>
        </w:rPr>
        <w:t xml:space="preserve"> ki so sestavni del te pogodbe</w:t>
      </w:r>
      <w:r>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546340B4" w14:textId="77777777" w:rsidR="0048263A" w:rsidRPr="003C5E66" w:rsidRDefault="0048263A" w:rsidP="0048263A">
      <w:pPr>
        <w:keepNext/>
        <w:keepLines/>
        <w:jc w:val="both"/>
        <w:rPr>
          <w:rFonts w:ascii="Tahoma" w:eastAsia="Frutiger" w:hAnsi="Tahoma" w:cs="Tahoma"/>
          <w:lang w:eastAsia="en-US"/>
        </w:rPr>
      </w:pPr>
    </w:p>
    <w:p w14:paraId="7EB616AC" w14:textId="77777777" w:rsidR="0048263A" w:rsidRPr="003C5E66" w:rsidRDefault="0048263A" w:rsidP="00C56C89">
      <w:pPr>
        <w:pStyle w:val="Odstavekseznama"/>
        <w:keepNext/>
        <w:keepLines/>
        <w:numPr>
          <w:ilvl w:val="0"/>
          <w:numId w:val="45"/>
        </w:numPr>
        <w:ind w:left="426" w:hanging="426"/>
        <w:rPr>
          <w:rFonts w:ascii="Tahoma" w:eastAsia="Frutiger" w:hAnsi="Tahoma" w:cs="Tahoma"/>
          <w:b/>
          <w:lang w:eastAsia="en-US"/>
        </w:rPr>
      </w:pPr>
      <w:r w:rsidRPr="003C5E66">
        <w:rPr>
          <w:rFonts w:ascii="Tahoma" w:eastAsia="Frutiger" w:hAnsi="Tahoma" w:cs="Tahoma"/>
          <w:b/>
          <w:lang w:eastAsia="en-US"/>
        </w:rPr>
        <w:t>POGODBENA VREDNOST</w:t>
      </w:r>
    </w:p>
    <w:p w14:paraId="2A90CA28" w14:textId="77777777" w:rsidR="0048263A" w:rsidRPr="003C5E66" w:rsidRDefault="0048263A" w:rsidP="0048263A">
      <w:pPr>
        <w:pStyle w:val="Odstavekseznama"/>
        <w:keepNext/>
        <w:keepLines/>
        <w:ind w:left="426"/>
        <w:rPr>
          <w:rFonts w:ascii="Tahoma" w:eastAsia="Frutiger" w:hAnsi="Tahoma" w:cs="Tahoma"/>
          <w:b/>
          <w:lang w:eastAsia="en-US"/>
        </w:rPr>
      </w:pPr>
    </w:p>
    <w:p w14:paraId="0FA83C2C" w14:textId="77777777" w:rsidR="0048263A" w:rsidRPr="003C5E66" w:rsidRDefault="0048263A" w:rsidP="00C56C89">
      <w:pPr>
        <w:keepNext/>
        <w:keepLines/>
        <w:numPr>
          <w:ilvl w:val="0"/>
          <w:numId w:val="44"/>
        </w:numPr>
        <w:jc w:val="center"/>
        <w:rPr>
          <w:rFonts w:ascii="Tahoma" w:eastAsia="Frutiger" w:hAnsi="Tahoma" w:cs="Tahoma"/>
          <w:lang w:eastAsia="en-US"/>
        </w:rPr>
      </w:pPr>
      <w:r w:rsidRPr="003C5E66">
        <w:rPr>
          <w:rFonts w:ascii="Tahoma" w:eastAsia="Frutiger" w:hAnsi="Tahoma" w:cs="Tahoma"/>
          <w:lang w:eastAsia="en-US"/>
        </w:rPr>
        <w:t>člen</w:t>
      </w:r>
    </w:p>
    <w:p w14:paraId="44191D14" w14:textId="77777777" w:rsidR="0048263A" w:rsidRPr="003C5E66" w:rsidRDefault="0048263A" w:rsidP="0048263A">
      <w:pPr>
        <w:keepNext/>
        <w:keepLines/>
        <w:jc w:val="both"/>
        <w:rPr>
          <w:rFonts w:ascii="Tahoma" w:eastAsia="Frutiger" w:hAnsi="Tahoma" w:cs="Tahoma"/>
          <w:lang w:eastAsia="en-US"/>
        </w:rPr>
      </w:pPr>
    </w:p>
    <w:p w14:paraId="127D71D8" w14:textId="77777777" w:rsidR="0048263A" w:rsidRPr="003C5E66" w:rsidRDefault="0048263A" w:rsidP="0048263A">
      <w:pPr>
        <w:keepNext/>
        <w:keepLines/>
        <w:jc w:val="both"/>
        <w:rPr>
          <w:rFonts w:ascii="Tahoma" w:eastAsia="Frutiger" w:hAnsi="Tahoma" w:cs="Tahoma"/>
          <w:lang w:eastAsia="en-US"/>
        </w:rPr>
      </w:pPr>
      <w:r w:rsidRPr="003C5E66">
        <w:rPr>
          <w:rFonts w:ascii="Tahoma" w:eastAsia="Frutiger" w:hAnsi="Tahoma" w:cs="Tahoma"/>
          <w:lang w:eastAsia="en-US"/>
        </w:rPr>
        <w:t>Pogodbeni stranki se dogovorita za vrednosti, ki izhajajo iz končne ponudbe. Za pogodbena dela naročnik ne daje avansa.</w:t>
      </w:r>
    </w:p>
    <w:p w14:paraId="71851C52" w14:textId="77777777" w:rsidR="0048263A" w:rsidRPr="003C5E66" w:rsidRDefault="0048263A" w:rsidP="0048263A">
      <w:pPr>
        <w:keepNext/>
        <w:keepLines/>
        <w:jc w:val="both"/>
        <w:rPr>
          <w:rFonts w:ascii="Tahoma" w:eastAsia="Frutiger" w:hAnsi="Tahoma" w:cs="Tahoma"/>
          <w:lang w:eastAsia="en-US"/>
        </w:rPr>
      </w:pPr>
    </w:p>
    <w:p w14:paraId="1A9C601D" w14:textId="77777777" w:rsidR="0048263A" w:rsidRPr="003C5E66" w:rsidRDefault="0048263A" w:rsidP="0048263A">
      <w:pPr>
        <w:keepNext/>
        <w:keepLines/>
        <w:jc w:val="both"/>
        <w:rPr>
          <w:rFonts w:ascii="Tahoma" w:hAnsi="Tahoma" w:cs="Tahoma"/>
        </w:rPr>
      </w:pPr>
      <w:r w:rsidRPr="003C5E66">
        <w:rPr>
          <w:rFonts w:ascii="Tahoma" w:hAnsi="Tahoma" w:cs="Tahoma"/>
        </w:rPr>
        <w:t>Pogodbena vrednost po končni ponudbi, z upoštevanim __________________ odstotnim (__ %) popustom, na dan sklenitve te pogodbe znaša:</w:t>
      </w:r>
    </w:p>
    <w:p w14:paraId="7C2008C8" w14:textId="77777777" w:rsidR="0048263A" w:rsidRPr="003C5E66" w:rsidRDefault="0048263A" w:rsidP="0048263A">
      <w:pPr>
        <w:keepNext/>
        <w:keepLines/>
        <w:jc w:val="both"/>
        <w:rPr>
          <w:rFonts w:ascii="Tahoma" w:hAnsi="Tahoma" w:cs="Tahoma"/>
        </w:rPr>
      </w:pPr>
    </w:p>
    <w:tbl>
      <w:tblPr>
        <w:tblStyle w:val="Tabelamrea1"/>
        <w:tblW w:w="9243" w:type="dxa"/>
        <w:tblInd w:w="108" w:type="dxa"/>
        <w:tblLook w:val="04A0" w:firstRow="1" w:lastRow="0" w:firstColumn="1" w:lastColumn="0" w:noHBand="0" w:noVBand="1"/>
      </w:tblPr>
      <w:tblGrid>
        <w:gridCol w:w="6124"/>
        <w:gridCol w:w="3119"/>
      </w:tblGrid>
      <w:tr w:rsidR="00253B60" w:rsidRPr="00C56C89" w14:paraId="7A9A2D55" w14:textId="77777777" w:rsidTr="00A5127C">
        <w:trPr>
          <w:trHeight w:val="438"/>
        </w:trPr>
        <w:tc>
          <w:tcPr>
            <w:tcW w:w="6124" w:type="dxa"/>
            <w:vAlign w:val="bottom"/>
          </w:tcPr>
          <w:p w14:paraId="61FBB873" w14:textId="0B4B9F01" w:rsidR="00253B60" w:rsidRPr="00C56C89" w:rsidRDefault="00253B60" w:rsidP="00253B60">
            <w:pPr>
              <w:keepNext/>
              <w:keepLines/>
              <w:jc w:val="both"/>
              <w:rPr>
                <w:rFonts w:ascii="Tahoma" w:eastAsia="Calibri" w:hAnsi="Tahoma" w:cs="Tahoma"/>
                <w:highlight w:val="yellow"/>
                <w:lang w:eastAsia="en-US"/>
              </w:rPr>
            </w:pPr>
            <w:r w:rsidRPr="0033486A">
              <w:rPr>
                <w:rFonts w:ascii="Tahoma" w:eastAsia="Calibri" w:hAnsi="Tahoma" w:cs="Tahoma"/>
              </w:rPr>
              <w:lastRenderedPageBreak/>
              <w:t>JAVNI VODOVOD (SKUPAJ brez DDV)</w:t>
            </w:r>
          </w:p>
        </w:tc>
        <w:tc>
          <w:tcPr>
            <w:tcW w:w="3119" w:type="dxa"/>
            <w:vAlign w:val="bottom"/>
          </w:tcPr>
          <w:p w14:paraId="10DFF3D7" w14:textId="77777777" w:rsidR="00253B60" w:rsidRPr="00253B60" w:rsidRDefault="00253B60" w:rsidP="00253B60">
            <w:pPr>
              <w:keepNext/>
              <w:keepLines/>
              <w:spacing w:before="60" w:line="276" w:lineRule="auto"/>
              <w:jc w:val="right"/>
              <w:rPr>
                <w:rFonts w:ascii="Calibri" w:eastAsia="Calibri" w:hAnsi="Calibri"/>
                <w:lang w:eastAsia="en-US"/>
              </w:rPr>
            </w:pPr>
            <w:r w:rsidRPr="00253B60">
              <w:rPr>
                <w:rFonts w:ascii="Tahoma" w:eastAsia="Calibri" w:hAnsi="Tahoma" w:cs="Tahoma"/>
                <w:lang w:eastAsia="en-US"/>
              </w:rPr>
              <w:t>EUR</w:t>
            </w:r>
          </w:p>
        </w:tc>
      </w:tr>
      <w:tr w:rsidR="00253B60" w:rsidRPr="00C56C89" w14:paraId="264731A3" w14:textId="77777777" w:rsidTr="00A5127C">
        <w:trPr>
          <w:trHeight w:val="438"/>
        </w:trPr>
        <w:tc>
          <w:tcPr>
            <w:tcW w:w="6124" w:type="dxa"/>
            <w:vAlign w:val="bottom"/>
          </w:tcPr>
          <w:p w14:paraId="07B6A9AB" w14:textId="6F1FA9E0" w:rsidR="00253B60" w:rsidRPr="00C56C89" w:rsidRDefault="00253B60" w:rsidP="00253B60">
            <w:pPr>
              <w:keepNext/>
              <w:keepLines/>
              <w:jc w:val="both"/>
              <w:rPr>
                <w:rFonts w:ascii="Tahoma" w:eastAsia="Calibri" w:hAnsi="Tahoma" w:cs="Tahoma"/>
                <w:highlight w:val="yellow"/>
              </w:rPr>
            </w:pPr>
            <w:r w:rsidRPr="0033486A">
              <w:rPr>
                <w:rFonts w:ascii="Tahoma" w:eastAsia="Calibri" w:hAnsi="Tahoma" w:cs="Tahoma"/>
              </w:rPr>
              <w:t>METEORNA KANALIZACIJA (SKUPAJ brez DDV)</w:t>
            </w:r>
          </w:p>
        </w:tc>
        <w:tc>
          <w:tcPr>
            <w:tcW w:w="3119" w:type="dxa"/>
            <w:vAlign w:val="bottom"/>
          </w:tcPr>
          <w:p w14:paraId="0597A951" w14:textId="77777777" w:rsidR="00253B60" w:rsidRPr="00253B60" w:rsidRDefault="00253B60" w:rsidP="00253B60">
            <w:pPr>
              <w:keepNext/>
              <w:keepLines/>
              <w:spacing w:before="60" w:line="276" w:lineRule="auto"/>
              <w:jc w:val="right"/>
              <w:rPr>
                <w:rFonts w:ascii="Tahoma" w:eastAsia="Calibri" w:hAnsi="Tahoma" w:cs="Tahoma"/>
                <w:lang w:eastAsia="en-US"/>
              </w:rPr>
            </w:pPr>
            <w:r w:rsidRPr="00253B60">
              <w:rPr>
                <w:rFonts w:ascii="Tahoma" w:eastAsia="Calibri" w:hAnsi="Tahoma" w:cs="Tahoma"/>
                <w:lang w:eastAsia="en-US"/>
              </w:rPr>
              <w:t>EUR</w:t>
            </w:r>
          </w:p>
        </w:tc>
      </w:tr>
      <w:tr w:rsidR="00253B60" w:rsidRPr="00C56C89" w14:paraId="1E5BBCA5" w14:textId="77777777" w:rsidTr="00A5127C">
        <w:trPr>
          <w:trHeight w:val="438"/>
        </w:trPr>
        <w:tc>
          <w:tcPr>
            <w:tcW w:w="6124" w:type="dxa"/>
            <w:vAlign w:val="bottom"/>
          </w:tcPr>
          <w:p w14:paraId="15E2E5BD" w14:textId="484A450F" w:rsidR="00253B60" w:rsidRPr="00253B60" w:rsidRDefault="00253B60" w:rsidP="00253B60">
            <w:pPr>
              <w:keepNext/>
              <w:keepLines/>
              <w:jc w:val="both"/>
              <w:rPr>
                <w:rFonts w:ascii="Tahoma" w:eastAsia="Calibri" w:hAnsi="Tahoma" w:cs="Tahoma"/>
              </w:rPr>
            </w:pPr>
            <w:r w:rsidRPr="00253B60">
              <w:rPr>
                <w:rFonts w:ascii="Tahoma" w:eastAsia="Calibri" w:hAnsi="Tahoma" w:cs="Tahoma"/>
              </w:rPr>
              <w:t>POGODBENA VREDNOST V EUR BREZ DDV</w:t>
            </w:r>
          </w:p>
        </w:tc>
        <w:tc>
          <w:tcPr>
            <w:tcW w:w="3119" w:type="dxa"/>
            <w:vAlign w:val="bottom"/>
          </w:tcPr>
          <w:p w14:paraId="3C943FAE" w14:textId="77777777" w:rsidR="00253B60" w:rsidRPr="00253B60" w:rsidRDefault="00253B60" w:rsidP="00253B60">
            <w:pPr>
              <w:keepNext/>
              <w:keepLines/>
              <w:spacing w:before="60" w:line="276" w:lineRule="auto"/>
              <w:jc w:val="right"/>
              <w:rPr>
                <w:rFonts w:ascii="Tahoma" w:eastAsia="Calibri" w:hAnsi="Tahoma" w:cs="Tahoma"/>
                <w:lang w:eastAsia="en-US"/>
              </w:rPr>
            </w:pPr>
            <w:r w:rsidRPr="00253B60">
              <w:rPr>
                <w:rFonts w:ascii="Tahoma" w:eastAsia="Calibri" w:hAnsi="Tahoma" w:cs="Tahoma"/>
                <w:lang w:eastAsia="en-US"/>
              </w:rPr>
              <w:t>EUR</w:t>
            </w:r>
          </w:p>
        </w:tc>
      </w:tr>
      <w:tr w:rsidR="00253B60" w:rsidRPr="0020717C" w14:paraId="69044F56" w14:textId="77777777" w:rsidTr="00A5127C">
        <w:trPr>
          <w:trHeight w:val="438"/>
        </w:trPr>
        <w:tc>
          <w:tcPr>
            <w:tcW w:w="6124" w:type="dxa"/>
            <w:vAlign w:val="bottom"/>
          </w:tcPr>
          <w:p w14:paraId="4060D5E4" w14:textId="6A8DF374" w:rsidR="00253B60" w:rsidRPr="00253B60" w:rsidRDefault="00253B60" w:rsidP="00253B60">
            <w:pPr>
              <w:keepNext/>
              <w:keepLines/>
              <w:jc w:val="both"/>
              <w:rPr>
                <w:rFonts w:ascii="Tahoma" w:eastAsia="Calibri" w:hAnsi="Tahoma" w:cs="Tahoma"/>
              </w:rPr>
            </w:pPr>
            <w:r w:rsidRPr="00253B60">
              <w:rPr>
                <w:rFonts w:ascii="Tahoma" w:eastAsia="Calibri" w:hAnsi="Tahoma" w:cs="Tahoma"/>
              </w:rPr>
              <w:t>DDV</w:t>
            </w:r>
          </w:p>
        </w:tc>
        <w:tc>
          <w:tcPr>
            <w:tcW w:w="3119" w:type="dxa"/>
            <w:vAlign w:val="bottom"/>
          </w:tcPr>
          <w:p w14:paraId="5DFA5E66" w14:textId="77777777" w:rsidR="00253B60" w:rsidRPr="00253B60" w:rsidRDefault="00253B60" w:rsidP="00253B60">
            <w:pPr>
              <w:keepNext/>
              <w:keepLines/>
              <w:spacing w:before="60" w:line="276" w:lineRule="auto"/>
              <w:jc w:val="right"/>
              <w:rPr>
                <w:rFonts w:ascii="Tahoma" w:eastAsia="Calibri" w:hAnsi="Tahoma" w:cs="Tahoma"/>
                <w:lang w:eastAsia="en-US"/>
              </w:rPr>
            </w:pPr>
            <w:r w:rsidRPr="00253B60">
              <w:rPr>
                <w:rFonts w:ascii="Tahoma" w:eastAsia="Calibri" w:hAnsi="Tahoma" w:cs="Tahoma"/>
                <w:lang w:eastAsia="en-US"/>
              </w:rPr>
              <w:t>EUR</w:t>
            </w:r>
          </w:p>
        </w:tc>
      </w:tr>
      <w:tr w:rsidR="00253B60" w:rsidRPr="0020717C" w14:paraId="0E4B72FA" w14:textId="77777777" w:rsidTr="00A5127C">
        <w:trPr>
          <w:trHeight w:val="438"/>
        </w:trPr>
        <w:tc>
          <w:tcPr>
            <w:tcW w:w="6124" w:type="dxa"/>
            <w:vAlign w:val="bottom"/>
          </w:tcPr>
          <w:p w14:paraId="04CC5657" w14:textId="66EC3BD7" w:rsidR="00253B60" w:rsidRPr="00253B60" w:rsidRDefault="00253B60" w:rsidP="00253B60">
            <w:pPr>
              <w:keepNext/>
              <w:keepLines/>
              <w:jc w:val="both"/>
              <w:rPr>
                <w:rFonts w:ascii="Tahoma" w:eastAsia="Calibri" w:hAnsi="Tahoma" w:cs="Tahoma"/>
              </w:rPr>
            </w:pPr>
            <w:r w:rsidRPr="00253B60">
              <w:rPr>
                <w:rFonts w:ascii="Tahoma" w:eastAsia="Calibri" w:hAnsi="Tahoma" w:cs="Tahoma"/>
              </w:rPr>
              <w:t>POGODBENA VREDNOST V EUR Z DDV</w:t>
            </w:r>
          </w:p>
        </w:tc>
        <w:tc>
          <w:tcPr>
            <w:tcW w:w="3119" w:type="dxa"/>
            <w:vAlign w:val="bottom"/>
          </w:tcPr>
          <w:p w14:paraId="2E18F3BD" w14:textId="4AE2E219" w:rsidR="00253B60" w:rsidRPr="00C56C89" w:rsidRDefault="00253B60" w:rsidP="00253B60">
            <w:pPr>
              <w:keepNext/>
              <w:keepLines/>
              <w:spacing w:before="60" w:line="276" w:lineRule="auto"/>
              <w:jc w:val="right"/>
              <w:rPr>
                <w:rFonts w:ascii="Tahoma" w:eastAsia="Calibri" w:hAnsi="Tahoma" w:cs="Tahoma"/>
                <w:highlight w:val="yellow"/>
                <w:lang w:eastAsia="en-US"/>
              </w:rPr>
            </w:pPr>
            <w:r w:rsidRPr="00253B60">
              <w:rPr>
                <w:rFonts w:ascii="Tahoma" w:eastAsia="Calibri" w:hAnsi="Tahoma" w:cs="Tahoma"/>
                <w:lang w:eastAsia="en-US"/>
              </w:rPr>
              <w:t>EUR</w:t>
            </w:r>
          </w:p>
        </w:tc>
      </w:tr>
    </w:tbl>
    <w:p w14:paraId="1BF36AAC" w14:textId="77777777" w:rsidR="0048263A" w:rsidRDefault="0048263A" w:rsidP="0048263A">
      <w:pPr>
        <w:keepNext/>
        <w:keepLines/>
        <w:jc w:val="both"/>
        <w:rPr>
          <w:rFonts w:ascii="Tahoma" w:eastAsia="Frutiger" w:hAnsi="Tahoma" w:cs="Tahoma"/>
        </w:rPr>
      </w:pPr>
    </w:p>
    <w:p w14:paraId="645011B0" w14:textId="77777777" w:rsidR="0048263A" w:rsidRPr="003C5E66" w:rsidRDefault="0048263A" w:rsidP="0048263A">
      <w:pPr>
        <w:keepNext/>
        <w:keepLines/>
        <w:jc w:val="both"/>
        <w:rPr>
          <w:rFonts w:ascii="Tahoma" w:eastAsia="Frutiger" w:hAnsi="Tahoma" w:cs="Tahoma"/>
        </w:rPr>
      </w:pPr>
      <w:r w:rsidRPr="003C5E66">
        <w:rPr>
          <w:rFonts w:ascii="Tahoma" w:eastAsia="Frutiger" w:hAnsi="Tahoma" w:cs="Tahoma"/>
        </w:rPr>
        <w:t>Dela se obračunavajo po cenah</w:t>
      </w:r>
      <w:r>
        <w:rPr>
          <w:rFonts w:ascii="Tahoma" w:eastAsia="Frutiger" w:hAnsi="Tahoma" w:cs="Tahoma"/>
        </w:rPr>
        <w:t>,</w:t>
      </w:r>
      <w:r w:rsidRPr="003C5E66">
        <w:rPr>
          <w:rFonts w:ascii="Tahoma" w:eastAsia="Frutiger" w:hAnsi="Tahoma" w:cs="Tahoma"/>
        </w:rPr>
        <w:t xml:space="preserve"> navedenih v </w:t>
      </w:r>
      <w:r>
        <w:rPr>
          <w:rFonts w:ascii="Tahoma" w:eastAsia="Frutiger" w:hAnsi="Tahoma" w:cs="Tahoma"/>
        </w:rPr>
        <w:t>popisu del</w:t>
      </w:r>
      <w:r w:rsidRPr="003C5E66">
        <w:rPr>
          <w:rFonts w:ascii="Tahoma" w:eastAsia="Frutiger" w:hAnsi="Tahoma" w:cs="Tahoma"/>
        </w:rPr>
        <w:t>, znižanih za dogovorjen popust v višini ______ odstotkov (__ %).</w:t>
      </w:r>
    </w:p>
    <w:p w14:paraId="6EC37888" w14:textId="77777777" w:rsidR="0048263A" w:rsidRPr="003C5E66" w:rsidRDefault="0048263A" w:rsidP="0048263A">
      <w:pPr>
        <w:keepNext/>
        <w:keepLines/>
        <w:jc w:val="both"/>
        <w:rPr>
          <w:rFonts w:ascii="Tahoma" w:eastAsia="Frutiger" w:hAnsi="Tahoma" w:cs="Tahoma"/>
        </w:rPr>
      </w:pPr>
    </w:p>
    <w:p w14:paraId="5BF3F350" w14:textId="77777777" w:rsidR="0048263A" w:rsidRPr="003C5E66" w:rsidRDefault="0048263A" w:rsidP="0048263A">
      <w:pPr>
        <w:keepNext/>
        <w:keepLines/>
        <w:jc w:val="both"/>
        <w:rPr>
          <w:rFonts w:ascii="Tahoma" w:eastAsia="Frutiger" w:hAnsi="Tahoma" w:cs="Tahoma"/>
        </w:rPr>
      </w:pPr>
      <w:r w:rsidRPr="003C5E66">
        <w:rPr>
          <w:rFonts w:ascii="Tahoma" w:eastAsia="Frutiger" w:hAnsi="Tahoma" w:cs="Tahoma"/>
        </w:rPr>
        <w:t xml:space="preserve">DDV se obračuna skladno z vsakokratno veljavno zakonodajo. </w:t>
      </w:r>
    </w:p>
    <w:p w14:paraId="38CA3248" w14:textId="4B1C9642" w:rsidR="0048263A" w:rsidRDefault="0048263A" w:rsidP="0048263A">
      <w:pPr>
        <w:keepNext/>
        <w:keepLines/>
        <w:jc w:val="both"/>
        <w:rPr>
          <w:rFonts w:ascii="Tahoma" w:eastAsia="Frutiger" w:hAnsi="Tahoma" w:cs="Tahoma"/>
          <w:lang w:eastAsia="en-US"/>
        </w:rPr>
      </w:pPr>
    </w:p>
    <w:p w14:paraId="2648A57F" w14:textId="77777777" w:rsidR="00C56C89" w:rsidRPr="00C845FE" w:rsidRDefault="00C56C89" w:rsidP="00C56C89">
      <w:pPr>
        <w:keepNext/>
        <w:keepLines/>
        <w:jc w:val="both"/>
        <w:rPr>
          <w:rFonts w:ascii="Tahoma" w:hAnsi="Tahoma" w:cs="Tahoma"/>
        </w:rPr>
      </w:pPr>
      <w:r w:rsidRPr="00C845FE">
        <w:rPr>
          <w:rFonts w:ascii="Tahoma" w:hAnsi="Tahoma" w:cs="Tahoma"/>
        </w:rPr>
        <w:t xml:space="preserve">Skladno z 76a. členom Zakona o davku na dodano vrednost (ZDDV-1, Ur. l. RS, št. 13/11–UPB, 18/11,78/11, 38/12, 40/12 - ZUJF, 83/12, 14/13, </w:t>
      </w:r>
      <w:hyperlink r:id="rId19" w:tooltip="Zakon o spremembah in dopolnitvah Zakona o izvrševanju proračunov Republike Slovenije za leti 2013 in 2014 (ZIPRS1314-A) (Uradni list RS, št. 46-1756/2013)" w:history="1">
        <w:r w:rsidRPr="00C845FE">
          <w:rPr>
            <w:rFonts w:ascii="Tahoma" w:hAnsi="Tahoma" w:cs="Tahoma"/>
          </w:rPr>
          <w:t>46/13</w:t>
        </w:r>
      </w:hyperlink>
      <w:r w:rsidRPr="00C845FE">
        <w:rPr>
          <w:rFonts w:ascii="Tahoma" w:hAnsi="Tahoma" w:cs="Tahoma"/>
        </w:rPr>
        <w:t xml:space="preserve"> - ZIPRS1314-A, </w:t>
      </w:r>
      <w:hyperlink r:id="rId20" w:tooltip="Zakon o izvrševanju proračunov Republike Slovenije za leti 2014 in 2015 (ZIPRS1415) (Uradni list RS, št. 101-3675/2013)" w:history="1">
        <w:r w:rsidRPr="00C845FE">
          <w:rPr>
            <w:rFonts w:ascii="Tahoma" w:hAnsi="Tahoma" w:cs="Tahoma"/>
          </w:rPr>
          <w:t>101/13</w:t>
        </w:r>
      </w:hyperlink>
      <w:r w:rsidRPr="00C845FE">
        <w:rPr>
          <w:rFonts w:ascii="Tahoma" w:hAnsi="Tahoma" w:cs="Tahoma"/>
        </w:rPr>
        <w:t xml:space="preserve"> - ZIPRS1415, </w:t>
      </w:r>
      <w:hyperlink r:id="rId21" w:tooltip="Zakon o spremembah in dopolnitvah Zakona o davku na dodano vrednost (ZDDV-1H) (Uradni list RS, št. 86-3486/2014)" w:history="1">
        <w:r w:rsidRPr="00C845FE">
          <w:rPr>
            <w:rFonts w:ascii="Tahoma" w:hAnsi="Tahoma" w:cs="Tahoma"/>
          </w:rPr>
          <w:t>86/14</w:t>
        </w:r>
      </w:hyperlink>
      <w:r w:rsidRPr="00C845FE">
        <w:rPr>
          <w:rFonts w:ascii="Tahoma" w:hAnsi="Tahoma" w:cs="Tahoma"/>
        </w:rPr>
        <w:t xml:space="preserve">,  90/15, 77/18, </w:t>
      </w:r>
      <w:r w:rsidRPr="00ED599A">
        <w:rPr>
          <w:rFonts w:ascii="Tahoma" w:hAnsi="Tahoma" w:cs="Tahoma"/>
        </w:rPr>
        <w:t>59/19, 72/19, 61/20 - ZIUZEOP-A</w:t>
      </w:r>
      <w:r>
        <w:rPr>
          <w:rFonts w:ascii="Tahoma" w:hAnsi="Tahoma" w:cs="Tahoma"/>
        </w:rPr>
        <w:t xml:space="preserve">, </w:t>
      </w:r>
      <w:r w:rsidRPr="00E04AE5">
        <w:rPr>
          <w:rFonts w:ascii="Tahoma" w:hAnsi="Tahoma" w:cs="Tahoma"/>
        </w:rPr>
        <w:t>175/20</w:t>
      </w:r>
      <w:r>
        <w:rPr>
          <w:rFonts w:ascii="Tahoma" w:hAnsi="Tahoma" w:cs="Tahoma"/>
        </w:rPr>
        <w:t xml:space="preserve"> - ZIUOPDVE, 203/20 – ZIUPOPDVE, </w:t>
      </w:r>
      <w:r w:rsidRPr="00E04AE5">
        <w:rPr>
          <w:rFonts w:ascii="Tahoma" w:hAnsi="Tahoma" w:cs="Tahoma"/>
        </w:rPr>
        <w:t xml:space="preserve">112/21 </w:t>
      </w:r>
      <w:r>
        <w:rPr>
          <w:rFonts w:ascii="Tahoma" w:hAnsi="Tahoma" w:cs="Tahoma"/>
        </w:rPr>
        <w:t>–</w:t>
      </w:r>
      <w:r w:rsidRPr="00E04AE5">
        <w:rPr>
          <w:rFonts w:ascii="Tahoma" w:hAnsi="Tahoma" w:cs="Tahoma"/>
        </w:rPr>
        <w:t xml:space="preserve"> ZIUPGT</w:t>
      </w:r>
      <w:r>
        <w:rPr>
          <w:rFonts w:ascii="Tahoma" w:hAnsi="Tahoma" w:cs="Tahoma"/>
        </w:rPr>
        <w:t xml:space="preserve"> in</w:t>
      </w:r>
      <w:r w:rsidRPr="005A6DA7">
        <w:rPr>
          <w:rFonts w:ascii="Arial" w:hAnsi="Arial" w:cs="Arial"/>
          <w:color w:val="484848"/>
          <w:sz w:val="26"/>
          <w:szCs w:val="26"/>
          <w:shd w:val="clear" w:color="auto" w:fill="FFFFFF"/>
        </w:rPr>
        <w:t xml:space="preserve"> </w:t>
      </w:r>
      <w:r w:rsidRPr="005A6DA7">
        <w:rPr>
          <w:rFonts w:ascii="Tahoma" w:hAnsi="Tahoma" w:cs="Tahoma"/>
        </w:rPr>
        <w:t>206/21 - ZDUPŠOP</w:t>
      </w:r>
      <w:r w:rsidRPr="00C14464">
        <w:rPr>
          <w:rFonts w:ascii="Tahoma" w:hAnsi="Tahoma" w:cs="Tahoma"/>
        </w:rPr>
        <w:t>), gre za obrnjeno davčno obveznost in DDV obračuna ter plača naročnik.</w:t>
      </w:r>
    </w:p>
    <w:p w14:paraId="22BD351D" w14:textId="77777777" w:rsidR="00C56C89" w:rsidRPr="003C5E66" w:rsidRDefault="00C56C89" w:rsidP="0048263A">
      <w:pPr>
        <w:keepNext/>
        <w:keepLines/>
        <w:jc w:val="both"/>
        <w:rPr>
          <w:rFonts w:ascii="Tahoma" w:eastAsia="Frutiger" w:hAnsi="Tahoma" w:cs="Tahoma"/>
          <w:lang w:eastAsia="en-US"/>
        </w:rPr>
      </w:pPr>
    </w:p>
    <w:p w14:paraId="3FF7D56A" w14:textId="77777777" w:rsidR="0048263A" w:rsidRPr="003C5E66" w:rsidRDefault="0048263A" w:rsidP="0048263A">
      <w:pPr>
        <w:keepNext/>
        <w:keepLines/>
        <w:jc w:val="both"/>
        <w:rPr>
          <w:rFonts w:ascii="Tahoma" w:eastAsia="Frutiger" w:hAnsi="Tahoma" w:cs="Tahoma"/>
          <w:lang w:eastAsia="en-US"/>
        </w:rPr>
      </w:pPr>
      <w:r w:rsidRPr="003C5E66">
        <w:rPr>
          <w:rFonts w:ascii="Tahoma" w:eastAsia="Frutiger" w:hAnsi="Tahoma" w:cs="Tahoma"/>
          <w:lang w:eastAsia="en-US"/>
        </w:rPr>
        <w:t>Izvajalec soglaša, da pogodbena cena v času veljavnosti pogodbe ostane nespremenjena</w:t>
      </w:r>
      <w:r>
        <w:rPr>
          <w:rFonts w:ascii="Tahoma" w:eastAsia="Frutiger" w:hAnsi="Tahoma" w:cs="Tahoma"/>
          <w:lang w:eastAsia="en-US"/>
        </w:rPr>
        <w:t xml:space="preserve"> (fiksna), </w:t>
      </w:r>
      <w:r w:rsidRPr="00543342">
        <w:rPr>
          <w:rFonts w:ascii="Tahoma" w:eastAsia="Frutiger" w:hAnsi="Tahoma" w:cs="Tahoma"/>
          <w:lang w:eastAsia="en-US"/>
        </w:rPr>
        <w:t>razen v primeru iz 4. člena te pogodbe, in zajema tudi vsa pripravljalna in izvedbena dela, vsa pomožna dela za izvedbo pogodbenih del, stroške za preiskave in certifikate, stroške izvedbe priključkov na električno</w:t>
      </w:r>
      <w:r w:rsidRPr="003C5E66">
        <w:rPr>
          <w:rFonts w:ascii="Tahoma" w:eastAsia="Frutiger" w:hAnsi="Tahoma" w:cs="Tahoma"/>
          <w:lang w:eastAsia="en-US"/>
        </w:rPr>
        <w:t xml:space="preserve"> omrežje, stroške zavarovanja del, stroške za varnost pri delu, vse potrebne delovne odre in delovne pripomočke ter podobno, zavarovanje gradnje pred poškodbami do primopredaje naročniku, vse tlačne in druge potrebne preizkuse, stroške preizkusnega obratovanja, k</w:t>
      </w:r>
      <w:r w:rsidRPr="003C5E66">
        <w:rPr>
          <w:rFonts w:ascii="Tahoma" w:eastAsia="Frutiger" w:hAnsi="Tahoma" w:cs="Tahoma"/>
          <w:bCs/>
          <w:lang w:eastAsia="en-US"/>
        </w:rPr>
        <w:t>ot tudi vse ostale stroške, potrebne za izvedbo predmeta pogodbe</w:t>
      </w:r>
      <w:r w:rsidRPr="003C5E66">
        <w:rPr>
          <w:rFonts w:ascii="Tahoma" w:eastAsia="Frutiger" w:hAnsi="Tahoma" w:cs="Tahoma"/>
          <w:lang w:eastAsia="en-US"/>
        </w:rPr>
        <w:t>.</w:t>
      </w:r>
    </w:p>
    <w:p w14:paraId="21C31482" w14:textId="77777777" w:rsidR="0048263A" w:rsidRPr="003C5E66" w:rsidRDefault="0048263A" w:rsidP="0048263A">
      <w:pPr>
        <w:keepNext/>
        <w:keepLines/>
        <w:jc w:val="both"/>
        <w:rPr>
          <w:rFonts w:ascii="Tahoma" w:eastAsia="Frutiger" w:hAnsi="Tahoma" w:cs="Tahoma"/>
          <w:lang w:eastAsia="en-US"/>
        </w:rPr>
      </w:pPr>
    </w:p>
    <w:p w14:paraId="53F68043" w14:textId="77777777" w:rsidR="0048263A" w:rsidRPr="003C5E66" w:rsidRDefault="0048263A" w:rsidP="0048263A">
      <w:pPr>
        <w:keepNext/>
        <w:keepLines/>
        <w:jc w:val="both"/>
        <w:rPr>
          <w:rFonts w:ascii="Tahoma" w:eastAsia="Frutiger" w:hAnsi="Tahoma" w:cs="Tahoma"/>
          <w:lang w:eastAsia="en-US"/>
        </w:rPr>
      </w:pPr>
      <w:r w:rsidRPr="003C5E66">
        <w:rPr>
          <w:rFonts w:ascii="Tahoma" w:eastAsia="Frutiger" w:hAnsi="Tahoma" w:cs="Tahoma"/>
          <w:lang w:eastAsia="en-US"/>
        </w:rPr>
        <w:t>Izvajalec soglaša z dinamiko izvedbe del, glede na potrjen investicijski načrt za tekoče koledarsko leto oz. za vsako koledarsko leto posebej.</w:t>
      </w:r>
    </w:p>
    <w:p w14:paraId="32A37DA8" w14:textId="77777777" w:rsidR="0048263A" w:rsidRDefault="0048263A" w:rsidP="0048263A">
      <w:pPr>
        <w:keepNext/>
        <w:keepLines/>
        <w:jc w:val="both"/>
        <w:rPr>
          <w:rFonts w:ascii="Tahoma" w:eastAsia="Frutiger" w:hAnsi="Tahoma" w:cs="Tahoma"/>
          <w:lang w:eastAsia="en-US"/>
        </w:rPr>
      </w:pPr>
    </w:p>
    <w:p w14:paraId="45185E69" w14:textId="77777777" w:rsidR="0048263A" w:rsidRPr="009939D4" w:rsidRDefault="0048263A" w:rsidP="0048263A">
      <w:pPr>
        <w:keepNext/>
        <w:keepLines/>
        <w:jc w:val="both"/>
        <w:rPr>
          <w:rFonts w:ascii="Tahoma" w:eastAsia="Frutiger" w:hAnsi="Tahoma" w:cs="Tahoma"/>
          <w:lang w:eastAsia="en-US"/>
        </w:rPr>
      </w:pPr>
      <w:r w:rsidRPr="009939D4">
        <w:rPr>
          <w:rFonts w:ascii="Tahoma" w:eastAsia="Frutiger" w:hAnsi="Tahoma" w:cs="Tahoma"/>
          <w:lang w:eastAsia="en-US"/>
        </w:rPr>
        <w:t xml:space="preserve">Končna pogodbena </w:t>
      </w:r>
      <w:r>
        <w:rPr>
          <w:rFonts w:ascii="Tahoma" w:eastAsia="Frutiger" w:hAnsi="Tahoma" w:cs="Tahoma"/>
          <w:lang w:eastAsia="en-US"/>
        </w:rPr>
        <w:t>vrednost</w:t>
      </w:r>
      <w:r w:rsidRPr="009939D4">
        <w:rPr>
          <w:rFonts w:ascii="Tahoma" w:eastAsia="Frutiger" w:hAnsi="Tahoma" w:cs="Tahoma"/>
          <w:lang w:eastAsia="en-US"/>
        </w:rPr>
        <w:t xml:space="preserve"> bo razvidna iz končnega obračuna del. Če bo vrednost izvedenih del nižja ali višja od </w:t>
      </w:r>
      <w:r>
        <w:rPr>
          <w:rFonts w:ascii="Tahoma" w:eastAsia="Frutiger" w:hAnsi="Tahoma" w:cs="Tahoma"/>
          <w:lang w:eastAsia="en-US"/>
        </w:rPr>
        <w:t>pogodbene vrednosti</w:t>
      </w:r>
      <w:r w:rsidRPr="009939D4">
        <w:rPr>
          <w:rFonts w:ascii="Tahoma" w:eastAsia="Frutiger" w:hAnsi="Tahoma" w:cs="Tahoma"/>
          <w:lang w:eastAsia="en-US"/>
        </w:rPr>
        <w:t xml:space="preserve">, določene s to pogodbo, bosta pogodbeni stranki sklenili aneks k tej pogodbi, s katerim bosta ugotovili </w:t>
      </w:r>
      <w:r>
        <w:rPr>
          <w:rFonts w:ascii="Tahoma" w:eastAsia="Frutiger" w:hAnsi="Tahoma" w:cs="Tahoma"/>
          <w:lang w:eastAsia="en-US"/>
        </w:rPr>
        <w:t xml:space="preserve">končno </w:t>
      </w:r>
      <w:r w:rsidRPr="009939D4">
        <w:rPr>
          <w:rFonts w:ascii="Tahoma" w:eastAsia="Frutiger" w:hAnsi="Tahoma" w:cs="Tahoma"/>
          <w:lang w:eastAsia="en-US"/>
        </w:rPr>
        <w:t xml:space="preserve">pogodbeno </w:t>
      </w:r>
      <w:r>
        <w:rPr>
          <w:rFonts w:ascii="Tahoma" w:eastAsia="Frutiger" w:hAnsi="Tahoma" w:cs="Tahoma"/>
          <w:lang w:eastAsia="en-US"/>
        </w:rPr>
        <w:t>vrednost</w:t>
      </w:r>
      <w:r w:rsidRPr="009939D4">
        <w:rPr>
          <w:rFonts w:ascii="Tahoma" w:eastAsia="Frutiger" w:hAnsi="Tahoma" w:cs="Tahoma"/>
          <w:lang w:eastAsia="en-US"/>
        </w:rPr>
        <w:t xml:space="preserve"> izvedenih del.   </w:t>
      </w:r>
    </w:p>
    <w:p w14:paraId="52EACDD1" w14:textId="77777777" w:rsidR="0048263A" w:rsidRDefault="0048263A" w:rsidP="0048263A">
      <w:pPr>
        <w:keepNext/>
        <w:keepLines/>
        <w:jc w:val="both"/>
        <w:rPr>
          <w:rFonts w:ascii="Tahoma" w:eastAsia="Frutiger" w:hAnsi="Tahoma" w:cs="Tahoma"/>
          <w:lang w:eastAsia="en-US"/>
        </w:rPr>
      </w:pPr>
    </w:p>
    <w:p w14:paraId="1E525DB0" w14:textId="77777777" w:rsidR="0048263A" w:rsidRDefault="0048263A" w:rsidP="00C56C89">
      <w:pPr>
        <w:keepNext/>
        <w:keepLines/>
        <w:numPr>
          <w:ilvl w:val="0"/>
          <w:numId w:val="44"/>
        </w:numPr>
        <w:jc w:val="center"/>
        <w:rPr>
          <w:rFonts w:ascii="Tahoma" w:eastAsia="Frutiger" w:hAnsi="Tahoma" w:cs="Tahoma"/>
          <w:lang w:eastAsia="en-US"/>
        </w:rPr>
      </w:pPr>
      <w:r>
        <w:rPr>
          <w:rFonts w:ascii="Tahoma" w:eastAsia="Frutiger" w:hAnsi="Tahoma" w:cs="Tahoma"/>
          <w:lang w:eastAsia="en-US"/>
        </w:rPr>
        <w:t>člen</w:t>
      </w:r>
    </w:p>
    <w:p w14:paraId="58E0D8F7" w14:textId="77777777" w:rsidR="0048263A" w:rsidRDefault="0048263A" w:rsidP="0048263A">
      <w:pPr>
        <w:keepNext/>
        <w:keepLines/>
        <w:jc w:val="both"/>
        <w:rPr>
          <w:rFonts w:ascii="Tahoma" w:eastAsia="Frutiger" w:hAnsi="Tahoma" w:cs="Tahoma"/>
          <w:lang w:eastAsia="en-US"/>
        </w:rPr>
      </w:pPr>
    </w:p>
    <w:p w14:paraId="44F06621" w14:textId="77777777" w:rsidR="0048263A" w:rsidRPr="00543342" w:rsidRDefault="0048263A" w:rsidP="0048263A">
      <w:pPr>
        <w:keepNext/>
        <w:keepLines/>
        <w:jc w:val="both"/>
        <w:rPr>
          <w:rFonts w:ascii="Tahoma" w:eastAsia="Frutiger" w:hAnsi="Tahoma" w:cs="Tahoma"/>
          <w:lang w:eastAsia="en-US"/>
        </w:rPr>
      </w:pPr>
      <w:r>
        <w:rPr>
          <w:rFonts w:ascii="Tahoma" w:eastAsia="Frutiger" w:hAnsi="Tahoma" w:cs="Tahoma"/>
          <w:lang w:eastAsia="en-US"/>
        </w:rPr>
        <w:t xml:space="preserve">Povišanje </w:t>
      </w:r>
      <w:r w:rsidRPr="00543342">
        <w:rPr>
          <w:rFonts w:ascii="Tahoma" w:eastAsia="Frutiger" w:hAnsi="Tahoma" w:cs="Tahoma"/>
          <w:lang w:eastAsia="en-US"/>
        </w:rPr>
        <w:t xml:space="preserve">pogodbene </w:t>
      </w:r>
      <w:r>
        <w:rPr>
          <w:rFonts w:ascii="Tahoma" w:eastAsia="Frutiger" w:hAnsi="Tahoma" w:cs="Tahoma"/>
          <w:lang w:eastAsia="en-US"/>
        </w:rPr>
        <w:t>vrednosti</w:t>
      </w:r>
      <w:r w:rsidRPr="00543342">
        <w:rPr>
          <w:rFonts w:ascii="Tahoma" w:eastAsia="Frutiger" w:hAnsi="Tahoma" w:cs="Tahoma"/>
          <w:lang w:eastAsia="en-US"/>
        </w:rPr>
        <w:t xml:space="preserve"> zaradi nepredvidenih del</w:t>
      </w:r>
      <w:r>
        <w:rPr>
          <w:rFonts w:ascii="Tahoma" w:eastAsia="Frutiger" w:hAnsi="Tahoma" w:cs="Tahoma"/>
          <w:lang w:eastAsia="en-US"/>
        </w:rPr>
        <w:t xml:space="preserve"> in/ali sprememba pogodbe oziroma povišanje pogodbene vrednosti </w:t>
      </w:r>
      <w:r w:rsidRPr="00543342">
        <w:rPr>
          <w:rFonts w:ascii="Tahoma" w:eastAsia="Frutiger" w:hAnsi="Tahoma" w:cs="Tahoma"/>
          <w:lang w:eastAsia="en-US"/>
        </w:rPr>
        <w:t>zaradi dodatnih del (pozneje naročena dela) je mogoč</w:t>
      </w:r>
      <w:r>
        <w:rPr>
          <w:rFonts w:ascii="Tahoma" w:eastAsia="Frutiger" w:hAnsi="Tahoma" w:cs="Tahoma"/>
          <w:lang w:eastAsia="en-US"/>
        </w:rPr>
        <w:t>e</w:t>
      </w:r>
      <w:r w:rsidRPr="00543342">
        <w:rPr>
          <w:rFonts w:ascii="Tahoma" w:eastAsia="Frutiger" w:hAnsi="Tahoma" w:cs="Tahoma"/>
          <w:lang w:eastAsia="en-US"/>
        </w:rPr>
        <w:t xml:space="preserve"> pod pogojem, da </w:t>
      </w:r>
      <w:r>
        <w:rPr>
          <w:rFonts w:ascii="Tahoma" w:eastAsia="Frutiger" w:hAnsi="Tahoma" w:cs="Tahoma"/>
          <w:lang w:eastAsia="en-US"/>
        </w:rPr>
        <w:t>povišanje</w:t>
      </w:r>
      <w:r w:rsidRPr="00543342">
        <w:rPr>
          <w:rFonts w:ascii="Tahoma" w:eastAsia="Frutiger" w:hAnsi="Tahoma" w:cs="Tahoma"/>
          <w:lang w:eastAsia="en-US"/>
        </w:rPr>
        <w:t xml:space="preserve"> ne presega 30 % (trideset odstotkov) pogodbene vrednosti, navedene v 3. členu te pogodbe, in da so izpolnjeni pogoji iz 95. člena ZJN-3. </w:t>
      </w:r>
    </w:p>
    <w:p w14:paraId="558AD721" w14:textId="77777777" w:rsidR="0048263A" w:rsidRPr="00543342" w:rsidRDefault="0048263A" w:rsidP="0048263A">
      <w:pPr>
        <w:keepNext/>
        <w:keepLines/>
        <w:jc w:val="both"/>
        <w:rPr>
          <w:rFonts w:ascii="Tahoma" w:eastAsia="Frutiger" w:hAnsi="Tahoma" w:cs="Tahoma"/>
          <w:lang w:eastAsia="en-US"/>
        </w:rPr>
      </w:pPr>
    </w:p>
    <w:p w14:paraId="4A6BF058" w14:textId="77777777" w:rsidR="0048263A" w:rsidRPr="00543342" w:rsidRDefault="0048263A" w:rsidP="0048263A">
      <w:pPr>
        <w:keepNext/>
        <w:keepLines/>
        <w:jc w:val="both"/>
        <w:rPr>
          <w:rFonts w:ascii="Tahoma" w:hAnsi="Tahoma" w:cs="Tahoma"/>
        </w:rPr>
      </w:pPr>
      <w:r w:rsidRPr="00543342">
        <w:rPr>
          <w:rFonts w:ascii="Tahoma" w:hAnsi="Tahoma" w:cs="Tahoma"/>
        </w:rPr>
        <w:t>Če se obseg del poveča, zaradi nepredvidenih del in/ali dodatnih del, ki ga pogodbeni stranki sporazumno ugotovita in naročnik s tem pisno soglaša, se ta dela obračunavajo po cenah, ki so določene v popisu del za posamezne merske enote del, oziroma če niso zajete v popisu del, po kalkulativnih elementih izvajalca za ta dela, ki so sestavni del končne ponudbe. V teh primerih bo naročnik z izvajalcem sklenil aneks k tej pogodbi v skladu s 95. členom ZJN-3.</w:t>
      </w:r>
    </w:p>
    <w:p w14:paraId="29F03444" w14:textId="77777777" w:rsidR="0048263A" w:rsidRPr="00543342" w:rsidRDefault="0048263A" w:rsidP="0048263A">
      <w:pPr>
        <w:keepNext/>
        <w:keepLines/>
        <w:jc w:val="both"/>
        <w:rPr>
          <w:rFonts w:ascii="Tahoma" w:hAnsi="Tahoma" w:cs="Tahoma"/>
        </w:rPr>
      </w:pPr>
    </w:p>
    <w:p w14:paraId="7F11D570" w14:textId="1806FD89" w:rsidR="0048263A" w:rsidRPr="00543342" w:rsidRDefault="0048263A" w:rsidP="0048263A">
      <w:pPr>
        <w:keepNext/>
        <w:keepLines/>
        <w:jc w:val="both"/>
        <w:rPr>
          <w:rFonts w:ascii="Tahoma" w:hAnsi="Tahoma" w:cs="Tahoma"/>
        </w:rPr>
      </w:pPr>
      <w:r w:rsidRPr="00543342">
        <w:rPr>
          <w:rFonts w:ascii="Tahoma" w:hAnsi="Tahoma" w:cs="Tahoma"/>
        </w:rPr>
        <w:t xml:space="preserve">Naročnik ne bo priznal nepredvidenih del in/ali dodatnih del, v kolikor ne bodo potrjena in evidentirana v gradbenem dnevniku s strani </w:t>
      </w:r>
      <w:r w:rsidR="00801398">
        <w:rPr>
          <w:rFonts w:ascii="Tahoma" w:hAnsi="Tahoma" w:cs="Tahoma"/>
        </w:rPr>
        <w:t>vodje nadzora</w:t>
      </w:r>
      <w:r w:rsidRPr="00543342">
        <w:rPr>
          <w:rFonts w:ascii="Tahoma" w:hAnsi="Tahoma" w:cs="Tahoma"/>
        </w:rPr>
        <w:t>, pred izvedbo le teh. Pri dodatnih delih izvajalec ni upravičen do obračuna manipulativnih stroškov.</w:t>
      </w:r>
    </w:p>
    <w:p w14:paraId="6A36277D" w14:textId="77777777" w:rsidR="0048263A" w:rsidRPr="00543342" w:rsidRDefault="0048263A" w:rsidP="0048263A">
      <w:pPr>
        <w:keepNext/>
        <w:keepLines/>
        <w:jc w:val="both"/>
        <w:rPr>
          <w:rFonts w:ascii="Tahoma" w:eastAsia="Frutiger" w:hAnsi="Tahoma" w:cs="Tahoma"/>
          <w:lang w:eastAsia="en-US"/>
        </w:rPr>
      </w:pPr>
    </w:p>
    <w:p w14:paraId="3A95E5B7" w14:textId="6EA0BE61" w:rsidR="0048263A" w:rsidRDefault="0048263A" w:rsidP="0048263A">
      <w:pPr>
        <w:keepNext/>
        <w:keepLines/>
        <w:jc w:val="both"/>
        <w:rPr>
          <w:rFonts w:ascii="Tahoma" w:eastAsia="Frutiger" w:hAnsi="Tahoma" w:cs="Tahoma"/>
          <w:lang w:eastAsia="en-US"/>
        </w:rPr>
      </w:pPr>
      <w:r w:rsidRPr="00543342">
        <w:rPr>
          <w:rFonts w:ascii="Tahoma" w:eastAsia="Frutiger" w:hAnsi="Tahoma" w:cs="Tahoma"/>
          <w:lang w:eastAsia="en-US"/>
        </w:rPr>
        <w:t xml:space="preserve">V primeru iz prvega odstavka tega člena pogodbe kakršno koli zvišanje </w:t>
      </w:r>
      <w:r>
        <w:rPr>
          <w:rFonts w:ascii="Tahoma" w:eastAsia="Frutiger" w:hAnsi="Tahoma" w:cs="Tahoma"/>
          <w:lang w:eastAsia="en-US"/>
        </w:rPr>
        <w:t>pogodbene vrednosti</w:t>
      </w:r>
      <w:r w:rsidRPr="00543342">
        <w:rPr>
          <w:rFonts w:ascii="Tahoma" w:eastAsia="Frutiger" w:hAnsi="Tahoma" w:cs="Tahoma"/>
          <w:lang w:eastAsia="en-US"/>
        </w:rPr>
        <w:t xml:space="preserve"> ne sme presegati 30 % (trideset odstotkov) pogodbene vrednosti, navedene v 3. členu te pogodbe. Če je opravljenih več zaporednih</w:t>
      </w:r>
      <w:r>
        <w:rPr>
          <w:rFonts w:ascii="Tahoma" w:eastAsia="Frutiger" w:hAnsi="Tahoma" w:cs="Tahoma"/>
          <w:lang w:eastAsia="en-US"/>
        </w:rPr>
        <w:t xml:space="preserve"> zvišanj</w:t>
      </w:r>
      <w:r w:rsidRPr="00543342">
        <w:rPr>
          <w:rFonts w:ascii="Tahoma" w:eastAsia="Frutiger" w:hAnsi="Tahoma" w:cs="Tahoma"/>
          <w:lang w:eastAsia="en-US"/>
        </w:rPr>
        <w:t xml:space="preserve"> </w:t>
      </w:r>
      <w:r>
        <w:rPr>
          <w:rFonts w:ascii="Tahoma" w:eastAsia="Frutiger" w:hAnsi="Tahoma" w:cs="Tahoma"/>
          <w:lang w:eastAsia="en-US"/>
        </w:rPr>
        <w:t>(iz prvega odstavka tega člena pogodbe)</w:t>
      </w:r>
      <w:r w:rsidRPr="00543342">
        <w:rPr>
          <w:rFonts w:ascii="Tahoma" w:eastAsia="Frutiger" w:hAnsi="Tahoma" w:cs="Tahoma"/>
          <w:lang w:eastAsia="en-US"/>
        </w:rPr>
        <w:t>, velja ta omejitev za vrednost vseh</w:t>
      </w:r>
      <w:r>
        <w:rPr>
          <w:rFonts w:ascii="Tahoma" w:eastAsia="Frutiger" w:hAnsi="Tahoma" w:cs="Tahoma"/>
          <w:lang w:eastAsia="en-US"/>
        </w:rPr>
        <w:t xml:space="preserve"> zvišanj</w:t>
      </w:r>
      <w:r w:rsidRPr="00543342">
        <w:rPr>
          <w:rFonts w:ascii="Tahoma" w:eastAsia="Frutiger" w:hAnsi="Tahoma" w:cs="Tahoma"/>
          <w:lang w:eastAsia="en-US"/>
        </w:rPr>
        <w:t xml:space="preserve"> skupaj. </w:t>
      </w:r>
    </w:p>
    <w:p w14:paraId="27B472F8" w14:textId="3231AD7E" w:rsidR="009E1B59" w:rsidRDefault="009E1B59" w:rsidP="0048263A">
      <w:pPr>
        <w:keepNext/>
        <w:keepLines/>
        <w:jc w:val="both"/>
        <w:rPr>
          <w:rFonts w:ascii="Tahoma" w:eastAsia="Frutiger" w:hAnsi="Tahoma" w:cs="Tahoma"/>
          <w:lang w:eastAsia="en-US"/>
        </w:rPr>
      </w:pPr>
    </w:p>
    <w:p w14:paraId="759E9074" w14:textId="77777777" w:rsidR="0048263A" w:rsidRPr="003C5E66" w:rsidRDefault="0048263A" w:rsidP="00C56C89">
      <w:pPr>
        <w:pStyle w:val="Odstavekseznama"/>
        <w:keepNext/>
        <w:keepLines/>
        <w:numPr>
          <w:ilvl w:val="0"/>
          <w:numId w:val="45"/>
        </w:numPr>
        <w:ind w:left="426" w:hanging="426"/>
        <w:rPr>
          <w:rFonts w:ascii="Tahoma" w:eastAsia="Frutiger" w:hAnsi="Tahoma" w:cs="Tahoma"/>
          <w:b/>
          <w:lang w:eastAsia="en-US"/>
        </w:rPr>
      </w:pPr>
      <w:bookmarkStart w:id="14" w:name="_GoBack"/>
      <w:bookmarkEnd w:id="14"/>
      <w:r w:rsidRPr="003C5E66">
        <w:rPr>
          <w:rFonts w:ascii="Tahoma" w:eastAsia="Frutiger" w:hAnsi="Tahoma" w:cs="Tahoma"/>
          <w:b/>
          <w:lang w:eastAsia="en-US"/>
        </w:rPr>
        <w:lastRenderedPageBreak/>
        <w:t>SESTAVNI DEL</w:t>
      </w:r>
      <w:r>
        <w:rPr>
          <w:rFonts w:ascii="Tahoma" w:eastAsia="Frutiger" w:hAnsi="Tahoma" w:cs="Tahoma"/>
          <w:b/>
          <w:lang w:eastAsia="en-US"/>
        </w:rPr>
        <w:t>I</w:t>
      </w:r>
      <w:r w:rsidRPr="003C5E66">
        <w:rPr>
          <w:rFonts w:ascii="Tahoma" w:eastAsia="Frutiger" w:hAnsi="Tahoma" w:cs="Tahoma"/>
          <w:b/>
          <w:lang w:eastAsia="en-US"/>
        </w:rPr>
        <w:t xml:space="preserve"> POGODBE</w:t>
      </w:r>
    </w:p>
    <w:p w14:paraId="5F18A23B" w14:textId="77777777" w:rsidR="0048263A" w:rsidRPr="003C5E66" w:rsidRDefault="0048263A" w:rsidP="0048263A">
      <w:pPr>
        <w:pStyle w:val="Odstavekseznama"/>
        <w:keepNext/>
        <w:keepLines/>
        <w:ind w:left="426"/>
        <w:rPr>
          <w:rFonts w:ascii="Tahoma" w:eastAsia="Frutiger" w:hAnsi="Tahoma" w:cs="Tahoma"/>
          <w:b/>
          <w:lang w:eastAsia="en-US"/>
        </w:rPr>
      </w:pPr>
    </w:p>
    <w:p w14:paraId="4F14A772" w14:textId="77777777" w:rsidR="0048263A" w:rsidRPr="003C5E66" w:rsidRDefault="0048263A" w:rsidP="00C56C89">
      <w:pPr>
        <w:keepNext/>
        <w:keepLines/>
        <w:numPr>
          <w:ilvl w:val="0"/>
          <w:numId w:val="44"/>
        </w:numPr>
        <w:jc w:val="center"/>
        <w:rPr>
          <w:rFonts w:ascii="Tahoma" w:eastAsia="Frutiger" w:hAnsi="Tahoma" w:cs="Tahoma"/>
          <w:lang w:eastAsia="en-US"/>
        </w:rPr>
      </w:pPr>
      <w:r w:rsidRPr="003C5E66">
        <w:rPr>
          <w:rFonts w:ascii="Tahoma" w:eastAsia="Frutiger" w:hAnsi="Tahoma" w:cs="Tahoma"/>
          <w:lang w:eastAsia="en-US"/>
        </w:rPr>
        <w:t>člen</w:t>
      </w:r>
    </w:p>
    <w:p w14:paraId="66689D79" w14:textId="77777777" w:rsidR="0048263A" w:rsidRPr="003C5E66" w:rsidRDefault="0048263A" w:rsidP="0048263A">
      <w:pPr>
        <w:keepNext/>
        <w:keepLines/>
        <w:jc w:val="both"/>
        <w:rPr>
          <w:rFonts w:ascii="Tahoma" w:eastAsia="Frutiger" w:hAnsi="Tahoma" w:cs="Tahoma"/>
          <w:lang w:eastAsia="en-US"/>
        </w:rPr>
      </w:pPr>
    </w:p>
    <w:p w14:paraId="566E1BB9" w14:textId="77777777" w:rsidR="0048263A" w:rsidRPr="003C5E66" w:rsidRDefault="0048263A" w:rsidP="0048263A">
      <w:pPr>
        <w:keepNext/>
        <w:keepLines/>
        <w:spacing w:after="120"/>
        <w:jc w:val="both"/>
        <w:rPr>
          <w:rFonts w:ascii="Tahoma" w:eastAsia="Frutiger" w:hAnsi="Tahoma" w:cs="Tahoma"/>
          <w:lang w:eastAsia="en-US"/>
        </w:rPr>
      </w:pPr>
      <w:r w:rsidRPr="003C5E66">
        <w:rPr>
          <w:rFonts w:ascii="Tahoma" w:eastAsia="Frutiger" w:hAnsi="Tahoma" w:cs="Tahoma"/>
          <w:lang w:eastAsia="en-US"/>
        </w:rPr>
        <w:t>Sestavni del</w:t>
      </w:r>
      <w:r>
        <w:rPr>
          <w:rFonts w:ascii="Tahoma" w:eastAsia="Frutiger" w:hAnsi="Tahoma" w:cs="Tahoma"/>
          <w:lang w:eastAsia="en-US"/>
        </w:rPr>
        <w:t>i</w:t>
      </w:r>
      <w:r w:rsidRPr="003C5E66">
        <w:rPr>
          <w:rFonts w:ascii="Tahoma" w:eastAsia="Frutiger" w:hAnsi="Tahoma" w:cs="Tahoma"/>
          <w:lang w:eastAsia="en-US"/>
        </w:rPr>
        <w:t xml:space="preserve"> pogodbe so:  </w:t>
      </w:r>
    </w:p>
    <w:p w14:paraId="592A7035"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sidRPr="003C5E66">
        <w:rPr>
          <w:rFonts w:ascii="Tahoma" w:hAnsi="Tahoma" w:cs="Tahoma"/>
        </w:rPr>
        <w:t xml:space="preserve">__________________ </w:t>
      </w:r>
      <w:r w:rsidRPr="003C5E66">
        <w:rPr>
          <w:rFonts w:ascii="Tahoma" w:eastAsia="Frutiger" w:hAnsi="Tahoma" w:cs="Tahoma"/>
          <w:lang w:eastAsia="en-US"/>
        </w:rPr>
        <w:t>z dne _____________ (v nadaljevanju: razpisna dokumentacija),</w:t>
      </w:r>
    </w:p>
    <w:p w14:paraId="4C1F7F97"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ponudba izvajalca št. _____________ z dne _________________ ,</w:t>
      </w:r>
    </w:p>
    <w:p w14:paraId="6F6E91A1"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končna ponudba izvajalca št. _____________ z dne _________________ , </w:t>
      </w:r>
      <w:r>
        <w:rPr>
          <w:rFonts w:ascii="Tahoma" w:eastAsia="Frutiger" w:hAnsi="Tahoma" w:cs="Tahoma"/>
          <w:lang w:eastAsia="en-US"/>
        </w:rPr>
        <w:t>podana</w:t>
      </w:r>
      <w:r w:rsidRPr="003C5E66">
        <w:rPr>
          <w:rFonts w:ascii="Tahoma" w:eastAsia="Frutiger" w:hAnsi="Tahoma" w:cs="Tahoma"/>
          <w:lang w:eastAsia="en-US"/>
        </w:rPr>
        <w:t xml:space="preserve"> na pogajanjih dne __________,</w:t>
      </w:r>
    </w:p>
    <w:p w14:paraId="7FD5BC27"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 – popis del izvajalca št. _____________ z dne _____________</w:t>
      </w:r>
      <w:r>
        <w:rPr>
          <w:rFonts w:ascii="Tahoma" w:eastAsia="Frutiger" w:hAnsi="Tahoma" w:cs="Tahoma"/>
          <w:lang w:eastAsia="en-US"/>
        </w:rPr>
        <w:t xml:space="preserve"> </w:t>
      </w:r>
      <w:r w:rsidRPr="003C5E66">
        <w:rPr>
          <w:rFonts w:ascii="Tahoma" w:eastAsia="Frutiger" w:hAnsi="Tahoma" w:cs="Tahoma"/>
          <w:lang w:eastAsia="en-US"/>
        </w:rPr>
        <w:t>,</w:t>
      </w:r>
    </w:p>
    <w:p w14:paraId="45A02F4F"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potrjena projektna dokumentacija za izvedbo, </w:t>
      </w:r>
    </w:p>
    <w:p w14:paraId="2D43CF61"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 terminski plan,</w:t>
      </w:r>
    </w:p>
    <w:p w14:paraId="1D778260"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potrjena organizacijska shema gradbišča</w:t>
      </w:r>
      <w:r>
        <w:rPr>
          <w:rFonts w:ascii="Tahoma" w:eastAsia="Frutiger" w:hAnsi="Tahoma" w:cs="Tahoma"/>
          <w:lang w:eastAsia="en-US"/>
        </w:rPr>
        <w:t xml:space="preserve"> in varnostni načrt</w:t>
      </w:r>
      <w:r w:rsidRPr="003C5E66">
        <w:rPr>
          <w:rFonts w:ascii="Tahoma" w:eastAsia="Frutiger" w:hAnsi="Tahoma" w:cs="Tahoma"/>
          <w:lang w:eastAsia="en-US"/>
        </w:rPr>
        <w:t>,</w:t>
      </w:r>
    </w:p>
    <w:p w14:paraId="0CD150F4"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Pr>
          <w:rFonts w:ascii="Tahoma" w:eastAsia="Frutiger" w:hAnsi="Tahoma" w:cs="Tahoma"/>
          <w:lang w:eastAsia="en-US"/>
        </w:rPr>
        <w:t>ta</w:t>
      </w:r>
      <w:r w:rsidRPr="003C5E66">
        <w:rPr>
          <w:rFonts w:ascii="Tahoma" w:eastAsia="Frutiger" w:hAnsi="Tahoma" w:cs="Tahoma"/>
          <w:lang w:eastAsia="en-US"/>
        </w:rPr>
        <w:t xml:space="preserve"> jih podpisal</w:t>
      </w:r>
      <w:r>
        <w:rPr>
          <w:rFonts w:ascii="Tahoma" w:eastAsia="Frutiger" w:hAnsi="Tahoma" w:cs="Tahoma"/>
          <w:lang w:eastAsia="en-US"/>
        </w:rPr>
        <w:t>a</w:t>
      </w:r>
      <w:r w:rsidRPr="003C5E66">
        <w:rPr>
          <w:rFonts w:ascii="Tahoma" w:eastAsia="Frutiger" w:hAnsi="Tahoma" w:cs="Tahoma"/>
          <w:lang w:eastAsia="en-US"/>
        </w:rPr>
        <w:t xml:space="preserve"> predstavnik</w:t>
      </w:r>
      <w:r>
        <w:rPr>
          <w:rFonts w:ascii="Tahoma" w:eastAsia="Frutiger" w:hAnsi="Tahoma" w:cs="Tahoma"/>
          <w:lang w:eastAsia="en-US"/>
        </w:rPr>
        <w:t>a</w:t>
      </w:r>
      <w:r w:rsidRPr="003C5E66">
        <w:rPr>
          <w:rFonts w:ascii="Tahoma" w:eastAsia="Frutiger" w:hAnsi="Tahoma" w:cs="Tahoma"/>
          <w:lang w:eastAsia="en-US"/>
        </w:rPr>
        <w:t xml:space="preserve"> pogodbenih strank.</w:t>
      </w:r>
    </w:p>
    <w:p w14:paraId="551B5D55" w14:textId="77777777" w:rsidR="0048263A" w:rsidRDefault="0048263A" w:rsidP="0048263A">
      <w:pPr>
        <w:keepNext/>
        <w:keepLines/>
        <w:jc w:val="both"/>
        <w:rPr>
          <w:rFonts w:ascii="Tahoma" w:eastAsia="Frutiger" w:hAnsi="Tahoma" w:cs="Tahoma"/>
          <w:lang w:eastAsia="en-US"/>
        </w:rPr>
      </w:pPr>
    </w:p>
    <w:p w14:paraId="15D864AB"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299A9EFB" w14:textId="77777777" w:rsidR="0048263A" w:rsidRPr="004C1F13" w:rsidRDefault="0048263A" w:rsidP="0048263A">
      <w:pPr>
        <w:keepNext/>
        <w:keepLines/>
        <w:jc w:val="both"/>
        <w:rPr>
          <w:rFonts w:ascii="Tahoma" w:eastAsia="Frutiger" w:hAnsi="Tahoma" w:cs="Tahoma"/>
          <w:lang w:eastAsia="en-US"/>
        </w:rPr>
      </w:pPr>
    </w:p>
    <w:p w14:paraId="2BD1D921"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C838794" w14:textId="77777777" w:rsidR="0048263A" w:rsidRPr="004C1F13" w:rsidRDefault="0048263A" w:rsidP="0048263A">
      <w:pPr>
        <w:keepNext/>
        <w:keepLines/>
        <w:jc w:val="both"/>
        <w:rPr>
          <w:rFonts w:ascii="Tahoma" w:eastAsia="Frutiger" w:hAnsi="Tahoma" w:cs="Tahoma"/>
          <w:lang w:eastAsia="en-US"/>
        </w:rPr>
      </w:pPr>
    </w:p>
    <w:p w14:paraId="4CF50245"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NAČIN OBRAČUNAVANJA</w:t>
      </w:r>
    </w:p>
    <w:p w14:paraId="6E64F22C" w14:textId="77777777" w:rsidR="0048263A" w:rsidRPr="004C1F13" w:rsidRDefault="0048263A" w:rsidP="0048263A">
      <w:pPr>
        <w:pStyle w:val="Odstavekseznama"/>
        <w:keepNext/>
        <w:keepLines/>
        <w:ind w:left="426"/>
        <w:rPr>
          <w:rFonts w:ascii="Tahoma" w:eastAsia="Frutiger" w:hAnsi="Tahoma" w:cs="Tahoma"/>
          <w:b/>
          <w:lang w:eastAsia="en-US"/>
        </w:rPr>
      </w:pPr>
    </w:p>
    <w:p w14:paraId="31AB6B69" w14:textId="77777777" w:rsidR="0048263A" w:rsidRPr="008A1E65" w:rsidRDefault="0048263A" w:rsidP="00C56C89">
      <w:pPr>
        <w:keepNext/>
        <w:keepLines/>
        <w:numPr>
          <w:ilvl w:val="0"/>
          <w:numId w:val="44"/>
        </w:numPr>
        <w:jc w:val="center"/>
        <w:rPr>
          <w:rFonts w:ascii="Tahoma" w:eastAsia="Frutiger" w:hAnsi="Tahoma" w:cs="Tahoma"/>
          <w:lang w:eastAsia="en-US"/>
        </w:rPr>
      </w:pPr>
      <w:r w:rsidRPr="008A1E65">
        <w:rPr>
          <w:rFonts w:ascii="Tahoma" w:eastAsia="Frutiger" w:hAnsi="Tahoma" w:cs="Tahoma"/>
          <w:lang w:eastAsia="en-US"/>
        </w:rPr>
        <w:t>člen</w:t>
      </w:r>
    </w:p>
    <w:p w14:paraId="18446481" w14:textId="77777777" w:rsidR="0048263A" w:rsidRDefault="0048263A" w:rsidP="0048263A">
      <w:pPr>
        <w:keepNext/>
        <w:keepLines/>
        <w:contextualSpacing/>
        <w:jc w:val="both"/>
        <w:rPr>
          <w:rFonts w:ascii="Tahoma" w:eastAsia="Frutiger" w:hAnsi="Tahoma" w:cs="Tahoma"/>
          <w:lang w:eastAsia="en-US"/>
        </w:rPr>
      </w:pPr>
    </w:p>
    <w:p w14:paraId="12D055AC" w14:textId="77777777" w:rsidR="0048263A" w:rsidRPr="004C1F13" w:rsidRDefault="0048263A" w:rsidP="0048263A">
      <w:pPr>
        <w:keepNext/>
        <w:keepLines/>
        <w:contextualSpacing/>
        <w:jc w:val="both"/>
        <w:rPr>
          <w:rFonts w:ascii="Tahoma" w:eastAsia="Frutiger" w:hAnsi="Tahoma" w:cs="Tahoma"/>
          <w:lang w:eastAsia="en-US"/>
        </w:rPr>
      </w:pPr>
      <w:r w:rsidRPr="004C1F13">
        <w:rPr>
          <w:rFonts w:ascii="Tahoma" w:eastAsia="Frutiger" w:hAnsi="Tahoma" w:cs="Tahoma"/>
          <w:lang w:eastAsia="en-US"/>
        </w:rPr>
        <w:t>Izvajalec soglaša :</w:t>
      </w:r>
    </w:p>
    <w:p w14:paraId="5D7372C9"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dela, mesečno evidentirana v knjigi obračunskih izmer, izplačujejo največ do 95</w:t>
      </w:r>
      <w:r>
        <w:rPr>
          <w:rFonts w:ascii="Tahoma" w:eastAsia="Frutiger" w:hAnsi="Tahoma" w:cs="Tahoma"/>
          <w:lang w:eastAsia="en-US"/>
        </w:rPr>
        <w:t xml:space="preserve"> </w:t>
      </w:r>
      <w:r w:rsidRPr="004C1F13">
        <w:rPr>
          <w:rFonts w:ascii="Tahoma" w:eastAsia="Frutiger" w:hAnsi="Tahoma" w:cs="Tahoma"/>
          <w:lang w:eastAsia="en-US"/>
        </w:rPr>
        <w:t>% (petindevetdeset odstotkov) vrednosti mesečne situacije,</w:t>
      </w:r>
    </w:p>
    <w:p w14:paraId="310777EA"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5</w:t>
      </w:r>
      <w:r>
        <w:rPr>
          <w:rFonts w:ascii="Tahoma" w:eastAsia="Frutiger" w:hAnsi="Tahoma" w:cs="Tahoma"/>
          <w:lang w:eastAsia="en-US"/>
        </w:rPr>
        <w:t xml:space="preserve"> </w:t>
      </w:r>
      <w:r w:rsidRPr="004C1F13">
        <w:rPr>
          <w:rFonts w:ascii="Tahoma" w:eastAsia="Frutiger" w:hAnsi="Tahoma" w:cs="Tahoma"/>
          <w:lang w:eastAsia="en-US"/>
        </w:rPr>
        <w:t>% (pet odstotkov) preostale vrednosti izplača po uspešno opravljenem prevzemnem pregledu in odpravi morebitno ugotovljenih napak na prevzemnem pregledu,</w:t>
      </w:r>
      <w:r>
        <w:rPr>
          <w:rFonts w:ascii="Tahoma" w:eastAsia="Frutiger" w:hAnsi="Tahoma" w:cs="Tahoma"/>
          <w:lang w:eastAsia="en-US"/>
        </w:rPr>
        <w:t xml:space="preserve"> po prejetem elaboratu geodetskih izmer,</w:t>
      </w:r>
      <w:r w:rsidRPr="004C1F13">
        <w:rPr>
          <w:rFonts w:ascii="Tahoma" w:eastAsia="Frutiger" w:hAnsi="Tahoma" w:cs="Tahoma"/>
          <w:lang w:eastAsia="en-US"/>
        </w:rPr>
        <w:t xml:space="preserve"> po končnem obračunu in prejetju finančnega zavarovanja za </w:t>
      </w:r>
      <w:r>
        <w:rPr>
          <w:rFonts w:ascii="Tahoma" w:eastAsia="Frutiger" w:hAnsi="Tahoma" w:cs="Tahoma"/>
          <w:lang w:eastAsia="en-US"/>
        </w:rPr>
        <w:t xml:space="preserve">odpravo napak v </w:t>
      </w:r>
      <w:r w:rsidRPr="004C1F13">
        <w:rPr>
          <w:rFonts w:ascii="Tahoma" w:eastAsia="Frutiger" w:hAnsi="Tahoma" w:cs="Tahoma"/>
          <w:lang w:eastAsia="en-US"/>
        </w:rPr>
        <w:t>garancijsk</w:t>
      </w:r>
      <w:r>
        <w:rPr>
          <w:rFonts w:ascii="Tahoma" w:eastAsia="Frutiger" w:hAnsi="Tahoma" w:cs="Tahoma"/>
          <w:lang w:eastAsia="en-US"/>
        </w:rPr>
        <w:t>em</w:t>
      </w:r>
      <w:r w:rsidRPr="004C1F13">
        <w:rPr>
          <w:rFonts w:ascii="Tahoma" w:eastAsia="Frutiger" w:hAnsi="Tahoma" w:cs="Tahoma"/>
          <w:lang w:eastAsia="en-US"/>
        </w:rPr>
        <w:t xml:space="preserve"> </w:t>
      </w:r>
      <w:r>
        <w:rPr>
          <w:rFonts w:ascii="Tahoma" w:eastAsia="Frutiger" w:hAnsi="Tahoma" w:cs="Tahoma"/>
          <w:lang w:eastAsia="en-US"/>
        </w:rPr>
        <w:t>roku</w:t>
      </w:r>
      <w:r w:rsidRPr="004C1F13">
        <w:rPr>
          <w:rFonts w:ascii="Tahoma" w:eastAsia="Frutiger" w:hAnsi="Tahoma" w:cs="Tahoma"/>
          <w:lang w:eastAsia="en-US"/>
        </w:rPr>
        <w:t xml:space="preserve">, v skladu </w:t>
      </w:r>
      <w:r>
        <w:rPr>
          <w:rFonts w:ascii="Tahoma" w:eastAsia="Frutiger" w:hAnsi="Tahoma" w:cs="Tahoma"/>
          <w:lang w:eastAsia="en-US"/>
        </w:rPr>
        <w:t>z 28</w:t>
      </w:r>
      <w:r w:rsidRPr="004C1F13">
        <w:rPr>
          <w:rFonts w:ascii="Tahoma" w:eastAsia="Frutiger" w:hAnsi="Tahoma" w:cs="Tahoma"/>
          <w:lang w:eastAsia="en-US"/>
        </w:rPr>
        <w:t>. členom pogodbe.</w:t>
      </w:r>
    </w:p>
    <w:p w14:paraId="06901F42" w14:textId="77777777" w:rsidR="0048263A" w:rsidRPr="004C1F13" w:rsidRDefault="0048263A" w:rsidP="0048263A">
      <w:pPr>
        <w:keepNext/>
        <w:keepLines/>
        <w:ind w:left="567" w:hanging="425"/>
        <w:jc w:val="both"/>
        <w:rPr>
          <w:rFonts w:ascii="Tahoma" w:eastAsia="Frutiger" w:hAnsi="Tahoma" w:cs="Tahoma"/>
          <w:lang w:eastAsia="en-US"/>
        </w:rPr>
      </w:pPr>
    </w:p>
    <w:p w14:paraId="620BD2E2" w14:textId="77777777" w:rsidR="0048263A" w:rsidRPr="008A1E65" w:rsidRDefault="0048263A" w:rsidP="00C56C89">
      <w:pPr>
        <w:keepNext/>
        <w:keepLines/>
        <w:numPr>
          <w:ilvl w:val="0"/>
          <w:numId w:val="44"/>
        </w:numPr>
        <w:jc w:val="center"/>
        <w:rPr>
          <w:rFonts w:ascii="Tahoma" w:eastAsia="Frutiger" w:hAnsi="Tahoma" w:cs="Tahoma"/>
          <w:lang w:eastAsia="en-US"/>
        </w:rPr>
      </w:pPr>
      <w:r w:rsidRPr="008A1E65">
        <w:rPr>
          <w:rFonts w:ascii="Tahoma" w:eastAsia="Frutiger" w:hAnsi="Tahoma" w:cs="Tahoma"/>
          <w:lang w:eastAsia="en-US"/>
        </w:rPr>
        <w:t>člen</w:t>
      </w:r>
    </w:p>
    <w:p w14:paraId="7AA612DF" w14:textId="77777777" w:rsidR="0048263A" w:rsidRDefault="0048263A" w:rsidP="0048263A">
      <w:pPr>
        <w:keepNext/>
        <w:keepLines/>
        <w:jc w:val="both"/>
        <w:rPr>
          <w:rFonts w:ascii="Tahoma" w:eastAsia="Frutiger" w:hAnsi="Tahoma" w:cs="Tahoma"/>
          <w:lang w:eastAsia="en-US"/>
        </w:rPr>
      </w:pPr>
    </w:p>
    <w:p w14:paraId="502EEEFF"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Pogodbena dela se obračunavajo v tekočem mesecu za pretekli mesec na podlagi dejansko izvršenih količin iz knjige obračunskih izmer. Obračun del se izvede na podlagi začasnih</w:t>
      </w:r>
      <w:r>
        <w:rPr>
          <w:rFonts w:ascii="Tahoma" w:eastAsia="Frutiger" w:hAnsi="Tahoma" w:cs="Tahoma"/>
          <w:lang w:eastAsia="en-US"/>
        </w:rPr>
        <w:t>/mesečnih</w:t>
      </w:r>
      <w:r w:rsidRPr="004C1F13">
        <w:rPr>
          <w:rFonts w:ascii="Tahoma" w:eastAsia="Frutiger" w:hAnsi="Tahoma" w:cs="Tahoma"/>
          <w:lang w:eastAsia="en-US"/>
        </w:rPr>
        <w:t xml:space="preserve"> situacij in končne situacije.</w:t>
      </w:r>
    </w:p>
    <w:p w14:paraId="33937B63"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3BF15B22"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Pogodbeno delo se šteje za opravljeno s pretekom zadnjega dne preteklega meseca, zajetega v </w:t>
      </w:r>
      <w:r>
        <w:rPr>
          <w:rFonts w:ascii="Tahoma" w:eastAsia="Frutiger" w:hAnsi="Tahoma" w:cs="Tahoma"/>
          <w:lang w:eastAsia="en-US"/>
        </w:rPr>
        <w:t xml:space="preserve">začasni/mesečni </w:t>
      </w:r>
      <w:r w:rsidRPr="004C1F13">
        <w:rPr>
          <w:rFonts w:ascii="Tahoma" w:eastAsia="Frutiger" w:hAnsi="Tahoma" w:cs="Tahoma"/>
          <w:lang w:eastAsia="en-US"/>
        </w:rPr>
        <w:t>situaciji.</w:t>
      </w:r>
    </w:p>
    <w:p w14:paraId="3541FCD9" w14:textId="4E3B4F23" w:rsidR="0048263A" w:rsidRDefault="0048263A" w:rsidP="0048263A">
      <w:pPr>
        <w:keepNext/>
        <w:keepLines/>
        <w:jc w:val="both"/>
        <w:rPr>
          <w:rFonts w:ascii="Tahoma" w:eastAsia="Frutiger" w:hAnsi="Tahoma" w:cs="Tahoma"/>
          <w:lang w:eastAsia="en-US"/>
        </w:rPr>
      </w:pPr>
    </w:p>
    <w:p w14:paraId="05ED43EF" w14:textId="77777777" w:rsidR="00C56C89" w:rsidRPr="00767A56" w:rsidRDefault="00C56C89" w:rsidP="00C56C89">
      <w:pPr>
        <w:keepNext/>
        <w:keepLines/>
        <w:jc w:val="both"/>
        <w:rPr>
          <w:rFonts w:ascii="Tahoma" w:eastAsia="Frutiger" w:hAnsi="Tahoma" w:cs="Tahoma"/>
          <w:lang w:eastAsia="en-US"/>
        </w:rPr>
      </w:pPr>
      <w:r w:rsidRPr="00767A56">
        <w:rPr>
          <w:rFonts w:ascii="Tahoma" w:eastAsia="Frutiger" w:hAnsi="Tahoma" w:cs="Tahoma"/>
          <w:lang w:eastAsia="en-US"/>
        </w:rPr>
        <w:t>Izvajalec je dolžan situacije posredovati naročniku izključno v elektronski obliki (e-račun).</w:t>
      </w:r>
    </w:p>
    <w:p w14:paraId="7A53D082" w14:textId="77777777" w:rsidR="00C56C89" w:rsidRPr="00767A56" w:rsidRDefault="00C56C89" w:rsidP="00C56C89">
      <w:pPr>
        <w:keepNext/>
        <w:keepLines/>
        <w:jc w:val="both"/>
        <w:rPr>
          <w:rFonts w:ascii="Tahoma" w:eastAsia="Frutiger" w:hAnsi="Tahoma" w:cs="Tahoma"/>
          <w:lang w:eastAsia="en-US"/>
        </w:rPr>
      </w:pPr>
    </w:p>
    <w:p w14:paraId="7C72FD44" w14:textId="616B6F97" w:rsidR="00C56C89" w:rsidRPr="00767A56" w:rsidRDefault="00C56C89" w:rsidP="00C56C89">
      <w:pPr>
        <w:keepNext/>
        <w:keepLines/>
        <w:jc w:val="both"/>
        <w:rPr>
          <w:rFonts w:ascii="Tahoma" w:eastAsia="Frutiger" w:hAnsi="Tahoma" w:cs="Tahoma"/>
          <w:lang w:eastAsia="en-US"/>
        </w:rPr>
      </w:pPr>
      <w:r w:rsidRPr="00767A56">
        <w:rPr>
          <w:rFonts w:ascii="Tahoma" w:eastAsia="Frutiger" w:hAnsi="Tahoma" w:cs="Tahoma"/>
          <w:lang w:eastAsia="en-US"/>
        </w:rPr>
        <w:t>Izvajalec izstavi situacije</w:t>
      </w:r>
      <w:r>
        <w:rPr>
          <w:rFonts w:ascii="Tahoma" w:eastAsia="Frutiger" w:hAnsi="Tahoma" w:cs="Tahoma"/>
          <w:lang w:eastAsia="en-US"/>
        </w:rPr>
        <w:t xml:space="preserve"> (e-račun</w:t>
      </w:r>
      <w:r w:rsidRPr="00714D95">
        <w:rPr>
          <w:rFonts w:ascii="Tahoma" w:eastAsia="Frutiger" w:hAnsi="Tahoma" w:cs="Tahoma"/>
          <w:lang w:eastAsia="en-US"/>
        </w:rPr>
        <w:t>)</w:t>
      </w:r>
      <w:r w:rsidRPr="00767A56">
        <w:rPr>
          <w:rFonts w:ascii="Tahoma" w:eastAsia="Frutiger" w:hAnsi="Tahoma" w:cs="Tahoma"/>
          <w:lang w:eastAsia="en-US"/>
        </w:rPr>
        <w:t xml:space="preserve"> naročniku na naslov: </w:t>
      </w:r>
      <w:r>
        <w:rPr>
          <w:rFonts w:ascii="Tahoma" w:eastAsia="Frutiger" w:hAnsi="Tahoma" w:cs="Tahoma"/>
          <w:lang w:eastAsia="en-US"/>
        </w:rPr>
        <w:t>O</w:t>
      </w:r>
      <w:r w:rsidRPr="00767A56">
        <w:rPr>
          <w:rFonts w:ascii="Tahoma" w:eastAsia="Frutiger" w:hAnsi="Tahoma" w:cs="Tahoma"/>
          <w:lang w:eastAsia="en-US"/>
        </w:rPr>
        <w:t xml:space="preserve">bčina </w:t>
      </w:r>
      <w:r>
        <w:rPr>
          <w:rFonts w:ascii="Tahoma" w:eastAsia="Frutiger" w:hAnsi="Tahoma" w:cs="Tahoma"/>
          <w:lang w:eastAsia="en-US"/>
        </w:rPr>
        <w:t>Dobrova-Polhov Gradec</w:t>
      </w:r>
      <w:r w:rsidRPr="00767A56">
        <w:rPr>
          <w:rFonts w:ascii="Tahoma" w:eastAsia="Frutiger" w:hAnsi="Tahoma" w:cs="Tahoma"/>
          <w:lang w:eastAsia="en-US"/>
        </w:rPr>
        <w:t xml:space="preserve">, </w:t>
      </w:r>
      <w:r>
        <w:rPr>
          <w:rFonts w:ascii="Tahoma" w:eastAsia="Frutiger" w:hAnsi="Tahoma" w:cs="Tahoma"/>
          <w:lang w:eastAsia="en-US"/>
        </w:rPr>
        <w:t>Stara cesta 13, …… Dobrova</w:t>
      </w:r>
      <w:r w:rsidRPr="00767A56">
        <w:rPr>
          <w:rFonts w:ascii="Tahoma" w:eastAsia="Frutiger" w:hAnsi="Tahoma" w:cs="Tahoma"/>
          <w:lang w:eastAsia="en-US"/>
        </w:rPr>
        <w:t xml:space="preserve">. Na situaciji mora biti obvezno navedena številka pogodbe </w:t>
      </w:r>
      <w:r>
        <w:rPr>
          <w:rFonts w:ascii="Tahoma" w:eastAsia="Frutiger" w:hAnsi="Tahoma" w:cs="Tahoma"/>
          <w:lang w:eastAsia="en-US"/>
        </w:rPr>
        <w:t>……………………….</w:t>
      </w:r>
      <w:r w:rsidRPr="00767A56">
        <w:rPr>
          <w:rFonts w:ascii="Tahoma" w:eastAsia="Frutiger" w:hAnsi="Tahoma" w:cs="Tahoma"/>
          <w:lang w:eastAsia="en-US"/>
        </w:rPr>
        <w:t xml:space="preserve">, sicer bo naročnik situacijo zavrnil kot nepopolno. Številka </w:t>
      </w:r>
      <w:r>
        <w:rPr>
          <w:rFonts w:ascii="Tahoma" w:eastAsia="Frutiger" w:hAnsi="Tahoma" w:cs="Tahoma"/>
          <w:lang w:eastAsia="en-US"/>
        </w:rPr>
        <w:t>pogodbe</w:t>
      </w:r>
      <w:r w:rsidRPr="00767A56">
        <w:rPr>
          <w:rFonts w:ascii="Tahoma" w:eastAsia="Frutiger" w:hAnsi="Tahoma" w:cs="Tahoma"/>
          <w:lang w:eastAsia="en-US"/>
        </w:rPr>
        <w:t xml:space="preserve"> je hkrati številka referenčnega dokumenta na e-računu. Če izvajalec nastopa s podizvajalci</w:t>
      </w:r>
      <w:r>
        <w:rPr>
          <w:rFonts w:ascii="Tahoma" w:eastAsia="Frutiger" w:hAnsi="Tahoma" w:cs="Tahoma"/>
          <w:lang w:eastAsia="en-US"/>
        </w:rPr>
        <w:t>,</w:t>
      </w:r>
      <w:r w:rsidRPr="00767A56">
        <w:rPr>
          <w:rFonts w:ascii="Tahoma" w:eastAsia="Frutiger" w:hAnsi="Tahoma" w:cs="Tahoma"/>
          <w:lang w:eastAsia="en-US"/>
        </w:rPr>
        <w:t xml:space="preserve"> mora situaciji </w:t>
      </w:r>
      <w:r w:rsidRPr="00714D95">
        <w:rPr>
          <w:rFonts w:ascii="Tahoma" w:eastAsia="Frutiger" w:hAnsi="Tahoma" w:cs="Tahoma"/>
          <w:lang w:eastAsia="en-US"/>
        </w:rPr>
        <w:t>(e-računu)</w:t>
      </w:r>
      <w:r w:rsidRPr="00767A56">
        <w:rPr>
          <w:rFonts w:ascii="Tahoma" w:eastAsia="Frutiger" w:hAnsi="Tahoma" w:cs="Tahoma"/>
          <w:lang w:eastAsia="en-US"/>
        </w:rPr>
        <w:t xml:space="preserve"> priložiti specifikacijo del po podizvajalcih, ki zahtevajo neposredno plačilo, iz katere mora biti razviden naziv podizvajalca, davčna številka/identifikacijska številka za DDV, znesek za plačilo in TRR</w:t>
      </w:r>
      <w:r>
        <w:rPr>
          <w:rFonts w:ascii="Tahoma" w:eastAsia="Frutiger" w:hAnsi="Tahoma" w:cs="Tahoma"/>
          <w:lang w:eastAsia="en-US"/>
        </w:rPr>
        <w:t>,</w:t>
      </w:r>
      <w:r w:rsidRPr="00767A56">
        <w:rPr>
          <w:rFonts w:ascii="Tahoma" w:eastAsia="Frutiger" w:hAnsi="Tahoma" w:cs="Tahoma"/>
          <w:lang w:eastAsia="en-US"/>
        </w:rPr>
        <w:t xml:space="preserve"> na katerega se izvrši neposredno plačilo.</w:t>
      </w:r>
    </w:p>
    <w:p w14:paraId="5457DBAA" w14:textId="77777777" w:rsidR="00C56C89" w:rsidRPr="004C1F13" w:rsidRDefault="00C56C89" w:rsidP="0048263A">
      <w:pPr>
        <w:keepNext/>
        <w:keepLines/>
        <w:jc w:val="both"/>
        <w:rPr>
          <w:rFonts w:ascii="Tahoma" w:eastAsia="Frutiger" w:hAnsi="Tahoma" w:cs="Tahoma"/>
          <w:lang w:eastAsia="en-US"/>
        </w:rPr>
      </w:pPr>
    </w:p>
    <w:p w14:paraId="3F8DCDF9"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lastRenderedPageBreak/>
        <w:t xml:space="preserve">Izvajalec dostavi naročniku začasne/mesečne situacije ločeno za vsak komunalni vod do petega (5.) koledarskega dne v tekočem mesecu za pretekli mesec, končno situacijo pa v osmih (8) koledarskih dneh po opravljenem </w:t>
      </w:r>
      <w:r>
        <w:rPr>
          <w:rFonts w:ascii="Tahoma" w:eastAsia="Frutiger" w:hAnsi="Tahoma" w:cs="Tahoma"/>
          <w:lang w:eastAsia="en-US"/>
        </w:rPr>
        <w:t>prevzemnem</w:t>
      </w:r>
      <w:r w:rsidRPr="004C1F13">
        <w:rPr>
          <w:rFonts w:ascii="Tahoma" w:eastAsia="Frutiger" w:hAnsi="Tahoma" w:cs="Tahoma"/>
          <w:lang w:eastAsia="en-US"/>
        </w:rPr>
        <w:t xml:space="preserve"> pregledu in odpravi morebitnih pomanjkljivosti.</w:t>
      </w:r>
    </w:p>
    <w:p w14:paraId="3E23ABB0" w14:textId="0BE7D970" w:rsidR="0048263A" w:rsidRDefault="0048263A" w:rsidP="0048263A">
      <w:pPr>
        <w:keepNext/>
        <w:keepLines/>
        <w:jc w:val="both"/>
        <w:rPr>
          <w:rFonts w:ascii="Tahoma" w:eastAsia="Frutiger" w:hAnsi="Tahoma" w:cs="Tahoma"/>
          <w:b/>
          <w:lang w:eastAsia="en-US"/>
        </w:rPr>
      </w:pPr>
    </w:p>
    <w:p w14:paraId="7E31BE97" w14:textId="77777777" w:rsidR="00C56C89" w:rsidRPr="00767A56" w:rsidRDefault="00C56C89" w:rsidP="00C56C89">
      <w:pPr>
        <w:keepNext/>
        <w:keepLines/>
        <w:jc w:val="both"/>
        <w:rPr>
          <w:rFonts w:ascii="Tahoma" w:eastAsia="Frutiger" w:hAnsi="Tahoma" w:cs="Tahoma"/>
          <w:lang w:eastAsia="en-US"/>
        </w:rPr>
      </w:pPr>
      <w:r w:rsidRPr="00767A56">
        <w:rPr>
          <w:rFonts w:ascii="Tahoma" w:eastAsia="Frutiger" w:hAnsi="Tahoma" w:cs="Tahoma"/>
          <w:lang w:eastAsia="en-US"/>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5569AAA7" w14:textId="77777777" w:rsidR="00C56C89" w:rsidRPr="00767A56" w:rsidRDefault="00C56C89" w:rsidP="00C56C89">
      <w:pPr>
        <w:keepNext/>
        <w:keepLines/>
        <w:jc w:val="both"/>
        <w:rPr>
          <w:rFonts w:ascii="Tahoma" w:eastAsia="Frutiger" w:hAnsi="Tahoma" w:cs="Tahoma"/>
          <w:lang w:eastAsia="en-US"/>
        </w:rPr>
      </w:pPr>
    </w:p>
    <w:p w14:paraId="51C4B5FD" w14:textId="77777777" w:rsidR="00C56C89" w:rsidRPr="00767A56" w:rsidRDefault="00C56C89" w:rsidP="00C56C89">
      <w:pPr>
        <w:keepNext/>
        <w:keepLines/>
        <w:jc w:val="both"/>
        <w:rPr>
          <w:rFonts w:ascii="Tahoma" w:eastAsia="Frutiger" w:hAnsi="Tahoma" w:cs="Tahoma"/>
          <w:lang w:eastAsia="en-US"/>
        </w:rPr>
      </w:pPr>
      <w:r w:rsidRPr="00767A56">
        <w:rPr>
          <w:rFonts w:ascii="Tahoma" w:eastAsia="Frutiger" w:hAnsi="Tahoma" w:cs="Tahoma"/>
          <w:lang w:eastAsia="en-US"/>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02868547" w14:textId="77777777" w:rsidR="00C56C89" w:rsidRDefault="00C56C89" w:rsidP="00C56C89">
      <w:pPr>
        <w:keepNext/>
        <w:keepLines/>
        <w:jc w:val="both"/>
        <w:rPr>
          <w:rFonts w:ascii="Tahoma" w:eastAsia="Frutiger" w:hAnsi="Tahoma" w:cs="Tahoma"/>
          <w:lang w:eastAsia="en-US"/>
        </w:rPr>
      </w:pPr>
    </w:p>
    <w:p w14:paraId="588D427A" w14:textId="0706CAE6" w:rsidR="00C56C89" w:rsidRDefault="00C56C89" w:rsidP="00C56C89">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izvajalec ne dostavi začasne/mesečne situacije v zahtevanem roku iz </w:t>
      </w:r>
      <w:r>
        <w:rPr>
          <w:rFonts w:ascii="Tahoma" w:eastAsia="Frutiger" w:hAnsi="Tahoma" w:cs="Tahoma"/>
          <w:lang w:eastAsia="en-US"/>
        </w:rPr>
        <w:t>tega</w:t>
      </w:r>
      <w:r w:rsidRPr="004C1F13">
        <w:rPr>
          <w:rFonts w:ascii="Tahoma" w:eastAsia="Frutiger" w:hAnsi="Tahoma" w:cs="Tahoma"/>
          <w:lang w:eastAsia="en-US"/>
        </w:rPr>
        <w:t xml:space="preserve"> člena te pogodbe, ima naročnik pravico</w:t>
      </w:r>
      <w:r>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w:t>
      </w:r>
      <w:r>
        <w:rPr>
          <w:rFonts w:ascii="Tahoma" w:eastAsia="Frutiger" w:hAnsi="Tahoma" w:cs="Tahoma"/>
          <w:lang w:eastAsia="en-US"/>
        </w:rPr>
        <w:t>.</w:t>
      </w:r>
    </w:p>
    <w:p w14:paraId="7FE1334C" w14:textId="77777777" w:rsidR="0048263A" w:rsidRPr="002207A1" w:rsidRDefault="0048263A" w:rsidP="0048263A">
      <w:pPr>
        <w:keepNext/>
        <w:keepLines/>
        <w:jc w:val="both"/>
        <w:rPr>
          <w:rFonts w:ascii="Tahoma" w:eastAsia="Frutiger" w:hAnsi="Tahoma" w:cs="Tahoma"/>
          <w:lang w:eastAsia="en-US"/>
        </w:rPr>
      </w:pPr>
    </w:p>
    <w:p w14:paraId="7D79E2DE" w14:textId="77777777" w:rsidR="0048263A" w:rsidRPr="008A1E65" w:rsidRDefault="0048263A" w:rsidP="00C56C89">
      <w:pPr>
        <w:keepNext/>
        <w:keepLines/>
        <w:numPr>
          <w:ilvl w:val="0"/>
          <w:numId w:val="44"/>
        </w:numPr>
        <w:jc w:val="center"/>
        <w:rPr>
          <w:rFonts w:ascii="Tahoma" w:eastAsia="Frutiger" w:hAnsi="Tahoma" w:cs="Tahoma"/>
          <w:lang w:eastAsia="en-US"/>
        </w:rPr>
      </w:pPr>
      <w:r w:rsidRPr="008A1E65">
        <w:rPr>
          <w:rFonts w:ascii="Tahoma" w:eastAsia="Frutiger" w:hAnsi="Tahoma" w:cs="Tahoma"/>
          <w:lang w:eastAsia="en-US"/>
        </w:rPr>
        <w:t xml:space="preserve">člen </w:t>
      </w:r>
    </w:p>
    <w:p w14:paraId="48014D05" w14:textId="77777777" w:rsidR="0048263A" w:rsidRDefault="0048263A" w:rsidP="0048263A">
      <w:pPr>
        <w:keepNext/>
        <w:keepLines/>
        <w:jc w:val="both"/>
        <w:rPr>
          <w:rFonts w:ascii="Tahoma" w:eastAsia="Frutiger" w:hAnsi="Tahoma" w:cs="Tahoma"/>
          <w:lang w:eastAsia="en-US"/>
        </w:rPr>
      </w:pPr>
    </w:p>
    <w:p w14:paraId="74F481B8"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Naročnik je dolžan ugotoviti pravilno vrednost opravljenih del na osnovi začasne/mesečne izstavljene situacije in njeno pravilnost potrditi v petih (5) </w:t>
      </w:r>
      <w:r>
        <w:rPr>
          <w:rFonts w:ascii="Tahoma" w:eastAsia="Frutiger" w:hAnsi="Tahoma" w:cs="Tahoma"/>
          <w:lang w:eastAsia="en-US"/>
        </w:rPr>
        <w:t xml:space="preserve">delovnih </w:t>
      </w:r>
      <w:r w:rsidRPr="004C1F13">
        <w:rPr>
          <w:rFonts w:ascii="Tahoma" w:eastAsia="Frutiger" w:hAnsi="Tahoma" w:cs="Tahoma"/>
          <w:lang w:eastAsia="en-US"/>
        </w:rPr>
        <w:t xml:space="preserve">dneh od dneva uradno evidentiranega prejema situacije. </w:t>
      </w:r>
    </w:p>
    <w:p w14:paraId="632165EE" w14:textId="77777777" w:rsidR="0048263A" w:rsidRDefault="0048263A" w:rsidP="0048263A">
      <w:pPr>
        <w:keepNext/>
        <w:keepLines/>
        <w:jc w:val="both"/>
        <w:rPr>
          <w:rFonts w:ascii="Tahoma" w:eastAsia="Frutiger" w:hAnsi="Tahoma" w:cs="Tahoma"/>
          <w:lang w:eastAsia="en-US"/>
        </w:rPr>
      </w:pPr>
    </w:p>
    <w:p w14:paraId="13503F7E" w14:textId="7B4BABAD"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izstavljena situacija ni pravilna, jo je naročnik v navedenem roku </w:t>
      </w:r>
      <w:r>
        <w:rPr>
          <w:rFonts w:ascii="Tahoma" w:eastAsia="Frutiger" w:hAnsi="Tahoma" w:cs="Tahoma"/>
          <w:lang w:eastAsia="en-US"/>
        </w:rPr>
        <w:t xml:space="preserve">iz prejšnjega odstavka </w:t>
      </w:r>
      <w:r w:rsidRPr="004C1F13">
        <w:rPr>
          <w:rFonts w:ascii="Tahoma" w:eastAsia="Frutiger" w:hAnsi="Tahoma" w:cs="Tahoma"/>
          <w:lang w:eastAsia="en-US"/>
        </w:rPr>
        <w:t>dolžan zavrniti z obrazložitvijo, izvajalec pa je dolžan izstaviti novo</w:t>
      </w:r>
      <w:r>
        <w:rPr>
          <w:rFonts w:ascii="Tahoma" w:eastAsia="Frutiger" w:hAnsi="Tahoma" w:cs="Tahoma"/>
          <w:lang w:eastAsia="en-US"/>
        </w:rPr>
        <w:t>,</w:t>
      </w:r>
      <w:r w:rsidRPr="004C1F13">
        <w:rPr>
          <w:rFonts w:ascii="Tahoma" w:eastAsia="Frutiger" w:hAnsi="Tahoma" w:cs="Tahoma"/>
          <w:lang w:eastAsia="en-US"/>
        </w:rPr>
        <w:t xml:space="preserve"> popravljeno situacijo v roku treh (3) </w:t>
      </w:r>
      <w:r>
        <w:rPr>
          <w:rFonts w:ascii="Tahoma" w:eastAsia="Frutiger" w:hAnsi="Tahoma" w:cs="Tahoma"/>
          <w:lang w:eastAsia="en-US"/>
        </w:rPr>
        <w:t xml:space="preserve">delovnih </w:t>
      </w:r>
      <w:r w:rsidRPr="004C1F13">
        <w:rPr>
          <w:rFonts w:ascii="Tahoma" w:eastAsia="Frutiger" w:hAnsi="Tahoma" w:cs="Tahoma"/>
          <w:lang w:eastAsia="en-US"/>
        </w:rPr>
        <w:t xml:space="preserve">dni od zavrnitve, v kateri bo izkazana pravilna vrednost opravljenih del. Končna situacija mora biti usklajena med izvajalcem in naročnikom. Za plačila s kompenzacijo se zamudne obresti ne obračunajo. </w:t>
      </w:r>
    </w:p>
    <w:p w14:paraId="08A08B0F" w14:textId="77777777" w:rsidR="0048263A" w:rsidRPr="004C1F13" w:rsidRDefault="0048263A" w:rsidP="0048263A">
      <w:pPr>
        <w:keepNext/>
        <w:keepLines/>
        <w:jc w:val="both"/>
        <w:rPr>
          <w:rFonts w:ascii="Tahoma" w:eastAsia="Frutiger" w:hAnsi="Tahoma" w:cs="Tahoma"/>
          <w:lang w:eastAsia="en-US"/>
        </w:rPr>
      </w:pPr>
    </w:p>
    <w:p w14:paraId="12038077"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2B6409AF" w14:textId="77777777" w:rsidR="0048263A" w:rsidRPr="004C1F13" w:rsidRDefault="0048263A" w:rsidP="0048263A">
      <w:pPr>
        <w:keepNext/>
        <w:keepLines/>
        <w:jc w:val="both"/>
        <w:rPr>
          <w:rFonts w:ascii="Tahoma" w:eastAsia="Frutiger" w:hAnsi="Tahoma" w:cs="Tahoma"/>
          <w:lang w:eastAsia="en-US"/>
        </w:rPr>
      </w:pPr>
    </w:p>
    <w:p w14:paraId="37D437BF"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Izvod vsake situacije mora izvajalec dostaviti predstavniku naročnika tudi v zapisu podatkovne baze (oblika Microsoft Excel).</w:t>
      </w:r>
    </w:p>
    <w:p w14:paraId="636B6490" w14:textId="77777777" w:rsidR="0048263A" w:rsidRPr="004C1F13" w:rsidRDefault="0048263A" w:rsidP="0048263A">
      <w:pPr>
        <w:keepNext/>
        <w:keepLines/>
        <w:jc w:val="both"/>
        <w:rPr>
          <w:rFonts w:ascii="Tahoma" w:eastAsia="Frutiger" w:hAnsi="Tahoma" w:cs="Tahoma"/>
          <w:lang w:eastAsia="en-US"/>
        </w:rPr>
      </w:pPr>
    </w:p>
    <w:p w14:paraId="29FDE1C6" w14:textId="28CDC3E2"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Situacije potrjuje </w:t>
      </w:r>
      <w:r w:rsidR="00F623C1">
        <w:rPr>
          <w:rFonts w:ascii="Tahoma" w:eastAsia="Frutiger" w:hAnsi="Tahoma" w:cs="Tahoma"/>
          <w:lang w:eastAsia="en-US"/>
        </w:rPr>
        <w:t xml:space="preserve">vodja nadzora oziroma </w:t>
      </w:r>
      <w:r w:rsidRPr="004C1F13">
        <w:rPr>
          <w:rFonts w:ascii="Tahoma" w:eastAsia="Frutiger" w:hAnsi="Tahoma" w:cs="Tahoma"/>
          <w:lang w:eastAsia="en-US"/>
        </w:rPr>
        <w:t>naročnikov predstavnik po pogodbi</w:t>
      </w:r>
      <w:r>
        <w:rPr>
          <w:rFonts w:ascii="Tahoma" w:eastAsia="Frutiger" w:hAnsi="Tahoma" w:cs="Tahoma"/>
          <w:lang w:eastAsia="en-US"/>
        </w:rPr>
        <w:t>,</w:t>
      </w:r>
      <w:r w:rsidRPr="004C1F13">
        <w:rPr>
          <w:rFonts w:ascii="Tahoma" w:eastAsia="Frutiger" w:hAnsi="Tahoma" w:cs="Tahoma"/>
          <w:lang w:eastAsia="en-US"/>
        </w:rPr>
        <w:t xml:space="preserve"> in sicer na osnovi potrjenih del iz knjige obračunskih izmer, ki jo vodi izvajalec.</w:t>
      </w:r>
    </w:p>
    <w:p w14:paraId="0BCB2D45" w14:textId="77777777" w:rsidR="0048263A" w:rsidRPr="004C1F13" w:rsidRDefault="0048263A" w:rsidP="0048263A">
      <w:pPr>
        <w:keepNext/>
        <w:keepLines/>
        <w:jc w:val="both"/>
        <w:rPr>
          <w:rFonts w:ascii="Tahoma" w:eastAsia="Frutiger" w:hAnsi="Tahoma" w:cs="Tahoma"/>
          <w:lang w:eastAsia="en-US"/>
        </w:rPr>
      </w:pPr>
    </w:p>
    <w:p w14:paraId="0C94565C"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Pr>
          <w:rFonts w:ascii="Tahoma" w:eastAsia="Frutiger" w:hAnsi="Tahoma" w:cs="Tahoma"/>
          <w:b/>
          <w:lang w:eastAsia="en-US"/>
        </w:rPr>
        <w:t xml:space="preserve">ROK IN </w:t>
      </w:r>
      <w:r w:rsidRPr="004C1F13">
        <w:rPr>
          <w:rFonts w:ascii="Tahoma" w:eastAsia="Frutiger" w:hAnsi="Tahoma" w:cs="Tahoma"/>
          <w:b/>
          <w:lang w:eastAsia="en-US"/>
        </w:rPr>
        <w:t>NAČIN PLAČILA</w:t>
      </w:r>
    </w:p>
    <w:p w14:paraId="31C1B3EE" w14:textId="77777777" w:rsidR="0048263A" w:rsidRPr="004C1F13" w:rsidRDefault="0048263A" w:rsidP="0048263A">
      <w:pPr>
        <w:pStyle w:val="Odstavekseznama"/>
        <w:keepNext/>
        <w:keepLines/>
        <w:ind w:left="426"/>
        <w:rPr>
          <w:rFonts w:ascii="Tahoma" w:eastAsia="Frutiger" w:hAnsi="Tahoma" w:cs="Tahoma"/>
          <w:b/>
          <w:lang w:eastAsia="en-US"/>
        </w:rPr>
      </w:pPr>
    </w:p>
    <w:p w14:paraId="6F208740" w14:textId="77777777" w:rsidR="0048263A" w:rsidRPr="008A1E65" w:rsidRDefault="0048263A" w:rsidP="00C56C89">
      <w:pPr>
        <w:keepNext/>
        <w:keepLines/>
        <w:numPr>
          <w:ilvl w:val="0"/>
          <w:numId w:val="44"/>
        </w:numPr>
        <w:jc w:val="center"/>
        <w:rPr>
          <w:rFonts w:ascii="Tahoma" w:eastAsia="Frutiger" w:hAnsi="Tahoma" w:cs="Tahoma"/>
          <w:lang w:eastAsia="en-US"/>
        </w:rPr>
      </w:pPr>
      <w:r w:rsidRPr="008A1E65">
        <w:rPr>
          <w:rFonts w:ascii="Tahoma" w:eastAsia="Frutiger" w:hAnsi="Tahoma" w:cs="Tahoma"/>
          <w:lang w:eastAsia="en-US"/>
        </w:rPr>
        <w:t>člen</w:t>
      </w:r>
    </w:p>
    <w:p w14:paraId="4DF1A1A1" w14:textId="77777777" w:rsidR="0048263A" w:rsidRDefault="0048263A" w:rsidP="0048263A">
      <w:pPr>
        <w:keepNext/>
        <w:keepLines/>
        <w:jc w:val="both"/>
        <w:rPr>
          <w:rFonts w:ascii="Tahoma" w:eastAsia="Frutiger" w:hAnsi="Tahoma" w:cs="Tahoma"/>
          <w:lang w:eastAsia="en-US"/>
        </w:rPr>
      </w:pPr>
    </w:p>
    <w:p w14:paraId="48B4A5EE" w14:textId="77777777" w:rsidR="00C56C89" w:rsidRPr="00767A56" w:rsidRDefault="00C56C89" w:rsidP="00C56C89">
      <w:pPr>
        <w:keepNext/>
        <w:keepLines/>
        <w:jc w:val="both"/>
        <w:rPr>
          <w:rFonts w:ascii="Tahoma" w:eastAsia="Frutiger" w:hAnsi="Tahoma" w:cs="Tahoma"/>
          <w:lang w:eastAsia="en-US"/>
        </w:rPr>
      </w:pPr>
      <w:r w:rsidRPr="00767A56">
        <w:rPr>
          <w:rFonts w:ascii="Tahoma" w:eastAsia="Frutiger" w:hAnsi="Tahoma" w:cs="Tahoma"/>
          <w:lang w:eastAsia="en-US"/>
        </w:rPr>
        <w:t>Rok plačila situacije je 30. (trideseti)</w:t>
      </w:r>
      <w:r>
        <w:rPr>
          <w:rFonts w:ascii="Tahoma" w:eastAsia="Frutiger" w:hAnsi="Tahoma" w:cs="Tahoma"/>
          <w:lang w:eastAsia="en-US"/>
        </w:rPr>
        <w:t xml:space="preserve"> koledarski</w:t>
      </w:r>
      <w:r w:rsidRPr="00767A56">
        <w:rPr>
          <w:rFonts w:ascii="Tahoma" w:eastAsia="Frutiger" w:hAnsi="Tahoma" w:cs="Tahoma"/>
          <w:lang w:eastAsia="en-US"/>
        </w:rPr>
        <w:t xml:space="preserve"> dan po prejemu pravilno izstavljene in potrjene situacije. Če zadnji dan plačilnega roka sovpada z dnem, k</w:t>
      </w:r>
      <w:r>
        <w:rPr>
          <w:rFonts w:ascii="Tahoma" w:eastAsia="Frutiger" w:hAnsi="Tahoma" w:cs="Tahoma"/>
          <w:lang w:eastAsia="en-US"/>
        </w:rPr>
        <w:t>i</w:t>
      </w:r>
      <w:r w:rsidRPr="00767A56">
        <w:rPr>
          <w:rFonts w:ascii="Tahoma" w:eastAsia="Frutiger" w:hAnsi="Tahoma" w:cs="Tahoma"/>
          <w:lang w:eastAsia="en-US"/>
        </w:rPr>
        <w:t xml:space="preserve"> je po zakonu dela prost dan, se za zadnji dan </w:t>
      </w:r>
      <w:r>
        <w:rPr>
          <w:rFonts w:ascii="Tahoma" w:eastAsia="Frutiger" w:hAnsi="Tahoma" w:cs="Tahoma"/>
          <w:lang w:eastAsia="en-US"/>
        </w:rPr>
        <w:t xml:space="preserve">plačilnega </w:t>
      </w:r>
      <w:r w:rsidRPr="00767A56">
        <w:rPr>
          <w:rFonts w:ascii="Tahoma" w:eastAsia="Frutiger" w:hAnsi="Tahoma" w:cs="Tahoma"/>
          <w:lang w:eastAsia="en-US"/>
        </w:rPr>
        <w:t xml:space="preserve">roka šteje </w:t>
      </w:r>
      <w:r>
        <w:rPr>
          <w:rFonts w:ascii="Tahoma" w:eastAsia="Frutiger" w:hAnsi="Tahoma" w:cs="Tahoma"/>
          <w:lang w:eastAsia="en-US"/>
        </w:rPr>
        <w:t xml:space="preserve">prvi </w:t>
      </w:r>
      <w:r w:rsidRPr="00767A56">
        <w:rPr>
          <w:rFonts w:ascii="Tahoma" w:eastAsia="Frutiger" w:hAnsi="Tahoma" w:cs="Tahoma"/>
          <w:lang w:eastAsia="en-US"/>
        </w:rPr>
        <w:t>naslednji delavnik.</w:t>
      </w:r>
    </w:p>
    <w:p w14:paraId="29023128" w14:textId="77777777" w:rsidR="0048263A" w:rsidRDefault="0048263A" w:rsidP="0048263A">
      <w:pPr>
        <w:keepNext/>
        <w:keepLines/>
        <w:jc w:val="both"/>
        <w:rPr>
          <w:rFonts w:ascii="Tahoma" w:eastAsia="Frutiger" w:hAnsi="Tahoma" w:cs="Tahoma"/>
          <w:lang w:eastAsia="en-US"/>
        </w:rPr>
      </w:pPr>
    </w:p>
    <w:p w14:paraId="542495A2"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prejete </w:t>
      </w:r>
      <w:r>
        <w:rPr>
          <w:rFonts w:ascii="Tahoma" w:eastAsia="Frutiger" w:hAnsi="Tahoma" w:cs="Tahoma"/>
          <w:lang w:eastAsia="en-US"/>
        </w:rPr>
        <w:t>pravilne situacije</w:t>
      </w:r>
      <w:r w:rsidRPr="004C1F13">
        <w:rPr>
          <w:rFonts w:ascii="Tahoma" w:eastAsia="Frutiger" w:hAnsi="Tahoma" w:cs="Tahoma"/>
          <w:lang w:eastAsia="en-US"/>
        </w:rPr>
        <w:t xml:space="preserve"> plačal na transakcijski račun izvajalca/podizvajalca, ki je uradno evidentiran pri AJPES in bo naveden na </w:t>
      </w:r>
      <w:r>
        <w:rPr>
          <w:rFonts w:ascii="Tahoma" w:eastAsia="Frutiger" w:hAnsi="Tahoma" w:cs="Tahoma"/>
          <w:lang w:eastAsia="en-US"/>
        </w:rPr>
        <w:t>situaciji</w:t>
      </w:r>
      <w:r w:rsidRPr="004C1F13">
        <w:rPr>
          <w:rFonts w:ascii="Tahoma" w:eastAsia="Frutiger" w:hAnsi="Tahoma" w:cs="Tahoma"/>
          <w:lang w:eastAsia="en-US"/>
        </w:rPr>
        <w:t xml:space="preserve">. </w:t>
      </w:r>
    </w:p>
    <w:p w14:paraId="1A8D5A58" w14:textId="77777777" w:rsidR="0048263A" w:rsidRPr="004C1F13" w:rsidRDefault="0048263A" w:rsidP="0048263A">
      <w:pPr>
        <w:keepNext/>
        <w:keepLines/>
        <w:jc w:val="both"/>
        <w:rPr>
          <w:rFonts w:ascii="Tahoma" w:eastAsia="Frutiger" w:hAnsi="Tahoma" w:cs="Tahoma"/>
          <w:lang w:eastAsia="en-US"/>
        </w:rPr>
      </w:pPr>
    </w:p>
    <w:p w14:paraId="3BCFAA6D"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 primeru zamude plačila je izvajalec upravičen zaračunati naročniku zakonite zamudne obresti.</w:t>
      </w:r>
    </w:p>
    <w:p w14:paraId="28C9E3E0" w14:textId="77777777" w:rsidR="0048263A" w:rsidRPr="004C1F13" w:rsidRDefault="0048263A" w:rsidP="0048263A">
      <w:pPr>
        <w:keepNext/>
        <w:keepLines/>
        <w:jc w:val="both"/>
        <w:rPr>
          <w:rFonts w:ascii="Tahoma" w:eastAsia="Frutiger" w:hAnsi="Tahoma" w:cs="Tahoma"/>
          <w:lang w:eastAsia="en-US"/>
        </w:rPr>
      </w:pPr>
    </w:p>
    <w:p w14:paraId="6437DEC4"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4E69EF9A" w14:textId="77777777" w:rsidR="0048263A" w:rsidRPr="008A1E65" w:rsidRDefault="0048263A" w:rsidP="0048263A">
      <w:pPr>
        <w:pStyle w:val="Odstavekseznama"/>
        <w:keepNext/>
        <w:keepLines/>
        <w:ind w:left="426"/>
        <w:rPr>
          <w:rFonts w:ascii="Tahoma" w:eastAsia="Frutiger" w:hAnsi="Tahoma" w:cs="Tahoma"/>
          <w:b/>
          <w:lang w:eastAsia="en-US"/>
        </w:rPr>
      </w:pPr>
    </w:p>
    <w:p w14:paraId="5119BE16" w14:textId="77777777" w:rsidR="0048263A" w:rsidRPr="00B12749" w:rsidRDefault="0048263A" w:rsidP="00C56C89">
      <w:pPr>
        <w:keepNext/>
        <w:keepLines/>
        <w:numPr>
          <w:ilvl w:val="0"/>
          <w:numId w:val="44"/>
        </w:numPr>
        <w:jc w:val="center"/>
        <w:rPr>
          <w:rFonts w:ascii="Tahoma" w:eastAsia="Frutiger" w:hAnsi="Tahoma" w:cs="Tahoma"/>
          <w:lang w:eastAsia="en-US"/>
        </w:rPr>
      </w:pPr>
      <w:r w:rsidRPr="00B12749">
        <w:rPr>
          <w:rFonts w:ascii="Tahoma" w:eastAsia="Frutiger" w:hAnsi="Tahoma" w:cs="Tahoma"/>
          <w:lang w:eastAsia="en-US"/>
        </w:rPr>
        <w:t xml:space="preserve"> člen</w:t>
      </w:r>
    </w:p>
    <w:p w14:paraId="639E3558" w14:textId="77777777" w:rsidR="0048263A" w:rsidRPr="004C1F13" w:rsidRDefault="0048263A" w:rsidP="0048263A">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47716BA0" w14:textId="77777777" w:rsidR="0048263A" w:rsidRDefault="0048263A" w:rsidP="0048263A">
      <w:pPr>
        <w:keepNext/>
        <w:keepLines/>
        <w:jc w:val="both"/>
        <w:rPr>
          <w:rFonts w:ascii="Tahoma" w:eastAsia="Frutiger" w:hAnsi="Tahoma" w:cs="Tahoma"/>
          <w:lang w:eastAsia="en-US"/>
        </w:rPr>
      </w:pPr>
    </w:p>
    <w:p w14:paraId="653AC039"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48263A" w:rsidRPr="004C1F13" w14:paraId="097C2651" w14:textId="77777777" w:rsidTr="0048263A">
        <w:trPr>
          <w:trHeight w:val="269"/>
          <w:jc w:val="center"/>
        </w:trPr>
        <w:tc>
          <w:tcPr>
            <w:tcW w:w="3527" w:type="dxa"/>
            <w:tcMar>
              <w:top w:w="0" w:type="dxa"/>
              <w:left w:w="108" w:type="dxa"/>
              <w:bottom w:w="0" w:type="dxa"/>
              <w:right w:w="108" w:type="dxa"/>
            </w:tcMar>
            <w:vAlign w:val="center"/>
            <w:hideMark/>
          </w:tcPr>
          <w:p w14:paraId="19ED4884"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lastRenderedPageBreak/>
              <w:t>Naziv podizvajalca</w:t>
            </w:r>
          </w:p>
        </w:tc>
        <w:tc>
          <w:tcPr>
            <w:tcW w:w="5633" w:type="dxa"/>
            <w:tcMar>
              <w:top w:w="0" w:type="dxa"/>
              <w:left w:w="108" w:type="dxa"/>
              <w:bottom w:w="0" w:type="dxa"/>
              <w:right w:w="108" w:type="dxa"/>
            </w:tcMar>
            <w:vAlign w:val="center"/>
          </w:tcPr>
          <w:p w14:paraId="3F03A275" w14:textId="77777777" w:rsidR="0048263A" w:rsidRPr="004C1F13" w:rsidRDefault="0048263A" w:rsidP="0048263A">
            <w:pPr>
              <w:keepNext/>
              <w:keepLines/>
              <w:rPr>
                <w:rFonts w:ascii="Tahoma" w:eastAsia="Frutiger" w:hAnsi="Tahoma" w:cs="Tahoma"/>
                <w:lang w:eastAsia="en-US"/>
              </w:rPr>
            </w:pPr>
          </w:p>
        </w:tc>
      </w:tr>
      <w:tr w:rsidR="0048263A" w:rsidRPr="004C1F13" w14:paraId="27A30DC8" w14:textId="77777777" w:rsidTr="0048263A">
        <w:trPr>
          <w:trHeight w:val="273"/>
          <w:jc w:val="center"/>
        </w:trPr>
        <w:tc>
          <w:tcPr>
            <w:tcW w:w="3527" w:type="dxa"/>
            <w:tcMar>
              <w:top w:w="0" w:type="dxa"/>
              <w:left w:w="108" w:type="dxa"/>
              <w:bottom w:w="0" w:type="dxa"/>
              <w:right w:w="108" w:type="dxa"/>
            </w:tcMar>
            <w:vAlign w:val="center"/>
            <w:hideMark/>
          </w:tcPr>
          <w:p w14:paraId="7AD6B3A9"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19B74A1E" w14:textId="77777777" w:rsidR="0048263A" w:rsidRPr="004C1F13" w:rsidRDefault="0048263A" w:rsidP="0048263A">
            <w:pPr>
              <w:keepNext/>
              <w:keepLines/>
              <w:rPr>
                <w:rFonts w:ascii="Tahoma" w:eastAsia="Frutiger" w:hAnsi="Tahoma" w:cs="Tahoma"/>
                <w:lang w:eastAsia="en-US"/>
              </w:rPr>
            </w:pPr>
          </w:p>
        </w:tc>
      </w:tr>
      <w:tr w:rsidR="0048263A" w:rsidRPr="004C1F13" w14:paraId="2D2C0FA2" w14:textId="77777777" w:rsidTr="0048263A">
        <w:trPr>
          <w:trHeight w:val="278"/>
          <w:jc w:val="center"/>
        </w:trPr>
        <w:tc>
          <w:tcPr>
            <w:tcW w:w="3527" w:type="dxa"/>
            <w:tcMar>
              <w:top w:w="0" w:type="dxa"/>
              <w:left w:w="108" w:type="dxa"/>
              <w:bottom w:w="0" w:type="dxa"/>
              <w:right w:w="108" w:type="dxa"/>
            </w:tcMar>
            <w:vAlign w:val="center"/>
            <w:hideMark/>
          </w:tcPr>
          <w:p w14:paraId="355483EE"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065605E0" w14:textId="77777777" w:rsidR="0048263A" w:rsidRPr="004C1F13" w:rsidRDefault="0048263A" w:rsidP="0048263A">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48263A" w:rsidRPr="004C1F13" w14:paraId="520BF807" w14:textId="77777777" w:rsidTr="0048263A">
        <w:trPr>
          <w:trHeight w:val="267"/>
          <w:jc w:val="center"/>
        </w:trPr>
        <w:tc>
          <w:tcPr>
            <w:tcW w:w="3527" w:type="dxa"/>
            <w:tcMar>
              <w:top w:w="0" w:type="dxa"/>
              <w:left w:w="108" w:type="dxa"/>
              <w:bottom w:w="0" w:type="dxa"/>
              <w:right w:w="108" w:type="dxa"/>
            </w:tcMar>
            <w:vAlign w:val="center"/>
            <w:hideMark/>
          </w:tcPr>
          <w:p w14:paraId="0E60889B"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2865521D" w14:textId="77777777" w:rsidR="0048263A" w:rsidRPr="004C1F13" w:rsidRDefault="0048263A" w:rsidP="0048263A">
            <w:pPr>
              <w:keepNext/>
              <w:keepLines/>
              <w:rPr>
                <w:rFonts w:ascii="Tahoma" w:eastAsia="Frutiger" w:hAnsi="Tahoma" w:cs="Tahoma"/>
                <w:lang w:eastAsia="en-US"/>
              </w:rPr>
            </w:pPr>
          </w:p>
        </w:tc>
      </w:tr>
      <w:tr w:rsidR="0048263A" w:rsidRPr="004C1F13" w14:paraId="1169FDB8" w14:textId="77777777" w:rsidTr="0048263A">
        <w:trPr>
          <w:trHeight w:val="285"/>
          <w:jc w:val="center"/>
        </w:trPr>
        <w:tc>
          <w:tcPr>
            <w:tcW w:w="3527" w:type="dxa"/>
            <w:tcMar>
              <w:top w:w="0" w:type="dxa"/>
              <w:left w:w="108" w:type="dxa"/>
              <w:bottom w:w="0" w:type="dxa"/>
              <w:right w:w="108" w:type="dxa"/>
            </w:tcMar>
            <w:vAlign w:val="center"/>
            <w:hideMark/>
          </w:tcPr>
          <w:p w14:paraId="3037080D"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4A3C9697" w14:textId="77777777" w:rsidR="0048263A" w:rsidRPr="004C1F13" w:rsidRDefault="0048263A" w:rsidP="0048263A">
            <w:pPr>
              <w:keepNext/>
              <w:keepLines/>
              <w:rPr>
                <w:rFonts w:ascii="Tahoma" w:eastAsia="Frutiger" w:hAnsi="Tahoma" w:cs="Tahoma"/>
                <w:lang w:eastAsia="en-US"/>
              </w:rPr>
            </w:pPr>
          </w:p>
        </w:tc>
      </w:tr>
      <w:tr w:rsidR="0048263A" w:rsidRPr="004C1F13" w14:paraId="273924AA" w14:textId="77777777" w:rsidTr="0048263A">
        <w:trPr>
          <w:trHeight w:val="261"/>
          <w:jc w:val="center"/>
        </w:trPr>
        <w:tc>
          <w:tcPr>
            <w:tcW w:w="3527" w:type="dxa"/>
            <w:tcMar>
              <w:top w:w="0" w:type="dxa"/>
              <w:left w:w="108" w:type="dxa"/>
              <w:bottom w:w="0" w:type="dxa"/>
              <w:right w:w="108" w:type="dxa"/>
            </w:tcMar>
            <w:vAlign w:val="center"/>
            <w:hideMark/>
          </w:tcPr>
          <w:p w14:paraId="2A372DAC"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21DFF14F" w14:textId="77777777" w:rsidR="0048263A" w:rsidRPr="004C1F13" w:rsidRDefault="0048263A" w:rsidP="0048263A">
            <w:pPr>
              <w:keepNext/>
              <w:keepLines/>
              <w:rPr>
                <w:rFonts w:ascii="Tahoma" w:eastAsia="Frutiger" w:hAnsi="Tahoma" w:cs="Tahoma"/>
                <w:lang w:eastAsia="en-US"/>
              </w:rPr>
            </w:pPr>
          </w:p>
        </w:tc>
      </w:tr>
      <w:tr w:rsidR="0048263A" w:rsidRPr="004C1F13" w14:paraId="3C253BFA" w14:textId="77777777" w:rsidTr="0048263A">
        <w:trPr>
          <w:trHeight w:val="279"/>
          <w:jc w:val="center"/>
        </w:trPr>
        <w:tc>
          <w:tcPr>
            <w:tcW w:w="3527" w:type="dxa"/>
            <w:tcMar>
              <w:top w:w="0" w:type="dxa"/>
              <w:left w:w="108" w:type="dxa"/>
              <w:bottom w:w="0" w:type="dxa"/>
              <w:right w:w="108" w:type="dxa"/>
            </w:tcMar>
            <w:vAlign w:val="center"/>
            <w:hideMark/>
          </w:tcPr>
          <w:p w14:paraId="564053BD"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7CD96C86" w14:textId="77777777" w:rsidR="0048263A" w:rsidRPr="004C1F13" w:rsidRDefault="0048263A" w:rsidP="0048263A">
            <w:pPr>
              <w:keepNext/>
              <w:keepLines/>
              <w:rPr>
                <w:rFonts w:ascii="Tahoma" w:eastAsia="Frutiger" w:hAnsi="Tahoma" w:cs="Tahoma"/>
                <w:lang w:eastAsia="en-US"/>
              </w:rPr>
            </w:pPr>
          </w:p>
        </w:tc>
      </w:tr>
      <w:tr w:rsidR="0048263A" w:rsidRPr="004C1F13" w14:paraId="5432F797" w14:textId="77777777" w:rsidTr="0048263A">
        <w:trPr>
          <w:trHeight w:val="301"/>
          <w:jc w:val="center"/>
        </w:trPr>
        <w:tc>
          <w:tcPr>
            <w:tcW w:w="3527" w:type="dxa"/>
            <w:tcMar>
              <w:top w:w="0" w:type="dxa"/>
              <w:left w:w="108" w:type="dxa"/>
              <w:bottom w:w="0" w:type="dxa"/>
              <w:right w:w="108" w:type="dxa"/>
            </w:tcMar>
            <w:vAlign w:val="center"/>
            <w:hideMark/>
          </w:tcPr>
          <w:p w14:paraId="7B7AC3DA"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2FB880D3" w14:textId="77777777" w:rsidR="0048263A" w:rsidRPr="004C1F13" w:rsidRDefault="0048263A" w:rsidP="0048263A">
            <w:pPr>
              <w:keepNext/>
              <w:keepLines/>
              <w:rPr>
                <w:rFonts w:ascii="Tahoma" w:eastAsia="Frutiger" w:hAnsi="Tahoma" w:cs="Tahoma"/>
                <w:lang w:eastAsia="en-US"/>
              </w:rPr>
            </w:pPr>
          </w:p>
        </w:tc>
      </w:tr>
      <w:tr w:rsidR="0048263A" w:rsidRPr="004C1F13" w14:paraId="5D94C3A0" w14:textId="77777777" w:rsidTr="0048263A">
        <w:trPr>
          <w:trHeight w:val="235"/>
          <w:jc w:val="center"/>
        </w:trPr>
        <w:tc>
          <w:tcPr>
            <w:tcW w:w="3527" w:type="dxa"/>
            <w:tcMar>
              <w:top w:w="0" w:type="dxa"/>
              <w:left w:w="108" w:type="dxa"/>
              <w:bottom w:w="0" w:type="dxa"/>
              <w:right w:w="108" w:type="dxa"/>
            </w:tcMar>
            <w:vAlign w:val="center"/>
            <w:hideMark/>
          </w:tcPr>
          <w:p w14:paraId="42514CFF"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4403B71E" w14:textId="77777777" w:rsidR="0048263A" w:rsidRPr="004C1F13" w:rsidRDefault="0048263A" w:rsidP="0048263A">
            <w:pPr>
              <w:keepNext/>
              <w:keepLines/>
              <w:rPr>
                <w:rFonts w:ascii="Tahoma" w:eastAsia="Frutiger" w:hAnsi="Tahoma" w:cs="Tahoma"/>
                <w:lang w:eastAsia="en-US"/>
              </w:rPr>
            </w:pPr>
          </w:p>
        </w:tc>
      </w:tr>
      <w:tr w:rsidR="0048263A" w:rsidRPr="004C1F13" w14:paraId="0B30AAB3" w14:textId="77777777" w:rsidTr="0048263A">
        <w:trPr>
          <w:trHeight w:val="270"/>
          <w:jc w:val="center"/>
        </w:trPr>
        <w:tc>
          <w:tcPr>
            <w:tcW w:w="3527" w:type="dxa"/>
            <w:tcMar>
              <w:top w:w="0" w:type="dxa"/>
              <w:left w:w="108" w:type="dxa"/>
              <w:bottom w:w="0" w:type="dxa"/>
              <w:right w:w="108" w:type="dxa"/>
            </w:tcMar>
            <w:vAlign w:val="center"/>
            <w:hideMark/>
          </w:tcPr>
          <w:p w14:paraId="2F21C723"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3DE166C7" w14:textId="77777777" w:rsidR="0048263A" w:rsidRPr="004C1F13" w:rsidRDefault="0048263A" w:rsidP="0048263A">
            <w:pPr>
              <w:keepNext/>
              <w:keepLines/>
              <w:rPr>
                <w:rFonts w:ascii="Tahoma" w:eastAsia="Frutiger" w:hAnsi="Tahoma" w:cs="Tahoma"/>
                <w:lang w:eastAsia="en-US"/>
              </w:rPr>
            </w:pPr>
          </w:p>
        </w:tc>
      </w:tr>
      <w:tr w:rsidR="0048263A" w:rsidRPr="004C1F13" w14:paraId="7A28E47E" w14:textId="77777777" w:rsidTr="0048263A">
        <w:trPr>
          <w:trHeight w:val="273"/>
          <w:jc w:val="center"/>
        </w:trPr>
        <w:tc>
          <w:tcPr>
            <w:tcW w:w="3527" w:type="dxa"/>
            <w:tcMar>
              <w:top w:w="0" w:type="dxa"/>
              <w:left w:w="108" w:type="dxa"/>
              <w:bottom w:w="0" w:type="dxa"/>
              <w:right w:w="108" w:type="dxa"/>
            </w:tcMar>
            <w:vAlign w:val="center"/>
            <w:hideMark/>
          </w:tcPr>
          <w:p w14:paraId="651156AA"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65369617" w14:textId="77777777" w:rsidR="0048263A" w:rsidRPr="004C1F13" w:rsidRDefault="0048263A" w:rsidP="0048263A">
            <w:pPr>
              <w:keepNext/>
              <w:keepLines/>
              <w:rPr>
                <w:rFonts w:ascii="Tahoma" w:eastAsia="Frutiger" w:hAnsi="Tahoma" w:cs="Tahoma"/>
                <w:lang w:eastAsia="en-US"/>
              </w:rPr>
            </w:pPr>
          </w:p>
        </w:tc>
      </w:tr>
      <w:tr w:rsidR="0048263A" w:rsidRPr="004C1F13" w14:paraId="1BCB159F" w14:textId="77777777" w:rsidTr="0048263A">
        <w:trPr>
          <w:trHeight w:val="277"/>
          <w:jc w:val="center"/>
        </w:trPr>
        <w:tc>
          <w:tcPr>
            <w:tcW w:w="3527" w:type="dxa"/>
            <w:tcMar>
              <w:top w:w="0" w:type="dxa"/>
              <w:left w:w="108" w:type="dxa"/>
              <w:bottom w:w="0" w:type="dxa"/>
              <w:right w:w="108" w:type="dxa"/>
            </w:tcMar>
            <w:vAlign w:val="center"/>
            <w:hideMark/>
          </w:tcPr>
          <w:p w14:paraId="0DD2A472" w14:textId="77777777" w:rsidR="0048263A" w:rsidRPr="004C1F13" w:rsidRDefault="0048263A" w:rsidP="0048263A">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64FB67D4" w14:textId="77777777" w:rsidR="0048263A" w:rsidRPr="004C1F13" w:rsidRDefault="0048263A" w:rsidP="0048263A">
            <w:pPr>
              <w:keepNext/>
              <w:keepLines/>
              <w:rPr>
                <w:rFonts w:ascii="Tahoma" w:eastAsia="Frutiger" w:hAnsi="Tahoma" w:cs="Tahoma"/>
                <w:lang w:eastAsia="en-US"/>
              </w:rPr>
            </w:pPr>
          </w:p>
        </w:tc>
      </w:tr>
    </w:tbl>
    <w:p w14:paraId="590933ED" w14:textId="77777777" w:rsidR="0048263A" w:rsidRPr="004C1F13" w:rsidRDefault="0048263A" w:rsidP="0048263A">
      <w:pPr>
        <w:keepNext/>
        <w:keepLines/>
        <w:jc w:val="both"/>
        <w:rPr>
          <w:rFonts w:ascii="Tahoma" w:eastAsia="Frutiger" w:hAnsi="Tahoma" w:cs="Tahoma"/>
          <w:lang w:eastAsia="en-US"/>
        </w:rPr>
      </w:pPr>
    </w:p>
    <w:p w14:paraId="5119E9A8"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A25B4B6" w14:textId="77777777" w:rsidR="0048263A" w:rsidRPr="004C1F13" w:rsidRDefault="0048263A" w:rsidP="0048263A">
      <w:pPr>
        <w:keepNext/>
        <w:keepLines/>
        <w:jc w:val="both"/>
        <w:rPr>
          <w:rFonts w:ascii="Tahoma" w:eastAsia="Frutiger" w:hAnsi="Tahoma" w:cs="Tahoma"/>
          <w:lang w:eastAsia="en-US"/>
        </w:rPr>
      </w:pPr>
    </w:p>
    <w:p w14:paraId="43928C6C"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6821F10F" w14:textId="77777777" w:rsidR="0048263A" w:rsidRPr="004C1F13" w:rsidRDefault="0048263A" w:rsidP="0048263A">
      <w:pPr>
        <w:keepNext/>
        <w:keepLines/>
        <w:jc w:val="both"/>
        <w:rPr>
          <w:rFonts w:ascii="Tahoma" w:eastAsia="Frutiger" w:hAnsi="Tahoma" w:cs="Tahoma"/>
          <w:lang w:eastAsia="en-US"/>
        </w:rPr>
      </w:pPr>
    </w:p>
    <w:p w14:paraId="7929C6E1"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52BF9E4C" w14:textId="77777777" w:rsidR="0048263A" w:rsidRPr="004C1F13" w:rsidRDefault="0048263A" w:rsidP="0048263A">
      <w:pPr>
        <w:keepNext/>
        <w:keepLines/>
        <w:jc w:val="both"/>
        <w:rPr>
          <w:rFonts w:ascii="Tahoma" w:eastAsia="Frutiger" w:hAnsi="Tahoma" w:cs="Tahoma"/>
          <w:lang w:eastAsia="en-US"/>
        </w:rPr>
      </w:pPr>
    </w:p>
    <w:p w14:paraId="1C28AD7E"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Pr>
          <w:rFonts w:ascii="Tahoma" w:eastAsia="Frutiger" w:hAnsi="Tahoma" w:cs="Tahoma"/>
          <w:lang w:eastAsia="en-US"/>
        </w:rPr>
        <w:t xml:space="preserve"> </w:t>
      </w:r>
      <w:r w:rsidRPr="004C1F13">
        <w:rPr>
          <w:rFonts w:ascii="Tahoma" w:eastAsia="Frutiger" w:hAnsi="Tahoma" w:cs="Tahoma"/>
          <w:lang w:eastAsia="en-US"/>
        </w:rPr>
        <w:t xml:space="preserve">Če izvajalec </w:t>
      </w:r>
      <w:r w:rsidRPr="001F132C">
        <w:rPr>
          <w:rFonts w:ascii="Tahoma" w:eastAsia="Frutiger" w:hAnsi="Tahoma" w:cs="Tahoma"/>
          <w:lang w:eastAsia="en-US"/>
        </w:rPr>
        <w:t>med izvajanjem pogodbe ne obvesti naročnika o morebitnih spremembah informacij glede podizvajal</w:t>
      </w:r>
      <w:r>
        <w:rPr>
          <w:rFonts w:ascii="Tahoma" w:eastAsia="Frutiger" w:hAnsi="Tahoma" w:cs="Tahoma"/>
          <w:lang w:eastAsia="en-US"/>
        </w:rPr>
        <w:t>cev (tretji odstavek 94. člena)</w:t>
      </w:r>
      <w:r w:rsidRPr="004C1F13">
        <w:rPr>
          <w:rFonts w:ascii="Tahoma" w:eastAsia="Frutiger" w:hAnsi="Tahoma" w:cs="Tahoma"/>
          <w:lang w:eastAsia="en-US"/>
        </w:rPr>
        <w:t xml:space="preserve">, bo naročnik Državni revizijski komisiji podal predlog za uvedbo postopka o prekršku iz </w:t>
      </w:r>
      <w:r>
        <w:rPr>
          <w:rFonts w:ascii="Tahoma" w:eastAsia="Frutiger" w:hAnsi="Tahoma" w:cs="Tahoma"/>
          <w:lang w:eastAsia="en-US"/>
        </w:rPr>
        <w:t>1</w:t>
      </w:r>
      <w:r w:rsidRPr="004C1F13">
        <w:rPr>
          <w:rFonts w:ascii="Tahoma" w:eastAsia="Frutiger" w:hAnsi="Tahoma" w:cs="Tahoma"/>
          <w:lang w:eastAsia="en-US"/>
        </w:rPr>
        <w:t>. točke prvega odstavka 112. člena ZJN-3.</w:t>
      </w:r>
    </w:p>
    <w:p w14:paraId="5F94731E" w14:textId="77777777" w:rsidR="0048263A" w:rsidRPr="004C1F13" w:rsidRDefault="0048263A" w:rsidP="0048263A">
      <w:pPr>
        <w:keepNext/>
        <w:keepLines/>
        <w:jc w:val="both"/>
        <w:rPr>
          <w:rFonts w:ascii="Tahoma" w:eastAsia="Frutiger" w:hAnsi="Tahoma" w:cs="Tahoma"/>
          <w:lang w:eastAsia="en-US"/>
        </w:rPr>
      </w:pPr>
    </w:p>
    <w:p w14:paraId="5D113684"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78654004" w14:textId="77777777" w:rsidR="0048263A" w:rsidRPr="004C1F13" w:rsidRDefault="0048263A" w:rsidP="0048263A">
      <w:pPr>
        <w:keepNext/>
        <w:keepLines/>
        <w:jc w:val="both"/>
        <w:rPr>
          <w:rFonts w:ascii="Tahoma" w:eastAsia="Frutiger" w:hAnsi="Tahoma" w:cs="Tahoma"/>
          <w:lang w:eastAsia="en-US"/>
        </w:rPr>
      </w:pPr>
    </w:p>
    <w:p w14:paraId="5F55C007" w14:textId="77777777" w:rsidR="0048263A" w:rsidRPr="004C1F13" w:rsidRDefault="0048263A" w:rsidP="0048263A">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77B4C001" w14:textId="77777777" w:rsidR="0048263A" w:rsidRPr="004C1F13" w:rsidRDefault="0048263A" w:rsidP="0048263A">
      <w:pPr>
        <w:keepNext/>
        <w:keepLines/>
        <w:jc w:val="center"/>
        <w:rPr>
          <w:rFonts w:ascii="Tahoma" w:eastAsia="Frutiger" w:hAnsi="Tahoma" w:cs="Tahoma"/>
          <w:lang w:eastAsia="en-US"/>
        </w:rPr>
      </w:pPr>
    </w:p>
    <w:p w14:paraId="6C36E30B" w14:textId="1C6BB9D3" w:rsidR="0048263A" w:rsidRDefault="0048263A" w:rsidP="0048263A">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Pr>
          <w:rFonts w:ascii="Tahoma" w:hAnsi="Tahoma" w:cs="Tahoma"/>
        </w:rPr>
        <w:t xml:space="preserve"> (šestdesetih)</w:t>
      </w:r>
      <w:r w:rsidRPr="00357262">
        <w:rPr>
          <w:rFonts w:ascii="Tahoma" w:hAnsi="Tahoma" w:cs="Tahoma"/>
        </w:rPr>
        <w:t xml:space="preserve"> dneh od plačila končne situacije/računa naročniku poslati svojo pisno izjavo in pisno izjavo podizvajalca, da je podizvajalec prejel plačilo za izvedena dela po </w:t>
      </w:r>
      <w:r w:rsidR="009E1B59">
        <w:rPr>
          <w:rFonts w:ascii="Tahoma" w:hAnsi="Tahoma" w:cs="Tahoma"/>
        </w:rPr>
        <w:t>tej pogodbi</w:t>
      </w:r>
      <w:r w:rsidRPr="00357262">
        <w:rPr>
          <w:rFonts w:ascii="Tahoma" w:hAnsi="Tahoma" w:cs="Tahoma"/>
        </w:rPr>
        <w:t>.</w:t>
      </w:r>
    </w:p>
    <w:p w14:paraId="1D9BAC96" w14:textId="77777777" w:rsidR="0048263A" w:rsidRPr="00357262" w:rsidRDefault="0048263A" w:rsidP="0048263A">
      <w:pPr>
        <w:keepNext/>
        <w:keepLines/>
        <w:tabs>
          <w:tab w:val="left" w:pos="-1980"/>
          <w:tab w:val="left" w:pos="2880"/>
        </w:tabs>
        <w:jc w:val="both"/>
        <w:rPr>
          <w:rFonts w:ascii="Tahoma" w:hAnsi="Tahoma" w:cs="Tahoma"/>
        </w:rPr>
      </w:pPr>
    </w:p>
    <w:p w14:paraId="7838C071" w14:textId="77777777" w:rsidR="0048263A" w:rsidRPr="004C1F13" w:rsidRDefault="0048263A" w:rsidP="0048263A">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zahteva neposredno plačilo/</w:t>
      </w:r>
    </w:p>
    <w:p w14:paraId="343BB9F8" w14:textId="77777777" w:rsidR="0048263A" w:rsidRPr="004C1F13" w:rsidRDefault="0048263A" w:rsidP="0048263A">
      <w:pPr>
        <w:keepNext/>
        <w:keepLines/>
        <w:jc w:val="both"/>
        <w:rPr>
          <w:rFonts w:ascii="Tahoma" w:eastAsia="Frutiger" w:hAnsi="Tahoma" w:cs="Tahoma"/>
          <w:lang w:eastAsia="en-US"/>
        </w:rPr>
      </w:pPr>
    </w:p>
    <w:p w14:paraId="725A2FF0" w14:textId="77777777" w:rsidR="0048263A" w:rsidRPr="00AE4F17" w:rsidRDefault="0048263A" w:rsidP="0048263A">
      <w:pPr>
        <w:keepNext/>
        <w:keepLines/>
        <w:jc w:val="both"/>
        <w:rPr>
          <w:rFonts w:ascii="Tahoma" w:hAnsi="Tahoma" w:cs="Tahoma"/>
        </w:rPr>
      </w:pPr>
      <w:r w:rsidRPr="00AE4F17">
        <w:rPr>
          <w:rFonts w:ascii="Tahoma" w:eastAsia="Calibri" w:hAnsi="Tahoma" w:cs="Tahoma"/>
        </w:rPr>
        <w:lastRenderedPageBreak/>
        <w:t xml:space="preserve">Izvajalec s podpisom </w:t>
      </w:r>
      <w:r>
        <w:rPr>
          <w:rFonts w:ascii="Tahoma" w:hAnsi="Tahoma" w:cs="Tahoma"/>
        </w:rPr>
        <w:t>te pogodbe</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w:t>
      </w:r>
      <w:r>
        <w:rPr>
          <w:rFonts w:ascii="Tahoma" w:eastAsia="Calibri" w:hAnsi="Tahoma" w:cs="Tahoma"/>
        </w:rPr>
        <w:t>situacije</w:t>
      </w:r>
      <w:r w:rsidRPr="00AE4F17">
        <w:rPr>
          <w:rFonts w:ascii="Tahoma" w:eastAsia="Calibri" w:hAnsi="Tahoma" w:cs="Tahoma"/>
        </w:rPr>
        <w:t xml:space="preserve">, neposredno plačuje vsem v </w:t>
      </w:r>
      <w:r>
        <w:rPr>
          <w:rFonts w:ascii="Tahoma" w:eastAsia="Calibri" w:hAnsi="Tahoma" w:cs="Tahoma"/>
        </w:rPr>
        <w:t>tej pogodbi</w:t>
      </w:r>
      <w:r w:rsidRPr="00AE4F17">
        <w:rPr>
          <w:rFonts w:ascii="Tahoma" w:eastAsia="Calibri" w:hAnsi="Tahoma" w:cs="Tahoma"/>
        </w:rPr>
        <w:t xml:space="preserve"> navedenim podizvajalcem, ki so zahtevali neposredno plačilo.  Podizvajalec je ob oddaji ponudbe predložil zahtevo in soglasje za neposredna plačila, </w:t>
      </w:r>
      <w:r w:rsidRPr="00AE4F17">
        <w:rPr>
          <w:rFonts w:ascii="Tahoma" w:hAnsi="Tahoma" w:cs="Tahoma"/>
        </w:rPr>
        <w:t>na podlagi katere naročnik namesto izvajalca poravna podizvajalčevo terjatev do izvajalca.</w:t>
      </w:r>
    </w:p>
    <w:p w14:paraId="08EE0A05" w14:textId="77777777" w:rsidR="0048263A" w:rsidRPr="00C75CC8" w:rsidRDefault="0048263A" w:rsidP="0048263A">
      <w:pPr>
        <w:keepNext/>
        <w:keepLines/>
        <w:jc w:val="both"/>
        <w:rPr>
          <w:rFonts w:ascii="Tahoma" w:eastAsia="Frutiger" w:hAnsi="Tahoma" w:cs="Tahoma"/>
          <w:lang w:eastAsia="en-US"/>
        </w:rPr>
      </w:pPr>
    </w:p>
    <w:p w14:paraId="2F0310CC" w14:textId="77777777" w:rsidR="0048263A" w:rsidRDefault="0048263A" w:rsidP="0048263A">
      <w:pPr>
        <w:keepNext/>
        <w:keepLines/>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 xml:space="preserve">osredno plačilo, mora izvajalec </w:t>
      </w:r>
      <w:r w:rsidRPr="005B1C73">
        <w:rPr>
          <w:rFonts w:ascii="Tahoma" w:hAnsi="Tahoma" w:cs="Tahoma"/>
        </w:rPr>
        <w:t>vsaki situaciji</w:t>
      </w:r>
      <w:r>
        <w:rPr>
          <w:rFonts w:ascii="Tahoma" w:hAnsi="Tahoma" w:cs="Tahoma"/>
        </w:rPr>
        <w:t>/računu</w:t>
      </w:r>
      <w:r w:rsidRPr="005B1C73">
        <w:rPr>
          <w:rFonts w:ascii="Tahoma" w:hAnsi="Tahoma" w:cs="Tahoma"/>
        </w:rPr>
        <w:t xml:space="preserve"> priložiti</w:t>
      </w:r>
      <w:r>
        <w:rPr>
          <w:rFonts w:ascii="Tahoma" w:eastAsia="Frutiger" w:hAnsi="Tahoma" w:cs="Tahoma"/>
          <w:lang w:eastAsia="en-US"/>
        </w:rPr>
        <w:t>:</w:t>
      </w:r>
    </w:p>
    <w:p w14:paraId="23A837AE" w14:textId="77777777" w:rsidR="0048263A" w:rsidRPr="005B1C73" w:rsidRDefault="0048263A" w:rsidP="0048263A">
      <w:pPr>
        <w:keepNext/>
        <w:keepLines/>
        <w:numPr>
          <w:ilvl w:val="0"/>
          <w:numId w:val="36"/>
        </w:numPr>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076CD253" w14:textId="77777777" w:rsidR="0048263A" w:rsidRPr="005B1C73" w:rsidRDefault="0048263A" w:rsidP="0048263A">
      <w:pPr>
        <w:keepNext/>
        <w:keepLines/>
        <w:numPr>
          <w:ilvl w:val="0"/>
          <w:numId w:val="36"/>
        </w:numPr>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74CD71E5" w14:textId="77777777" w:rsidR="0048263A" w:rsidRPr="004C1F13" w:rsidRDefault="0048263A" w:rsidP="0048263A">
      <w:pPr>
        <w:keepNext/>
        <w:keepLines/>
        <w:jc w:val="both"/>
        <w:rPr>
          <w:rFonts w:ascii="Tahoma" w:eastAsia="Frutiger" w:hAnsi="Tahoma" w:cs="Tahoma"/>
          <w:lang w:eastAsia="en-US"/>
        </w:rPr>
      </w:pPr>
    </w:p>
    <w:p w14:paraId="089763CB"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32DC1121" w14:textId="77777777" w:rsidR="0048263A" w:rsidRPr="004C1F13" w:rsidRDefault="0048263A" w:rsidP="0048263A">
      <w:pPr>
        <w:keepNext/>
        <w:keepLines/>
        <w:jc w:val="both"/>
        <w:rPr>
          <w:rFonts w:ascii="Tahoma" w:eastAsia="Calibri" w:hAnsi="Tahoma" w:cs="Tahoma"/>
          <w:color w:val="1F497D"/>
          <w:lang w:eastAsia="en-US"/>
        </w:rPr>
      </w:pPr>
    </w:p>
    <w:p w14:paraId="3F89E32C"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27DCF410" w14:textId="77777777" w:rsidR="0048263A" w:rsidRPr="004C1F13" w:rsidRDefault="0048263A" w:rsidP="0048263A">
      <w:pPr>
        <w:keepNext/>
        <w:keepLines/>
        <w:jc w:val="both"/>
        <w:rPr>
          <w:rFonts w:ascii="Tahoma" w:eastAsia="Frutiger" w:hAnsi="Tahoma" w:cs="Tahoma"/>
          <w:lang w:eastAsia="en-US"/>
        </w:rPr>
      </w:pPr>
    </w:p>
    <w:p w14:paraId="628BE4EC"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3B79794F" w14:textId="3A4D5B67" w:rsidR="0048263A" w:rsidRDefault="0048263A" w:rsidP="0048263A">
      <w:pPr>
        <w:keepNext/>
        <w:keepLines/>
        <w:jc w:val="both"/>
        <w:rPr>
          <w:rFonts w:ascii="Tahoma" w:eastAsia="Frutiger" w:hAnsi="Tahoma" w:cs="Tahoma"/>
          <w:b/>
          <w:bCs/>
          <w:lang w:eastAsia="en-US"/>
        </w:rPr>
      </w:pPr>
    </w:p>
    <w:p w14:paraId="3E2FA863" w14:textId="77777777" w:rsidR="0048263A" w:rsidRPr="004C1F13" w:rsidRDefault="0048263A" w:rsidP="0048263A">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455BABE4" w14:textId="77777777" w:rsidR="0048263A" w:rsidRDefault="0048263A" w:rsidP="0048263A">
      <w:pPr>
        <w:keepNext/>
        <w:keepLines/>
        <w:jc w:val="both"/>
        <w:rPr>
          <w:rFonts w:ascii="Tahoma" w:eastAsia="Frutiger" w:hAnsi="Tahoma" w:cs="Tahoma"/>
          <w:lang w:eastAsia="en-US"/>
        </w:rPr>
      </w:pPr>
    </w:p>
    <w:p w14:paraId="68DE2012"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2C812F01" w14:textId="77777777" w:rsidR="0048263A" w:rsidRPr="004C1F13" w:rsidRDefault="0048263A" w:rsidP="0048263A">
      <w:pPr>
        <w:keepNext/>
        <w:keepLines/>
        <w:jc w:val="both"/>
        <w:rPr>
          <w:rFonts w:ascii="Tahoma" w:eastAsia="Frutiger" w:hAnsi="Tahoma" w:cs="Tahoma"/>
          <w:lang w:eastAsia="en-US"/>
        </w:rPr>
      </w:pPr>
    </w:p>
    <w:p w14:paraId="72F4F262"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3A037C35" w14:textId="77777777" w:rsidR="0048263A" w:rsidRDefault="0048263A" w:rsidP="0048263A">
      <w:pPr>
        <w:keepNext/>
        <w:keepLines/>
        <w:jc w:val="both"/>
        <w:rPr>
          <w:rFonts w:ascii="Tahoma" w:eastAsia="Frutiger" w:hAnsi="Tahoma" w:cs="Tahoma"/>
          <w:lang w:eastAsia="en-US"/>
        </w:rPr>
      </w:pPr>
    </w:p>
    <w:p w14:paraId="32C0D898"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Pr>
          <w:rFonts w:ascii="Tahoma" w:eastAsia="Frutiger" w:hAnsi="Tahoma" w:cs="Tahoma"/>
          <w:bCs/>
          <w:lang w:eastAsia="en-US"/>
        </w:rPr>
        <w:t xml:space="preserve">iz </w:t>
      </w:r>
      <w:r w:rsidRPr="000B7531">
        <w:rPr>
          <w:rFonts w:ascii="Tahoma" w:eastAsia="Frutiger" w:hAnsi="Tahoma" w:cs="Tahoma"/>
          <w:bCs/>
          <w:lang w:eastAsia="en-US"/>
        </w:rPr>
        <w:t>prvega, drugega</w:t>
      </w:r>
      <w:r>
        <w:rPr>
          <w:rFonts w:ascii="Tahoma" w:eastAsia="Frutiger" w:hAnsi="Tahoma" w:cs="Tahoma"/>
          <w:bCs/>
          <w:lang w:eastAsia="en-US"/>
        </w:rPr>
        <w:t>,</w:t>
      </w:r>
      <w:r w:rsidRPr="000B7531">
        <w:rPr>
          <w:rFonts w:ascii="Tahoma" w:eastAsia="Frutiger" w:hAnsi="Tahoma" w:cs="Tahoma"/>
          <w:bCs/>
          <w:lang w:eastAsia="en-US"/>
        </w:rPr>
        <w:t xml:space="preserve"> četrtega</w:t>
      </w:r>
      <w:r>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2B4202CE" w14:textId="77777777" w:rsidR="0048263A" w:rsidRPr="004C1F13" w:rsidRDefault="0048263A" w:rsidP="0048263A">
      <w:pPr>
        <w:keepNext/>
        <w:keepLines/>
        <w:jc w:val="both"/>
        <w:rPr>
          <w:rFonts w:ascii="Tahoma" w:eastAsia="Frutiger" w:hAnsi="Tahoma" w:cs="Tahoma"/>
          <w:lang w:eastAsia="en-US"/>
        </w:rPr>
      </w:pPr>
    </w:p>
    <w:p w14:paraId="1E726C89"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4C828CAE" w14:textId="68876411" w:rsidR="0048263A" w:rsidRPr="004C1F13" w:rsidRDefault="0048263A" w:rsidP="0048263A">
      <w:pPr>
        <w:keepNext/>
        <w:keepLines/>
        <w:jc w:val="both"/>
        <w:rPr>
          <w:rFonts w:ascii="Tahoma" w:eastAsia="Frutiger" w:hAnsi="Tahoma" w:cs="Tahoma"/>
          <w:lang w:eastAsia="en-US"/>
        </w:rPr>
      </w:pPr>
    </w:p>
    <w:p w14:paraId="475BBCD6"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14:paraId="25683E7A" w14:textId="77777777" w:rsidR="0048263A" w:rsidRPr="004C1F13" w:rsidRDefault="0048263A" w:rsidP="0048263A">
      <w:pPr>
        <w:pStyle w:val="Odstavekseznama"/>
        <w:keepNext/>
        <w:keepLines/>
        <w:ind w:left="426"/>
        <w:rPr>
          <w:rFonts w:ascii="Tahoma" w:eastAsia="Frutiger" w:hAnsi="Tahoma" w:cs="Tahoma"/>
          <w:b/>
          <w:lang w:eastAsia="en-US"/>
        </w:rPr>
      </w:pPr>
    </w:p>
    <w:p w14:paraId="2B3194E8" w14:textId="77777777" w:rsidR="0048263A" w:rsidRPr="009A2A2E" w:rsidRDefault="0048263A" w:rsidP="00C56C8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282A3FCE" w14:textId="77777777" w:rsidR="0048263A" w:rsidRDefault="0048263A" w:rsidP="0048263A">
      <w:pPr>
        <w:keepNext/>
        <w:keepLines/>
        <w:jc w:val="both"/>
        <w:rPr>
          <w:rFonts w:ascii="Tahoma" w:eastAsia="Frutiger" w:hAnsi="Tahoma" w:cs="Tahoma"/>
          <w:lang w:eastAsia="en-US"/>
        </w:rPr>
      </w:pPr>
    </w:p>
    <w:p w14:paraId="77DE8C29"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2FB4084B"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r>
        <w:rPr>
          <w:rFonts w:ascii="Tahoma" w:eastAsia="Frutiger" w:hAnsi="Tahoma" w:cs="Tahoma"/>
          <w:lang w:eastAsia="en-US"/>
        </w:rPr>
        <w:t xml:space="preserve"> pogodbenih del</w:t>
      </w:r>
      <w:r w:rsidRPr="004C1F13">
        <w:rPr>
          <w:rFonts w:ascii="Tahoma" w:eastAsia="Frutiger" w:hAnsi="Tahoma" w:cs="Tahoma"/>
          <w:lang w:eastAsia="en-US"/>
        </w:rPr>
        <w:t>,</w:t>
      </w:r>
    </w:p>
    <w:p w14:paraId="580A73E0"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240C4672"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w:t>
      </w:r>
      <w:r>
        <w:rPr>
          <w:rFonts w:ascii="Tahoma" w:eastAsia="Frutiger" w:hAnsi="Tahoma" w:cs="Tahoma"/>
          <w:lang w:eastAsia="en-US"/>
        </w:rPr>
        <w:t>ta</w:t>
      </w:r>
      <w:r w:rsidRPr="004C1F13">
        <w:rPr>
          <w:rFonts w:ascii="Tahoma" w:eastAsia="Frutiger" w:hAnsi="Tahoma" w:cs="Tahoma"/>
          <w:lang w:eastAsia="en-US"/>
        </w:rPr>
        <w:t xml:space="preserve"> jih podpisal</w:t>
      </w:r>
      <w:r>
        <w:rPr>
          <w:rFonts w:ascii="Tahoma" w:eastAsia="Frutiger" w:hAnsi="Tahoma" w:cs="Tahoma"/>
          <w:lang w:eastAsia="en-US"/>
        </w:rPr>
        <w:t>a</w:t>
      </w:r>
      <w:r w:rsidRPr="004C1F13">
        <w:rPr>
          <w:rFonts w:ascii="Tahoma" w:eastAsia="Frutiger" w:hAnsi="Tahoma" w:cs="Tahoma"/>
          <w:lang w:eastAsia="en-US"/>
        </w:rPr>
        <w:t xml:space="preserve"> predstavnik</w:t>
      </w:r>
      <w:r>
        <w:rPr>
          <w:rFonts w:ascii="Tahoma" w:eastAsia="Frutiger" w:hAnsi="Tahoma" w:cs="Tahoma"/>
          <w:lang w:eastAsia="en-US"/>
        </w:rPr>
        <w:t>a</w:t>
      </w:r>
      <w:r w:rsidRPr="004C1F13">
        <w:rPr>
          <w:rFonts w:ascii="Tahoma" w:eastAsia="Frutiger" w:hAnsi="Tahoma" w:cs="Tahoma"/>
          <w:lang w:eastAsia="en-US"/>
        </w:rPr>
        <w:t xml:space="preserve"> pogodbenih strank.</w:t>
      </w:r>
    </w:p>
    <w:p w14:paraId="05F756BD" w14:textId="77777777" w:rsidR="0048263A" w:rsidRPr="004C1F13" w:rsidRDefault="0048263A" w:rsidP="0048263A">
      <w:pPr>
        <w:keepNext/>
        <w:keepLines/>
        <w:jc w:val="both"/>
        <w:rPr>
          <w:rFonts w:ascii="Tahoma" w:eastAsia="Frutiger" w:hAnsi="Tahoma" w:cs="Tahoma"/>
          <w:lang w:eastAsia="en-US"/>
        </w:rPr>
      </w:pPr>
    </w:p>
    <w:p w14:paraId="7CC74388"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0376C56D" w14:textId="77777777" w:rsidR="0048263A" w:rsidRPr="004C1F13" w:rsidRDefault="0048263A" w:rsidP="0048263A">
      <w:pPr>
        <w:keepNext/>
        <w:keepLines/>
        <w:jc w:val="both"/>
        <w:rPr>
          <w:rFonts w:ascii="Tahoma" w:eastAsia="Frutiger" w:hAnsi="Tahoma" w:cs="Tahoma"/>
          <w:b/>
          <w:lang w:eastAsia="en-US"/>
        </w:rPr>
      </w:pPr>
    </w:p>
    <w:p w14:paraId="7E809460" w14:textId="77777777" w:rsidR="0048263A" w:rsidRPr="003C5E66" w:rsidRDefault="0048263A" w:rsidP="00C56C89">
      <w:pPr>
        <w:pStyle w:val="Odstavekseznama"/>
        <w:keepNext/>
        <w:keepLines/>
        <w:numPr>
          <w:ilvl w:val="0"/>
          <w:numId w:val="45"/>
        </w:numPr>
        <w:ind w:left="426" w:hanging="426"/>
        <w:rPr>
          <w:rFonts w:ascii="Tahoma" w:eastAsia="Frutiger" w:hAnsi="Tahoma" w:cs="Tahoma"/>
          <w:b/>
          <w:lang w:eastAsia="en-US"/>
        </w:rPr>
      </w:pPr>
      <w:r w:rsidRPr="003C5E66">
        <w:rPr>
          <w:rFonts w:ascii="Tahoma" w:eastAsia="Frutiger" w:hAnsi="Tahoma" w:cs="Tahoma"/>
          <w:b/>
          <w:lang w:eastAsia="en-US"/>
        </w:rPr>
        <w:lastRenderedPageBreak/>
        <w:t>OBVEZNOSTI IZVAJALCA</w:t>
      </w:r>
    </w:p>
    <w:p w14:paraId="25C92668" w14:textId="77777777" w:rsidR="0048263A" w:rsidRPr="003C5E66" w:rsidRDefault="0048263A" w:rsidP="0048263A">
      <w:pPr>
        <w:pStyle w:val="Odstavekseznama"/>
        <w:keepNext/>
        <w:keepLines/>
        <w:ind w:left="426"/>
        <w:rPr>
          <w:rFonts w:ascii="Tahoma" w:eastAsia="Frutiger" w:hAnsi="Tahoma" w:cs="Tahoma"/>
          <w:b/>
          <w:lang w:eastAsia="en-US"/>
        </w:rPr>
      </w:pPr>
    </w:p>
    <w:p w14:paraId="30D31D41" w14:textId="77777777" w:rsidR="0048263A" w:rsidRPr="003C5E66" w:rsidRDefault="0048263A" w:rsidP="00C56C89">
      <w:pPr>
        <w:keepNext/>
        <w:keepLines/>
        <w:numPr>
          <w:ilvl w:val="0"/>
          <w:numId w:val="44"/>
        </w:numPr>
        <w:tabs>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2E16064E" w14:textId="77777777" w:rsidR="0048263A" w:rsidRPr="003A3421" w:rsidRDefault="0048263A" w:rsidP="0048263A">
      <w:pPr>
        <w:keepNext/>
        <w:keepLines/>
        <w:ind w:left="426" w:hanging="219"/>
        <w:contextualSpacing/>
        <w:jc w:val="both"/>
        <w:rPr>
          <w:rFonts w:ascii="Tahoma" w:eastAsia="Frutiger" w:hAnsi="Tahoma" w:cs="Tahoma"/>
          <w:highlight w:val="yellow"/>
          <w:lang w:eastAsia="en-US"/>
        </w:rPr>
      </w:pPr>
    </w:p>
    <w:p w14:paraId="1DFCA0F3" w14:textId="77777777" w:rsidR="0048263A" w:rsidRPr="003C5E66" w:rsidRDefault="0048263A" w:rsidP="0048263A">
      <w:pPr>
        <w:keepNext/>
        <w:keepLines/>
        <w:ind w:left="426" w:hanging="219"/>
        <w:contextualSpacing/>
        <w:jc w:val="both"/>
        <w:rPr>
          <w:rFonts w:ascii="Tahoma" w:eastAsia="Frutiger" w:hAnsi="Tahoma" w:cs="Tahoma"/>
          <w:lang w:eastAsia="en-US"/>
        </w:rPr>
      </w:pPr>
      <w:r w:rsidRPr="003C5E66">
        <w:rPr>
          <w:rFonts w:ascii="Tahoma" w:eastAsia="Frutiger" w:hAnsi="Tahoma" w:cs="Tahoma"/>
          <w:lang w:eastAsia="en-US"/>
        </w:rPr>
        <w:t>Izvajalec se obvezuje, da bo:</w:t>
      </w:r>
    </w:p>
    <w:p w14:paraId="7FB7501B" w14:textId="77777777" w:rsidR="0048263A" w:rsidRPr="00936962" w:rsidRDefault="0048263A" w:rsidP="0048263A">
      <w:pPr>
        <w:keepNext/>
        <w:keepLines/>
        <w:numPr>
          <w:ilvl w:val="0"/>
          <w:numId w:val="7"/>
        </w:numPr>
        <w:contextualSpacing/>
        <w:jc w:val="both"/>
        <w:rPr>
          <w:rFonts w:ascii="Tahoma" w:eastAsia="Frutiger" w:hAnsi="Tahoma" w:cs="Tahoma"/>
          <w:lang w:eastAsia="en-US"/>
        </w:rPr>
      </w:pPr>
      <w:r w:rsidRPr="00936962">
        <w:rPr>
          <w:rFonts w:ascii="Tahoma" w:eastAsia="Frutiger" w:hAnsi="Tahoma" w:cs="Tahoma"/>
          <w:lang w:eastAsia="en-US"/>
        </w:rPr>
        <w:t>izpolnjeval svoje obveznosti v skladu z določili te pogodbe in zahtevami iz razpisne dokumentacije ter projektne dokumentacije,</w:t>
      </w:r>
    </w:p>
    <w:p w14:paraId="3689271A"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naročniku predložil finančno zavarovanje za dobro izvedbo pogodbenih obveznosti (skladno z vzorcem iz razpisne dokumentacije) v skladu z 1</w:t>
      </w:r>
      <w:r>
        <w:rPr>
          <w:rFonts w:ascii="Tahoma" w:eastAsia="Frutiger" w:hAnsi="Tahoma" w:cs="Tahoma"/>
          <w:lang w:eastAsia="en-US"/>
        </w:rPr>
        <w:t>9</w:t>
      </w:r>
      <w:r w:rsidRPr="003C5E66">
        <w:rPr>
          <w:rFonts w:ascii="Tahoma" w:eastAsia="Frutiger" w:hAnsi="Tahoma" w:cs="Tahoma"/>
          <w:lang w:eastAsia="en-US"/>
        </w:rPr>
        <w:t xml:space="preserve">. členom te pogodbe, </w:t>
      </w:r>
    </w:p>
    <w:p w14:paraId="46ADDDB2"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naročniku predložil finančno zavarovanje za odpravo napak v garancijskem roku v skladu </w:t>
      </w:r>
      <w:r>
        <w:rPr>
          <w:rFonts w:ascii="Tahoma" w:eastAsia="Frutiger" w:hAnsi="Tahoma" w:cs="Tahoma"/>
          <w:lang w:eastAsia="en-US"/>
        </w:rPr>
        <w:t>z</w:t>
      </w:r>
      <w:r w:rsidRPr="003C5E66">
        <w:rPr>
          <w:rFonts w:ascii="Tahoma" w:eastAsia="Frutiger" w:hAnsi="Tahoma" w:cs="Tahoma"/>
          <w:lang w:eastAsia="en-US"/>
        </w:rPr>
        <w:t xml:space="preserve"> 2</w:t>
      </w:r>
      <w:r>
        <w:rPr>
          <w:rFonts w:ascii="Tahoma" w:eastAsia="Frutiger" w:hAnsi="Tahoma" w:cs="Tahoma"/>
          <w:lang w:eastAsia="en-US"/>
        </w:rPr>
        <w:t>8</w:t>
      </w:r>
      <w:r w:rsidRPr="003C5E66">
        <w:rPr>
          <w:rFonts w:ascii="Tahoma" w:eastAsia="Frutiger" w:hAnsi="Tahoma" w:cs="Tahoma"/>
          <w:lang w:eastAsia="en-US"/>
        </w:rPr>
        <w:t>. členom te pogodbe,</w:t>
      </w:r>
    </w:p>
    <w:p w14:paraId="171ED9EC"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imel sklenjeno veljavno zavarovanje odgovornosti iz dejavnosti za škodo, ki bi utegnila nastati </w:t>
      </w:r>
      <w:r>
        <w:rPr>
          <w:rFonts w:ascii="Tahoma" w:eastAsia="Frutiger" w:hAnsi="Tahoma" w:cs="Tahoma"/>
          <w:lang w:eastAsia="en-US"/>
        </w:rPr>
        <w:t>naročniku</w:t>
      </w:r>
      <w:r w:rsidRPr="003C5E66">
        <w:rPr>
          <w:rFonts w:ascii="Tahoma" w:eastAsia="Frutiger" w:hAnsi="Tahoma" w:cs="Tahoma"/>
          <w:lang w:eastAsia="en-US"/>
        </w:rPr>
        <w:t xml:space="preserve"> in tretjim osebam, v skladu z določili zakona, ki ureja gradnjo, ves čas veljavnosti pogodbe</w:t>
      </w:r>
      <w:r>
        <w:rPr>
          <w:rFonts w:ascii="Tahoma" w:eastAsia="Frutiger" w:hAnsi="Tahoma" w:cs="Tahoma"/>
          <w:lang w:eastAsia="en-US"/>
        </w:rPr>
        <w:t>; i</w:t>
      </w:r>
      <w:r w:rsidRPr="000F7352">
        <w:rPr>
          <w:rFonts w:ascii="Tahoma" w:eastAsia="Frutiger" w:hAnsi="Tahoma" w:cs="Tahoma"/>
          <w:lang w:eastAsia="en-US"/>
        </w:rPr>
        <w:t>zvajalec mora izročiti naročniku dokazilo o zavarovanju odgovornosti (fotokopija police) in potrdilo o plačilu zavarovalne premije najkasneje ob uvedbi v delo. Izvajalec je dolžan ažurirati zavarovalno polico in o spremembah sproti obveščati naročnika</w:t>
      </w:r>
      <w:r>
        <w:rPr>
          <w:rFonts w:ascii="Tahoma" w:eastAsia="Frutiger" w:hAnsi="Tahoma" w:cs="Tahoma"/>
          <w:lang w:eastAsia="en-US"/>
        </w:rPr>
        <w:t>,</w:t>
      </w:r>
    </w:p>
    <w:p w14:paraId="159AE790"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72B234F5"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39A69D4E"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imenu naročnika izvajal vse naloge, pogojene v dovoljenju za cestno zaporo in v zvezi z danimi pogoji v odločbi nosil vso odgovornost,</w:t>
      </w:r>
    </w:p>
    <w:p w14:paraId="47ED8E61"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pridobil vsa druga soglasja, ki so potrebna za izvajanje del in niso bila predmet upravnega postopka za pridobitev pravnomočnega </w:t>
      </w:r>
      <w:r>
        <w:rPr>
          <w:rFonts w:ascii="Tahoma" w:eastAsia="Frutiger" w:hAnsi="Tahoma" w:cs="Tahoma"/>
          <w:lang w:eastAsia="en-US"/>
        </w:rPr>
        <w:t>gradbenega</w:t>
      </w:r>
      <w:r w:rsidRPr="003C5E66">
        <w:rPr>
          <w:rFonts w:ascii="Tahoma" w:eastAsia="Frutiger" w:hAnsi="Tahoma" w:cs="Tahoma"/>
          <w:lang w:eastAsia="en-US"/>
        </w:rPr>
        <w:t xml:space="preserve"> dovoljenja,</w:t>
      </w:r>
    </w:p>
    <w:p w14:paraId="7F7BFF4B"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svojo opremo in opremo dobaviteljev, ki bo vgrajena, proti vsem rizikom, do predaje </w:t>
      </w:r>
      <w:r>
        <w:rPr>
          <w:rFonts w:ascii="Tahoma" w:eastAsia="Frutiger" w:hAnsi="Tahoma" w:cs="Tahoma"/>
          <w:lang w:eastAsia="en-US"/>
        </w:rPr>
        <w:t>del</w:t>
      </w:r>
      <w:r w:rsidRPr="003C5E66">
        <w:rPr>
          <w:rFonts w:ascii="Tahoma" w:eastAsia="Frutiger" w:hAnsi="Tahoma" w:cs="Tahoma"/>
          <w:lang w:eastAsia="en-US"/>
        </w:rPr>
        <w:t xml:space="preserve"> naročniku,</w:t>
      </w:r>
    </w:p>
    <w:p w14:paraId="52FDDB34"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delovno osebje in svoje naprave, </w:t>
      </w:r>
    </w:p>
    <w:p w14:paraId="6FCF3693"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7B6D99B0"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36ADF18B"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ves čas gradnje vodil gradbeni dnevnik in knjigo obračunskih izmer v skladu z veljavnim zakonom, ki ureja gradnjo,</w:t>
      </w:r>
    </w:p>
    <w:p w14:paraId="4A183E08"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vodja </w:t>
      </w:r>
      <w:r>
        <w:rPr>
          <w:rFonts w:ascii="Tahoma" w:eastAsia="Frutiger" w:hAnsi="Tahoma" w:cs="Tahoma"/>
          <w:lang w:eastAsia="en-US"/>
        </w:rPr>
        <w:t>gradnje</w:t>
      </w:r>
      <w:r w:rsidRPr="003C5E66">
        <w:rPr>
          <w:rFonts w:ascii="Tahoma" w:eastAsia="Frutiger" w:hAnsi="Tahoma" w:cs="Tahoma"/>
          <w:lang w:eastAsia="en-US"/>
        </w:rPr>
        <w:t xml:space="preserve"> dnevno prisoten na gradbišču,</w:t>
      </w:r>
    </w:p>
    <w:p w14:paraId="1F109F43"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na gradbišču varnostne ukrepe po veljavni zakonodaji tako za delavce, naprave in material ter za vse mimoidoče,</w:t>
      </w:r>
    </w:p>
    <w:p w14:paraId="5BBA8576"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izvajal dela ves svetli del dneva vse dni v tednu (razen ob nedeljah in </w:t>
      </w:r>
      <w:r>
        <w:rPr>
          <w:rFonts w:ascii="Tahoma" w:eastAsia="Frutiger" w:hAnsi="Tahoma" w:cs="Tahoma"/>
          <w:lang w:eastAsia="en-US"/>
        </w:rPr>
        <w:t xml:space="preserve">praznikih ter </w:t>
      </w:r>
      <w:r w:rsidRPr="003C5E66">
        <w:rPr>
          <w:rFonts w:ascii="Tahoma" w:eastAsia="Frutiger" w:hAnsi="Tahoma" w:cs="Tahoma"/>
          <w:lang w:eastAsia="en-US"/>
        </w:rPr>
        <w:t>dela prostih dnevih, določenih s predpisi),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48263A" w:rsidRPr="004C1F13" w14:paraId="1A337442" w14:textId="77777777" w:rsidTr="0048263A">
        <w:trPr>
          <w:cantSplit/>
          <w:trHeight w:hRule="exact" w:val="454"/>
        </w:trPr>
        <w:tc>
          <w:tcPr>
            <w:tcW w:w="3520" w:type="dxa"/>
          </w:tcPr>
          <w:p w14:paraId="1D9EDB95" w14:textId="77777777" w:rsidR="0048263A" w:rsidRPr="004C1F13" w:rsidRDefault="0048263A" w:rsidP="0048263A">
            <w:pPr>
              <w:keepNext/>
              <w:keepLines/>
              <w:ind w:left="568" w:hanging="284"/>
              <w:jc w:val="center"/>
              <w:rPr>
                <w:rFonts w:ascii="Tahoma" w:eastAsia="Frutiger" w:hAnsi="Tahoma" w:cs="Tahoma"/>
                <w:lang w:eastAsia="en-US"/>
              </w:rPr>
            </w:pPr>
            <w:r w:rsidRPr="004C1F13">
              <w:rPr>
                <w:rFonts w:ascii="Tahoma" w:eastAsia="Frutiger" w:hAnsi="Tahoma" w:cs="Tahoma"/>
                <w:lang w:eastAsia="en-US"/>
              </w:rPr>
              <w:t>Obdobje leta</w:t>
            </w:r>
          </w:p>
        </w:tc>
        <w:tc>
          <w:tcPr>
            <w:tcW w:w="2268" w:type="dxa"/>
          </w:tcPr>
          <w:p w14:paraId="725AA331" w14:textId="77777777" w:rsidR="0048263A" w:rsidRPr="004C1F13" w:rsidRDefault="0048263A" w:rsidP="0048263A">
            <w:pPr>
              <w:keepNext/>
              <w:keepLines/>
              <w:ind w:left="568" w:hanging="284"/>
              <w:jc w:val="center"/>
              <w:rPr>
                <w:rFonts w:ascii="Tahoma" w:eastAsia="Frutiger" w:hAnsi="Tahoma" w:cs="Tahoma"/>
                <w:lang w:eastAsia="en-US"/>
              </w:rPr>
            </w:pPr>
            <w:r w:rsidRPr="004C1F13">
              <w:rPr>
                <w:rFonts w:ascii="Tahoma" w:eastAsia="Frutiger" w:hAnsi="Tahoma" w:cs="Tahoma"/>
                <w:lang w:eastAsia="en-US"/>
              </w:rPr>
              <w:t>Polne ure dneva</w:t>
            </w:r>
          </w:p>
        </w:tc>
      </w:tr>
      <w:tr w:rsidR="0048263A" w:rsidRPr="004C1F13" w14:paraId="4DDBCA03" w14:textId="77777777" w:rsidTr="0048263A">
        <w:trPr>
          <w:cantSplit/>
          <w:trHeight w:hRule="exact" w:val="269"/>
        </w:trPr>
        <w:tc>
          <w:tcPr>
            <w:tcW w:w="3520" w:type="dxa"/>
          </w:tcPr>
          <w:p w14:paraId="42FFB95B" w14:textId="77777777" w:rsidR="0048263A" w:rsidRPr="004C1F13" w:rsidRDefault="0048263A" w:rsidP="0048263A">
            <w:pPr>
              <w:keepNext/>
              <w:keepLines/>
              <w:ind w:left="568" w:hanging="284"/>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6776A66E" w14:textId="77777777" w:rsidR="0048263A" w:rsidRPr="004C1F13" w:rsidRDefault="0048263A" w:rsidP="0048263A">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r w:rsidR="0048263A" w:rsidRPr="004C1F13" w14:paraId="236E5E04" w14:textId="77777777" w:rsidTr="0048263A">
        <w:trPr>
          <w:cantSplit/>
          <w:trHeight w:hRule="exact" w:val="287"/>
        </w:trPr>
        <w:tc>
          <w:tcPr>
            <w:tcW w:w="3520" w:type="dxa"/>
          </w:tcPr>
          <w:p w14:paraId="03E1BF31" w14:textId="77777777" w:rsidR="0048263A" w:rsidRPr="004C1F13" w:rsidRDefault="0048263A" w:rsidP="0048263A">
            <w:pPr>
              <w:keepNext/>
              <w:keepLines/>
              <w:ind w:left="568" w:hanging="284"/>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06707613" w14:textId="77777777" w:rsidR="0048263A" w:rsidRPr="004C1F13" w:rsidRDefault="0048263A" w:rsidP="0048263A">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48263A" w:rsidRPr="004C1F13" w14:paraId="64346609" w14:textId="77777777" w:rsidTr="0048263A">
        <w:trPr>
          <w:cantSplit/>
          <w:trHeight w:hRule="exact" w:val="277"/>
        </w:trPr>
        <w:tc>
          <w:tcPr>
            <w:tcW w:w="3520" w:type="dxa"/>
          </w:tcPr>
          <w:p w14:paraId="5C19923F" w14:textId="77777777" w:rsidR="0048263A" w:rsidRPr="004C1F13" w:rsidRDefault="0048263A" w:rsidP="0048263A">
            <w:pPr>
              <w:keepNext/>
              <w:keepLines/>
              <w:ind w:left="568" w:hanging="284"/>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5C0C7013" w14:textId="77777777" w:rsidR="0048263A" w:rsidRPr="004C1F13" w:rsidRDefault="0048263A" w:rsidP="0048263A">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18.00 h</w:t>
            </w:r>
          </w:p>
        </w:tc>
      </w:tr>
      <w:tr w:rsidR="0048263A" w:rsidRPr="004C1F13" w14:paraId="140F623C" w14:textId="77777777" w:rsidTr="0048263A">
        <w:trPr>
          <w:cantSplit/>
          <w:trHeight w:hRule="exact" w:val="336"/>
        </w:trPr>
        <w:tc>
          <w:tcPr>
            <w:tcW w:w="3520" w:type="dxa"/>
          </w:tcPr>
          <w:p w14:paraId="493B5F01" w14:textId="77777777" w:rsidR="0048263A" w:rsidRPr="004C1F13" w:rsidRDefault="0048263A" w:rsidP="0048263A">
            <w:pPr>
              <w:keepNext/>
              <w:keepLines/>
              <w:ind w:left="568" w:hanging="284"/>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05B88D3F" w14:textId="77777777" w:rsidR="0048263A" w:rsidRPr="004C1F13" w:rsidRDefault="0048263A" w:rsidP="0048263A">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18.00 h</w:t>
            </w:r>
          </w:p>
        </w:tc>
      </w:tr>
      <w:tr w:rsidR="0048263A" w:rsidRPr="004C1F13" w14:paraId="61721398" w14:textId="77777777" w:rsidTr="0048263A">
        <w:trPr>
          <w:cantSplit/>
          <w:trHeight w:hRule="exact" w:val="284"/>
        </w:trPr>
        <w:tc>
          <w:tcPr>
            <w:tcW w:w="3520" w:type="dxa"/>
          </w:tcPr>
          <w:p w14:paraId="2D38620D" w14:textId="77777777" w:rsidR="0048263A" w:rsidRPr="004C1F13" w:rsidRDefault="0048263A" w:rsidP="0048263A">
            <w:pPr>
              <w:keepNext/>
              <w:keepLines/>
              <w:ind w:left="568" w:hanging="284"/>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671666C9" w14:textId="77777777" w:rsidR="0048263A" w:rsidRPr="004C1F13" w:rsidRDefault="0048263A" w:rsidP="0048263A">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19.00 h</w:t>
            </w:r>
          </w:p>
        </w:tc>
      </w:tr>
      <w:tr w:rsidR="0048263A" w:rsidRPr="004C1F13" w14:paraId="7AC48070" w14:textId="77777777" w:rsidTr="0048263A">
        <w:trPr>
          <w:cantSplit/>
          <w:trHeight w:hRule="exact" w:val="287"/>
        </w:trPr>
        <w:tc>
          <w:tcPr>
            <w:tcW w:w="3520" w:type="dxa"/>
          </w:tcPr>
          <w:p w14:paraId="7066A19B" w14:textId="77777777" w:rsidR="0048263A" w:rsidRPr="004C1F13" w:rsidRDefault="0048263A" w:rsidP="0048263A">
            <w:pPr>
              <w:keepNext/>
              <w:keepLines/>
              <w:ind w:left="568" w:hanging="284"/>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2C52AD06" w14:textId="77777777" w:rsidR="0048263A" w:rsidRPr="004C1F13" w:rsidRDefault="0048263A" w:rsidP="0048263A">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48263A" w:rsidRPr="004C1F13" w14:paraId="74EE1DEE" w14:textId="77777777" w:rsidTr="0048263A">
        <w:trPr>
          <w:cantSplit/>
          <w:trHeight w:hRule="exact" w:val="278"/>
        </w:trPr>
        <w:tc>
          <w:tcPr>
            <w:tcW w:w="3520" w:type="dxa"/>
          </w:tcPr>
          <w:p w14:paraId="5F8050E8" w14:textId="77777777" w:rsidR="0048263A" w:rsidRPr="004C1F13" w:rsidRDefault="0048263A" w:rsidP="0048263A">
            <w:pPr>
              <w:keepNext/>
              <w:keepLines/>
              <w:ind w:left="568" w:hanging="284"/>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58ACB6D0" w14:textId="77777777" w:rsidR="0048263A" w:rsidRPr="004C1F13" w:rsidRDefault="0048263A" w:rsidP="0048263A">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bl>
    <w:p w14:paraId="6DFF2187" w14:textId="77777777" w:rsidR="0048263A" w:rsidRPr="003C5E66" w:rsidRDefault="0048263A" w:rsidP="0048263A">
      <w:pPr>
        <w:keepNext/>
        <w:keepLines/>
        <w:tabs>
          <w:tab w:val="left" w:pos="0"/>
          <w:tab w:val="left" w:pos="567"/>
          <w:tab w:val="left" w:pos="1276"/>
        </w:tabs>
        <w:ind w:left="567"/>
        <w:contextualSpacing/>
        <w:jc w:val="both"/>
        <w:rPr>
          <w:rFonts w:ascii="Tahoma" w:eastAsia="Frutiger" w:hAnsi="Tahoma" w:cs="Tahoma"/>
          <w:lang w:eastAsia="en-US"/>
        </w:rPr>
      </w:pPr>
    </w:p>
    <w:p w14:paraId="6FB631CD"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 zaključku del očistil gradbišče, </w:t>
      </w:r>
    </w:p>
    <w:p w14:paraId="3BA165C2" w14:textId="3468CDCE"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 roku petnajstih (15) koledarskih dni po končanju del, ki ga potrdi </w:t>
      </w:r>
      <w:r w:rsidR="00870A11">
        <w:rPr>
          <w:rFonts w:ascii="Tahoma" w:eastAsia="Frutiger" w:hAnsi="Tahoma" w:cs="Tahoma"/>
          <w:lang w:eastAsia="en-US"/>
        </w:rPr>
        <w:t xml:space="preserve">vodja nadzora in </w:t>
      </w:r>
      <w:r w:rsidRPr="003C5E66">
        <w:rPr>
          <w:rFonts w:ascii="Tahoma" w:eastAsia="Frutiger" w:hAnsi="Tahoma" w:cs="Tahoma"/>
          <w:lang w:eastAsia="en-US"/>
        </w:rPr>
        <w:t>predstavnik naročnika z vpisom v gradbeni dnevnik, zagotovil projekt izvedenih del in predal</w:t>
      </w:r>
      <w:r w:rsidR="00870A11">
        <w:rPr>
          <w:rFonts w:ascii="Tahoma" w:eastAsia="Frutiger" w:hAnsi="Tahoma" w:cs="Tahoma"/>
          <w:lang w:eastAsia="en-US"/>
        </w:rPr>
        <w:t xml:space="preserve"> vodji nadzora in</w:t>
      </w:r>
      <w:r w:rsidRPr="003C5E66">
        <w:rPr>
          <w:rFonts w:ascii="Tahoma" w:eastAsia="Frutiger" w:hAnsi="Tahoma" w:cs="Tahoma"/>
          <w:lang w:eastAsia="en-US"/>
        </w:rPr>
        <w:t xml:space="preserve"> naročniku vso potrebno dokumentacijo za potrebe izvedbe </w:t>
      </w:r>
      <w:r>
        <w:rPr>
          <w:rFonts w:ascii="Tahoma" w:eastAsia="Frutiger" w:hAnsi="Tahoma" w:cs="Tahoma"/>
          <w:lang w:eastAsia="en-US"/>
        </w:rPr>
        <w:t>prevzemnega</w:t>
      </w:r>
      <w:r w:rsidRPr="003C5E66">
        <w:rPr>
          <w:rFonts w:ascii="Tahoma" w:eastAsia="Frutiger" w:hAnsi="Tahoma" w:cs="Tahoma"/>
          <w:lang w:eastAsia="en-US"/>
        </w:rPr>
        <w:t xml:space="preserve"> pregleda,</w:t>
      </w:r>
    </w:p>
    <w:p w14:paraId="39C986B0" w14:textId="77777777" w:rsidR="0048263A" w:rsidRPr="003C5E66" w:rsidRDefault="0048263A" w:rsidP="0048263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 roku petnajstih (15) koledarskih dni od dneva </w:t>
      </w:r>
      <w:r>
        <w:rPr>
          <w:rFonts w:ascii="Tahoma" w:eastAsia="Frutiger" w:hAnsi="Tahoma" w:cs="Tahoma"/>
          <w:lang w:eastAsia="en-US"/>
        </w:rPr>
        <w:t>prevzemnega</w:t>
      </w:r>
      <w:r w:rsidRPr="003C5E66">
        <w:rPr>
          <w:rFonts w:ascii="Tahoma" w:eastAsia="Frutiger" w:hAnsi="Tahoma" w:cs="Tahoma"/>
          <w:lang w:eastAsia="en-US"/>
        </w:rPr>
        <w:t xml:space="preserve"> pregleda odpravil pomanjkljivosti, ugotovljene na </w:t>
      </w:r>
      <w:r>
        <w:rPr>
          <w:rFonts w:ascii="Tahoma" w:eastAsia="Frutiger" w:hAnsi="Tahoma" w:cs="Tahoma"/>
          <w:lang w:eastAsia="en-US"/>
        </w:rPr>
        <w:t>prevzemnem</w:t>
      </w:r>
      <w:r w:rsidRPr="003C5E66">
        <w:rPr>
          <w:rFonts w:ascii="Tahoma" w:eastAsia="Frutiger" w:hAnsi="Tahoma" w:cs="Tahoma"/>
          <w:lang w:eastAsia="en-US"/>
        </w:rPr>
        <w:t xml:space="preserve"> pregledu.</w:t>
      </w:r>
    </w:p>
    <w:p w14:paraId="0340E528" w14:textId="77777777" w:rsidR="0048263A" w:rsidRDefault="0048263A" w:rsidP="0048263A">
      <w:pPr>
        <w:keepNext/>
        <w:keepLines/>
        <w:tabs>
          <w:tab w:val="left" w:pos="0"/>
          <w:tab w:val="left" w:pos="567"/>
          <w:tab w:val="left" w:pos="851"/>
        </w:tabs>
        <w:jc w:val="both"/>
        <w:rPr>
          <w:rFonts w:ascii="Tahoma" w:eastAsia="Frutiger" w:hAnsi="Tahoma" w:cs="Tahoma"/>
          <w:lang w:eastAsia="en-US"/>
        </w:rPr>
      </w:pPr>
    </w:p>
    <w:p w14:paraId="6BA3F37D" w14:textId="77777777" w:rsidR="0048263A" w:rsidRPr="00936962" w:rsidRDefault="0048263A" w:rsidP="0048263A">
      <w:pPr>
        <w:keepNext/>
        <w:keepLines/>
        <w:jc w:val="both"/>
        <w:rPr>
          <w:rFonts w:ascii="Tahoma" w:eastAsia="Frutiger" w:hAnsi="Tahoma" w:cs="Tahoma"/>
          <w:lang w:eastAsia="en-US"/>
        </w:rPr>
      </w:pPr>
      <w:r w:rsidRPr="00936962">
        <w:rPr>
          <w:rFonts w:ascii="Tahoma" w:eastAsia="Frutiger" w:hAnsi="Tahoma" w:cs="Tahoma"/>
          <w:lang w:eastAsia="en-US"/>
        </w:rPr>
        <w:t>Izvajalec se zavezuje, da bo v obsegu</w:t>
      </w:r>
      <w:r>
        <w:rPr>
          <w:rFonts w:ascii="Tahoma" w:eastAsia="Frutiger" w:hAnsi="Tahoma" w:cs="Tahoma"/>
          <w:lang w:eastAsia="en-US"/>
        </w:rPr>
        <w:t>,</w:t>
      </w:r>
      <w:r w:rsidRPr="00936962">
        <w:rPr>
          <w:rFonts w:ascii="Tahoma" w:eastAsia="Frutiger" w:hAnsi="Tahoma" w:cs="Tahoma"/>
          <w:lang w:eastAsia="en-US"/>
        </w:rPr>
        <w:t xml:space="preserve"> kot je to skladno s predmetom te pogodbe, spoštoval določbe </w:t>
      </w:r>
      <w:r>
        <w:rPr>
          <w:rFonts w:ascii="Tahoma" w:eastAsia="Frutiger" w:hAnsi="Tahoma" w:cs="Tahoma"/>
          <w:lang w:eastAsia="en-US"/>
        </w:rPr>
        <w:t>predpisa, ki ureja</w:t>
      </w:r>
      <w:r w:rsidRPr="00936962">
        <w:rPr>
          <w:rFonts w:ascii="Tahoma" w:eastAsia="Frutiger" w:hAnsi="Tahoma" w:cs="Tahoma"/>
          <w:lang w:eastAsia="en-US"/>
        </w:rPr>
        <w:t xml:space="preserve"> zelen</w:t>
      </w:r>
      <w:r>
        <w:rPr>
          <w:rFonts w:ascii="Tahoma" w:eastAsia="Frutiger" w:hAnsi="Tahoma" w:cs="Tahoma"/>
          <w:lang w:eastAsia="en-US"/>
        </w:rPr>
        <w:t>o</w:t>
      </w:r>
      <w:r w:rsidRPr="00936962">
        <w:rPr>
          <w:rFonts w:ascii="Tahoma" w:eastAsia="Frutiger" w:hAnsi="Tahoma" w:cs="Tahoma"/>
          <w:lang w:eastAsia="en-US"/>
        </w:rPr>
        <w:t xml:space="preserve"> javn</w:t>
      </w:r>
      <w:r>
        <w:rPr>
          <w:rFonts w:ascii="Tahoma" w:eastAsia="Frutiger" w:hAnsi="Tahoma" w:cs="Tahoma"/>
          <w:lang w:eastAsia="en-US"/>
        </w:rPr>
        <w:t>o</w:t>
      </w:r>
      <w:r w:rsidRPr="00936962">
        <w:rPr>
          <w:rFonts w:ascii="Tahoma" w:eastAsia="Frutiger" w:hAnsi="Tahoma" w:cs="Tahoma"/>
          <w:lang w:eastAsia="en-US"/>
        </w:rPr>
        <w:t xml:space="preserve"> naročanj</w:t>
      </w:r>
      <w:r>
        <w:rPr>
          <w:rFonts w:ascii="Tahoma" w:eastAsia="Frutiger" w:hAnsi="Tahoma" w:cs="Tahoma"/>
          <w:lang w:eastAsia="en-US"/>
        </w:rPr>
        <w:t>e</w:t>
      </w:r>
      <w:r w:rsidRPr="00936962">
        <w:rPr>
          <w:rFonts w:ascii="Tahoma" w:eastAsia="Frutiger" w:hAnsi="Tahoma" w:cs="Tahoma"/>
          <w:lang w:eastAsia="en-US"/>
        </w:rPr>
        <w:t xml:space="preserve"> in najkasneje pri primopredaji del naročniku posredoval ustrezna dokazila.</w:t>
      </w:r>
    </w:p>
    <w:p w14:paraId="0BC0F8F4" w14:textId="77777777" w:rsidR="0048263A" w:rsidRPr="003C5E66" w:rsidRDefault="0048263A" w:rsidP="0048263A">
      <w:pPr>
        <w:keepNext/>
        <w:keepLines/>
        <w:tabs>
          <w:tab w:val="left" w:pos="0"/>
          <w:tab w:val="left" w:pos="567"/>
          <w:tab w:val="left" w:pos="851"/>
        </w:tabs>
        <w:jc w:val="both"/>
        <w:rPr>
          <w:rFonts w:ascii="Tahoma" w:eastAsia="Frutiger" w:hAnsi="Tahoma" w:cs="Tahoma"/>
          <w:lang w:eastAsia="en-US"/>
        </w:rPr>
      </w:pPr>
    </w:p>
    <w:p w14:paraId="051B5A79" w14:textId="77777777" w:rsidR="0048263A" w:rsidRDefault="0048263A" w:rsidP="0048263A">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056A7F6B" w14:textId="77777777" w:rsidR="0048263A" w:rsidRPr="004C1F13" w:rsidRDefault="0048263A" w:rsidP="0048263A">
      <w:pPr>
        <w:keepNext/>
        <w:keepLines/>
        <w:tabs>
          <w:tab w:val="left" w:pos="0"/>
          <w:tab w:val="left" w:pos="567"/>
          <w:tab w:val="left" w:pos="851"/>
        </w:tabs>
        <w:jc w:val="both"/>
        <w:rPr>
          <w:rFonts w:ascii="Tahoma" w:eastAsia="Frutiger" w:hAnsi="Tahoma" w:cs="Tahoma"/>
          <w:lang w:eastAsia="en-US"/>
        </w:rPr>
      </w:pPr>
    </w:p>
    <w:p w14:paraId="61A6ECD5" w14:textId="77777777" w:rsidR="0048263A" w:rsidRPr="009A2A2E" w:rsidRDefault="0048263A" w:rsidP="00C56C8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5BD893B9" w14:textId="77777777" w:rsidR="0048263A" w:rsidRDefault="0048263A" w:rsidP="0048263A">
      <w:pPr>
        <w:keepNext/>
        <w:keepLines/>
        <w:jc w:val="both"/>
        <w:rPr>
          <w:rFonts w:ascii="Tahoma" w:eastAsia="Frutiger" w:hAnsi="Tahoma" w:cs="Tahoma"/>
          <w:lang w:eastAsia="en-US"/>
        </w:rPr>
      </w:pPr>
    </w:p>
    <w:p w14:paraId="1EA81313" w14:textId="77777777" w:rsidR="0048263A" w:rsidRPr="004C1F13" w:rsidRDefault="0048263A" w:rsidP="0048263A">
      <w:pPr>
        <w:keepNext/>
        <w:keepLines/>
        <w:jc w:val="both"/>
        <w:rPr>
          <w:rFonts w:ascii="Tahoma" w:eastAsia="Frutiger" w:hAnsi="Tahoma" w:cs="Tahoma"/>
          <w:lang w:eastAsia="en-US"/>
        </w:rPr>
      </w:pPr>
      <w:r>
        <w:rPr>
          <w:rFonts w:ascii="Tahoma" w:eastAsia="Frutiger" w:hAnsi="Tahoma" w:cs="Tahoma"/>
          <w:lang w:eastAsia="en-US"/>
        </w:rPr>
        <w:t>Izvedba del</w:t>
      </w:r>
      <w:r w:rsidRPr="004C1F13">
        <w:rPr>
          <w:rFonts w:ascii="Tahoma" w:eastAsia="Frutiger" w:hAnsi="Tahoma" w:cs="Tahoma"/>
          <w:lang w:eastAsia="en-US"/>
        </w:rPr>
        <w:t xml:space="preserve"> se lahko začne po:</w:t>
      </w:r>
    </w:p>
    <w:p w14:paraId="30F084D6" w14:textId="77777777" w:rsidR="0048263A" w:rsidRPr="004C1F13" w:rsidRDefault="0048263A" w:rsidP="0048263A">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izdelavi varnostnega načrta in</w:t>
      </w:r>
    </w:p>
    <w:p w14:paraId="1624E3C8" w14:textId="77777777" w:rsidR="0048263A" w:rsidRPr="00F67BEE" w:rsidRDefault="0048263A" w:rsidP="0048263A">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Pr>
          <w:rFonts w:ascii="Tahoma" w:eastAsia="Frutiger" w:hAnsi="Tahoma" w:cs="Tahoma"/>
          <w:lang w:eastAsia="en-US"/>
        </w:rPr>
        <w:t>z z</w:t>
      </w:r>
      <w:r w:rsidRPr="004C1F13">
        <w:rPr>
          <w:rFonts w:ascii="Tahoma" w:eastAsia="Frutiger" w:hAnsi="Tahoma" w:cs="Tahoma"/>
          <w:lang w:eastAsia="en-US"/>
        </w:rPr>
        <w:t>akon</w:t>
      </w:r>
      <w:r>
        <w:rPr>
          <w:rFonts w:ascii="Tahoma" w:eastAsia="Frutiger" w:hAnsi="Tahoma" w:cs="Tahoma"/>
          <w:lang w:eastAsia="en-US"/>
        </w:rPr>
        <w:t xml:space="preserve">om, ki ureja varnost in zdravje pri delu, </w:t>
      </w:r>
      <w:r w:rsidRPr="00F67BEE">
        <w:rPr>
          <w:rFonts w:ascii="Tahoma" w:eastAsia="Frutiger" w:hAnsi="Tahoma" w:cs="Tahoma"/>
          <w:lang w:eastAsia="en-US"/>
        </w:rPr>
        <w:t>in predložitvi izpolnjenih izjav oziroma obrazcev:</w:t>
      </w:r>
    </w:p>
    <w:p w14:paraId="20432190" w14:textId="77777777" w:rsidR="0048263A" w:rsidRPr="00F67BEE" w:rsidRDefault="0048263A" w:rsidP="0048263A">
      <w:pPr>
        <w:keepNext/>
        <w:keepLines/>
        <w:numPr>
          <w:ilvl w:val="0"/>
          <w:numId w:val="16"/>
        </w:numPr>
        <w:ind w:left="993"/>
        <w:contextualSpacing/>
        <w:jc w:val="both"/>
        <w:rPr>
          <w:rFonts w:ascii="Tahoma" w:eastAsia="Frutiger" w:hAnsi="Tahoma" w:cs="Tahoma"/>
          <w:lang w:eastAsia="en-US"/>
        </w:rPr>
      </w:pPr>
      <w:r w:rsidRPr="00F67BEE">
        <w:rPr>
          <w:rFonts w:ascii="Tahoma" w:eastAsia="Frutiger" w:hAnsi="Tahoma" w:cs="Tahoma"/>
          <w:lang w:eastAsia="en-US"/>
        </w:rPr>
        <w:t xml:space="preserve">Obrazca 1 – Soglasje osebe k obveznosti prijavljanja bolezni, ki se lahko prenašajo z delom iz Pravilnika o zdravstvenih zahtevah za osebe, ki pri delu proizvodnji in prometu z živili prihajajo v stik z živili (Ur. l. 82/03 in 25/09) in </w:t>
      </w:r>
    </w:p>
    <w:p w14:paraId="4A6B43BD" w14:textId="77777777" w:rsidR="0048263A" w:rsidRPr="00F67BEE" w:rsidRDefault="0048263A" w:rsidP="0048263A">
      <w:pPr>
        <w:keepNext/>
        <w:keepLines/>
        <w:numPr>
          <w:ilvl w:val="0"/>
          <w:numId w:val="16"/>
        </w:numPr>
        <w:ind w:left="993"/>
        <w:contextualSpacing/>
        <w:jc w:val="both"/>
        <w:rPr>
          <w:rFonts w:ascii="Tahoma" w:eastAsia="Frutiger" w:hAnsi="Tahoma" w:cs="Tahoma"/>
          <w:lang w:eastAsia="en-US"/>
        </w:rPr>
      </w:pPr>
      <w:r w:rsidRPr="00F67BEE">
        <w:rPr>
          <w:rFonts w:ascii="Tahoma" w:eastAsia="Frutiger" w:hAnsi="Tahoma" w:cs="Tahoma"/>
          <w:lang w:eastAsia="en-US"/>
        </w:rPr>
        <w:t>Obrazca 2 – Individualna izjava o bolezenskih znakih iz Pravilnika o zdravstvenih zahtevah za osebe, ki pri delu proizvodnji in prometu z živili prihajajo v stik z živili, ki jih morajo izpolniti delavci, ki bodo delali na gradbišču. Izjave mora izvajalec predložiti predstavniku naročnika.</w:t>
      </w:r>
    </w:p>
    <w:p w14:paraId="10128CDE" w14:textId="77777777" w:rsidR="0048263A" w:rsidRPr="005455A5" w:rsidRDefault="0048263A" w:rsidP="0048263A">
      <w:pPr>
        <w:keepNext/>
        <w:keepLines/>
        <w:ind w:left="993"/>
        <w:contextualSpacing/>
        <w:jc w:val="both"/>
        <w:rPr>
          <w:rFonts w:ascii="Tahoma" w:eastAsia="Frutiger" w:hAnsi="Tahoma" w:cs="Tahoma"/>
          <w:lang w:eastAsia="en-US"/>
        </w:rPr>
      </w:pPr>
    </w:p>
    <w:p w14:paraId="32B2E702"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ROKI</w:t>
      </w:r>
    </w:p>
    <w:p w14:paraId="145500B6" w14:textId="77777777" w:rsidR="0048263A" w:rsidRPr="004C1F13" w:rsidRDefault="0048263A" w:rsidP="0048263A">
      <w:pPr>
        <w:pStyle w:val="Odstavekseznama"/>
        <w:keepNext/>
        <w:keepLines/>
        <w:ind w:left="426"/>
        <w:rPr>
          <w:rFonts w:ascii="Tahoma" w:eastAsia="Frutiger" w:hAnsi="Tahoma" w:cs="Tahoma"/>
          <w:b/>
          <w:lang w:eastAsia="en-US"/>
        </w:rPr>
      </w:pPr>
    </w:p>
    <w:p w14:paraId="1C08F673" w14:textId="77777777" w:rsidR="0048263A" w:rsidRPr="009A2A2E" w:rsidRDefault="0048263A" w:rsidP="00C56C8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EE35353" w14:textId="77777777" w:rsidR="0048263A" w:rsidRDefault="0048263A" w:rsidP="0048263A">
      <w:pPr>
        <w:keepNext/>
        <w:keepLines/>
        <w:tabs>
          <w:tab w:val="left" w:pos="0"/>
          <w:tab w:val="left" w:pos="567"/>
          <w:tab w:val="left" w:pos="851"/>
        </w:tabs>
        <w:jc w:val="both"/>
        <w:rPr>
          <w:rFonts w:ascii="Tahoma" w:eastAsia="Frutiger" w:hAnsi="Tahoma" w:cs="Tahoma"/>
          <w:lang w:eastAsia="en-US"/>
        </w:rPr>
      </w:pPr>
    </w:p>
    <w:p w14:paraId="608B1059" w14:textId="1B23A07A" w:rsidR="002F6951" w:rsidRDefault="0048263A" w:rsidP="002F6951">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Pr="00801398">
        <w:rPr>
          <w:rFonts w:ascii="Tahoma" w:eastAsia="Frutiger" w:hAnsi="Tahoma" w:cs="Tahoma"/>
          <w:lang w:eastAsia="en-US"/>
        </w:rPr>
        <w:t>1</w:t>
      </w:r>
      <w:r w:rsidR="00801398" w:rsidRPr="00801398">
        <w:rPr>
          <w:rFonts w:ascii="Tahoma" w:eastAsia="Frutiger" w:hAnsi="Tahoma" w:cs="Tahoma"/>
          <w:lang w:eastAsia="en-US"/>
        </w:rPr>
        <w:t>2</w:t>
      </w:r>
      <w:r w:rsidRPr="00801398">
        <w:rPr>
          <w:rFonts w:ascii="Tahoma" w:eastAsia="Frutiger" w:hAnsi="Tahoma" w:cs="Tahoma"/>
          <w:lang w:eastAsia="en-US"/>
        </w:rPr>
        <w:t>0 (sto</w:t>
      </w:r>
      <w:r w:rsidR="00801398" w:rsidRPr="00801398">
        <w:rPr>
          <w:rFonts w:ascii="Tahoma" w:eastAsia="Frutiger" w:hAnsi="Tahoma" w:cs="Tahoma"/>
          <w:lang w:eastAsia="en-US"/>
        </w:rPr>
        <w:t>dvajset</w:t>
      </w:r>
      <w:r w:rsidRPr="00801398">
        <w:rPr>
          <w:rFonts w:ascii="Tahoma" w:eastAsia="Frutiger" w:hAnsi="Tahoma" w:cs="Tahoma"/>
          <w:lang w:eastAsia="en-US"/>
        </w:rPr>
        <w:t>) koledarskih dni</w:t>
      </w:r>
      <w:r w:rsidRPr="004C1F13">
        <w:rPr>
          <w:rFonts w:ascii="Tahoma" w:eastAsia="Frutiger" w:hAnsi="Tahoma" w:cs="Tahoma"/>
          <w:lang w:eastAsia="en-US"/>
        </w:rPr>
        <w:t xml:space="preserve"> od dneva </w:t>
      </w:r>
      <w:r>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r w:rsidR="002F6951" w:rsidRPr="002F6951">
        <w:rPr>
          <w:rFonts w:ascii="Tahoma" w:eastAsia="Frutiger" w:hAnsi="Tahoma" w:cs="Tahoma"/>
          <w:lang w:eastAsia="en-US"/>
        </w:rPr>
        <w:t xml:space="preserve">Rok za dokončanje pogodbenih del je vezan na sočasno izvedbo </w:t>
      </w:r>
      <w:r w:rsidR="00064DCD">
        <w:rPr>
          <w:rFonts w:ascii="Tahoma" w:eastAsia="Frutiger" w:hAnsi="Tahoma" w:cs="Tahoma"/>
          <w:lang w:eastAsia="en-US"/>
        </w:rPr>
        <w:t xml:space="preserve">prestavitve javne </w:t>
      </w:r>
      <w:r w:rsidR="002F6951">
        <w:rPr>
          <w:rFonts w:ascii="Tahoma" w:eastAsia="Frutiger" w:hAnsi="Tahoma" w:cs="Tahoma"/>
          <w:lang w:eastAsia="en-US"/>
        </w:rPr>
        <w:t>sanitarne</w:t>
      </w:r>
      <w:r w:rsidR="002F6951" w:rsidRPr="002F6951">
        <w:rPr>
          <w:rFonts w:ascii="Tahoma" w:eastAsia="Frutiger" w:hAnsi="Tahoma" w:cs="Tahoma"/>
          <w:lang w:eastAsia="en-US"/>
        </w:rPr>
        <w:t xml:space="preserve"> kanalizacije, katere investitor je </w:t>
      </w:r>
      <w:r w:rsidR="002F6951">
        <w:rPr>
          <w:rFonts w:ascii="Tahoma" w:eastAsia="Frutiger" w:hAnsi="Tahoma" w:cs="Tahoma"/>
          <w:lang w:eastAsia="en-US"/>
        </w:rPr>
        <w:t>JAVNO PODJETJE VODOVOD KANALIZACIJA SNAGA d.o.o..</w:t>
      </w:r>
    </w:p>
    <w:p w14:paraId="331BB30E" w14:textId="77777777" w:rsidR="0048263A" w:rsidRDefault="0048263A" w:rsidP="0048263A">
      <w:pPr>
        <w:keepNext/>
        <w:keepLines/>
        <w:tabs>
          <w:tab w:val="left" w:pos="0"/>
          <w:tab w:val="left" w:pos="567"/>
          <w:tab w:val="left" w:pos="851"/>
        </w:tabs>
        <w:jc w:val="both"/>
        <w:rPr>
          <w:rFonts w:ascii="Tahoma" w:eastAsia="Frutiger" w:hAnsi="Tahoma" w:cs="Tahoma"/>
          <w:lang w:eastAsia="en-US"/>
        </w:rPr>
      </w:pPr>
    </w:p>
    <w:p w14:paraId="142AE7EE" w14:textId="63EA5205" w:rsidR="0048263A" w:rsidRDefault="0048263A" w:rsidP="0048263A">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Dan uvedbe izvajalca v delo se ugotovi zapisniško in</w:t>
      </w:r>
      <w:r>
        <w:rPr>
          <w:rFonts w:ascii="Tahoma" w:eastAsia="Frutiger" w:hAnsi="Tahoma" w:cs="Tahoma"/>
          <w:lang w:eastAsia="en-US"/>
        </w:rPr>
        <w:t xml:space="preserve"> </w:t>
      </w:r>
      <w:r w:rsidRPr="004C1F13">
        <w:rPr>
          <w:rFonts w:ascii="Tahoma" w:eastAsia="Frutiger" w:hAnsi="Tahoma" w:cs="Tahoma"/>
          <w:lang w:eastAsia="en-US"/>
        </w:rPr>
        <w:t>ev</w:t>
      </w:r>
      <w:r w:rsidR="00C56C89">
        <w:rPr>
          <w:rFonts w:ascii="Tahoma" w:eastAsia="Frutiger" w:hAnsi="Tahoma" w:cs="Tahoma"/>
          <w:lang w:eastAsia="en-US"/>
        </w:rPr>
        <w:t>identira v gradbenem dnevniku</w:t>
      </w:r>
      <w:r w:rsidR="00801398">
        <w:rPr>
          <w:rFonts w:ascii="Tahoma" w:eastAsia="Frutiger" w:hAnsi="Tahoma" w:cs="Tahoma"/>
          <w:lang w:eastAsia="en-US"/>
        </w:rPr>
        <w:t xml:space="preserve"> s strani </w:t>
      </w:r>
      <w:r w:rsidR="00801398">
        <w:rPr>
          <w:rFonts w:ascii="Tahoma" w:hAnsi="Tahoma" w:cs="Tahoma"/>
        </w:rPr>
        <w:t>vodje nadzora</w:t>
      </w:r>
      <w:r w:rsidR="00F623C1">
        <w:rPr>
          <w:rFonts w:ascii="Tahoma" w:hAnsi="Tahoma" w:cs="Tahoma"/>
        </w:rPr>
        <w:t xml:space="preserve"> oziroma naročnikovega predstavnika po pogodbi</w:t>
      </w:r>
      <w:r w:rsidR="00C56C89">
        <w:rPr>
          <w:rFonts w:ascii="Tahoma" w:eastAsia="Frutiger" w:hAnsi="Tahoma" w:cs="Tahoma"/>
          <w:lang w:eastAsia="en-US"/>
        </w:rPr>
        <w:t xml:space="preserve">. </w:t>
      </w:r>
    </w:p>
    <w:p w14:paraId="4D1057EC" w14:textId="77777777" w:rsidR="0048263A" w:rsidRDefault="0048263A" w:rsidP="0048263A">
      <w:pPr>
        <w:keepNext/>
        <w:keepLines/>
        <w:tabs>
          <w:tab w:val="left" w:pos="0"/>
          <w:tab w:val="left" w:pos="567"/>
          <w:tab w:val="left" w:pos="851"/>
        </w:tabs>
        <w:jc w:val="both"/>
        <w:rPr>
          <w:rFonts w:ascii="Tahoma" w:eastAsia="Frutiger" w:hAnsi="Tahoma" w:cs="Tahoma"/>
          <w:lang w:eastAsia="en-US"/>
        </w:rPr>
      </w:pPr>
    </w:p>
    <w:p w14:paraId="0709D6FF" w14:textId="77777777" w:rsidR="0048263A" w:rsidRPr="009A2A2E" w:rsidRDefault="0048263A" w:rsidP="00C56C8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F89BB72" w14:textId="77777777" w:rsidR="0048263A" w:rsidRDefault="0048263A" w:rsidP="0048263A">
      <w:pPr>
        <w:keepNext/>
        <w:keepLines/>
        <w:tabs>
          <w:tab w:val="left" w:pos="0"/>
          <w:tab w:val="left" w:pos="567"/>
          <w:tab w:val="left" w:pos="851"/>
        </w:tabs>
        <w:jc w:val="both"/>
        <w:rPr>
          <w:rFonts w:ascii="Tahoma" w:eastAsia="Frutiger" w:hAnsi="Tahoma" w:cs="Tahoma"/>
          <w:lang w:eastAsia="en-US"/>
        </w:rPr>
      </w:pPr>
    </w:p>
    <w:p w14:paraId="01E8D0D8" w14:textId="77777777" w:rsidR="0048263A" w:rsidRDefault="0048263A" w:rsidP="0048263A">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Rok dokončanja del se podaljša v primerih, naštetih v 4</w:t>
      </w:r>
      <w:r>
        <w:rPr>
          <w:rFonts w:ascii="Tahoma" w:eastAsia="Frutiger" w:hAnsi="Tahoma" w:cs="Tahoma"/>
          <w:lang w:eastAsia="en-US"/>
        </w:rPr>
        <w:t>1</w:t>
      </w:r>
      <w:r w:rsidRPr="004C1F13">
        <w:rPr>
          <w:rFonts w:ascii="Tahoma" w:eastAsia="Frutiger" w:hAnsi="Tahoma" w:cs="Tahoma"/>
          <w:lang w:eastAsia="en-US"/>
        </w:rPr>
        <w:t xml:space="preserve">. </w:t>
      </w:r>
      <w:r>
        <w:rPr>
          <w:rFonts w:ascii="Tahoma" w:eastAsia="Frutiger" w:hAnsi="Tahoma" w:cs="Tahoma"/>
          <w:lang w:eastAsia="en-US"/>
        </w:rPr>
        <w:t>uzanci</w:t>
      </w:r>
      <w:r w:rsidRPr="004C1F13">
        <w:rPr>
          <w:rFonts w:ascii="Tahoma" w:eastAsia="Frutiger" w:hAnsi="Tahoma" w:cs="Tahoma"/>
          <w:lang w:eastAsia="en-US"/>
        </w:rPr>
        <w:t xml:space="preserve"> </w:t>
      </w:r>
      <w:r w:rsidRPr="00BF23F0">
        <w:rPr>
          <w:rFonts w:ascii="Tahoma" w:eastAsia="Frutiger" w:hAnsi="Tahoma" w:cs="Tahoma"/>
          <w:lang w:eastAsia="en-US"/>
        </w:rPr>
        <w:t>Posebnih gradbenih uzanc (2020)</w:t>
      </w:r>
      <w:r>
        <w:rPr>
          <w:rFonts w:ascii="Tahoma" w:eastAsia="Frutiger" w:hAnsi="Tahoma" w:cs="Tahoma"/>
          <w:lang w:eastAsia="en-US"/>
        </w:rPr>
        <w:t xml:space="preserve"> </w:t>
      </w:r>
      <w:r w:rsidRPr="004C1F13">
        <w:rPr>
          <w:rFonts w:ascii="Tahoma" w:eastAsia="Frutiger" w:hAnsi="Tahoma" w:cs="Tahoma"/>
          <w:lang w:eastAsia="en-US"/>
        </w:rPr>
        <w:t>ter v primeru neugodnih vremenskih razmer, ki ne dopuščajo kvalitetne izvedbe del. Izvajalec je dolžan v roku treh (3)</w:t>
      </w:r>
      <w:r>
        <w:rPr>
          <w:rFonts w:ascii="Tahoma" w:eastAsia="Frutiger" w:hAnsi="Tahoma" w:cs="Tahoma"/>
          <w:lang w:eastAsia="en-US"/>
        </w:rPr>
        <w:t xml:space="preserve"> delovnih</w:t>
      </w:r>
      <w:r w:rsidRPr="004C1F13">
        <w:rPr>
          <w:rFonts w:ascii="Tahoma" w:eastAsia="Frutiger" w:hAnsi="Tahoma" w:cs="Tahoma"/>
          <w:lang w:eastAsia="en-US"/>
        </w:rPr>
        <w:t xml:space="preserve"> dni </w:t>
      </w:r>
      <w:r>
        <w:rPr>
          <w:rFonts w:ascii="Tahoma" w:eastAsia="Frutiger" w:hAnsi="Tahoma" w:cs="Tahoma"/>
          <w:lang w:eastAsia="en-US"/>
        </w:rPr>
        <w:t xml:space="preserve">od nastanka pogojev za podaljšanje, </w:t>
      </w:r>
      <w:r w:rsidRPr="004C1F13">
        <w:rPr>
          <w:rFonts w:ascii="Tahoma" w:eastAsia="Frutiger" w:hAnsi="Tahoma" w:cs="Tahoma"/>
          <w:lang w:eastAsia="en-US"/>
        </w:rPr>
        <w:t>s pisno obrazložitvijo obvestiti predstavnika naročnika o nastanku pogojev, ki vplivajo na podaljšanje roka dokončanja del.</w:t>
      </w:r>
    </w:p>
    <w:p w14:paraId="5BA0AC6F" w14:textId="43EE8CDA" w:rsidR="0048263A" w:rsidRDefault="0048263A" w:rsidP="0048263A">
      <w:pPr>
        <w:keepNext/>
        <w:keepLines/>
        <w:tabs>
          <w:tab w:val="left" w:pos="0"/>
          <w:tab w:val="left" w:pos="567"/>
          <w:tab w:val="left" w:pos="851"/>
        </w:tabs>
        <w:jc w:val="both"/>
        <w:rPr>
          <w:rFonts w:ascii="Tahoma" w:eastAsia="Frutiger" w:hAnsi="Tahoma" w:cs="Tahoma"/>
          <w:lang w:eastAsia="en-US"/>
        </w:rPr>
      </w:pPr>
    </w:p>
    <w:p w14:paraId="27EA46C0" w14:textId="466D97CD" w:rsidR="002F6951" w:rsidRDefault="002F6951" w:rsidP="002F6951">
      <w:pPr>
        <w:keepNext/>
        <w:keepLines/>
        <w:tabs>
          <w:tab w:val="left" w:pos="0"/>
          <w:tab w:val="left" w:pos="567"/>
          <w:tab w:val="left" w:pos="851"/>
        </w:tabs>
        <w:jc w:val="both"/>
        <w:rPr>
          <w:rFonts w:ascii="Tahoma" w:eastAsia="Frutiger" w:hAnsi="Tahoma" w:cs="Tahoma"/>
          <w:lang w:eastAsia="en-US"/>
        </w:rPr>
      </w:pPr>
      <w:r w:rsidRPr="00213ABE">
        <w:rPr>
          <w:rFonts w:ascii="Tahoma" w:eastAsia="Frutiger" w:hAnsi="Tahoma" w:cs="Tahoma"/>
          <w:lang w:eastAsia="en-US"/>
        </w:rPr>
        <w:t xml:space="preserve">Rok dokončanja del, ki so predmet te pogodbe, se lahko zaradi sočasnosti izvedbe pogodbenih del </w:t>
      </w:r>
      <w:r w:rsidR="00064DCD">
        <w:rPr>
          <w:rFonts w:ascii="Tahoma" w:eastAsia="Frutiger" w:hAnsi="Tahoma" w:cs="Tahoma"/>
          <w:lang w:eastAsia="en-US"/>
        </w:rPr>
        <w:t>s prestavitvijo javne</w:t>
      </w:r>
      <w:r w:rsidRPr="00213ABE">
        <w:rPr>
          <w:rFonts w:ascii="Tahoma" w:eastAsia="Frutiger" w:hAnsi="Tahoma" w:cs="Tahoma"/>
          <w:lang w:eastAsia="en-US"/>
        </w:rPr>
        <w:t xml:space="preserve"> </w:t>
      </w:r>
      <w:r>
        <w:rPr>
          <w:rFonts w:ascii="Tahoma" w:eastAsia="Frutiger" w:hAnsi="Tahoma" w:cs="Tahoma"/>
          <w:lang w:eastAsia="en-US"/>
        </w:rPr>
        <w:t>sanitarne</w:t>
      </w:r>
      <w:r w:rsidRPr="002F6951">
        <w:rPr>
          <w:rFonts w:ascii="Tahoma" w:eastAsia="Frutiger" w:hAnsi="Tahoma" w:cs="Tahoma"/>
          <w:lang w:eastAsia="en-US"/>
        </w:rPr>
        <w:t xml:space="preserve"> kanalizacije, katere investitor je </w:t>
      </w:r>
      <w:r>
        <w:rPr>
          <w:rFonts w:ascii="Tahoma" w:eastAsia="Frutiger" w:hAnsi="Tahoma" w:cs="Tahoma"/>
          <w:lang w:eastAsia="en-US"/>
        </w:rPr>
        <w:t>JAVNO PODJETJE VODOVOD KANALIZACIJA SNAGA d.o.o.</w:t>
      </w:r>
      <w:r w:rsidRPr="00213ABE">
        <w:rPr>
          <w:rFonts w:ascii="Tahoma" w:eastAsia="Frutiger" w:hAnsi="Tahoma" w:cs="Tahoma"/>
          <w:lang w:eastAsia="en-US"/>
        </w:rPr>
        <w:t xml:space="preserve">, ustrezno podaljša tudi v primeru podaljšanja roka izvedbe del po pogodbi </w:t>
      </w:r>
      <w:r>
        <w:rPr>
          <w:rFonts w:ascii="Tahoma" w:eastAsia="Frutiger" w:hAnsi="Tahoma" w:cs="Tahoma"/>
          <w:lang w:eastAsia="en-US"/>
        </w:rPr>
        <w:t>naročnika/investitorja JAVNO PODJETJE VODOVOD KANALIZACIJA SNAGA d.o.o.</w:t>
      </w:r>
    </w:p>
    <w:p w14:paraId="319E58CB" w14:textId="77777777" w:rsidR="002F6951" w:rsidRPr="004C1F13" w:rsidRDefault="002F6951" w:rsidP="0048263A">
      <w:pPr>
        <w:keepNext/>
        <w:keepLines/>
        <w:tabs>
          <w:tab w:val="left" w:pos="0"/>
          <w:tab w:val="left" w:pos="567"/>
          <w:tab w:val="left" w:pos="851"/>
        </w:tabs>
        <w:jc w:val="both"/>
        <w:rPr>
          <w:rFonts w:ascii="Tahoma" w:eastAsia="Frutiger" w:hAnsi="Tahoma" w:cs="Tahoma"/>
          <w:lang w:eastAsia="en-US"/>
        </w:rPr>
      </w:pPr>
    </w:p>
    <w:p w14:paraId="3E04007C" w14:textId="77777777" w:rsidR="0048263A" w:rsidRPr="009A2A2E" w:rsidRDefault="0048263A" w:rsidP="00C56C8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3A935D94" w14:textId="77777777" w:rsidR="0048263A" w:rsidRDefault="0048263A" w:rsidP="004826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4279CA03" w14:textId="77777777" w:rsidR="0048263A" w:rsidRPr="004C1F13" w:rsidRDefault="0048263A" w:rsidP="004826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da izvajalec ne more pričeti z deli po naročnikovi krivdi, ima pravico zahtevati nov rok</w:t>
      </w:r>
      <w:r>
        <w:rPr>
          <w:rFonts w:ascii="Tahoma" w:eastAsia="Frutiger" w:hAnsi="Tahoma" w:cs="Tahoma"/>
          <w:lang w:eastAsia="en-US"/>
        </w:rPr>
        <w:t xml:space="preserve"> za</w:t>
      </w:r>
      <w:r w:rsidRPr="004C1F13">
        <w:rPr>
          <w:rFonts w:ascii="Tahoma" w:eastAsia="Frutiger" w:hAnsi="Tahoma" w:cs="Tahoma"/>
          <w:lang w:val="x-none" w:eastAsia="en-US"/>
        </w:rPr>
        <w:t xml:space="preserve"> dokončanj</w:t>
      </w:r>
      <w:r>
        <w:rPr>
          <w:rFonts w:ascii="Tahoma" w:eastAsia="Frutiger" w:hAnsi="Tahoma" w:cs="Tahoma"/>
          <w:lang w:eastAsia="en-US"/>
        </w:rPr>
        <w:t>e</w:t>
      </w:r>
      <w:r w:rsidRPr="004C1F13">
        <w:rPr>
          <w:rFonts w:ascii="Tahoma" w:eastAsia="Frutiger" w:hAnsi="Tahoma" w:cs="Tahoma"/>
          <w:lang w:val="x-none" w:eastAsia="en-US"/>
        </w:rPr>
        <w:t xml:space="preserve"> del. </w:t>
      </w:r>
    </w:p>
    <w:p w14:paraId="5547A75C" w14:textId="77777777" w:rsidR="0048263A" w:rsidRPr="004C1F13" w:rsidRDefault="0048263A" w:rsidP="004826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8EC5F32" w14:textId="77777777" w:rsidR="0048263A" w:rsidRDefault="0048263A" w:rsidP="004826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5F0CD4C8" w14:textId="77777777" w:rsidR="0048263A" w:rsidRPr="004C1F13" w:rsidRDefault="0048263A" w:rsidP="004826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A4BF1C6" w14:textId="77777777" w:rsidR="0048263A" w:rsidRPr="009A2A2E" w:rsidRDefault="0048263A" w:rsidP="00C56C8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E86E8BC" w14:textId="77777777" w:rsidR="0048263A" w:rsidRDefault="0048263A" w:rsidP="004826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89B49CA" w14:textId="77777777" w:rsidR="0048263A" w:rsidRPr="004C1F13" w:rsidRDefault="0048263A" w:rsidP="004826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w:t>
      </w:r>
      <w:r>
        <w:rPr>
          <w:rFonts w:ascii="Tahoma" w:eastAsia="Frutiger" w:hAnsi="Tahoma" w:cs="Tahoma"/>
          <w:lang w:eastAsia="en-US"/>
        </w:rPr>
        <w:t>6</w:t>
      </w:r>
      <w:r w:rsidRPr="004C1F13">
        <w:rPr>
          <w:rFonts w:ascii="Tahoma" w:eastAsia="Frutiger" w:hAnsi="Tahoma" w:cs="Tahoma"/>
          <w:lang w:val="x-none" w:eastAsia="en-US"/>
        </w:rPr>
        <w:t>. in 1</w:t>
      </w:r>
      <w:r>
        <w:rPr>
          <w:rFonts w:ascii="Tahoma" w:eastAsia="Frutiger" w:hAnsi="Tahoma" w:cs="Tahoma"/>
          <w:lang w:eastAsia="en-US"/>
        </w:rPr>
        <w:t>7</w:t>
      </w:r>
      <w:r w:rsidRPr="004C1F13">
        <w:rPr>
          <w:rFonts w:ascii="Tahoma" w:eastAsia="Frutiger" w:hAnsi="Tahoma" w:cs="Tahoma"/>
          <w:lang w:val="x-none" w:eastAsia="en-US"/>
        </w:rPr>
        <w:t>. člena pogodbe, pogodben</w:t>
      </w:r>
      <w:r>
        <w:rPr>
          <w:rFonts w:ascii="Tahoma" w:eastAsia="Frutiger" w:hAnsi="Tahoma" w:cs="Tahoma"/>
          <w:lang w:eastAsia="en-US"/>
        </w:rPr>
        <w:t>i</w:t>
      </w:r>
      <w:r w:rsidRPr="004C1F13">
        <w:rPr>
          <w:rFonts w:ascii="Tahoma" w:eastAsia="Frutiger" w:hAnsi="Tahoma" w:cs="Tahoma"/>
          <w:lang w:val="x-none" w:eastAsia="en-US"/>
        </w:rPr>
        <w:t xml:space="preserve"> strank</w:t>
      </w:r>
      <w:r>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386AADE3" w14:textId="06655C81" w:rsidR="0048263A" w:rsidRDefault="0048263A" w:rsidP="004826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3702C00" w14:textId="77777777" w:rsidR="00801398" w:rsidRDefault="00801398" w:rsidP="00801398">
      <w:pPr>
        <w:pStyle w:val="Odstavekseznama"/>
        <w:keepNext/>
        <w:keepLines/>
        <w:numPr>
          <w:ilvl w:val="0"/>
          <w:numId w:val="45"/>
        </w:numPr>
        <w:ind w:left="426" w:hanging="426"/>
        <w:rPr>
          <w:rFonts w:ascii="Tahoma" w:eastAsia="Frutiger" w:hAnsi="Tahoma" w:cs="Tahoma"/>
          <w:lang w:eastAsia="en-US"/>
        </w:rPr>
      </w:pPr>
      <w:r w:rsidRPr="00FC49E2">
        <w:rPr>
          <w:rFonts w:ascii="Tahoma" w:eastAsia="Frutiger" w:hAnsi="Tahoma" w:cs="Tahoma"/>
          <w:b/>
          <w:lang w:eastAsia="en-US"/>
        </w:rPr>
        <w:lastRenderedPageBreak/>
        <w:t>VIŠJA SILA</w:t>
      </w:r>
    </w:p>
    <w:p w14:paraId="7154BFE2" w14:textId="77777777" w:rsidR="00801398" w:rsidRDefault="00801398" w:rsidP="008013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5B5230AB" w14:textId="77777777" w:rsidR="00801398" w:rsidRDefault="00801398" w:rsidP="00801398">
      <w:pPr>
        <w:keepNext/>
        <w:keepLines/>
        <w:numPr>
          <w:ilvl w:val="0"/>
          <w:numId w:val="44"/>
        </w:numPr>
        <w:tabs>
          <w:tab w:val="clear" w:pos="360"/>
          <w:tab w:val="num" w:pos="993"/>
          <w:tab w:val="num" w:pos="4605"/>
        </w:tabs>
        <w:jc w:val="center"/>
        <w:rPr>
          <w:rFonts w:ascii="Tahoma" w:eastAsia="Frutiger" w:hAnsi="Tahoma" w:cs="Tahoma"/>
          <w:lang w:eastAsia="en-US"/>
        </w:rPr>
      </w:pPr>
      <w:r>
        <w:rPr>
          <w:rFonts w:ascii="Tahoma" w:eastAsia="Frutiger" w:hAnsi="Tahoma" w:cs="Tahoma"/>
          <w:lang w:eastAsia="en-US"/>
        </w:rPr>
        <w:t>člen</w:t>
      </w:r>
    </w:p>
    <w:p w14:paraId="7B21FBCA" w14:textId="77777777" w:rsidR="00801398" w:rsidRDefault="00801398" w:rsidP="008013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61C57542" w14:textId="77777777" w:rsidR="00801398" w:rsidRPr="00FC49E2" w:rsidRDefault="00801398" w:rsidP="008013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Pr>
          <w:rFonts w:ascii="Tahoma" w:eastAsia="Frutiger" w:hAnsi="Tahoma" w:cs="Tahoma"/>
          <w:lang w:eastAsia="en-US"/>
        </w:rPr>
        <w:t>Pogodbeni stranki</w:t>
      </w:r>
      <w:r w:rsidRPr="00FC49E2">
        <w:rPr>
          <w:rFonts w:ascii="Tahoma" w:eastAsia="Frutiger" w:hAnsi="Tahoma" w:cs="Tahoma"/>
          <w:lang w:val="x-none" w:eastAsia="en-US"/>
        </w:rPr>
        <w:t xml:space="preserve"> ni</w:t>
      </w:r>
      <w:r>
        <w:rPr>
          <w:rFonts w:ascii="Tahoma" w:eastAsia="Frutiger" w:hAnsi="Tahoma" w:cs="Tahoma"/>
          <w:lang w:eastAsia="en-US"/>
        </w:rPr>
        <w:t>sta</w:t>
      </w:r>
      <w:r w:rsidRPr="00FC49E2">
        <w:rPr>
          <w:rFonts w:ascii="Tahoma" w:eastAsia="Frutiger" w:hAnsi="Tahoma" w:cs="Tahoma"/>
          <w:lang w:val="x-none" w:eastAsia="en-US"/>
        </w:rPr>
        <w:t xml:space="preserve"> odgovor</w:t>
      </w:r>
      <w:r>
        <w:rPr>
          <w:rFonts w:ascii="Tahoma" w:eastAsia="Frutiger" w:hAnsi="Tahoma" w:cs="Tahoma"/>
          <w:lang w:eastAsia="en-US"/>
        </w:rPr>
        <w:t>ni</w:t>
      </w:r>
      <w:r w:rsidRPr="00FC49E2">
        <w:rPr>
          <w:rFonts w:ascii="Tahoma" w:eastAsia="Frutiger" w:hAnsi="Tahoma" w:cs="Tahoma"/>
          <w:lang w:val="x-none" w:eastAsia="en-US"/>
        </w:rPr>
        <w:t xml:space="preserve"> za delno ali celotno neizpolnjevanje </w:t>
      </w:r>
      <w:r>
        <w:rPr>
          <w:rFonts w:ascii="Tahoma" w:eastAsia="Frutiger" w:hAnsi="Tahoma" w:cs="Tahoma"/>
          <w:lang w:eastAsia="en-US"/>
        </w:rPr>
        <w:t xml:space="preserve">svojih </w:t>
      </w:r>
      <w:r w:rsidRPr="00FC49E2">
        <w:rPr>
          <w:rFonts w:ascii="Tahoma" w:eastAsia="Frutiger" w:hAnsi="Tahoma" w:cs="Tahoma"/>
          <w:lang w:val="x-none" w:eastAsia="en-US"/>
        </w:rPr>
        <w:t>obveznosti, če je to posledica višje sile.</w:t>
      </w:r>
    </w:p>
    <w:p w14:paraId="6F304EFF" w14:textId="77777777" w:rsidR="00801398" w:rsidRPr="00FC49E2" w:rsidRDefault="00801398" w:rsidP="008013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2B538DAA" w14:textId="3E22EE07" w:rsidR="00801398" w:rsidRPr="00FC49E2" w:rsidRDefault="00801398" w:rsidP="008013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 xml:space="preserve">Višja sila pomeni zunanji vzrok, neodvisen od volje in vpliva katere koli stranke, ki je nepričakovan in nenaden in se mu ob splošni skrbnosti ni bilo moč izogniti in ga odvrniti, takšne okoliščine pa so se pojavile po sklenitvi pogodbe (npr.: požar, poplava, potres, visoka voda, ki onemogoča izvedbo </w:t>
      </w:r>
      <w:r w:rsidR="006C184F">
        <w:rPr>
          <w:rFonts w:ascii="Tahoma" w:eastAsia="Frutiger" w:hAnsi="Tahoma" w:cs="Tahoma"/>
          <w:lang w:eastAsia="en-US"/>
        </w:rPr>
        <w:t>del</w:t>
      </w:r>
      <w:r w:rsidRPr="00FC49E2">
        <w:rPr>
          <w:rFonts w:ascii="Tahoma" w:eastAsia="Frutiger" w:hAnsi="Tahoma" w:cs="Tahoma"/>
          <w:lang w:val="x-none" w:eastAsia="en-US"/>
        </w:rPr>
        <w:t xml:space="preserve">, izjemno slabo vreme, nenavadno za letni čas in kraj, v katerem se dela izvajajo, oz. ukrepov, določenih z akti pristojnih organov). Če je izvedba pogodbenih </w:t>
      </w:r>
      <w:r>
        <w:rPr>
          <w:rFonts w:ascii="Tahoma" w:eastAsia="Frutiger" w:hAnsi="Tahoma" w:cs="Tahoma"/>
          <w:lang w:eastAsia="en-US"/>
        </w:rPr>
        <w:t>del</w:t>
      </w:r>
      <w:r w:rsidRPr="00FC49E2">
        <w:rPr>
          <w:rFonts w:ascii="Tahoma" w:eastAsia="Frutiger" w:hAnsi="Tahoma" w:cs="Tahoma"/>
          <w:lang w:val="x-none" w:eastAsia="en-US"/>
        </w:rPr>
        <w:t xml:space="preserve">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3F6E8481" w14:textId="77777777" w:rsidR="00801398" w:rsidRPr="00FC49E2" w:rsidRDefault="00801398" w:rsidP="008013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DDE2939" w14:textId="77777777" w:rsidR="00801398" w:rsidRPr="00FC49E2" w:rsidRDefault="00801398" w:rsidP="008013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Pomanjkanje delovne sile ali materiala pri izvajalcu ali pri njegovih podizvajalcih se ne šteje za višjo silo, razen, če ni posledica le-te.</w:t>
      </w:r>
    </w:p>
    <w:p w14:paraId="5FBEA644" w14:textId="6E056F9C" w:rsidR="00801398" w:rsidRDefault="00801398" w:rsidP="004826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F9DBFB1"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11CFEE87" w14:textId="77777777" w:rsidR="0048263A" w:rsidRPr="004C1F13" w:rsidRDefault="0048263A" w:rsidP="0048263A">
      <w:pPr>
        <w:pStyle w:val="Odstavekseznama"/>
        <w:keepNext/>
        <w:keepLines/>
        <w:ind w:left="426"/>
        <w:rPr>
          <w:rFonts w:ascii="Tahoma" w:eastAsia="Frutiger" w:hAnsi="Tahoma" w:cs="Tahoma"/>
          <w:b/>
          <w:lang w:eastAsia="en-US"/>
        </w:rPr>
      </w:pPr>
    </w:p>
    <w:p w14:paraId="70FE6304" w14:textId="77777777" w:rsidR="0048263A" w:rsidRPr="009A2A2E" w:rsidRDefault="0048263A" w:rsidP="00C56C8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A299693" w14:textId="77777777" w:rsidR="0048263A" w:rsidRDefault="0048263A" w:rsidP="0048263A">
      <w:pPr>
        <w:keepNext/>
        <w:keepLines/>
        <w:jc w:val="both"/>
        <w:rPr>
          <w:rFonts w:ascii="Tahoma" w:eastAsia="Frutiger" w:hAnsi="Tahoma" w:cs="Tahoma"/>
          <w:lang w:eastAsia="en-US"/>
        </w:rPr>
      </w:pPr>
    </w:p>
    <w:p w14:paraId="588264A3" w14:textId="649C03EB"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mora najkasneje v petnajstih (15) koledarskih dneh od dneva</w:t>
      </w:r>
      <w:r>
        <w:rPr>
          <w:rFonts w:ascii="Tahoma" w:eastAsia="Frutiger" w:hAnsi="Tahoma" w:cs="Tahoma"/>
          <w:lang w:eastAsia="en-US"/>
        </w:rPr>
        <w:t xml:space="preserve"> uvedbe v delo</w:t>
      </w:r>
      <w:r w:rsidRPr="004C1F13">
        <w:rPr>
          <w:rFonts w:ascii="Tahoma" w:eastAsia="Frutiger" w:hAnsi="Tahoma" w:cs="Tahoma"/>
          <w:lang w:eastAsia="en-US"/>
        </w:rPr>
        <w:t xml:space="preserve"> predložiti naročniku bančno garancijo oziroma kavcijsko zavarovanje zavarovalnice za dobro izvedbo pogodbenih obveznosti (skladno z vzorcem iz razpisne dokumentacije</w:t>
      </w:r>
      <w:r>
        <w:rPr>
          <w:rFonts w:ascii="Tahoma" w:eastAsia="Frutiger" w:hAnsi="Tahoma" w:cs="Tahoma"/>
          <w:lang w:eastAsia="en-US"/>
        </w:rPr>
        <w:t>; v nadaljevanju:</w:t>
      </w:r>
      <w:r w:rsidRPr="00F82A67">
        <w:rPr>
          <w:rFonts w:ascii="Tahoma" w:eastAsia="Frutiger" w:hAnsi="Tahoma" w:cs="Tahoma"/>
          <w:lang w:eastAsia="en-US"/>
        </w:rPr>
        <w:t xml:space="preserve"> finančn</w:t>
      </w:r>
      <w:r>
        <w:rPr>
          <w:rFonts w:ascii="Tahoma" w:eastAsia="Frutiger" w:hAnsi="Tahoma" w:cs="Tahoma"/>
          <w:lang w:eastAsia="en-US"/>
        </w:rPr>
        <w:t>o</w:t>
      </w:r>
      <w:r w:rsidRPr="00F82A67">
        <w:rPr>
          <w:rFonts w:ascii="Tahoma" w:eastAsia="Frutiger" w:hAnsi="Tahoma" w:cs="Tahoma"/>
          <w:lang w:eastAsia="en-US"/>
        </w:rPr>
        <w:t xml:space="preserve"> zavarovanj</w:t>
      </w:r>
      <w:r>
        <w:rPr>
          <w:rFonts w:ascii="Tahoma" w:eastAsia="Frutiger" w:hAnsi="Tahoma" w:cs="Tahoma"/>
          <w:lang w:eastAsia="en-US"/>
        </w:rPr>
        <w:t>e</w:t>
      </w:r>
      <w:r w:rsidRPr="00F82A67">
        <w:rPr>
          <w:rFonts w:ascii="Tahoma" w:eastAsia="Frutiger" w:hAnsi="Tahoma" w:cs="Tahoma"/>
          <w:lang w:eastAsia="en-US"/>
        </w:rPr>
        <w:t xml:space="preserve"> za dobro izvedbo pogodbenih obveznosti</w:t>
      </w:r>
      <w:r w:rsidRPr="004C1F13">
        <w:rPr>
          <w:rFonts w:ascii="Tahoma" w:eastAsia="Frutiger" w:hAnsi="Tahoma" w:cs="Tahoma"/>
          <w:lang w:eastAsia="en-US"/>
        </w:rPr>
        <w:t>) v višini pet odstotkov (5</w:t>
      </w:r>
      <w:r>
        <w:rPr>
          <w:rFonts w:ascii="Tahoma" w:eastAsia="Frutiger" w:hAnsi="Tahoma" w:cs="Tahoma"/>
          <w:lang w:eastAsia="en-US"/>
        </w:rPr>
        <w:t xml:space="preserve"> </w:t>
      </w:r>
      <w:r w:rsidRPr="004C1F13">
        <w:rPr>
          <w:rFonts w:ascii="Tahoma" w:eastAsia="Frutiger" w:hAnsi="Tahoma" w:cs="Tahoma"/>
          <w:lang w:eastAsia="en-US"/>
        </w:rPr>
        <w:t xml:space="preserve">%) skupne pogodbene vrednosti z DDV, z dobo veljavnosti še najmanj devetdeset (90) koledarskih dni po pogodbenem roku dokončanja del.   </w:t>
      </w:r>
    </w:p>
    <w:p w14:paraId="504F29C8" w14:textId="77777777" w:rsidR="009301FA" w:rsidRPr="004C1F13" w:rsidRDefault="009301FA" w:rsidP="0048263A">
      <w:pPr>
        <w:keepNext/>
        <w:keepLines/>
        <w:jc w:val="both"/>
        <w:rPr>
          <w:rFonts w:ascii="Tahoma" w:eastAsia="Frutiger" w:hAnsi="Tahoma" w:cs="Tahoma"/>
          <w:lang w:eastAsia="en-US"/>
        </w:rPr>
      </w:pPr>
    </w:p>
    <w:p w14:paraId="5D91E2AE" w14:textId="77777777" w:rsidR="0048263A" w:rsidRDefault="0048263A" w:rsidP="0048263A">
      <w:pPr>
        <w:keepNext/>
        <w:keepLines/>
        <w:jc w:val="both"/>
        <w:rPr>
          <w:rFonts w:ascii="Tahoma" w:hAnsi="Tahoma" w:cs="Tahoma"/>
        </w:rPr>
      </w:pPr>
      <w:r w:rsidRPr="004C1F13">
        <w:rPr>
          <w:rFonts w:ascii="Tahoma" w:eastAsia="Frutiger" w:hAnsi="Tahoma" w:cs="Tahoma"/>
          <w:lang w:eastAsia="en-US"/>
        </w:rPr>
        <w:t>Predložitev finančnega zavarovanja za dobro izvedbo pogodbenih obveznosti je pogoj za veljavnost te pogodbe. Če izvajalec v navedenem roku iz prejšnjega odstavka tega člena naročniku ne predloži finančnega zavarovanja za dobro izvedbo pogodbenih obveznosti</w:t>
      </w:r>
      <w:r>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w:t>
      </w:r>
      <w:r>
        <w:rPr>
          <w:rFonts w:ascii="Tahoma" w:eastAsia="Frutiger" w:hAnsi="Tahoma" w:cs="Tahoma"/>
          <w:lang w:eastAsia="en-US"/>
        </w:rPr>
        <w:t xml:space="preserve">bo </w:t>
      </w:r>
      <w:r w:rsidRPr="004C1F13">
        <w:rPr>
          <w:rFonts w:ascii="Tahoma" w:eastAsia="Frutiger" w:hAnsi="Tahoma" w:cs="Tahoma"/>
          <w:lang w:eastAsia="en-US"/>
        </w:rPr>
        <w:t>Državni revizijski komisiji predlagal, da uvede postopek o prekršku iz 112. člena ZJN-3.</w:t>
      </w:r>
    </w:p>
    <w:p w14:paraId="40B21669" w14:textId="77777777" w:rsidR="0048263A" w:rsidRDefault="0048263A" w:rsidP="0048263A">
      <w:pPr>
        <w:keepNext/>
        <w:keepLines/>
        <w:jc w:val="both"/>
        <w:rPr>
          <w:rFonts w:ascii="Tahoma" w:eastAsia="Frutiger" w:hAnsi="Tahoma" w:cs="Tahoma"/>
          <w:lang w:eastAsia="en-US"/>
        </w:rPr>
      </w:pPr>
    </w:p>
    <w:p w14:paraId="0B1294E3"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 kolikor izvajalec ne izpolnjuje svojih pogodbenih obveznosti, lahko naročnik unovči finančno zavarovanje za dobro izvedbo pogodbenih obveznosti in od pogodbe odstopi</w:t>
      </w:r>
      <w:r>
        <w:rPr>
          <w:rFonts w:ascii="Tahoma" w:eastAsia="Frutiger" w:hAnsi="Tahoma" w:cs="Tahoma"/>
          <w:lang w:eastAsia="en-US"/>
        </w:rPr>
        <w:t>,</w:t>
      </w:r>
      <w:r w:rsidRPr="004C1F13">
        <w:rPr>
          <w:rFonts w:ascii="Tahoma" w:eastAsia="Frutiger" w:hAnsi="Tahoma" w:cs="Tahoma"/>
          <w:lang w:eastAsia="en-US"/>
        </w:rPr>
        <w:t xml:space="preserve">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62E67AAA" w14:textId="77777777" w:rsidR="0048263A" w:rsidRPr="004C1F13" w:rsidRDefault="0048263A" w:rsidP="0048263A">
      <w:pPr>
        <w:keepNext/>
        <w:keepLines/>
        <w:jc w:val="both"/>
        <w:rPr>
          <w:rFonts w:ascii="Tahoma" w:eastAsia="Frutiger" w:hAnsi="Tahoma" w:cs="Tahoma"/>
          <w:lang w:eastAsia="en-US"/>
        </w:rPr>
      </w:pPr>
    </w:p>
    <w:p w14:paraId="3EFCC06C"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016EC1F6" w14:textId="77777777" w:rsidR="0048263A" w:rsidRDefault="0048263A" w:rsidP="0048263A">
      <w:pPr>
        <w:keepNext/>
        <w:keepLines/>
        <w:jc w:val="both"/>
        <w:rPr>
          <w:rFonts w:ascii="Tahoma" w:eastAsia="Frutiger" w:hAnsi="Tahoma" w:cs="Tahoma"/>
          <w:lang w:eastAsia="en-US"/>
        </w:rPr>
      </w:pPr>
    </w:p>
    <w:p w14:paraId="11139BDD" w14:textId="77777777" w:rsidR="0048263A" w:rsidRDefault="0048263A" w:rsidP="0048263A">
      <w:pPr>
        <w:keepNext/>
        <w:keepLines/>
        <w:jc w:val="both"/>
        <w:rPr>
          <w:rFonts w:ascii="Tahoma" w:eastAsia="Frutiger" w:hAnsi="Tahoma" w:cs="Tahoma"/>
        </w:rPr>
      </w:pPr>
      <w:r w:rsidRPr="00BB08FE">
        <w:rPr>
          <w:rFonts w:ascii="Tahoma" w:eastAsia="Frutiger" w:hAnsi="Tahoma" w:cs="Tahoma"/>
        </w:rPr>
        <w:t xml:space="preserve">Če se med veljavnostjo pogodbe </w:t>
      </w:r>
    </w:p>
    <w:p w14:paraId="384F282E" w14:textId="77777777" w:rsidR="0048263A" w:rsidRDefault="0048263A" w:rsidP="0048263A">
      <w:pPr>
        <w:pStyle w:val="Odstavekseznama"/>
        <w:keepNext/>
        <w:keepLines/>
        <w:numPr>
          <w:ilvl w:val="0"/>
          <w:numId w:val="7"/>
        </w:numPr>
        <w:jc w:val="both"/>
        <w:rPr>
          <w:rFonts w:ascii="Tahoma" w:eastAsia="Frutiger" w:hAnsi="Tahoma" w:cs="Tahoma"/>
        </w:rPr>
      </w:pPr>
      <w:r w:rsidRPr="009E3894">
        <w:rPr>
          <w:rFonts w:ascii="Tahoma" w:eastAsia="Frutiger" w:hAnsi="Tahoma" w:cs="Tahoma"/>
        </w:rPr>
        <w:t>spremeni rok za izvedbo oz. dokončanje pogodbenih del ali</w:t>
      </w:r>
    </w:p>
    <w:p w14:paraId="4FC54936" w14:textId="2ED28719" w:rsidR="0048263A" w:rsidRDefault="0048263A" w:rsidP="0048263A">
      <w:pPr>
        <w:pStyle w:val="Odstavekseznama"/>
        <w:keepNext/>
        <w:keepLines/>
        <w:numPr>
          <w:ilvl w:val="0"/>
          <w:numId w:val="7"/>
        </w:numPr>
        <w:jc w:val="both"/>
        <w:rPr>
          <w:rFonts w:ascii="Tahoma" w:eastAsia="Frutiger" w:hAnsi="Tahoma" w:cs="Tahoma"/>
        </w:rPr>
      </w:pPr>
      <w:r w:rsidRPr="009E3894">
        <w:rPr>
          <w:rFonts w:ascii="Tahoma" w:eastAsia="Frutiger" w:hAnsi="Tahoma" w:cs="Tahoma"/>
        </w:rPr>
        <w:t xml:space="preserve">spremeni pogodbena vrednost iz razlogov iz </w:t>
      </w:r>
      <w:r w:rsidR="00801398">
        <w:rPr>
          <w:rFonts w:ascii="Tahoma" w:eastAsia="Frutiger" w:hAnsi="Tahoma" w:cs="Tahoma"/>
        </w:rPr>
        <w:t>4</w:t>
      </w:r>
      <w:r w:rsidRPr="009E3894">
        <w:rPr>
          <w:rFonts w:ascii="Tahoma" w:eastAsia="Frutiger" w:hAnsi="Tahoma" w:cs="Tahoma"/>
        </w:rPr>
        <w:t>. člena te pogodbe,</w:t>
      </w:r>
    </w:p>
    <w:p w14:paraId="5E966C57" w14:textId="78372C3B" w:rsidR="0048263A" w:rsidRDefault="0048263A" w:rsidP="0048263A">
      <w:pPr>
        <w:keepNext/>
        <w:keepLines/>
        <w:jc w:val="both"/>
        <w:rPr>
          <w:rFonts w:ascii="Tahoma" w:eastAsia="Frutiger" w:hAnsi="Tahoma" w:cs="Tahoma"/>
        </w:rPr>
      </w:pPr>
      <w:r w:rsidRPr="009E3894">
        <w:rPr>
          <w:rFonts w:ascii="Tahoma" w:eastAsia="Frutiger" w:hAnsi="Tahoma" w:cs="Tahoma"/>
        </w:rPr>
        <w:t xml:space="preserve">mora izvajalec naročniku predložiti, v roku </w:t>
      </w:r>
      <w:r w:rsidRPr="009E3894">
        <w:rPr>
          <w:rFonts w:ascii="Tahoma" w:eastAsia="Frutiger" w:hAnsi="Tahoma" w:cs="Tahoma"/>
          <w:lang w:eastAsia="en-US"/>
        </w:rPr>
        <w:t>petnajstih (15) koledarskih</w:t>
      </w:r>
      <w:r w:rsidRPr="009E3894">
        <w:rPr>
          <w:rFonts w:ascii="Tahoma" w:eastAsia="Frutiger" w:hAnsi="Tahoma" w:cs="Tahoma"/>
        </w:rPr>
        <w:t xml:space="preserve"> dni od sklenitve aneksa k tej pogodbi, novo finančno zavarovanje z novim rokom veljavnosti le-tega, v skladu s spremembo roka za dokončanje pogodbenih del, oziroma novo finančno zavarovanje s spremenjeno višino garantiranega zneska, v skladu s spremembo pogodbene vrednosti. Če izvajalec v navedenem roku od sklenitve aneksa k tej pogodbi naročniku ne bo predložil ustreznega finančnega zavarovanja, skladnega z določili te pogodbe, lahko naročnik unovči predloženo/obstoječe finančno zavarovanje za zavarovanje dobre izvedbe pogodbenih obveznosti. </w:t>
      </w:r>
    </w:p>
    <w:p w14:paraId="77A8DC06" w14:textId="73E936F4" w:rsidR="005F08FA" w:rsidRDefault="005F08FA" w:rsidP="0048263A">
      <w:pPr>
        <w:keepNext/>
        <w:keepLines/>
        <w:jc w:val="both"/>
        <w:rPr>
          <w:rFonts w:ascii="Tahoma" w:eastAsia="Frutiger" w:hAnsi="Tahoma" w:cs="Tahoma"/>
        </w:rPr>
      </w:pPr>
    </w:p>
    <w:p w14:paraId="54EE2540" w14:textId="10ABA62E" w:rsidR="005F08FA" w:rsidRDefault="005F08FA" w:rsidP="0048263A">
      <w:pPr>
        <w:keepNext/>
        <w:keepLines/>
        <w:jc w:val="both"/>
        <w:rPr>
          <w:rFonts w:ascii="Tahoma" w:eastAsia="Frutiger" w:hAnsi="Tahoma" w:cs="Tahoma"/>
        </w:rPr>
      </w:pPr>
    </w:p>
    <w:p w14:paraId="2412F087" w14:textId="77777777" w:rsidR="005F08FA" w:rsidRDefault="005F08FA" w:rsidP="0048263A">
      <w:pPr>
        <w:keepNext/>
        <w:keepLines/>
        <w:jc w:val="both"/>
        <w:rPr>
          <w:rFonts w:ascii="Tahoma" w:eastAsia="Frutiger" w:hAnsi="Tahoma" w:cs="Tahoma"/>
        </w:rPr>
      </w:pPr>
    </w:p>
    <w:p w14:paraId="65228467" w14:textId="77777777" w:rsidR="0048263A" w:rsidRPr="009A2A2E" w:rsidRDefault="0048263A" w:rsidP="00C56C8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lastRenderedPageBreak/>
        <w:t>člen</w:t>
      </w:r>
    </w:p>
    <w:p w14:paraId="783E42F3" w14:textId="77777777" w:rsidR="0048263A" w:rsidRDefault="0048263A" w:rsidP="0048263A">
      <w:pPr>
        <w:keepNext/>
        <w:keepLines/>
        <w:jc w:val="both"/>
        <w:rPr>
          <w:rFonts w:ascii="Tahoma" w:eastAsia="Frutiger" w:hAnsi="Tahoma" w:cs="Tahoma"/>
          <w:lang w:eastAsia="en-US"/>
        </w:rPr>
      </w:pPr>
    </w:p>
    <w:p w14:paraId="079B54D3"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6D11CF88" w14:textId="77777777" w:rsidR="0048263A" w:rsidRDefault="0048263A" w:rsidP="0048263A">
      <w:pPr>
        <w:keepNext/>
        <w:keepLines/>
        <w:jc w:val="both"/>
        <w:rPr>
          <w:rFonts w:ascii="Tahoma" w:eastAsia="Frutiger" w:hAnsi="Tahoma" w:cs="Tahoma"/>
          <w:lang w:eastAsia="en-US"/>
        </w:rPr>
      </w:pPr>
    </w:p>
    <w:p w14:paraId="5F538D0A"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POGODBENA KAZEN</w:t>
      </w:r>
    </w:p>
    <w:p w14:paraId="2356A38F" w14:textId="77777777" w:rsidR="0048263A" w:rsidRPr="004C1F13" w:rsidRDefault="0048263A" w:rsidP="0048263A">
      <w:pPr>
        <w:pStyle w:val="Odstavekseznama"/>
        <w:keepNext/>
        <w:keepLines/>
        <w:ind w:left="426"/>
        <w:rPr>
          <w:rFonts w:ascii="Tahoma" w:eastAsia="Frutiger" w:hAnsi="Tahoma" w:cs="Tahoma"/>
          <w:b/>
          <w:lang w:eastAsia="en-US"/>
        </w:rPr>
      </w:pPr>
    </w:p>
    <w:p w14:paraId="4DCD6024" w14:textId="77777777" w:rsidR="0048263A" w:rsidRPr="009A2A2E" w:rsidRDefault="0048263A" w:rsidP="00C56C8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5AEE31F3" w14:textId="77777777" w:rsidR="0048263A" w:rsidRDefault="0048263A" w:rsidP="0048263A">
      <w:pPr>
        <w:keepNext/>
        <w:keepLines/>
        <w:jc w:val="both"/>
        <w:rPr>
          <w:rFonts w:ascii="Tahoma" w:eastAsia="Frutiger" w:hAnsi="Tahoma" w:cs="Tahoma"/>
          <w:lang w:eastAsia="en-US"/>
        </w:rPr>
      </w:pPr>
    </w:p>
    <w:p w14:paraId="7EFF0E31"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 primeru, da izvajalec po svoji krivdi ne izvede pravočasno pogodbenih del, je naročniku dolžan plačati pogodbeno kazen. O tem mora naročnik nemudoma obvestiti izvajalca skladno s petim odstavkom 251. člena Obligacijskega</w:t>
      </w:r>
      <w:r>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Pr>
          <w:rFonts w:ascii="Tahoma" w:eastAsia="Frutiger" w:hAnsi="Tahoma" w:cs="Tahoma"/>
          <w:lang w:eastAsia="en-US"/>
        </w:rPr>
        <w:t>. Pogodbena kazen znaša</w:t>
      </w:r>
      <w:r w:rsidRPr="004C1F13">
        <w:rPr>
          <w:rFonts w:ascii="Tahoma" w:eastAsia="Frutiger" w:hAnsi="Tahoma" w:cs="Tahoma"/>
          <w:lang w:eastAsia="en-US"/>
        </w:rPr>
        <w:t>:</w:t>
      </w:r>
    </w:p>
    <w:p w14:paraId="19D0629E" w14:textId="77777777" w:rsidR="0048263A" w:rsidRPr="008066AF" w:rsidRDefault="0048263A" w:rsidP="0048263A">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za vsak koledarski dan prekoračitve roka dokončanja del v višini nič celih pet odstotkov</w:t>
      </w:r>
      <w:r>
        <w:rPr>
          <w:rFonts w:ascii="Tahoma" w:eastAsia="Frutiger" w:hAnsi="Tahoma" w:cs="Tahoma"/>
          <w:lang w:eastAsia="en-US"/>
        </w:rPr>
        <w:t xml:space="preserve"> (</w:t>
      </w:r>
      <w:r w:rsidRPr="008066AF">
        <w:rPr>
          <w:rFonts w:ascii="Tahoma" w:eastAsia="Frutiger" w:hAnsi="Tahoma" w:cs="Tahoma"/>
          <w:lang w:eastAsia="en-US"/>
        </w:rPr>
        <w:t>0,5 %) skupne pogodbene vrednosti z DDV, vendar skupno največ v višini deset odstotkov</w:t>
      </w:r>
      <w:r>
        <w:rPr>
          <w:rFonts w:ascii="Tahoma" w:eastAsia="Frutiger" w:hAnsi="Tahoma" w:cs="Tahoma"/>
          <w:lang w:eastAsia="en-US"/>
        </w:rPr>
        <w:t xml:space="preserve"> (</w:t>
      </w:r>
      <w:r w:rsidRPr="008066AF">
        <w:rPr>
          <w:rFonts w:ascii="Tahoma" w:eastAsia="Frutiger" w:hAnsi="Tahoma" w:cs="Tahoma"/>
          <w:lang w:eastAsia="en-US"/>
        </w:rPr>
        <w:t xml:space="preserve">10 </w:t>
      </w:r>
      <w:r>
        <w:rPr>
          <w:rFonts w:ascii="Tahoma" w:eastAsia="Frutiger" w:hAnsi="Tahoma" w:cs="Tahoma"/>
          <w:lang w:eastAsia="en-US"/>
        </w:rPr>
        <w:t>%</w:t>
      </w:r>
      <w:r w:rsidRPr="008066AF">
        <w:rPr>
          <w:rFonts w:ascii="Tahoma" w:eastAsia="Frutiger" w:hAnsi="Tahoma" w:cs="Tahoma"/>
          <w:lang w:eastAsia="en-US"/>
        </w:rPr>
        <w:t>) skupne pogodbene  vrednosti z DDV,</w:t>
      </w:r>
    </w:p>
    <w:p w14:paraId="6A6401C4" w14:textId="79B0D7FF" w:rsidR="0048263A" w:rsidRPr="008066AF" w:rsidRDefault="0048263A" w:rsidP="0048263A">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 xml:space="preserve">za vsak koledarski dan prekoračitve roka za vložitev zahteve za </w:t>
      </w:r>
      <w:r w:rsidRPr="000B70E6">
        <w:rPr>
          <w:rFonts w:ascii="Tahoma" w:eastAsia="Frutiger" w:hAnsi="Tahoma" w:cs="Tahoma"/>
          <w:lang w:eastAsia="en-US"/>
        </w:rPr>
        <w:t>izdelavo skice cestne zapore</w:t>
      </w:r>
      <w:r w:rsidRPr="008066AF">
        <w:rPr>
          <w:rFonts w:ascii="Tahoma" w:eastAsia="Frutiger" w:hAnsi="Tahoma" w:cs="Tahoma"/>
          <w:lang w:eastAsia="en-US"/>
        </w:rPr>
        <w:t xml:space="preserve"> in</w:t>
      </w:r>
      <w:r>
        <w:rPr>
          <w:rFonts w:ascii="Tahoma" w:eastAsia="Frutiger" w:hAnsi="Tahoma" w:cs="Tahoma"/>
          <w:lang w:eastAsia="en-US"/>
        </w:rPr>
        <w:t xml:space="preserve"> roka za</w:t>
      </w:r>
      <w:r w:rsidRPr="008066AF">
        <w:rPr>
          <w:rFonts w:ascii="Tahoma" w:eastAsia="Frutiger" w:hAnsi="Tahoma" w:cs="Tahoma"/>
          <w:lang w:eastAsia="en-US"/>
        </w:rPr>
        <w:t xml:space="preserve"> vložit</w:t>
      </w:r>
      <w:r>
        <w:rPr>
          <w:rFonts w:ascii="Tahoma" w:eastAsia="Frutiger" w:hAnsi="Tahoma" w:cs="Tahoma"/>
          <w:lang w:eastAsia="en-US"/>
        </w:rPr>
        <w:t>ev</w:t>
      </w:r>
      <w:r w:rsidRPr="008066AF">
        <w:rPr>
          <w:rFonts w:ascii="Tahoma" w:eastAsia="Frutiger" w:hAnsi="Tahoma" w:cs="Tahoma"/>
          <w:lang w:eastAsia="en-US"/>
        </w:rPr>
        <w:t xml:space="preserve"> zahteve za izdajo cestne zapore v višini nič celih pet odstotkov</w:t>
      </w:r>
      <w:r>
        <w:rPr>
          <w:rFonts w:ascii="Tahoma" w:eastAsia="Frutiger" w:hAnsi="Tahoma" w:cs="Tahoma"/>
          <w:lang w:eastAsia="en-US"/>
        </w:rPr>
        <w:t xml:space="preserve"> (</w:t>
      </w:r>
      <w:r w:rsidRPr="008066AF">
        <w:rPr>
          <w:rFonts w:ascii="Tahoma" w:eastAsia="Frutiger" w:hAnsi="Tahoma" w:cs="Tahoma"/>
          <w:lang w:eastAsia="en-US"/>
        </w:rPr>
        <w:t xml:space="preserve">0,5 %) skupne pogodbene vrednosti z DDV, vendar </w:t>
      </w:r>
      <w:r w:rsidR="00400024">
        <w:rPr>
          <w:rFonts w:ascii="Tahoma" w:eastAsia="Frutiger" w:hAnsi="Tahoma" w:cs="Tahoma"/>
          <w:lang w:eastAsia="en-US"/>
        </w:rPr>
        <w:t xml:space="preserve">skupno </w:t>
      </w:r>
      <w:r w:rsidRPr="008066AF">
        <w:rPr>
          <w:rFonts w:ascii="Tahoma" w:eastAsia="Frutiger" w:hAnsi="Tahoma" w:cs="Tahoma"/>
          <w:lang w:eastAsia="en-US"/>
        </w:rPr>
        <w:t>največ v višini pet odstotkov</w:t>
      </w:r>
      <w:r>
        <w:rPr>
          <w:rFonts w:ascii="Tahoma" w:eastAsia="Frutiger" w:hAnsi="Tahoma" w:cs="Tahoma"/>
          <w:lang w:eastAsia="en-US"/>
        </w:rPr>
        <w:t xml:space="preserve"> (5 %</w:t>
      </w:r>
      <w:r w:rsidRPr="008066AF">
        <w:rPr>
          <w:rFonts w:ascii="Tahoma" w:eastAsia="Frutiger" w:hAnsi="Tahoma" w:cs="Tahoma"/>
          <w:lang w:eastAsia="en-US"/>
        </w:rPr>
        <w:t>) skupne pogodbene vrednosti z DDV.</w:t>
      </w:r>
    </w:p>
    <w:p w14:paraId="19A4A927" w14:textId="77777777" w:rsidR="0048263A" w:rsidRPr="008066AF" w:rsidRDefault="0048263A" w:rsidP="0048263A">
      <w:pPr>
        <w:keepNext/>
        <w:keepLines/>
        <w:jc w:val="both"/>
        <w:rPr>
          <w:rFonts w:ascii="Tahoma" w:eastAsia="Frutiger" w:hAnsi="Tahoma" w:cs="Tahoma"/>
          <w:lang w:eastAsia="en-US"/>
        </w:rPr>
      </w:pPr>
    </w:p>
    <w:p w14:paraId="5CF9F4B0" w14:textId="77777777" w:rsidR="0048263A" w:rsidRPr="004C1F13" w:rsidRDefault="0048263A" w:rsidP="0048263A">
      <w:pPr>
        <w:keepNext/>
        <w:keepLines/>
        <w:jc w:val="both"/>
        <w:rPr>
          <w:rFonts w:ascii="Tahoma" w:eastAsia="Frutiger" w:hAnsi="Tahoma" w:cs="Tahoma"/>
          <w:lang w:eastAsia="en-US"/>
        </w:rPr>
      </w:pPr>
      <w:r w:rsidRPr="008066AF">
        <w:rPr>
          <w:rFonts w:ascii="Tahoma" w:eastAsia="Frutiger" w:hAnsi="Tahoma" w:cs="Tahoma"/>
          <w:lang w:eastAsia="en-US"/>
        </w:rPr>
        <w:t>V kolikor pogodbena kazen za zamudo po prvi alineji prejšnjega odstavka preseže deset odstotkov</w:t>
      </w:r>
      <w:r>
        <w:rPr>
          <w:rFonts w:ascii="Tahoma" w:eastAsia="Frutiger" w:hAnsi="Tahoma" w:cs="Tahoma"/>
          <w:lang w:eastAsia="en-US"/>
        </w:rPr>
        <w:t xml:space="preserve"> (</w:t>
      </w:r>
      <w:r w:rsidRPr="008066AF">
        <w:rPr>
          <w:rFonts w:ascii="Tahoma" w:eastAsia="Frutiger" w:hAnsi="Tahoma" w:cs="Tahoma"/>
          <w:lang w:eastAsia="en-US"/>
        </w:rPr>
        <w:t>10 %) skupne pogodbene vrednosti z DDV oz. pogodbena kazen za zamudo po drugi alineji prejšnjega odstavka preseže pet odstotkov</w:t>
      </w:r>
      <w:r>
        <w:rPr>
          <w:rFonts w:ascii="Tahoma" w:eastAsia="Frutiger" w:hAnsi="Tahoma" w:cs="Tahoma"/>
          <w:lang w:eastAsia="en-US"/>
        </w:rPr>
        <w:t xml:space="preserve"> (</w:t>
      </w:r>
      <w:r w:rsidRPr="008066AF">
        <w:rPr>
          <w:rFonts w:ascii="Tahoma" w:eastAsia="Frutiger" w:hAnsi="Tahoma" w:cs="Tahoma"/>
          <w:lang w:eastAsia="en-US"/>
        </w:rPr>
        <w:t>5 %) skupne pogodbene vrednosti z DDV, lahko naročnik unovči finančno zavarovanje za dobro izvedbo pogodbenih obveznosti ali</w:t>
      </w:r>
      <w:r>
        <w:rPr>
          <w:rFonts w:ascii="Tahoma" w:eastAsia="Frutiger" w:hAnsi="Tahoma" w:cs="Tahoma"/>
          <w:lang w:eastAsia="en-US"/>
        </w:rPr>
        <w:t xml:space="preserve">/in </w:t>
      </w:r>
      <w:r w:rsidRPr="008066AF">
        <w:rPr>
          <w:rFonts w:ascii="Tahoma" w:eastAsia="Frutiger" w:hAnsi="Tahoma" w:cs="Tahoma"/>
          <w:lang w:eastAsia="en-US"/>
        </w:rPr>
        <w:t>odstopi od pogodbe.</w:t>
      </w:r>
    </w:p>
    <w:p w14:paraId="7C2CF4A0" w14:textId="77777777" w:rsidR="0048263A" w:rsidRPr="004C1F13" w:rsidRDefault="0048263A" w:rsidP="0048263A">
      <w:pPr>
        <w:keepNext/>
        <w:keepLines/>
        <w:jc w:val="both"/>
        <w:rPr>
          <w:rFonts w:ascii="Tahoma" w:eastAsia="Frutiger" w:hAnsi="Tahoma" w:cs="Tahoma"/>
          <w:lang w:eastAsia="en-US"/>
        </w:rPr>
      </w:pPr>
    </w:p>
    <w:p w14:paraId="63B1A585"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Pogodbena kazen se s strani naročnika obračuna pri končni situaciji. </w:t>
      </w:r>
    </w:p>
    <w:p w14:paraId="3127C1D9" w14:textId="77777777" w:rsidR="0048263A" w:rsidRPr="004C1F13" w:rsidRDefault="0048263A" w:rsidP="0048263A">
      <w:pPr>
        <w:keepNext/>
        <w:keepLines/>
        <w:jc w:val="both"/>
        <w:rPr>
          <w:rFonts w:ascii="Tahoma" w:eastAsia="Frutiger" w:hAnsi="Tahoma" w:cs="Tahoma"/>
          <w:lang w:eastAsia="en-US"/>
        </w:rPr>
      </w:pPr>
    </w:p>
    <w:p w14:paraId="5D447633"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6777099" w14:textId="77777777" w:rsidR="0048263A" w:rsidRDefault="0048263A" w:rsidP="0048263A">
      <w:pPr>
        <w:keepNext/>
        <w:keepLines/>
        <w:jc w:val="both"/>
        <w:rPr>
          <w:rFonts w:ascii="Tahoma" w:eastAsia="Frutiger" w:hAnsi="Tahoma" w:cs="Tahoma"/>
          <w:lang w:eastAsia="en-US"/>
        </w:rPr>
      </w:pPr>
    </w:p>
    <w:p w14:paraId="4F2770E7"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37232729" w14:textId="77777777" w:rsidR="0048263A" w:rsidRPr="004C1F13" w:rsidRDefault="0048263A" w:rsidP="0048263A">
      <w:pPr>
        <w:keepNext/>
        <w:keepLines/>
        <w:jc w:val="both"/>
        <w:rPr>
          <w:rFonts w:ascii="Tahoma" w:eastAsia="Frutiger" w:hAnsi="Tahoma" w:cs="Tahoma"/>
          <w:lang w:eastAsia="en-US"/>
        </w:rPr>
      </w:pPr>
    </w:p>
    <w:p w14:paraId="5AA2102F"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653AF12" w14:textId="77777777" w:rsidR="0048263A" w:rsidRDefault="0048263A" w:rsidP="0048263A">
      <w:pPr>
        <w:keepNext/>
        <w:keepLines/>
        <w:jc w:val="both"/>
        <w:rPr>
          <w:rFonts w:ascii="Tahoma" w:eastAsia="Frutiger" w:hAnsi="Tahoma" w:cs="Tahoma"/>
          <w:lang w:eastAsia="en-US"/>
        </w:rPr>
      </w:pPr>
    </w:p>
    <w:p w14:paraId="237010C5"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izvajalec ne dostavi začasne/mesečne situacije v zahtevanem roku iz </w:t>
      </w:r>
      <w:r>
        <w:rPr>
          <w:rFonts w:ascii="Tahoma" w:eastAsia="Frutiger" w:hAnsi="Tahoma" w:cs="Tahoma"/>
          <w:lang w:eastAsia="en-US"/>
        </w:rPr>
        <w:t>8</w:t>
      </w:r>
      <w:r w:rsidRPr="004C1F13">
        <w:rPr>
          <w:rFonts w:ascii="Tahoma" w:eastAsia="Frutiger" w:hAnsi="Tahoma" w:cs="Tahoma"/>
          <w:lang w:eastAsia="en-US"/>
        </w:rPr>
        <w:t>. člena te pogodbe, ima naročnik pravico</w:t>
      </w:r>
      <w:r>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 </w:t>
      </w:r>
    </w:p>
    <w:p w14:paraId="1D401722" w14:textId="77777777" w:rsidR="0048263A" w:rsidRPr="004C1F13" w:rsidRDefault="0048263A" w:rsidP="0048263A">
      <w:pPr>
        <w:keepNext/>
        <w:keepLines/>
        <w:jc w:val="both"/>
        <w:rPr>
          <w:rFonts w:ascii="Tahoma" w:eastAsia="Frutiger" w:hAnsi="Tahoma" w:cs="Tahoma"/>
          <w:lang w:eastAsia="en-US"/>
        </w:rPr>
      </w:pPr>
    </w:p>
    <w:p w14:paraId="3EC4245B" w14:textId="77777777" w:rsidR="0048263A" w:rsidRPr="004C1F13"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Pr>
          <w:rFonts w:ascii="Tahoma" w:eastAsia="Frutiger" w:hAnsi="Tahoma" w:cs="Tahoma"/>
          <w:b/>
          <w:lang w:eastAsia="en-US"/>
        </w:rPr>
        <w:t xml:space="preserve"> (SKRBNIKI POGODBE)</w:t>
      </w:r>
    </w:p>
    <w:p w14:paraId="05B388F6" w14:textId="77777777" w:rsidR="0048263A" w:rsidRPr="004C1F13" w:rsidRDefault="0048263A" w:rsidP="0048263A">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5399E6EF"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523D470C" w14:textId="77777777" w:rsidR="0048263A" w:rsidRDefault="0048263A" w:rsidP="0048263A">
      <w:pPr>
        <w:keepNext/>
        <w:keepLines/>
        <w:jc w:val="both"/>
        <w:rPr>
          <w:rFonts w:ascii="Tahoma" w:eastAsia="Frutiger" w:hAnsi="Tahoma" w:cs="Tahoma"/>
          <w:lang w:eastAsia="en-US"/>
        </w:rPr>
      </w:pPr>
    </w:p>
    <w:p w14:paraId="3C1C7F55" w14:textId="7D60A344" w:rsidR="009301FA" w:rsidRPr="009301FA" w:rsidRDefault="009301FA" w:rsidP="009301FA">
      <w:pPr>
        <w:keepNext/>
        <w:keepLines/>
        <w:jc w:val="both"/>
        <w:rPr>
          <w:rFonts w:ascii="Tahoma" w:hAnsi="Tahoma" w:cs="Tahoma"/>
        </w:rPr>
      </w:pPr>
      <w:bookmarkStart w:id="15" w:name="_Hlk134356117"/>
      <w:r w:rsidRPr="009301FA">
        <w:rPr>
          <w:rFonts w:ascii="Tahoma" w:hAnsi="Tahoma" w:cs="Tahoma"/>
        </w:rPr>
        <w:t xml:space="preserve">Predstavnik </w:t>
      </w:r>
      <w:r>
        <w:rPr>
          <w:rFonts w:ascii="Tahoma" w:hAnsi="Tahoma" w:cs="Tahoma"/>
        </w:rPr>
        <w:t xml:space="preserve">naročnika </w:t>
      </w:r>
      <w:r w:rsidRPr="009301FA">
        <w:rPr>
          <w:rFonts w:ascii="Tahoma" w:hAnsi="Tahoma" w:cs="Tahoma"/>
        </w:rPr>
        <w:t xml:space="preserve">in skrbnik pogodbe </w:t>
      </w:r>
      <w:r>
        <w:rPr>
          <w:rFonts w:ascii="Tahoma" w:hAnsi="Tahoma" w:cs="Tahoma"/>
        </w:rPr>
        <w:t xml:space="preserve">za naročnika </w:t>
      </w:r>
      <w:r w:rsidRPr="009301FA">
        <w:rPr>
          <w:rFonts w:ascii="Tahoma" w:hAnsi="Tahoma" w:cs="Tahoma"/>
        </w:rPr>
        <w:t>za prestavitev meteorne kanalizacije, je …………………… , telefon: ……………. , e-pošta: ………………………… .</w:t>
      </w:r>
    </w:p>
    <w:bookmarkEnd w:id="15"/>
    <w:p w14:paraId="2C4DACD5" w14:textId="77777777" w:rsidR="009301FA" w:rsidRPr="009301FA" w:rsidRDefault="009301FA" w:rsidP="009301FA">
      <w:pPr>
        <w:keepNext/>
        <w:keepLines/>
        <w:jc w:val="both"/>
        <w:rPr>
          <w:rFonts w:ascii="Tahoma" w:hAnsi="Tahoma" w:cs="Tahoma"/>
        </w:rPr>
      </w:pPr>
    </w:p>
    <w:p w14:paraId="3AEC2FC3" w14:textId="671AF526" w:rsidR="009301FA" w:rsidRPr="009301FA" w:rsidRDefault="009301FA" w:rsidP="009301FA">
      <w:pPr>
        <w:keepNext/>
        <w:keepLines/>
        <w:jc w:val="both"/>
        <w:rPr>
          <w:rFonts w:ascii="Tahoma" w:hAnsi="Tahoma" w:cs="Tahoma"/>
        </w:rPr>
      </w:pPr>
      <w:r w:rsidRPr="009301FA">
        <w:rPr>
          <w:rFonts w:ascii="Tahoma" w:hAnsi="Tahoma" w:cs="Tahoma"/>
        </w:rPr>
        <w:t xml:space="preserve">Predstavnik </w:t>
      </w:r>
      <w:r>
        <w:rPr>
          <w:rFonts w:ascii="Tahoma" w:hAnsi="Tahoma" w:cs="Tahoma"/>
        </w:rPr>
        <w:t xml:space="preserve">naročnika </w:t>
      </w:r>
      <w:r w:rsidRPr="009301FA">
        <w:rPr>
          <w:rFonts w:ascii="Tahoma" w:hAnsi="Tahoma" w:cs="Tahoma"/>
        </w:rPr>
        <w:t xml:space="preserve">in skrbnik pogodbe </w:t>
      </w:r>
      <w:r>
        <w:rPr>
          <w:rFonts w:ascii="Tahoma" w:hAnsi="Tahoma" w:cs="Tahoma"/>
        </w:rPr>
        <w:t xml:space="preserve">za naročnika </w:t>
      </w:r>
      <w:r w:rsidRPr="009301FA">
        <w:rPr>
          <w:rFonts w:ascii="Tahoma" w:hAnsi="Tahoma" w:cs="Tahoma"/>
        </w:rPr>
        <w:t>za obnov</w:t>
      </w:r>
      <w:r>
        <w:rPr>
          <w:rFonts w:ascii="Tahoma" w:hAnsi="Tahoma" w:cs="Tahoma"/>
        </w:rPr>
        <w:t>o</w:t>
      </w:r>
      <w:r w:rsidRPr="009301FA">
        <w:rPr>
          <w:rFonts w:ascii="Tahoma" w:hAnsi="Tahoma" w:cs="Tahoma"/>
        </w:rPr>
        <w:t xml:space="preserve"> javnega vodovoda, je …………………… , telefon: ……………. , e-pošta: ………………………… .</w:t>
      </w:r>
    </w:p>
    <w:p w14:paraId="1359C637" w14:textId="77777777" w:rsidR="009301FA" w:rsidRDefault="009301FA" w:rsidP="0048263A">
      <w:pPr>
        <w:keepNext/>
        <w:keepLines/>
        <w:jc w:val="both"/>
        <w:rPr>
          <w:rFonts w:ascii="Tahoma" w:hAnsi="Tahoma" w:cs="Tahoma"/>
        </w:rPr>
      </w:pPr>
    </w:p>
    <w:p w14:paraId="6FE4707F" w14:textId="299A0558" w:rsidR="0048263A" w:rsidRDefault="0048263A" w:rsidP="0048263A">
      <w:pPr>
        <w:keepNext/>
        <w:keepLines/>
        <w:jc w:val="both"/>
        <w:rPr>
          <w:rFonts w:ascii="Tahoma" w:hAnsi="Tahoma" w:cs="Tahoma"/>
        </w:rPr>
      </w:pPr>
      <w:r>
        <w:rPr>
          <w:rFonts w:ascii="Tahoma" w:hAnsi="Tahoma" w:cs="Tahoma"/>
        </w:rPr>
        <w:t>Vodja gradnje</w:t>
      </w:r>
      <w:r w:rsidRPr="003C5E66">
        <w:rPr>
          <w:rFonts w:ascii="Tahoma" w:hAnsi="Tahoma" w:cs="Tahoma"/>
        </w:rPr>
        <w:t xml:space="preserve"> </w:t>
      </w:r>
      <w:r>
        <w:rPr>
          <w:rFonts w:ascii="Tahoma" w:hAnsi="Tahoma" w:cs="Tahoma"/>
        </w:rPr>
        <w:t xml:space="preserve">je </w:t>
      </w:r>
      <w:r w:rsidRPr="00C8579C">
        <w:rPr>
          <w:rFonts w:ascii="Tahoma" w:hAnsi="Tahoma" w:cs="Tahoma"/>
        </w:rPr>
        <w:t>……………………………..</w:t>
      </w:r>
      <w:r>
        <w:rPr>
          <w:rFonts w:ascii="Tahoma" w:hAnsi="Tahoma" w:cs="Tahoma"/>
        </w:rPr>
        <w:t xml:space="preserve"> </w:t>
      </w:r>
      <w:r w:rsidRPr="00C8579C">
        <w:rPr>
          <w:rFonts w:ascii="Tahoma" w:hAnsi="Tahoma" w:cs="Tahoma"/>
        </w:rPr>
        <w:t>,</w:t>
      </w:r>
      <w:r>
        <w:rPr>
          <w:rFonts w:ascii="Tahoma" w:hAnsi="Tahoma" w:cs="Tahoma"/>
        </w:rPr>
        <w:t xml:space="preserve"> IZS  (ZAPS) številka:……………… ,</w:t>
      </w:r>
      <w:r w:rsidRPr="00C8579C">
        <w:rPr>
          <w:rFonts w:ascii="Tahoma" w:hAnsi="Tahoma" w:cs="Tahoma"/>
        </w:rPr>
        <w:t xml:space="preserve"> telefon: ……………………, e-pošta: …………………….</w:t>
      </w:r>
      <w:r>
        <w:rPr>
          <w:rFonts w:ascii="Tahoma" w:hAnsi="Tahoma" w:cs="Tahoma"/>
        </w:rPr>
        <w:t xml:space="preserve"> .</w:t>
      </w:r>
    </w:p>
    <w:p w14:paraId="29BCAE60"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69869C10" w14:textId="33B4B48D" w:rsidR="00801398" w:rsidRDefault="00801398" w:rsidP="00801398">
      <w:pPr>
        <w:keepNext/>
        <w:keepLines/>
        <w:jc w:val="both"/>
        <w:rPr>
          <w:rFonts w:ascii="Tahoma" w:eastAsia="Frutiger" w:hAnsi="Tahoma" w:cs="Tahoma"/>
          <w:lang w:val="x-none" w:eastAsia="en-US"/>
        </w:rPr>
      </w:pPr>
      <w:r w:rsidRPr="00FC49E2">
        <w:rPr>
          <w:rFonts w:ascii="Tahoma" w:eastAsia="Frutiger" w:hAnsi="Tahoma" w:cs="Tahoma"/>
          <w:lang w:val="x-none" w:eastAsia="en-US"/>
        </w:rPr>
        <w:t xml:space="preserve">Predstavnika (skrbnika pogodbe) v imenu naročnika oziroma izvajalca urejata vsa vprašanja, ki bodo nastala v zvezi z izvajanjem te pogodbe ter izvajata vse ukrepe v zvezi z deli po pogodbi razen del, ki jih je </w:t>
      </w:r>
      <w:proofErr w:type="spellStart"/>
      <w:r w:rsidRPr="00FC49E2">
        <w:rPr>
          <w:rFonts w:ascii="Tahoma" w:eastAsia="Frutiger" w:hAnsi="Tahoma" w:cs="Tahoma"/>
          <w:lang w:val="x-none" w:eastAsia="en-US"/>
        </w:rPr>
        <w:t>dolž</w:t>
      </w:r>
      <w:r w:rsidR="00400024">
        <w:rPr>
          <w:rFonts w:ascii="Tahoma" w:eastAsia="Frutiger" w:hAnsi="Tahoma" w:cs="Tahoma"/>
          <w:lang w:eastAsia="en-US"/>
        </w:rPr>
        <w:t>a</w:t>
      </w:r>
      <w:proofErr w:type="spellEnd"/>
      <w:r w:rsidRPr="00FC49E2">
        <w:rPr>
          <w:rFonts w:ascii="Tahoma" w:eastAsia="Frutiger" w:hAnsi="Tahoma" w:cs="Tahoma"/>
          <w:lang w:val="x-none" w:eastAsia="en-US"/>
        </w:rPr>
        <w:t>n opravljati vodja gradnje. Naročnik in izvajalec sta se dolžna medsebojno obvestiti o zamenjavi predstavnikov in vodje gradnje, in sicer pisno, z navedbo datuma primopredaje poslov. Pisno obvestilo o tem mora prejeti naročnik oziroma izvajalec najkasneje v treh (3) koledarskih dneh pred navedenim dnevom primopredaje poslov.</w:t>
      </w:r>
    </w:p>
    <w:p w14:paraId="60734077" w14:textId="77777777" w:rsidR="0048263A" w:rsidRPr="004C1F13" w:rsidRDefault="0048263A" w:rsidP="0048263A">
      <w:pPr>
        <w:keepNext/>
        <w:keepLines/>
        <w:jc w:val="both"/>
        <w:rPr>
          <w:rFonts w:ascii="Tahoma" w:eastAsia="Frutiger" w:hAnsi="Tahoma" w:cs="Tahoma"/>
          <w:lang w:eastAsia="en-US"/>
        </w:rPr>
      </w:pPr>
    </w:p>
    <w:p w14:paraId="407CF61D"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w:t>
      </w:r>
      <w:r>
        <w:rPr>
          <w:rFonts w:ascii="Tahoma" w:eastAsia="Frutiger" w:hAnsi="Tahoma" w:cs="Tahoma"/>
          <w:lang w:eastAsia="en-US"/>
        </w:rPr>
        <w:t xml:space="preserve">pisnega </w:t>
      </w:r>
      <w:r w:rsidRPr="004C1F13">
        <w:rPr>
          <w:rFonts w:ascii="Tahoma" w:eastAsia="Frutiger" w:hAnsi="Tahoma" w:cs="Tahoma"/>
          <w:lang w:eastAsia="en-US"/>
        </w:rPr>
        <w:t xml:space="preserve">soglasja ne sme spremeniti vodje </w:t>
      </w:r>
      <w:r>
        <w:rPr>
          <w:rFonts w:ascii="Tahoma" w:eastAsia="Frutiger" w:hAnsi="Tahoma" w:cs="Tahoma"/>
          <w:lang w:eastAsia="en-US"/>
        </w:rPr>
        <w:t>gradnje</w:t>
      </w:r>
      <w:r w:rsidRPr="004C1F13">
        <w:rPr>
          <w:rFonts w:ascii="Tahoma" w:eastAsia="Frutiger" w:hAnsi="Tahoma" w:cs="Tahoma"/>
          <w:lang w:eastAsia="en-US"/>
        </w:rPr>
        <w:t>.</w:t>
      </w:r>
    </w:p>
    <w:p w14:paraId="14FA8B0F"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6AB56DBA"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D3F6A03" w14:textId="77777777" w:rsidR="0048263A" w:rsidRDefault="0048263A" w:rsidP="0048263A">
      <w:pPr>
        <w:keepNext/>
        <w:keepLines/>
        <w:jc w:val="both"/>
        <w:rPr>
          <w:rFonts w:ascii="Tahoma" w:eastAsia="Frutiger" w:hAnsi="Tahoma" w:cs="Tahoma"/>
          <w:lang w:eastAsia="en-US"/>
        </w:rPr>
      </w:pPr>
    </w:p>
    <w:p w14:paraId="14D2CF15"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Pr>
          <w:rFonts w:ascii="Tahoma" w:eastAsia="Frutiger" w:hAnsi="Tahoma" w:cs="Tahoma"/>
          <w:lang w:eastAsia="en-US"/>
        </w:rPr>
        <w:t>z</w:t>
      </w:r>
      <w:r w:rsidRPr="004C1F13">
        <w:rPr>
          <w:rFonts w:ascii="Tahoma" w:eastAsia="Frutiger" w:hAnsi="Tahoma" w:cs="Tahoma"/>
          <w:lang w:eastAsia="en-US"/>
        </w:rPr>
        <w:t>akona</w:t>
      </w:r>
      <w:r>
        <w:rPr>
          <w:rFonts w:ascii="Tahoma" w:eastAsia="Frutiger" w:hAnsi="Tahoma" w:cs="Tahoma"/>
          <w:lang w:eastAsia="en-US"/>
        </w:rPr>
        <w:t>, ki ureja</w:t>
      </w:r>
      <w:r w:rsidRPr="004C1F13">
        <w:rPr>
          <w:rFonts w:ascii="Tahoma" w:eastAsia="Frutiger" w:hAnsi="Tahoma" w:cs="Tahoma"/>
          <w:lang w:eastAsia="en-US"/>
        </w:rPr>
        <w:t xml:space="preserve"> varnost in zdravj</w:t>
      </w:r>
      <w:r>
        <w:rPr>
          <w:rFonts w:ascii="Tahoma" w:eastAsia="Frutiger" w:hAnsi="Tahoma" w:cs="Tahoma"/>
          <w:lang w:eastAsia="en-US"/>
        </w:rPr>
        <w:t>e</w:t>
      </w:r>
      <w:r w:rsidRPr="004C1F13">
        <w:rPr>
          <w:rFonts w:ascii="Tahoma" w:eastAsia="Frutiger" w:hAnsi="Tahoma" w:cs="Tahoma"/>
          <w:lang w:eastAsia="en-US"/>
        </w:rPr>
        <w:t xml:space="preserve"> pri delu in </w:t>
      </w:r>
      <w:r>
        <w:rPr>
          <w:rFonts w:ascii="Tahoma" w:eastAsia="Frutiger" w:hAnsi="Tahoma" w:cs="Tahoma"/>
          <w:lang w:eastAsia="en-US"/>
        </w:rPr>
        <w:t>u</w:t>
      </w:r>
      <w:r w:rsidRPr="004C1F13">
        <w:rPr>
          <w:rFonts w:ascii="Tahoma" w:eastAsia="Frutiger" w:hAnsi="Tahoma" w:cs="Tahoma"/>
          <w:lang w:eastAsia="en-US"/>
        </w:rPr>
        <w:t>redbe</w:t>
      </w:r>
      <w:r>
        <w:rPr>
          <w:rFonts w:ascii="Tahoma" w:eastAsia="Frutiger" w:hAnsi="Tahoma" w:cs="Tahoma"/>
          <w:lang w:eastAsia="en-US"/>
        </w:rPr>
        <w:t>, ki ureja</w:t>
      </w:r>
      <w:r w:rsidRPr="004C1F13">
        <w:rPr>
          <w:rFonts w:ascii="Tahoma" w:eastAsia="Frutiger" w:hAnsi="Tahoma" w:cs="Tahoma"/>
          <w:lang w:eastAsia="en-US"/>
        </w:rPr>
        <w:t xml:space="preserve"> zagotavljanj</w:t>
      </w:r>
      <w:r>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w:t>
      </w:r>
      <w:r>
        <w:rPr>
          <w:rFonts w:ascii="Tahoma" w:eastAsia="Frutiger" w:hAnsi="Tahoma" w:cs="Tahoma"/>
          <w:lang w:eastAsia="en-US"/>
        </w:rPr>
        <w:t>e razlog za prekinitev pogodbe.</w:t>
      </w:r>
    </w:p>
    <w:p w14:paraId="765F11DF" w14:textId="77777777" w:rsidR="0048263A" w:rsidRPr="004C1F13" w:rsidRDefault="0048263A" w:rsidP="0048263A">
      <w:pPr>
        <w:keepNext/>
        <w:keepLines/>
        <w:jc w:val="both"/>
        <w:rPr>
          <w:rFonts w:ascii="Tahoma" w:eastAsia="Frutiger" w:hAnsi="Tahoma" w:cs="Tahoma"/>
          <w:lang w:eastAsia="en-US"/>
        </w:rPr>
      </w:pPr>
    </w:p>
    <w:p w14:paraId="383D8F86"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NADZOR</w:t>
      </w:r>
    </w:p>
    <w:p w14:paraId="2CB7D6BB" w14:textId="77777777" w:rsidR="0048263A" w:rsidRPr="008A1E65" w:rsidRDefault="0048263A" w:rsidP="0048263A">
      <w:pPr>
        <w:pStyle w:val="Odstavekseznama"/>
        <w:keepNext/>
        <w:keepLines/>
        <w:ind w:left="426"/>
        <w:rPr>
          <w:rFonts w:ascii="Tahoma" w:eastAsia="Frutiger" w:hAnsi="Tahoma" w:cs="Tahoma"/>
          <w:b/>
          <w:lang w:eastAsia="en-US"/>
        </w:rPr>
      </w:pPr>
    </w:p>
    <w:p w14:paraId="23B58F9D"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7533F0C" w14:textId="77777777" w:rsidR="0048263A" w:rsidRDefault="0048263A" w:rsidP="0048263A">
      <w:pPr>
        <w:keepNext/>
        <w:keepLines/>
        <w:jc w:val="both"/>
        <w:rPr>
          <w:rFonts w:ascii="Tahoma" w:eastAsia="Frutiger" w:hAnsi="Tahoma" w:cs="Tahoma"/>
          <w:lang w:eastAsia="en-US"/>
        </w:rPr>
      </w:pPr>
    </w:p>
    <w:p w14:paraId="1FA66E00"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Naročnik 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4ED6CA25" w14:textId="77777777" w:rsidR="0048263A" w:rsidRPr="004C1F13" w:rsidRDefault="0048263A" w:rsidP="0048263A">
      <w:pPr>
        <w:keepNext/>
        <w:keepLines/>
        <w:jc w:val="both"/>
        <w:rPr>
          <w:rFonts w:ascii="Tahoma" w:eastAsia="Frutiger" w:hAnsi="Tahoma" w:cs="Tahoma"/>
          <w:lang w:eastAsia="en-US"/>
        </w:rPr>
      </w:pPr>
    </w:p>
    <w:p w14:paraId="2115C69C"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w:t>
      </w:r>
      <w:r>
        <w:rPr>
          <w:rFonts w:ascii="Tahoma" w:eastAsia="Frutiger" w:hAnsi="Tahoma" w:cs="Tahoma"/>
          <w:lang w:eastAsia="en-US"/>
        </w:rPr>
        <w:t>odgovornosti</w:t>
      </w:r>
      <w:r w:rsidRPr="004C1F13">
        <w:rPr>
          <w:rFonts w:ascii="Tahoma" w:eastAsia="Frutiger" w:hAnsi="Tahoma" w:cs="Tahoma"/>
          <w:lang w:eastAsia="en-US"/>
        </w:rPr>
        <w:t xml:space="preserve"> do izvajalca. </w:t>
      </w:r>
    </w:p>
    <w:p w14:paraId="5B7107FE" w14:textId="77777777" w:rsidR="0048263A" w:rsidRPr="004C1F13" w:rsidRDefault="0048263A" w:rsidP="0048263A">
      <w:pPr>
        <w:keepNext/>
        <w:keepLines/>
        <w:jc w:val="both"/>
        <w:rPr>
          <w:rFonts w:ascii="Tahoma" w:eastAsia="Frutiger" w:hAnsi="Tahoma" w:cs="Tahoma"/>
          <w:lang w:eastAsia="en-US"/>
        </w:rPr>
      </w:pPr>
    </w:p>
    <w:p w14:paraId="1A4C7364"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PREVZEM IN GARANCIJA</w:t>
      </w:r>
    </w:p>
    <w:p w14:paraId="01F38E30" w14:textId="77777777" w:rsidR="0048263A" w:rsidRPr="004C1F13" w:rsidRDefault="0048263A" w:rsidP="0048263A">
      <w:pPr>
        <w:pStyle w:val="Odstavekseznama"/>
        <w:keepNext/>
        <w:keepLines/>
        <w:ind w:left="426"/>
        <w:rPr>
          <w:rFonts w:ascii="Tahoma" w:eastAsia="Frutiger" w:hAnsi="Tahoma" w:cs="Tahoma"/>
          <w:b/>
          <w:lang w:eastAsia="en-US"/>
        </w:rPr>
      </w:pPr>
    </w:p>
    <w:p w14:paraId="77A26628"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C35F882" w14:textId="77777777" w:rsidR="0048263A" w:rsidRDefault="0048263A" w:rsidP="0048263A">
      <w:pPr>
        <w:keepNext/>
        <w:keepLines/>
        <w:jc w:val="both"/>
        <w:rPr>
          <w:rFonts w:ascii="Tahoma" w:eastAsia="Frutiger" w:hAnsi="Tahoma" w:cs="Tahoma"/>
          <w:lang w:eastAsia="en-US"/>
        </w:rPr>
      </w:pPr>
    </w:p>
    <w:p w14:paraId="2D8B53E4"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Ob zaključku del (po uspešno izvedenem </w:t>
      </w:r>
      <w:r>
        <w:rPr>
          <w:rFonts w:ascii="Tahoma" w:eastAsia="Frutiger" w:hAnsi="Tahoma" w:cs="Tahoma"/>
          <w:lang w:eastAsia="en-US"/>
        </w:rPr>
        <w:t>prevzemnem</w:t>
      </w:r>
      <w:r w:rsidRPr="004C1F13">
        <w:rPr>
          <w:rFonts w:ascii="Tahoma" w:eastAsia="Frutiger" w:hAnsi="Tahoma" w:cs="Tahoma"/>
          <w:lang w:eastAsia="en-US"/>
        </w:rPr>
        <w:t xml:space="preserve"> pregledu) se, s strani predstavnika naročnika in izvajalca, izvede pregled izvedenih del. Ob prevzemu predstavnika pogodbenih strank naredita prevzemni zapis o opravljenem delu v zahtevanem obsegu in kakovosti, ki se vpiše v gradbeni dnevnik in je osnova za iz</w:t>
      </w:r>
      <w:r>
        <w:rPr>
          <w:rFonts w:ascii="Tahoma" w:eastAsia="Frutiger" w:hAnsi="Tahoma" w:cs="Tahoma"/>
          <w:lang w:eastAsia="en-US"/>
        </w:rPr>
        <w:t>stavitev</w:t>
      </w:r>
      <w:r w:rsidRPr="004C1F13">
        <w:rPr>
          <w:rFonts w:ascii="Tahoma" w:eastAsia="Frutiger" w:hAnsi="Tahoma" w:cs="Tahoma"/>
          <w:lang w:eastAsia="en-US"/>
        </w:rPr>
        <w:t xml:space="preserve"> končne situacije.</w:t>
      </w:r>
    </w:p>
    <w:p w14:paraId="551E224D" w14:textId="77777777" w:rsidR="0048263A" w:rsidRPr="004C1F13" w:rsidRDefault="0048263A" w:rsidP="0048263A">
      <w:pPr>
        <w:keepNext/>
        <w:keepLines/>
        <w:jc w:val="both"/>
        <w:rPr>
          <w:rFonts w:ascii="Tahoma" w:eastAsia="Frutiger" w:hAnsi="Tahoma" w:cs="Tahoma"/>
          <w:lang w:eastAsia="en-US"/>
        </w:rPr>
      </w:pPr>
    </w:p>
    <w:p w14:paraId="0016C0F7"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Morebitne pomanjkljivosti se vpišejo v gradbeni dnevnik, kjer se določi tudi rok za njihovo odpravo. Po odpravi pomanjkljivosti izvajalec o tem pisno obvesti naročnika. Pomanjkljivosti odpravi izvajalec na svoje stroške. </w:t>
      </w:r>
    </w:p>
    <w:p w14:paraId="03F560CF" w14:textId="77777777" w:rsidR="0048263A" w:rsidRPr="004C1F13" w:rsidRDefault="0048263A" w:rsidP="0048263A">
      <w:pPr>
        <w:keepNext/>
        <w:keepLines/>
        <w:jc w:val="both"/>
        <w:rPr>
          <w:rFonts w:ascii="Tahoma" w:eastAsia="Frutiger" w:hAnsi="Tahoma" w:cs="Tahoma"/>
          <w:lang w:eastAsia="en-US"/>
        </w:rPr>
      </w:pPr>
    </w:p>
    <w:p w14:paraId="778F8498"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57DEA6D5" w14:textId="77777777" w:rsidR="0048263A" w:rsidRDefault="0048263A" w:rsidP="0048263A">
      <w:pPr>
        <w:keepNext/>
        <w:keepLines/>
        <w:jc w:val="both"/>
        <w:rPr>
          <w:rFonts w:ascii="Tahoma" w:eastAsia="Frutiger" w:hAnsi="Tahoma" w:cs="Tahoma"/>
          <w:lang w:eastAsia="en-US"/>
        </w:rPr>
      </w:pPr>
    </w:p>
    <w:p w14:paraId="13B32B7F"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je odgovoren naročniku za morebitne napake v smislu določil zakona</w:t>
      </w:r>
      <w:r>
        <w:rPr>
          <w:rFonts w:ascii="Tahoma" w:eastAsia="Frutiger" w:hAnsi="Tahoma" w:cs="Tahoma"/>
          <w:lang w:eastAsia="en-US"/>
        </w:rPr>
        <w:t>, ki ureja obligacijska razmerja</w:t>
      </w:r>
      <w:r w:rsidRPr="004C1F13">
        <w:rPr>
          <w:rFonts w:ascii="Tahoma" w:eastAsia="Frutiger" w:hAnsi="Tahoma" w:cs="Tahoma"/>
          <w:lang w:eastAsia="en-US"/>
        </w:rPr>
        <w:t>. Garancijski rok za izvedena dela in vgrajeni material je pet (5) let in prične teči od dneva zapisniškega prevzema del oziroma pisnega obvestila izvajalca o odpravi pomanjkljivosti, skladno z drugim odstavkom prejšnjega člena pogodbe.</w:t>
      </w:r>
    </w:p>
    <w:p w14:paraId="5B98731D" w14:textId="77777777" w:rsidR="0048263A" w:rsidRPr="004C1F13" w:rsidRDefault="0048263A" w:rsidP="0048263A">
      <w:pPr>
        <w:keepNext/>
        <w:keepLines/>
        <w:jc w:val="both"/>
        <w:rPr>
          <w:rFonts w:ascii="Tahoma" w:eastAsia="Frutiger" w:hAnsi="Tahoma" w:cs="Tahoma"/>
          <w:lang w:eastAsia="en-US"/>
        </w:rPr>
      </w:pPr>
    </w:p>
    <w:p w14:paraId="0285006C"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 primeru, da izvajalec ne izvede sanacije morebitnih poškodb okoliških objektov, infrastrukture in naprav, nastalih v času izvajanja pogodbenih del, lahko naročnik unovči finančno zavarovanje za dobro izvedbo pogodbenih obveznosti.</w:t>
      </w:r>
    </w:p>
    <w:p w14:paraId="436DDD64" w14:textId="77777777" w:rsidR="0048263A" w:rsidRPr="004C1F13" w:rsidRDefault="0048263A" w:rsidP="0048263A">
      <w:pPr>
        <w:keepNext/>
        <w:keepLines/>
        <w:jc w:val="both"/>
        <w:rPr>
          <w:rFonts w:ascii="Tahoma" w:eastAsia="Frutiger" w:hAnsi="Tahoma" w:cs="Tahoma"/>
          <w:lang w:eastAsia="en-US"/>
        </w:rPr>
      </w:pPr>
    </w:p>
    <w:p w14:paraId="68D31AF9"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Najkasneje v desetih (10) koledarskih dneh po končni primopredaji del</w:t>
      </w:r>
      <w:r w:rsidRPr="00875C01">
        <w:rPr>
          <w:rFonts w:ascii="Tahoma" w:eastAsia="Frutiger" w:hAnsi="Tahoma" w:cs="Tahoma"/>
          <w:lang w:eastAsia="en-US"/>
        </w:rPr>
        <w:t xml:space="preserve"> oziroma skupaj s končno situacijo</w:t>
      </w:r>
      <w:r w:rsidRPr="004C1F13">
        <w:rPr>
          <w:rFonts w:ascii="Tahoma" w:eastAsia="Frutiger" w:hAnsi="Tahoma" w:cs="Tahoma"/>
          <w:lang w:eastAsia="en-US"/>
        </w:rPr>
        <w:t>, izvajalec predloži naročniku finančno zavarovanje za odpravo napak v garancijskem roku – za izvedena dela (skladno z vzorcem iz razpisne dokumentacije), v višini pet odstotkov (5 %) skupne pogodbene vrednosti z DDV, z rokom veljavnosti, ki je pet (5) let in trideset (30) dni.</w:t>
      </w:r>
    </w:p>
    <w:p w14:paraId="05BEA48B" w14:textId="77777777" w:rsidR="0048263A" w:rsidRPr="004C1F13" w:rsidRDefault="0048263A" w:rsidP="0048263A">
      <w:pPr>
        <w:keepNext/>
        <w:keepLines/>
        <w:jc w:val="both"/>
        <w:rPr>
          <w:rFonts w:ascii="Tahoma" w:eastAsia="Frutiger" w:hAnsi="Tahoma" w:cs="Tahoma"/>
          <w:lang w:eastAsia="en-US"/>
        </w:rPr>
      </w:pPr>
    </w:p>
    <w:p w14:paraId="7DBB130D"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 kolikor izvajalec naročniku najkasneje v desetih (10) koledarskih dneh po končni primopredaji del oziroma skupaj s končno situacijo ne predloži finančnega zavarovanja za odpravo napak v garancijskem roku – za izvedena dela, lahko naročnik unovči finančno zavarovanje za dobro izvedbo pogodbenih obveznosti in/ali tudi odstopi od pogodbe.</w:t>
      </w:r>
    </w:p>
    <w:p w14:paraId="0CD6E086" w14:textId="77777777" w:rsidR="0048263A" w:rsidRPr="004C1F13" w:rsidRDefault="0048263A" w:rsidP="0048263A">
      <w:pPr>
        <w:keepNext/>
        <w:keepLines/>
        <w:jc w:val="both"/>
        <w:rPr>
          <w:rFonts w:ascii="Tahoma" w:eastAsia="Frutiger" w:hAnsi="Tahoma" w:cs="Tahoma"/>
          <w:lang w:eastAsia="en-US"/>
        </w:rPr>
      </w:pPr>
    </w:p>
    <w:p w14:paraId="2A701F77"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w:t>
      </w:r>
      <w:r>
        <w:rPr>
          <w:rFonts w:ascii="Tahoma" w:eastAsia="Frutiger" w:hAnsi="Tahoma" w:cs="Tahoma"/>
          <w:lang w:eastAsia="en-US"/>
        </w:rPr>
        <w:t>včenega finančnega zavarovanja.</w:t>
      </w:r>
    </w:p>
    <w:p w14:paraId="2A73E735" w14:textId="77777777" w:rsidR="0048263A" w:rsidRDefault="0048263A" w:rsidP="0048263A">
      <w:pPr>
        <w:keepNext/>
        <w:keepLines/>
        <w:jc w:val="both"/>
        <w:rPr>
          <w:rFonts w:ascii="Tahoma" w:eastAsia="Frutiger" w:hAnsi="Tahoma" w:cs="Tahoma"/>
          <w:lang w:eastAsia="en-US"/>
        </w:rPr>
      </w:pPr>
    </w:p>
    <w:p w14:paraId="3B79A0F7"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420ECDC" w14:textId="77777777" w:rsidR="0048263A" w:rsidRDefault="0048263A" w:rsidP="0048263A">
      <w:pPr>
        <w:keepNext/>
        <w:keepLines/>
        <w:jc w:val="both"/>
        <w:rPr>
          <w:rFonts w:ascii="Tahoma" w:eastAsia="Frutiger" w:hAnsi="Tahoma" w:cs="Tahoma"/>
          <w:lang w:eastAsia="en-US"/>
        </w:rPr>
      </w:pPr>
    </w:p>
    <w:p w14:paraId="3E2B988D"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se obveže, da bo na naročnikovo zahtevo na svoje stroške odpravil vse pomanjkljivosti v garancijsk</w:t>
      </w:r>
      <w:r>
        <w:rPr>
          <w:rFonts w:ascii="Tahoma" w:eastAsia="Frutiger" w:hAnsi="Tahoma" w:cs="Tahoma"/>
          <w:lang w:eastAsia="en-US"/>
        </w:rPr>
        <w:t>em</w:t>
      </w:r>
      <w:r w:rsidRPr="004C1F13">
        <w:rPr>
          <w:rFonts w:ascii="Tahoma" w:eastAsia="Frutiger" w:hAnsi="Tahoma" w:cs="Tahoma"/>
          <w:lang w:eastAsia="en-US"/>
        </w:rPr>
        <w:t xml:space="preserve"> </w:t>
      </w:r>
      <w:r>
        <w:rPr>
          <w:rFonts w:ascii="Tahoma" w:eastAsia="Frutiger" w:hAnsi="Tahoma" w:cs="Tahoma"/>
          <w:lang w:eastAsia="en-US"/>
        </w:rPr>
        <w:t>roku</w:t>
      </w:r>
      <w:r w:rsidRPr="004C1F13">
        <w:rPr>
          <w:rFonts w:ascii="Tahoma" w:eastAsia="Frutiger" w:hAnsi="Tahoma" w:cs="Tahoma"/>
          <w:lang w:eastAsia="en-US"/>
        </w:rPr>
        <w:t>.</w:t>
      </w:r>
    </w:p>
    <w:p w14:paraId="298830E4" w14:textId="77777777" w:rsidR="0048263A" w:rsidRPr="004C1F13" w:rsidRDefault="0048263A" w:rsidP="0048263A">
      <w:pPr>
        <w:keepNext/>
        <w:keepLines/>
        <w:jc w:val="both"/>
        <w:rPr>
          <w:rFonts w:ascii="Tahoma" w:eastAsia="Frutiger" w:hAnsi="Tahoma" w:cs="Tahoma"/>
          <w:lang w:eastAsia="en-US"/>
        </w:rPr>
      </w:pPr>
    </w:p>
    <w:p w14:paraId="68C8623C" w14:textId="77777777" w:rsidR="0048263A" w:rsidRPr="004C1F13"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14:paraId="6A6D759B" w14:textId="77777777" w:rsidR="0048263A" w:rsidRPr="004C1F13" w:rsidRDefault="0048263A" w:rsidP="0048263A">
      <w:pPr>
        <w:keepNext/>
        <w:keepLines/>
        <w:jc w:val="both"/>
        <w:rPr>
          <w:rFonts w:ascii="Tahoma" w:eastAsia="Frutiger" w:hAnsi="Tahoma" w:cs="Tahoma"/>
          <w:lang w:eastAsia="en-US"/>
        </w:rPr>
      </w:pPr>
    </w:p>
    <w:p w14:paraId="0445A509"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ED9090E" w14:textId="77777777" w:rsidR="0048263A" w:rsidRDefault="0048263A" w:rsidP="0048263A">
      <w:pPr>
        <w:keepNext/>
        <w:keepLines/>
        <w:jc w:val="both"/>
        <w:rPr>
          <w:rFonts w:ascii="Tahoma" w:eastAsia="Frutiger" w:hAnsi="Tahoma" w:cs="Tahoma"/>
          <w:lang w:eastAsia="en-US"/>
        </w:rPr>
      </w:pPr>
    </w:p>
    <w:p w14:paraId="673D6687"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39934068"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upošteva navodil naročnika in tega kljub opozorilu ne popravi,</w:t>
      </w:r>
    </w:p>
    <w:p w14:paraId="611A96D1"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poviša cene v času veljavnosti pogodbe</w:t>
      </w:r>
      <w:r>
        <w:rPr>
          <w:rFonts w:ascii="Tahoma" w:eastAsia="Frutiger" w:hAnsi="Tahoma" w:cs="Tahoma"/>
          <w:lang w:eastAsia="en-US"/>
        </w:rPr>
        <w:t>, v nasprotju z določili te pogodbe</w:t>
      </w:r>
      <w:r w:rsidRPr="004C1F13">
        <w:rPr>
          <w:rFonts w:ascii="Tahoma" w:eastAsia="Frutiger" w:hAnsi="Tahoma" w:cs="Tahoma"/>
          <w:lang w:eastAsia="en-US"/>
        </w:rPr>
        <w:t>,</w:t>
      </w:r>
    </w:p>
    <w:p w14:paraId="5418C33D"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izvaja predmeta pogodbe v dogovorjeni kvaliteti ali v dogovorjenih rokih,</w:t>
      </w:r>
    </w:p>
    <w:p w14:paraId="5506E9E7"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izpolnjuje vseh svojih obveznosti iz pogodbe,</w:t>
      </w:r>
    </w:p>
    <w:p w14:paraId="05482E98"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3D30315F" w14:textId="77777777" w:rsidR="0048263A" w:rsidRPr="004C1F13" w:rsidRDefault="0048263A" w:rsidP="0048263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 drugih primerih in obsegu, določenem v tej pogodbi.</w:t>
      </w:r>
    </w:p>
    <w:p w14:paraId="7CE2CD2B" w14:textId="77777777" w:rsidR="0048263A" w:rsidRPr="004C1F13" w:rsidRDefault="0048263A" w:rsidP="0048263A">
      <w:pPr>
        <w:keepNext/>
        <w:keepLines/>
        <w:jc w:val="both"/>
        <w:rPr>
          <w:rFonts w:ascii="Tahoma" w:eastAsia="Frutiger" w:hAnsi="Tahoma" w:cs="Tahoma"/>
          <w:lang w:eastAsia="en-US"/>
        </w:rPr>
      </w:pPr>
    </w:p>
    <w:p w14:paraId="23E5EBA6"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V primerih iz prejšnjega odstavka tega člena, razen kadar pogodba ne določa drugače, bo naročnik izvajalca pisno opozoril in pozval k izpolnitvi </w:t>
      </w:r>
      <w:r>
        <w:rPr>
          <w:rFonts w:ascii="Tahoma" w:eastAsia="Frutiger" w:hAnsi="Tahoma" w:cs="Tahoma"/>
          <w:lang w:eastAsia="en-US"/>
        </w:rPr>
        <w:t>njegovih</w:t>
      </w:r>
      <w:r w:rsidRPr="004C1F13">
        <w:rPr>
          <w:rFonts w:ascii="Tahoma" w:eastAsia="Frutiger" w:hAnsi="Tahoma" w:cs="Tahoma"/>
          <w:lang w:eastAsia="en-US"/>
        </w:rPr>
        <w:t xml:space="preserve"> obveznost</w:t>
      </w:r>
      <w:r>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w:t>
      </w:r>
      <w:r>
        <w:rPr>
          <w:rFonts w:ascii="Tahoma" w:eastAsia="Frutiger" w:hAnsi="Tahoma" w:cs="Tahoma"/>
          <w:lang w:eastAsia="en-US"/>
        </w:rPr>
        <w:t xml:space="preserve">poslano </w:t>
      </w:r>
      <w:r w:rsidRPr="004C1F13">
        <w:rPr>
          <w:rFonts w:ascii="Tahoma" w:eastAsia="Frutiger" w:hAnsi="Tahoma" w:cs="Tahoma"/>
          <w:lang w:eastAsia="en-US"/>
        </w:rPr>
        <w:t>po pošti ali s povratnico.</w:t>
      </w:r>
    </w:p>
    <w:p w14:paraId="468E110D" w14:textId="77777777" w:rsidR="0048263A" w:rsidRPr="004C1F13" w:rsidRDefault="0048263A" w:rsidP="0048263A">
      <w:pPr>
        <w:keepNext/>
        <w:keepLines/>
        <w:jc w:val="both"/>
        <w:rPr>
          <w:rFonts w:ascii="Tahoma" w:eastAsia="Frutiger" w:hAnsi="Tahoma" w:cs="Tahoma"/>
          <w:lang w:eastAsia="en-US"/>
        </w:rPr>
      </w:pPr>
    </w:p>
    <w:p w14:paraId="53310014"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 z navedbo razloga za odstop</w:t>
      </w:r>
      <w:r>
        <w:rPr>
          <w:rFonts w:ascii="Tahoma" w:eastAsia="Frutiger" w:hAnsi="Tahoma" w:cs="Tahoma"/>
          <w:lang w:eastAsia="en-US"/>
        </w:rPr>
        <w:t xml:space="preserve"> poslano</w:t>
      </w:r>
      <w:r w:rsidRPr="004C1F13">
        <w:rPr>
          <w:rFonts w:ascii="Tahoma" w:eastAsia="Frutiger" w:hAnsi="Tahoma" w:cs="Tahoma"/>
          <w:lang w:eastAsia="en-US"/>
        </w:rPr>
        <w:t xml:space="preserve"> s priporočeno pošiljko po pošti. </w:t>
      </w:r>
    </w:p>
    <w:p w14:paraId="19DCEFBC" w14:textId="77777777" w:rsidR="0048263A" w:rsidRPr="004C1F13" w:rsidRDefault="0048263A" w:rsidP="0048263A">
      <w:pPr>
        <w:keepNext/>
        <w:keepLines/>
        <w:jc w:val="both"/>
        <w:rPr>
          <w:rFonts w:ascii="Tahoma" w:eastAsia="Frutiger" w:hAnsi="Tahoma" w:cs="Tahoma"/>
          <w:lang w:eastAsia="en-US"/>
        </w:rPr>
      </w:pPr>
    </w:p>
    <w:p w14:paraId="4BE5CB6C"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49B9DD0E" w14:textId="77777777" w:rsidR="0048263A" w:rsidRPr="004C1F13" w:rsidRDefault="0048263A" w:rsidP="0048263A">
      <w:pPr>
        <w:keepNext/>
        <w:keepLines/>
        <w:jc w:val="both"/>
        <w:rPr>
          <w:rFonts w:ascii="Tahoma" w:eastAsia="Frutiger" w:hAnsi="Tahoma" w:cs="Tahoma"/>
          <w:lang w:eastAsia="en-US"/>
        </w:rPr>
      </w:pPr>
    </w:p>
    <w:p w14:paraId="7A622E5C"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23997C2E" w14:textId="77777777" w:rsidR="0048263A" w:rsidRPr="004C1F13" w:rsidRDefault="0048263A" w:rsidP="0048263A">
      <w:pPr>
        <w:keepNext/>
        <w:keepLines/>
        <w:jc w:val="both"/>
        <w:rPr>
          <w:rFonts w:ascii="Tahoma" w:eastAsia="Frutiger" w:hAnsi="Tahoma" w:cs="Tahoma"/>
          <w:lang w:eastAsia="en-US"/>
        </w:rPr>
      </w:pPr>
    </w:p>
    <w:p w14:paraId="523DB4D2"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ODPOVED POGODBE</w:t>
      </w:r>
    </w:p>
    <w:p w14:paraId="244EBA67" w14:textId="77777777" w:rsidR="0048263A" w:rsidRPr="004C1F13" w:rsidRDefault="0048263A" w:rsidP="0048263A">
      <w:pPr>
        <w:pStyle w:val="Odstavekseznama"/>
        <w:keepNext/>
        <w:keepLines/>
        <w:ind w:left="426"/>
        <w:rPr>
          <w:rFonts w:ascii="Tahoma" w:eastAsia="Frutiger" w:hAnsi="Tahoma" w:cs="Tahoma"/>
          <w:b/>
          <w:lang w:eastAsia="en-US"/>
        </w:rPr>
      </w:pPr>
    </w:p>
    <w:p w14:paraId="7B51BA49"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9647D8E" w14:textId="77777777" w:rsidR="0048263A" w:rsidRDefault="0048263A" w:rsidP="0048263A">
      <w:pPr>
        <w:keepNext/>
        <w:keepLines/>
        <w:jc w:val="both"/>
        <w:rPr>
          <w:rFonts w:ascii="Tahoma" w:eastAsia="Frutiger" w:hAnsi="Tahoma" w:cs="Tahoma"/>
          <w:lang w:eastAsia="en-US"/>
        </w:rPr>
      </w:pPr>
    </w:p>
    <w:p w14:paraId="6F316DF3" w14:textId="0A8203AB"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Vsaka stranka lahko odpove pogodbo, če se okoliščine po sklenitvi pogodbe spremenijo tako, da sklenjena pogodba ne izraža več prave volje pogodbene stranke, pod pogojem da stranki pogodbe med seboj poravnata vse medsebojne</w:t>
      </w:r>
      <w:r>
        <w:rPr>
          <w:rFonts w:ascii="Tahoma" w:eastAsia="Frutiger" w:hAnsi="Tahoma" w:cs="Tahoma"/>
          <w:lang w:eastAsia="en-US"/>
        </w:rPr>
        <w:t xml:space="preserve"> (zapadle)</w:t>
      </w:r>
      <w:r w:rsidRPr="004C1F13">
        <w:rPr>
          <w:rFonts w:ascii="Tahoma" w:eastAsia="Frutiger" w:hAnsi="Tahoma" w:cs="Tahoma"/>
          <w:lang w:eastAsia="en-US"/>
        </w:rPr>
        <w:t xml:space="preserve"> obveznosti. Odpovedni rok je en (1) mesec </w:t>
      </w:r>
      <w:r>
        <w:rPr>
          <w:rFonts w:ascii="Tahoma" w:eastAsia="Frutiger" w:hAnsi="Tahoma" w:cs="Tahoma"/>
          <w:lang w:eastAsia="en-US"/>
        </w:rPr>
        <w:t xml:space="preserve">ter </w:t>
      </w:r>
      <w:r w:rsidRPr="004C1F13">
        <w:rPr>
          <w:rFonts w:ascii="Tahoma" w:eastAsia="Frutiger" w:hAnsi="Tahoma" w:cs="Tahoma"/>
          <w:lang w:eastAsia="en-US"/>
        </w:rPr>
        <w:t xml:space="preserve">prične teči z dnem </w:t>
      </w:r>
      <w:r w:rsidR="00400024">
        <w:rPr>
          <w:rFonts w:ascii="Tahoma" w:eastAsia="Frutiger" w:hAnsi="Tahoma" w:cs="Tahoma"/>
          <w:lang w:eastAsia="en-US"/>
        </w:rPr>
        <w:t xml:space="preserve">prejema </w:t>
      </w:r>
      <w:r>
        <w:rPr>
          <w:rFonts w:ascii="Tahoma" w:eastAsia="Frutiger" w:hAnsi="Tahoma" w:cs="Tahoma"/>
          <w:lang w:eastAsia="en-US"/>
        </w:rPr>
        <w:t xml:space="preserve">priporočene poštne pošiljke o odpovedi </w:t>
      </w:r>
      <w:r w:rsidR="00400024">
        <w:rPr>
          <w:rFonts w:ascii="Tahoma" w:eastAsia="Frutiger" w:hAnsi="Tahoma" w:cs="Tahoma"/>
          <w:lang w:eastAsia="en-US"/>
        </w:rPr>
        <w:t>pri drugi pogodbeni stranki</w:t>
      </w:r>
      <w:r w:rsidRPr="004C1F13">
        <w:rPr>
          <w:rFonts w:ascii="Tahoma" w:eastAsia="Frutiger" w:hAnsi="Tahoma" w:cs="Tahoma"/>
          <w:lang w:eastAsia="en-US"/>
        </w:rPr>
        <w:t>.</w:t>
      </w:r>
    </w:p>
    <w:p w14:paraId="5653FA6A" w14:textId="77777777" w:rsidR="0048263A" w:rsidRPr="004C1F13" w:rsidRDefault="0048263A" w:rsidP="0048263A">
      <w:pPr>
        <w:keepNext/>
        <w:keepLines/>
        <w:jc w:val="both"/>
        <w:rPr>
          <w:rFonts w:ascii="Tahoma" w:eastAsia="Frutiger" w:hAnsi="Tahoma" w:cs="Tahoma"/>
          <w:lang w:eastAsia="en-US"/>
        </w:rPr>
      </w:pPr>
    </w:p>
    <w:p w14:paraId="6EBA8727"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04DFCA6C" w14:textId="77777777" w:rsidR="0048263A" w:rsidRPr="004C1F13" w:rsidRDefault="0048263A" w:rsidP="0048263A">
      <w:pPr>
        <w:keepNext/>
        <w:keepLines/>
        <w:jc w:val="both"/>
        <w:rPr>
          <w:rFonts w:ascii="Tahoma" w:eastAsia="Frutiger" w:hAnsi="Tahoma" w:cs="Tahoma"/>
          <w:b/>
          <w:lang w:eastAsia="en-US"/>
        </w:rPr>
      </w:pPr>
    </w:p>
    <w:p w14:paraId="18655067"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01CA379E" w14:textId="77777777" w:rsidR="0048263A" w:rsidRPr="004C1F13" w:rsidRDefault="0048263A" w:rsidP="0048263A">
      <w:pPr>
        <w:pStyle w:val="Odstavekseznama"/>
        <w:keepNext/>
        <w:keepLines/>
        <w:ind w:left="426"/>
        <w:rPr>
          <w:rFonts w:ascii="Tahoma" w:eastAsia="Frutiger" w:hAnsi="Tahoma" w:cs="Tahoma"/>
          <w:b/>
          <w:lang w:eastAsia="en-US"/>
        </w:rPr>
      </w:pPr>
    </w:p>
    <w:p w14:paraId="45C464B7"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A58A2CB" w14:textId="77777777" w:rsidR="0048263A" w:rsidRDefault="0048263A" w:rsidP="0048263A">
      <w:pPr>
        <w:keepNext/>
        <w:keepLines/>
        <w:jc w:val="both"/>
        <w:rPr>
          <w:rFonts w:ascii="Tahoma" w:eastAsia="Frutiger" w:hAnsi="Tahoma" w:cs="Tahoma"/>
          <w:lang w:eastAsia="en-US"/>
        </w:rPr>
      </w:pPr>
    </w:p>
    <w:p w14:paraId="5569F5D9"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Pr>
          <w:rFonts w:ascii="Tahoma" w:eastAsia="Frutiger" w:hAnsi="Tahoma" w:cs="Tahoma"/>
          <w:lang w:eastAsia="en-US"/>
        </w:rPr>
        <w:t>sta</w:t>
      </w:r>
      <w:r w:rsidRPr="004C1F13">
        <w:rPr>
          <w:rFonts w:ascii="Tahoma" w:eastAsia="Frutiger" w:hAnsi="Tahoma" w:cs="Tahoma"/>
          <w:lang w:eastAsia="en-US"/>
        </w:rPr>
        <w:t xml:space="preserve"> pogodben</w:t>
      </w:r>
      <w:r>
        <w:rPr>
          <w:rFonts w:ascii="Tahoma" w:eastAsia="Frutiger" w:hAnsi="Tahoma" w:cs="Tahoma"/>
          <w:lang w:eastAsia="en-US"/>
        </w:rPr>
        <w:t>i</w:t>
      </w:r>
      <w:r w:rsidRPr="004C1F13">
        <w:rPr>
          <w:rFonts w:ascii="Tahoma" w:eastAsia="Frutiger" w:hAnsi="Tahoma" w:cs="Tahoma"/>
          <w:lang w:eastAsia="en-US"/>
        </w:rPr>
        <w:t xml:space="preserve"> strank</w:t>
      </w:r>
      <w:r>
        <w:rPr>
          <w:rFonts w:ascii="Tahoma" w:eastAsia="Frutiger" w:hAnsi="Tahoma" w:cs="Tahoma"/>
          <w:lang w:eastAsia="en-US"/>
        </w:rPr>
        <w:t>i</w:t>
      </w:r>
      <w:r w:rsidRPr="004C1F13">
        <w:rPr>
          <w:rFonts w:ascii="Tahoma" w:eastAsia="Frutiger" w:hAnsi="Tahoma" w:cs="Tahoma"/>
          <w:lang w:eastAsia="en-US"/>
        </w:rPr>
        <w:t xml:space="preserve"> prvenstveno reševal</w:t>
      </w:r>
      <w:r>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5D097732" w14:textId="77777777" w:rsidR="0048263A" w:rsidRDefault="0048263A" w:rsidP="0048263A">
      <w:pPr>
        <w:keepNext/>
        <w:keepLines/>
        <w:jc w:val="both"/>
        <w:rPr>
          <w:rFonts w:ascii="Tahoma" w:eastAsia="Frutiger" w:hAnsi="Tahoma" w:cs="Tahoma"/>
          <w:lang w:eastAsia="en-US"/>
        </w:rPr>
      </w:pPr>
    </w:p>
    <w:p w14:paraId="4F2EB28C"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RAZVEZNI POGOJ</w:t>
      </w:r>
    </w:p>
    <w:p w14:paraId="4D848897" w14:textId="77777777" w:rsidR="0048263A" w:rsidRPr="004C1F13" w:rsidRDefault="0048263A" w:rsidP="0048263A">
      <w:pPr>
        <w:pStyle w:val="Odstavekseznama"/>
        <w:keepNext/>
        <w:keepLines/>
        <w:ind w:left="426"/>
        <w:rPr>
          <w:rFonts w:ascii="Tahoma" w:eastAsia="Frutiger" w:hAnsi="Tahoma" w:cs="Tahoma"/>
          <w:b/>
          <w:lang w:eastAsia="en-US"/>
        </w:rPr>
      </w:pPr>
    </w:p>
    <w:p w14:paraId="7078D9A0"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741C7FB" w14:textId="77777777" w:rsidR="0048263A" w:rsidRDefault="0048263A" w:rsidP="0048263A">
      <w:pPr>
        <w:keepNext/>
        <w:keepLines/>
        <w:jc w:val="both"/>
        <w:rPr>
          <w:rFonts w:ascii="Tahoma" w:eastAsia="Frutiger" w:hAnsi="Tahoma" w:cs="Tahoma"/>
          <w:lang w:eastAsia="en-US"/>
        </w:rPr>
      </w:pPr>
    </w:p>
    <w:p w14:paraId="49D51215" w14:textId="77777777" w:rsidR="004E2E2E" w:rsidRDefault="004E2E2E" w:rsidP="004E2E2E">
      <w:pPr>
        <w:keepNext/>
        <w:keepLines/>
        <w:jc w:val="both"/>
        <w:rPr>
          <w:rFonts w:ascii="Tahoma" w:hAnsi="Tahoma" w:cs="Tahoma"/>
        </w:rPr>
      </w:pPr>
      <w:r w:rsidRPr="00494D20">
        <w:rPr>
          <w:rFonts w:ascii="Tahoma" w:hAnsi="Tahoma" w:cs="Tahoma"/>
        </w:rPr>
        <w:lastRenderedPageBreak/>
        <w:t>Ta pogodba je sklenjena pod razveznim pogojem, ki se uresniči v primeru izpolnitve ene od naslednjih okoliščin:</w:t>
      </w:r>
    </w:p>
    <w:p w14:paraId="0E238F51" w14:textId="77777777" w:rsidR="004E2E2E" w:rsidRDefault="004E2E2E" w:rsidP="004E2E2E">
      <w:pPr>
        <w:pStyle w:val="Odstavekseznama"/>
        <w:keepNext/>
        <w:keepLines/>
        <w:numPr>
          <w:ilvl w:val="0"/>
          <w:numId w:val="7"/>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pogodbe o izvedbi javnega naročila ali njegovega podizvajalca ali </w:t>
      </w:r>
    </w:p>
    <w:p w14:paraId="053DC82F" w14:textId="77777777" w:rsidR="004E2E2E" w:rsidRDefault="004E2E2E" w:rsidP="004E2E2E">
      <w:pPr>
        <w:pStyle w:val="Odstavekseznama"/>
        <w:keepNext/>
        <w:keepLines/>
        <w:numPr>
          <w:ilvl w:val="0"/>
          <w:numId w:val="7"/>
        </w:numPr>
        <w:jc w:val="both"/>
        <w:rPr>
          <w:rFonts w:ascii="Tahoma" w:hAnsi="Tahoma" w:cs="Tahoma"/>
        </w:rPr>
      </w:pPr>
      <w:r w:rsidRPr="00F54A55">
        <w:rPr>
          <w:rFonts w:ascii="Tahoma" w:hAnsi="Tahoma" w:cs="Tahoma"/>
        </w:rPr>
        <w:t xml:space="preserve">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E355791" w14:textId="77777777" w:rsidR="004E2E2E" w:rsidRDefault="004E2E2E" w:rsidP="004E2E2E">
      <w:pPr>
        <w:keepNext/>
        <w:keepLines/>
        <w:jc w:val="both"/>
        <w:rPr>
          <w:rFonts w:ascii="Tahoma" w:hAnsi="Tahoma" w:cs="Tahoma"/>
        </w:rPr>
      </w:pPr>
    </w:p>
    <w:p w14:paraId="4F6D1AC2" w14:textId="4956BE02" w:rsidR="004E2E2E" w:rsidRDefault="004E2E2E" w:rsidP="004E2E2E">
      <w:pPr>
        <w:keepNext/>
        <w:keepLines/>
        <w:jc w:val="both"/>
        <w:rPr>
          <w:rFonts w:ascii="Tahoma" w:hAnsi="Tahoma" w:cs="Tahoma"/>
        </w:rPr>
      </w:pPr>
      <w:r w:rsidRPr="00F54A55">
        <w:rPr>
          <w:rFonts w:ascii="Tahoma" w:hAnsi="Tahoma" w:cs="Tahoma"/>
        </w:rPr>
        <w:t xml:space="preserve">V primeru seznanitve naročnika s kršitvijo mora ta o tem obvestiti izvajalca v </w:t>
      </w:r>
      <w:r w:rsidR="00064DCD">
        <w:rPr>
          <w:rFonts w:ascii="Tahoma" w:hAnsi="Tahoma" w:cs="Tahoma"/>
        </w:rPr>
        <w:t>10 (</w:t>
      </w:r>
      <w:r w:rsidRPr="00F54A55">
        <w:rPr>
          <w:rFonts w:ascii="Tahoma" w:hAnsi="Tahoma" w:cs="Tahoma"/>
        </w:rPr>
        <w:t>desetih</w:t>
      </w:r>
      <w:r w:rsidR="00064DCD">
        <w:rPr>
          <w:rFonts w:ascii="Tahoma" w:hAnsi="Tahoma" w:cs="Tahoma"/>
        </w:rPr>
        <w:t>)</w:t>
      </w:r>
      <w:r w:rsidRPr="00F54A55">
        <w:rPr>
          <w:rFonts w:ascii="Tahoma" w:hAnsi="Tahoma" w:cs="Tahoma"/>
        </w:rPr>
        <w:t xml:space="preserve"> dneh. </w:t>
      </w:r>
    </w:p>
    <w:p w14:paraId="27A87073" w14:textId="77777777" w:rsidR="004E2E2E" w:rsidRDefault="004E2E2E" w:rsidP="004E2E2E">
      <w:pPr>
        <w:keepNext/>
        <w:keepLines/>
        <w:jc w:val="both"/>
        <w:rPr>
          <w:rFonts w:ascii="Tahoma" w:hAnsi="Tahoma" w:cs="Tahoma"/>
        </w:rPr>
      </w:pPr>
    </w:p>
    <w:p w14:paraId="03EEBBCE" w14:textId="787FBE5C" w:rsidR="004E2E2E" w:rsidRDefault="004E2E2E" w:rsidP="004E2E2E">
      <w:pPr>
        <w:keepNext/>
        <w:keepLines/>
        <w:jc w:val="both"/>
        <w:rPr>
          <w:rFonts w:ascii="Tahoma" w:hAnsi="Tahoma" w:cs="Tahoma"/>
        </w:rPr>
      </w:pPr>
      <w:r w:rsidRPr="00F54A55">
        <w:rPr>
          <w:rFonts w:ascii="Tahoma" w:hAnsi="Tahoma" w:cs="Tahoma"/>
        </w:rPr>
        <w:t>Izvajalec lahko v roku, ki ga določi naročnik, ki pa ne sme biti daljši kot 15</w:t>
      </w:r>
      <w:r w:rsidR="00400024">
        <w:rPr>
          <w:rFonts w:ascii="Tahoma" w:hAnsi="Tahoma" w:cs="Tahoma"/>
        </w:rPr>
        <w:t xml:space="preserve"> (petnajst)</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8A78102" w14:textId="77777777" w:rsidR="004E2E2E" w:rsidRDefault="004E2E2E" w:rsidP="004E2E2E">
      <w:pPr>
        <w:keepNext/>
        <w:keepLines/>
        <w:jc w:val="both"/>
        <w:rPr>
          <w:rFonts w:ascii="Tahoma" w:hAnsi="Tahoma" w:cs="Tahoma"/>
        </w:rPr>
      </w:pPr>
    </w:p>
    <w:p w14:paraId="4D0D2C40" w14:textId="6C0C3A38" w:rsidR="004E2E2E" w:rsidRDefault="004E2E2E" w:rsidP="004E2E2E">
      <w:pPr>
        <w:keepNext/>
        <w:keepLines/>
        <w:jc w:val="both"/>
        <w:rPr>
          <w:rFonts w:ascii="Tahoma" w:hAnsi="Tahoma" w:cs="Tahoma"/>
        </w:rPr>
      </w:pPr>
      <w:r w:rsidRPr="00F54A55">
        <w:rPr>
          <w:rFonts w:ascii="Tahoma" w:hAnsi="Tahoma" w:cs="Tahoma"/>
        </w:rPr>
        <w:t>Če izvajalec ni predložil dokazov za podizvajalca ali če jih je, pa naročnik oceni, da ti ukrepi ne zadoščajo, lahko izvajalec zamenja podizvajalca v roku, ki ga določi naročnik in ne sme biti daljši od 15</w:t>
      </w:r>
      <w:r w:rsidR="00400024">
        <w:rPr>
          <w:rFonts w:ascii="Tahoma" w:hAnsi="Tahoma" w:cs="Tahoma"/>
        </w:rPr>
        <w:t xml:space="preserve"> (petnajst)</w:t>
      </w:r>
      <w:r w:rsidRPr="00F54A55">
        <w:rPr>
          <w:rFonts w:ascii="Tahoma" w:hAnsi="Tahoma" w:cs="Tahoma"/>
        </w:rPr>
        <w:t xml:space="preserve"> 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pogodbe. </w:t>
      </w:r>
    </w:p>
    <w:p w14:paraId="0D677D47" w14:textId="77777777" w:rsidR="004E2E2E" w:rsidRDefault="004E2E2E" w:rsidP="004E2E2E">
      <w:pPr>
        <w:keepNext/>
        <w:keepLines/>
        <w:jc w:val="both"/>
        <w:rPr>
          <w:rFonts w:ascii="Tahoma" w:hAnsi="Tahoma" w:cs="Tahoma"/>
        </w:rPr>
      </w:pPr>
    </w:p>
    <w:p w14:paraId="563DC118" w14:textId="6D5891FF" w:rsidR="004E2E2E" w:rsidRDefault="004E2E2E" w:rsidP="004E2E2E">
      <w:pPr>
        <w:keepNext/>
        <w:keepLines/>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 xml:space="preserve">ogodbe še najmanj </w:t>
      </w:r>
      <w:r w:rsidR="00400024">
        <w:rPr>
          <w:rFonts w:ascii="Tahoma" w:hAnsi="Tahoma" w:cs="Tahoma"/>
        </w:rPr>
        <w:t>6 (</w:t>
      </w:r>
      <w:r>
        <w:rPr>
          <w:rFonts w:ascii="Tahoma" w:hAnsi="Tahoma" w:cs="Tahoma"/>
        </w:rPr>
        <w:t>šest</w:t>
      </w:r>
      <w:r w:rsidR="00400024">
        <w:rPr>
          <w:rFonts w:ascii="Tahoma" w:hAnsi="Tahoma" w:cs="Tahoma"/>
        </w:rPr>
        <w:t>)</w:t>
      </w:r>
      <w:r>
        <w:rPr>
          <w:rFonts w:ascii="Tahoma" w:hAnsi="Tahoma" w:cs="Tahoma"/>
        </w:rPr>
        <w:t xml:space="preserve"> mesecev.</w:t>
      </w:r>
      <w:r w:rsidR="00323234">
        <w:rPr>
          <w:rFonts w:ascii="Tahoma" w:hAnsi="Tahoma" w:cs="Tahoma"/>
        </w:rPr>
        <w:t xml:space="preserve"> </w:t>
      </w:r>
      <w:r w:rsidR="00323234" w:rsidRPr="00323234">
        <w:rPr>
          <w:rFonts w:ascii="Tahoma" w:hAnsi="Tahoma" w:cs="Tahoma"/>
        </w:rPr>
        <w:t xml:space="preserve">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w:t>
      </w:r>
      <w:r w:rsidR="00400024">
        <w:rPr>
          <w:rFonts w:ascii="Tahoma" w:hAnsi="Tahoma" w:cs="Tahoma"/>
        </w:rPr>
        <w:t xml:space="preserve">(dvajsetih) </w:t>
      </w:r>
      <w:r w:rsidR="00323234" w:rsidRPr="00323234">
        <w:rPr>
          <w:rFonts w:ascii="Tahoma" w:hAnsi="Tahoma" w:cs="Tahoma"/>
        </w:rPr>
        <w:t>dneh od seznanitve s kršitvijo obvesti, da se pogodba ne razveže.</w:t>
      </w:r>
    </w:p>
    <w:p w14:paraId="1A258751" w14:textId="77777777" w:rsidR="004E2E2E" w:rsidRDefault="004E2E2E" w:rsidP="004E2E2E">
      <w:pPr>
        <w:keepNext/>
        <w:keepLines/>
        <w:jc w:val="both"/>
        <w:rPr>
          <w:rFonts w:ascii="Tahoma" w:hAnsi="Tahoma" w:cs="Tahoma"/>
        </w:rPr>
      </w:pPr>
    </w:p>
    <w:p w14:paraId="2CC500D9" w14:textId="754AA02B" w:rsidR="004E2E2E" w:rsidRPr="00F54A55" w:rsidRDefault="004E2E2E" w:rsidP="004E2E2E">
      <w:pPr>
        <w:keepNext/>
        <w:keepLines/>
        <w:jc w:val="both"/>
        <w:rPr>
          <w:rFonts w:ascii="Tahoma" w:hAnsi="Tahoma" w:cs="Tahoma"/>
        </w:rPr>
      </w:pPr>
      <w:r w:rsidRPr="00F54A55">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60</w:t>
      </w:r>
      <w:r w:rsidR="00400024">
        <w:rPr>
          <w:rFonts w:ascii="Tahoma" w:hAnsi="Tahoma" w:cs="Tahoma"/>
        </w:rPr>
        <w:t xml:space="preserve"> (šestdesetih)</w:t>
      </w:r>
      <w:r w:rsidRPr="00F54A55">
        <w:rPr>
          <w:rFonts w:ascii="Tahoma" w:hAnsi="Tahoma" w:cs="Tahoma"/>
        </w:rPr>
        <w:t xml:space="preserve"> dneh od seznanitve s kršitvijo. Če naročnik v tem roku ne začne novega postopka javnega naročila, se šteje, da je pogodba razvezana </w:t>
      </w:r>
      <w:r w:rsidR="00400024">
        <w:rPr>
          <w:rFonts w:ascii="Tahoma" w:hAnsi="Tahoma" w:cs="Tahoma"/>
        </w:rPr>
        <w:t>60. (</w:t>
      </w:r>
      <w:r w:rsidRPr="00F54A55">
        <w:rPr>
          <w:rFonts w:ascii="Tahoma" w:hAnsi="Tahoma" w:cs="Tahoma"/>
        </w:rPr>
        <w:t>šestdeseti</w:t>
      </w:r>
      <w:r w:rsidR="00400024">
        <w:rPr>
          <w:rFonts w:ascii="Tahoma" w:hAnsi="Tahoma" w:cs="Tahoma"/>
        </w:rPr>
        <w:t>)</w:t>
      </w:r>
      <w:r w:rsidRPr="00F54A55">
        <w:rPr>
          <w:rFonts w:ascii="Tahoma" w:hAnsi="Tahoma" w:cs="Tahoma"/>
        </w:rPr>
        <w:t xml:space="preserve"> dan od seznanitve s kršitvijo.</w:t>
      </w:r>
    </w:p>
    <w:p w14:paraId="768789E7" w14:textId="77777777" w:rsidR="0048263A" w:rsidRDefault="0048263A" w:rsidP="0048263A">
      <w:pPr>
        <w:keepNext/>
        <w:keepLines/>
        <w:jc w:val="both"/>
        <w:rPr>
          <w:rFonts w:ascii="Tahoma" w:eastAsia="Frutiger" w:hAnsi="Tahoma" w:cs="Tahoma"/>
          <w:b/>
          <w:lang w:eastAsia="en-US"/>
        </w:rPr>
      </w:pPr>
    </w:p>
    <w:p w14:paraId="48C25230"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61D7CB3C" w14:textId="77777777" w:rsidR="0048263A" w:rsidRPr="008A1E65" w:rsidRDefault="0048263A" w:rsidP="0048263A">
      <w:pPr>
        <w:pStyle w:val="Odstavekseznama"/>
        <w:keepNext/>
        <w:keepLines/>
        <w:ind w:left="426"/>
        <w:rPr>
          <w:rFonts w:ascii="Tahoma" w:eastAsia="Frutiger" w:hAnsi="Tahoma" w:cs="Tahoma"/>
          <w:b/>
          <w:lang w:eastAsia="en-US"/>
        </w:rPr>
      </w:pPr>
    </w:p>
    <w:p w14:paraId="2E9CA7CC"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4ADDFF45" w14:textId="77777777" w:rsidR="0048263A" w:rsidRDefault="0048263A" w:rsidP="0048263A">
      <w:pPr>
        <w:keepNext/>
        <w:keepLines/>
        <w:jc w:val="both"/>
        <w:rPr>
          <w:rFonts w:ascii="Tahoma" w:eastAsia="Frutiger" w:hAnsi="Tahoma" w:cs="Tahoma"/>
          <w:lang w:eastAsia="en-US"/>
        </w:rPr>
      </w:pPr>
    </w:p>
    <w:p w14:paraId="4196E2D1" w14:textId="7FEE2EFD"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6F8DA548" w14:textId="77777777" w:rsidR="00400024" w:rsidRPr="004C1F13" w:rsidRDefault="00400024" w:rsidP="0048263A">
      <w:pPr>
        <w:keepNext/>
        <w:keepLines/>
        <w:jc w:val="both"/>
        <w:rPr>
          <w:rFonts w:ascii="Tahoma" w:eastAsia="Frutiger" w:hAnsi="Tahoma" w:cs="Tahoma"/>
          <w:lang w:eastAsia="en-US"/>
        </w:rPr>
      </w:pPr>
    </w:p>
    <w:p w14:paraId="0A878647"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0C36F77C" w14:textId="77777777" w:rsidR="0048263A" w:rsidRDefault="0048263A" w:rsidP="0048263A">
      <w:pPr>
        <w:keepNext/>
        <w:keepLines/>
        <w:rPr>
          <w:rFonts w:ascii="Tahoma" w:eastAsia="Frutiger" w:hAnsi="Tahoma" w:cs="Tahoma"/>
          <w:lang w:eastAsia="en-US"/>
        </w:rPr>
      </w:pPr>
    </w:p>
    <w:p w14:paraId="33C11189" w14:textId="77777777" w:rsidR="0048263A" w:rsidRDefault="0048263A" w:rsidP="00C56C8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14:paraId="10CA852C" w14:textId="77777777" w:rsidR="0048263A" w:rsidRPr="004C1F13" w:rsidRDefault="0048263A" w:rsidP="0048263A">
      <w:pPr>
        <w:pStyle w:val="Odstavekseznama"/>
        <w:keepNext/>
        <w:keepLines/>
        <w:ind w:left="426"/>
        <w:rPr>
          <w:rFonts w:ascii="Tahoma" w:eastAsia="Frutiger" w:hAnsi="Tahoma" w:cs="Tahoma"/>
          <w:b/>
          <w:lang w:eastAsia="en-US"/>
        </w:rPr>
      </w:pPr>
    </w:p>
    <w:p w14:paraId="446398A4"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lastRenderedPageBreak/>
        <w:t>člen</w:t>
      </w:r>
    </w:p>
    <w:p w14:paraId="3BE39323" w14:textId="77777777" w:rsidR="0048263A" w:rsidRDefault="0048263A" w:rsidP="0048263A">
      <w:pPr>
        <w:keepNext/>
        <w:keepLines/>
        <w:jc w:val="both"/>
        <w:rPr>
          <w:rFonts w:ascii="Tahoma" w:eastAsia="Frutiger" w:hAnsi="Tahoma" w:cs="Tahoma"/>
          <w:lang w:eastAsia="en-US"/>
        </w:rPr>
      </w:pPr>
    </w:p>
    <w:p w14:paraId="24906B1A"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da je seznanjen z razpisnimi zahtevami in </w:t>
      </w:r>
      <w:r>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114F9D38" w14:textId="77777777" w:rsidR="0048263A" w:rsidRDefault="0048263A" w:rsidP="0048263A">
      <w:pPr>
        <w:keepNext/>
        <w:keepLines/>
        <w:tabs>
          <w:tab w:val="num" w:pos="4605"/>
        </w:tabs>
        <w:ind w:left="454"/>
        <w:rPr>
          <w:rFonts w:ascii="Tahoma" w:eastAsia="Frutiger" w:hAnsi="Tahoma" w:cs="Tahoma"/>
          <w:b/>
          <w:lang w:eastAsia="en-US"/>
        </w:rPr>
      </w:pPr>
    </w:p>
    <w:p w14:paraId="364F2205"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4D8E7E5" w14:textId="77777777" w:rsidR="0048263A" w:rsidRDefault="0048263A" w:rsidP="0048263A">
      <w:pPr>
        <w:keepNext/>
        <w:keepLines/>
        <w:jc w:val="both"/>
        <w:rPr>
          <w:rFonts w:ascii="Tahoma" w:eastAsia="Frutiger" w:hAnsi="Tahoma" w:cs="Tahoma"/>
          <w:lang w:eastAsia="en-US"/>
        </w:rPr>
      </w:pPr>
    </w:p>
    <w:p w14:paraId="6044FA01"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Pr>
          <w:rFonts w:ascii="Tahoma" w:eastAsia="Frutiger" w:hAnsi="Tahoma" w:cs="Tahoma"/>
          <w:lang w:eastAsia="en-US"/>
        </w:rPr>
        <w:t>sta</w:t>
      </w:r>
      <w:r w:rsidRPr="004C1F13">
        <w:rPr>
          <w:rFonts w:ascii="Tahoma" w:eastAsia="Frutiger" w:hAnsi="Tahoma" w:cs="Tahoma"/>
          <w:lang w:eastAsia="en-US"/>
        </w:rPr>
        <w:t xml:space="preserve"> neupravičeno uporabljal</w:t>
      </w:r>
      <w:r>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Pr>
          <w:rFonts w:ascii="Tahoma" w:eastAsia="Frutiger" w:hAnsi="Tahoma" w:cs="Tahoma"/>
          <w:lang w:eastAsia="en-US"/>
        </w:rPr>
        <w:t>i</w:t>
      </w:r>
      <w:r w:rsidRPr="004C1F13">
        <w:rPr>
          <w:rFonts w:ascii="Tahoma" w:eastAsia="Frutiger" w:hAnsi="Tahoma" w:cs="Tahoma"/>
          <w:lang w:eastAsia="en-US"/>
        </w:rPr>
        <w:t xml:space="preserve"> ali posredoval</w:t>
      </w:r>
      <w:r>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5137F2F2" w14:textId="77777777" w:rsidR="0048263A" w:rsidRDefault="0048263A" w:rsidP="0048263A">
      <w:pPr>
        <w:keepNext/>
        <w:keepLines/>
        <w:jc w:val="both"/>
        <w:rPr>
          <w:rFonts w:ascii="Tahoma" w:eastAsia="Frutiger" w:hAnsi="Tahoma" w:cs="Tahoma"/>
          <w:lang w:eastAsia="en-US"/>
        </w:rPr>
      </w:pPr>
    </w:p>
    <w:p w14:paraId="6A700E0B"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7D7BDEB" w14:textId="77777777" w:rsidR="0048263A" w:rsidRDefault="0048263A" w:rsidP="0048263A">
      <w:pPr>
        <w:keepNext/>
        <w:keepLines/>
        <w:jc w:val="both"/>
        <w:rPr>
          <w:rFonts w:ascii="Tahoma" w:eastAsia="Frutiger" w:hAnsi="Tahoma" w:cs="Tahoma"/>
          <w:lang w:eastAsia="en-US"/>
        </w:rPr>
      </w:pPr>
    </w:p>
    <w:p w14:paraId="5A9DDF39" w14:textId="4C22D9E2"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Pr>
          <w:rFonts w:ascii="Tahoma" w:eastAsia="Frutiger" w:hAnsi="Tahoma" w:cs="Tahoma"/>
          <w:lang w:eastAsia="en-US"/>
        </w:rPr>
        <w:t>ta</w:t>
      </w:r>
      <w:r w:rsidRPr="004C1F13">
        <w:rPr>
          <w:rFonts w:ascii="Tahoma" w:eastAsia="Frutiger" w:hAnsi="Tahoma" w:cs="Tahoma"/>
          <w:lang w:eastAsia="en-US"/>
        </w:rPr>
        <w:t>, da velja prepoved odstopa oziroma cesije denarnih terjatev, ki izvirajo iz predmetne pogodbe, drugim pravnim ali fizičnim osebam, razen bankam. V primeru odstopa denarne terjatve drugim pravnim ali fizičnim osebam, razen bankam, odstop nima pravnega učinka.</w:t>
      </w:r>
    </w:p>
    <w:p w14:paraId="75897B66" w14:textId="77777777" w:rsidR="0048263A" w:rsidRPr="004C1F13" w:rsidRDefault="0048263A" w:rsidP="0048263A">
      <w:pPr>
        <w:keepNext/>
        <w:keepLines/>
        <w:jc w:val="both"/>
        <w:rPr>
          <w:rFonts w:ascii="Tahoma" w:eastAsia="Frutiger" w:hAnsi="Tahoma" w:cs="Tahoma"/>
          <w:lang w:eastAsia="en-US"/>
        </w:rPr>
      </w:pPr>
    </w:p>
    <w:p w14:paraId="364FF543"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480D2E6" w14:textId="77777777" w:rsidR="0048263A" w:rsidRDefault="0048263A" w:rsidP="0048263A">
      <w:pPr>
        <w:keepNext/>
        <w:keepLines/>
        <w:jc w:val="both"/>
        <w:rPr>
          <w:rFonts w:ascii="Tahoma" w:eastAsia="Frutiger" w:hAnsi="Tahoma" w:cs="Tahoma"/>
          <w:lang w:eastAsia="en-US"/>
        </w:rPr>
      </w:pPr>
    </w:p>
    <w:p w14:paraId="4D2786F0" w14:textId="77777777"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007086AC" w14:textId="77777777" w:rsidR="0048263A" w:rsidRDefault="0048263A" w:rsidP="0048263A">
      <w:pPr>
        <w:keepNext/>
        <w:keepLines/>
        <w:jc w:val="both"/>
        <w:rPr>
          <w:rFonts w:ascii="Tahoma" w:eastAsia="Frutiger" w:hAnsi="Tahoma" w:cs="Tahoma"/>
          <w:lang w:eastAsia="en-US"/>
        </w:rPr>
      </w:pPr>
    </w:p>
    <w:p w14:paraId="77EB3405" w14:textId="77777777" w:rsidR="0048263A" w:rsidRPr="004C1F13" w:rsidRDefault="0048263A" w:rsidP="0048263A">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1537A539" w14:textId="77777777" w:rsidR="0048263A" w:rsidRPr="004C1F13" w:rsidRDefault="0048263A" w:rsidP="0048263A">
      <w:pPr>
        <w:keepNext/>
        <w:keepLines/>
        <w:jc w:val="both"/>
        <w:rPr>
          <w:rFonts w:ascii="Tahoma" w:eastAsia="Frutiger" w:hAnsi="Tahoma" w:cs="Tahoma"/>
          <w:lang w:eastAsia="en-US"/>
        </w:rPr>
      </w:pPr>
    </w:p>
    <w:p w14:paraId="12CA2F09"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17B3001" w14:textId="77777777" w:rsidR="0048263A" w:rsidRDefault="0048263A" w:rsidP="0048263A">
      <w:pPr>
        <w:keepNext/>
        <w:keepLines/>
        <w:jc w:val="both"/>
        <w:rPr>
          <w:rFonts w:ascii="Tahoma" w:eastAsia="Frutiger" w:hAnsi="Tahoma" w:cs="Tahoma"/>
          <w:lang w:eastAsia="en-US"/>
        </w:rPr>
      </w:pPr>
    </w:p>
    <w:p w14:paraId="1DED77FF"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3A213F30" w14:textId="77777777" w:rsidR="0048263A" w:rsidRDefault="0048263A" w:rsidP="0048263A">
      <w:pPr>
        <w:keepNext/>
        <w:keepLines/>
        <w:jc w:val="both"/>
        <w:rPr>
          <w:rFonts w:ascii="Tahoma" w:eastAsia="Frutiger" w:hAnsi="Tahoma" w:cs="Tahoma"/>
          <w:lang w:eastAsia="en-US"/>
        </w:rPr>
      </w:pPr>
    </w:p>
    <w:p w14:paraId="2881EE34"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B9C0B99" w14:textId="77777777" w:rsidR="0048263A" w:rsidRDefault="0048263A" w:rsidP="0048263A">
      <w:pPr>
        <w:keepNext/>
        <w:keepLines/>
        <w:jc w:val="both"/>
        <w:rPr>
          <w:rFonts w:ascii="Tahoma" w:eastAsia="Frutiger" w:hAnsi="Tahoma" w:cs="Tahoma"/>
          <w:lang w:eastAsia="en-US"/>
        </w:rPr>
      </w:pPr>
    </w:p>
    <w:p w14:paraId="4C75A3BB"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Pogodba je sklenjena </w:t>
      </w:r>
      <w:r>
        <w:rPr>
          <w:rFonts w:ascii="Tahoma" w:eastAsia="Frutiger" w:hAnsi="Tahoma" w:cs="Tahoma"/>
          <w:lang w:eastAsia="en-US"/>
        </w:rPr>
        <w:t>in prične veljati</w:t>
      </w:r>
      <w:r w:rsidRPr="004C1F13">
        <w:rPr>
          <w:rFonts w:ascii="Tahoma" w:eastAsia="Frutiger" w:hAnsi="Tahoma" w:cs="Tahoma"/>
          <w:lang w:eastAsia="en-US"/>
        </w:rPr>
        <w:t xml:space="preserve"> z dnem podpisa pogodbe s strani obeh pogodbenih strank</w:t>
      </w:r>
      <w:r>
        <w:rPr>
          <w:rFonts w:ascii="Tahoma" w:eastAsia="Frutiger" w:hAnsi="Tahoma" w:cs="Tahoma"/>
          <w:lang w:eastAsia="en-US"/>
        </w:rPr>
        <w:t xml:space="preserve"> pod pogojem,</w:t>
      </w:r>
      <w:r w:rsidRPr="004C1F13">
        <w:rPr>
          <w:rFonts w:ascii="Tahoma" w:eastAsia="Frutiger" w:hAnsi="Tahoma" w:cs="Tahoma"/>
          <w:lang w:eastAsia="en-US"/>
        </w:rPr>
        <w:t xml:space="preserve"> </w:t>
      </w:r>
      <w:r>
        <w:rPr>
          <w:rFonts w:ascii="Tahoma" w:eastAsia="Frutiger" w:hAnsi="Tahoma" w:cs="Tahoma"/>
          <w:lang w:eastAsia="en-US"/>
        </w:rPr>
        <w:t>da</w:t>
      </w:r>
      <w:r w:rsidRPr="004C1F13">
        <w:rPr>
          <w:rFonts w:ascii="Tahoma" w:eastAsia="Frutiger" w:hAnsi="Tahoma" w:cs="Tahoma"/>
          <w:lang w:eastAsia="en-US"/>
        </w:rPr>
        <w:t xml:space="preserve"> izvajalec</w:t>
      </w:r>
      <w:r>
        <w:rPr>
          <w:rFonts w:ascii="Tahoma" w:eastAsia="Frutiger" w:hAnsi="Tahoma" w:cs="Tahoma"/>
          <w:lang w:eastAsia="en-US"/>
        </w:rPr>
        <w:t>,</w:t>
      </w:r>
      <w:r w:rsidRPr="004C1F13">
        <w:rPr>
          <w:rFonts w:ascii="Tahoma" w:eastAsia="Frutiger" w:hAnsi="Tahoma" w:cs="Tahoma"/>
          <w:lang w:eastAsia="en-US"/>
        </w:rPr>
        <w:t xml:space="preserve"> v skladu z 1</w:t>
      </w:r>
      <w:r>
        <w:rPr>
          <w:rFonts w:ascii="Tahoma" w:eastAsia="Frutiger" w:hAnsi="Tahoma" w:cs="Tahoma"/>
          <w:lang w:eastAsia="en-US"/>
        </w:rPr>
        <w:t>9</w:t>
      </w:r>
      <w:r w:rsidRPr="004C1F13">
        <w:rPr>
          <w:rFonts w:ascii="Tahoma" w:eastAsia="Frutiger" w:hAnsi="Tahoma" w:cs="Tahoma"/>
          <w:lang w:eastAsia="en-US"/>
        </w:rPr>
        <w:t>. členom pogodbe, naročniku predloži finančno zavarovanje za dobro izvedbo pogodbenih obveznosti. V kolikor izvajalec, v skladu z 1</w:t>
      </w:r>
      <w:r>
        <w:rPr>
          <w:rFonts w:ascii="Tahoma" w:eastAsia="Frutiger" w:hAnsi="Tahoma" w:cs="Tahoma"/>
          <w:lang w:eastAsia="en-US"/>
        </w:rPr>
        <w:t>9</w:t>
      </w:r>
      <w:r w:rsidRPr="004C1F13">
        <w:rPr>
          <w:rFonts w:ascii="Tahoma" w:eastAsia="Frutiger" w:hAnsi="Tahoma" w:cs="Tahoma"/>
          <w:lang w:eastAsia="en-US"/>
        </w:rPr>
        <w:t>. členom pogodbe, naročniku ne predloži finančnega zavarovanja za dobro izvedbo pogodbenih obveznosti, se šteje, da ta p</w:t>
      </w:r>
      <w:r>
        <w:rPr>
          <w:rFonts w:ascii="Tahoma" w:eastAsia="Frutiger" w:hAnsi="Tahoma" w:cs="Tahoma"/>
          <w:lang w:eastAsia="en-US"/>
        </w:rPr>
        <w:t>ogodba ni bila nikoli sklenjena.</w:t>
      </w:r>
    </w:p>
    <w:p w14:paraId="58170AC8" w14:textId="77777777" w:rsidR="0048263A" w:rsidRPr="004C1F13" w:rsidRDefault="0048263A" w:rsidP="0048263A">
      <w:pPr>
        <w:keepNext/>
        <w:keepLines/>
        <w:jc w:val="both"/>
        <w:rPr>
          <w:rFonts w:ascii="Tahoma" w:eastAsia="Frutiger" w:hAnsi="Tahoma" w:cs="Tahoma"/>
          <w:lang w:eastAsia="en-US"/>
        </w:rPr>
      </w:pPr>
    </w:p>
    <w:p w14:paraId="0705904C"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7B7D6DD3" w14:textId="77777777" w:rsidR="0048263A" w:rsidRPr="004C1F13" w:rsidRDefault="0048263A" w:rsidP="0048263A">
      <w:pPr>
        <w:keepNext/>
        <w:keepLines/>
        <w:jc w:val="both"/>
        <w:rPr>
          <w:rFonts w:ascii="Tahoma" w:eastAsia="Frutiger" w:hAnsi="Tahoma" w:cs="Tahoma"/>
          <w:lang w:eastAsia="en-US"/>
        </w:rPr>
      </w:pPr>
    </w:p>
    <w:p w14:paraId="15EB3D07" w14:textId="77777777" w:rsidR="0048263A" w:rsidRPr="00C75C7F" w:rsidRDefault="0048263A" w:rsidP="00C56C8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C90F54E" w14:textId="77777777" w:rsidR="0048263A" w:rsidRDefault="0048263A" w:rsidP="0048263A">
      <w:pPr>
        <w:keepNext/>
        <w:keepLines/>
        <w:jc w:val="both"/>
        <w:rPr>
          <w:rFonts w:ascii="Tahoma" w:eastAsia="Frutiger" w:hAnsi="Tahoma" w:cs="Tahoma"/>
          <w:lang w:eastAsia="en-US"/>
        </w:rPr>
      </w:pPr>
    </w:p>
    <w:p w14:paraId="601FA147" w14:textId="3546133F" w:rsidR="0048263A"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Pr>
          <w:rFonts w:ascii="Tahoma" w:eastAsia="Frutiger" w:hAnsi="Tahoma" w:cs="Tahoma"/>
          <w:lang w:eastAsia="en-US"/>
        </w:rPr>
        <w:t xml:space="preserve"> vsaka pogodbena </w:t>
      </w:r>
      <w:r w:rsidRPr="004C1F13">
        <w:rPr>
          <w:rFonts w:ascii="Tahoma" w:eastAsia="Frutiger" w:hAnsi="Tahoma" w:cs="Tahoma"/>
          <w:lang w:eastAsia="en-US"/>
        </w:rPr>
        <w:t>strank</w:t>
      </w:r>
      <w:r>
        <w:rPr>
          <w:rFonts w:ascii="Tahoma" w:eastAsia="Frutiger" w:hAnsi="Tahoma" w:cs="Tahoma"/>
          <w:lang w:eastAsia="en-US"/>
        </w:rPr>
        <w:t>a</w:t>
      </w:r>
      <w:r w:rsidRPr="004C1F13">
        <w:rPr>
          <w:rFonts w:ascii="Tahoma" w:eastAsia="Frutiger" w:hAnsi="Tahoma" w:cs="Tahoma"/>
          <w:lang w:eastAsia="en-US"/>
        </w:rPr>
        <w:t xml:space="preserve"> </w:t>
      </w:r>
      <w:r>
        <w:rPr>
          <w:rFonts w:ascii="Tahoma" w:eastAsia="Frutiger" w:hAnsi="Tahoma" w:cs="Tahoma"/>
          <w:lang w:eastAsia="en-US"/>
        </w:rPr>
        <w:t xml:space="preserve">dva </w:t>
      </w:r>
      <w:r w:rsidRPr="004C1F13">
        <w:rPr>
          <w:rFonts w:ascii="Tahoma" w:eastAsia="Frutiger" w:hAnsi="Tahoma" w:cs="Tahoma"/>
          <w:lang w:eastAsia="en-US"/>
        </w:rPr>
        <w:t>(2) izvoda.</w:t>
      </w:r>
    </w:p>
    <w:p w14:paraId="5C5D34F2" w14:textId="59AF0CAE" w:rsidR="00BE433C" w:rsidRDefault="00BE433C" w:rsidP="0048263A">
      <w:pPr>
        <w:keepNext/>
        <w:keepLines/>
        <w:jc w:val="both"/>
        <w:rPr>
          <w:rFonts w:ascii="Tahoma" w:eastAsia="Frutiger" w:hAnsi="Tahoma" w:cs="Tahoma"/>
          <w:lang w:eastAsia="en-US"/>
        </w:rPr>
      </w:pPr>
    </w:p>
    <w:p w14:paraId="2B864588" w14:textId="77777777" w:rsidR="00BE433C" w:rsidRPr="004C1F13" w:rsidRDefault="00BE433C" w:rsidP="0048263A">
      <w:pPr>
        <w:keepNext/>
        <w:keepLines/>
        <w:jc w:val="both"/>
        <w:rPr>
          <w:rFonts w:ascii="Tahoma" w:eastAsia="Frutiger" w:hAnsi="Tahoma" w:cs="Tahoma"/>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48263A" w:rsidRPr="004C1F13" w14:paraId="571A5B13" w14:textId="77777777" w:rsidTr="0048263A">
        <w:trPr>
          <w:trHeight w:val="737"/>
        </w:trPr>
        <w:tc>
          <w:tcPr>
            <w:tcW w:w="4597" w:type="dxa"/>
          </w:tcPr>
          <w:p w14:paraId="387B0905" w14:textId="77777777" w:rsidR="0048263A" w:rsidRPr="004C1F13" w:rsidRDefault="0048263A" w:rsidP="0048263A">
            <w:pPr>
              <w:keepNext/>
              <w:keepLines/>
              <w:rPr>
                <w:rFonts w:ascii="Tahoma" w:eastAsia="Frutiger" w:hAnsi="Tahoma" w:cs="Tahoma"/>
                <w:lang w:eastAsia="en-US"/>
              </w:rPr>
            </w:pPr>
            <w:r>
              <w:rPr>
                <w:rFonts w:ascii="Tahoma" w:eastAsia="Frutiger" w:hAnsi="Tahoma" w:cs="Tahoma"/>
                <w:lang w:eastAsia="en-US"/>
              </w:rPr>
              <w:lastRenderedPageBreak/>
              <w:t>………………………..</w:t>
            </w:r>
            <w:r w:rsidRPr="004C1F13">
              <w:rPr>
                <w:rFonts w:ascii="Tahoma" w:eastAsia="Frutiger" w:hAnsi="Tahoma" w:cs="Tahoma"/>
                <w:lang w:eastAsia="en-US"/>
              </w:rPr>
              <w:t xml:space="preserve">, dne ………………… </w:t>
            </w:r>
          </w:p>
        </w:tc>
        <w:tc>
          <w:tcPr>
            <w:tcW w:w="5123" w:type="dxa"/>
          </w:tcPr>
          <w:p w14:paraId="6315D1B1" w14:textId="3AF7E6AF" w:rsidR="0048263A" w:rsidRPr="004C1F13" w:rsidRDefault="00BE433C" w:rsidP="0048263A">
            <w:pPr>
              <w:keepNext/>
              <w:keepLines/>
              <w:rPr>
                <w:rFonts w:ascii="Tahoma" w:eastAsia="Frutiger" w:hAnsi="Tahoma" w:cs="Tahoma"/>
                <w:lang w:eastAsia="en-US"/>
              </w:rPr>
            </w:pPr>
            <w:r>
              <w:rPr>
                <w:rFonts w:ascii="Tahoma" w:eastAsia="Frutiger" w:hAnsi="Tahoma" w:cs="Tahoma"/>
                <w:lang w:eastAsia="en-US"/>
              </w:rPr>
              <w:t>Dobrova</w:t>
            </w:r>
            <w:r w:rsidR="0048263A" w:rsidRPr="004C1F13">
              <w:rPr>
                <w:rFonts w:ascii="Tahoma" w:eastAsia="Frutiger" w:hAnsi="Tahoma" w:cs="Tahoma"/>
                <w:lang w:eastAsia="en-US"/>
              </w:rPr>
              <w:t xml:space="preserve">, dne ………………… </w:t>
            </w:r>
          </w:p>
        </w:tc>
      </w:tr>
      <w:tr w:rsidR="0048263A" w:rsidRPr="004C1F13" w14:paraId="3C60A5DE" w14:textId="77777777" w:rsidTr="0048263A">
        <w:trPr>
          <w:trHeight w:val="2410"/>
        </w:trPr>
        <w:tc>
          <w:tcPr>
            <w:tcW w:w="4597" w:type="dxa"/>
          </w:tcPr>
          <w:p w14:paraId="2924D7B2"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0573A1CF" w14:textId="77777777" w:rsidR="0048263A" w:rsidRPr="004C1F13" w:rsidRDefault="0048263A" w:rsidP="0048263A">
            <w:pPr>
              <w:keepNext/>
              <w:keepLines/>
              <w:jc w:val="both"/>
              <w:rPr>
                <w:rFonts w:ascii="Tahoma" w:eastAsia="Frutiger" w:hAnsi="Tahoma" w:cs="Tahoma"/>
                <w:lang w:eastAsia="en-US"/>
              </w:rPr>
            </w:pPr>
          </w:p>
          <w:p w14:paraId="40132305" w14:textId="77777777" w:rsidR="0048263A" w:rsidRPr="004C1F13" w:rsidRDefault="0048263A" w:rsidP="0048263A">
            <w:pPr>
              <w:keepNext/>
              <w:keepLines/>
              <w:jc w:val="both"/>
              <w:rPr>
                <w:rFonts w:ascii="Tahoma" w:eastAsia="Frutiger" w:hAnsi="Tahoma" w:cs="Tahoma"/>
                <w:lang w:eastAsia="en-US"/>
              </w:rPr>
            </w:pPr>
          </w:p>
          <w:p w14:paraId="39333FB9"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14:paraId="7E206BED" w14:textId="77777777" w:rsidR="0048263A" w:rsidRPr="004C1F13" w:rsidRDefault="0048263A" w:rsidP="0048263A">
            <w:pPr>
              <w:keepNext/>
              <w:keepLines/>
              <w:jc w:val="both"/>
              <w:rPr>
                <w:rFonts w:ascii="Tahoma" w:eastAsia="Frutiger" w:hAnsi="Tahoma" w:cs="Tahoma"/>
                <w:lang w:eastAsia="en-US"/>
              </w:rPr>
            </w:pPr>
          </w:p>
        </w:tc>
        <w:tc>
          <w:tcPr>
            <w:tcW w:w="5123" w:type="dxa"/>
          </w:tcPr>
          <w:p w14:paraId="3CD96D7E" w14:textId="77777777" w:rsidR="0048263A" w:rsidRPr="004C1F13" w:rsidRDefault="0048263A" w:rsidP="0048263A">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47B17E55" w14:textId="2FDEA41F" w:rsidR="0048263A" w:rsidRPr="004C1F13" w:rsidRDefault="00BE433C" w:rsidP="0048263A">
            <w:pPr>
              <w:keepNext/>
              <w:keepLines/>
              <w:jc w:val="both"/>
              <w:rPr>
                <w:rFonts w:ascii="Tahoma" w:eastAsia="Frutiger" w:hAnsi="Tahoma" w:cs="Tahoma"/>
                <w:lang w:eastAsia="en-US"/>
              </w:rPr>
            </w:pPr>
            <w:r>
              <w:rPr>
                <w:rFonts w:ascii="Tahoma" w:eastAsia="Frutiger" w:hAnsi="Tahoma" w:cs="Tahoma"/>
                <w:b/>
                <w:lang w:eastAsia="en-US"/>
              </w:rPr>
              <w:t>OBČINA DOBROVA-POLHOV GRADEC</w:t>
            </w:r>
          </w:p>
          <w:p w14:paraId="7F4859B8" w14:textId="1B72C621" w:rsidR="0048263A" w:rsidRPr="004C1F13" w:rsidRDefault="00BE433C" w:rsidP="0048263A">
            <w:pPr>
              <w:keepNext/>
              <w:keepLines/>
              <w:jc w:val="both"/>
              <w:rPr>
                <w:rFonts w:ascii="Tahoma" w:eastAsia="Frutiger" w:hAnsi="Tahoma" w:cs="Tahoma"/>
                <w:lang w:eastAsia="en-US"/>
              </w:rPr>
            </w:pPr>
            <w:r>
              <w:rPr>
                <w:rFonts w:ascii="Tahoma" w:eastAsia="Frutiger" w:hAnsi="Tahoma" w:cs="Tahoma"/>
                <w:lang w:eastAsia="en-US"/>
              </w:rPr>
              <w:t>Župan</w:t>
            </w:r>
            <w:r w:rsidR="0048263A" w:rsidRPr="004C1F13">
              <w:rPr>
                <w:rFonts w:ascii="Tahoma" w:eastAsia="Frutiger" w:hAnsi="Tahoma" w:cs="Tahoma"/>
                <w:lang w:eastAsia="en-US"/>
              </w:rPr>
              <w:t>:</w:t>
            </w:r>
          </w:p>
          <w:p w14:paraId="15A6D5B1" w14:textId="16D6AF30" w:rsidR="0048263A" w:rsidRPr="00E90285" w:rsidRDefault="00BE433C" w:rsidP="00E90285">
            <w:pPr>
              <w:keepNext/>
              <w:keepLines/>
              <w:jc w:val="both"/>
              <w:rPr>
                <w:rFonts w:ascii="Tahoma" w:eastAsia="Frutiger" w:hAnsi="Tahoma" w:cs="Tahoma"/>
                <w:b/>
                <w:lang w:eastAsia="en-US"/>
              </w:rPr>
            </w:pPr>
            <w:r w:rsidRPr="00E90285">
              <w:rPr>
                <w:rFonts w:ascii="Tahoma" w:eastAsia="Frutiger" w:hAnsi="Tahoma" w:cs="Tahoma"/>
                <w:b/>
                <w:lang w:eastAsia="en-US"/>
              </w:rPr>
              <w:t>Jure D</w:t>
            </w:r>
            <w:r w:rsidR="00E90285" w:rsidRPr="00E90285">
              <w:rPr>
                <w:rFonts w:ascii="Tahoma" w:eastAsia="Frutiger" w:hAnsi="Tahoma" w:cs="Tahoma"/>
                <w:b/>
                <w:lang w:eastAsia="en-US"/>
              </w:rPr>
              <w:t>olinar</w:t>
            </w:r>
          </w:p>
        </w:tc>
      </w:tr>
    </w:tbl>
    <w:p w14:paraId="585FAC40" w14:textId="7787DE93" w:rsidR="0048263A" w:rsidRDefault="0048263A" w:rsidP="00F309C0">
      <w:pPr>
        <w:keepNext/>
        <w:keepLines/>
        <w:jc w:val="both"/>
        <w:rPr>
          <w:rFonts w:ascii="Tahoma" w:hAnsi="Tahoma" w:cs="Tahoma"/>
          <w:b/>
        </w:rPr>
      </w:pPr>
    </w:p>
    <w:p w14:paraId="32729CF9" w14:textId="25D4BF9E" w:rsidR="0048263A" w:rsidRDefault="0048263A" w:rsidP="00F309C0">
      <w:pPr>
        <w:keepNext/>
        <w:keepLines/>
        <w:jc w:val="both"/>
        <w:rPr>
          <w:rFonts w:ascii="Tahoma" w:hAnsi="Tahoma" w:cs="Tahoma"/>
          <w:b/>
        </w:rPr>
      </w:pPr>
    </w:p>
    <w:p w14:paraId="6DC7CC57" w14:textId="37C955CB" w:rsidR="00323234" w:rsidRDefault="00323234" w:rsidP="00F309C0">
      <w:pPr>
        <w:keepNext/>
        <w:keepLines/>
        <w:jc w:val="both"/>
        <w:rPr>
          <w:rFonts w:ascii="Tahoma" w:hAnsi="Tahoma" w:cs="Tahoma"/>
          <w:b/>
        </w:rPr>
      </w:pPr>
    </w:p>
    <w:p w14:paraId="41ED1E91" w14:textId="1931BC4A" w:rsidR="00323234" w:rsidRDefault="00323234" w:rsidP="00F309C0">
      <w:pPr>
        <w:keepNext/>
        <w:keepLines/>
        <w:jc w:val="both"/>
        <w:rPr>
          <w:rFonts w:ascii="Tahoma" w:hAnsi="Tahoma" w:cs="Tahoma"/>
          <w:b/>
        </w:rPr>
      </w:pPr>
    </w:p>
    <w:p w14:paraId="241118E8" w14:textId="55C91A96" w:rsidR="00323234" w:rsidRDefault="00323234" w:rsidP="00F309C0">
      <w:pPr>
        <w:keepNext/>
        <w:keepLines/>
        <w:jc w:val="both"/>
        <w:rPr>
          <w:rFonts w:ascii="Tahoma" w:hAnsi="Tahoma" w:cs="Tahoma"/>
          <w:b/>
        </w:rPr>
      </w:pPr>
    </w:p>
    <w:p w14:paraId="1F0DBD1E" w14:textId="7D2A7634" w:rsidR="00323234" w:rsidRDefault="00323234" w:rsidP="00F309C0">
      <w:pPr>
        <w:keepNext/>
        <w:keepLines/>
        <w:jc w:val="both"/>
        <w:rPr>
          <w:rFonts w:ascii="Tahoma" w:hAnsi="Tahoma" w:cs="Tahoma"/>
          <w:b/>
        </w:rPr>
      </w:pPr>
    </w:p>
    <w:p w14:paraId="6105AD96" w14:textId="241BD3BC" w:rsidR="00323234" w:rsidRDefault="00323234" w:rsidP="00F309C0">
      <w:pPr>
        <w:keepNext/>
        <w:keepLines/>
        <w:jc w:val="both"/>
        <w:rPr>
          <w:rFonts w:ascii="Tahoma" w:hAnsi="Tahoma" w:cs="Tahoma"/>
          <w:b/>
        </w:rPr>
      </w:pPr>
    </w:p>
    <w:p w14:paraId="5A969934" w14:textId="44A8B632" w:rsidR="00323234" w:rsidRDefault="00323234" w:rsidP="00F309C0">
      <w:pPr>
        <w:keepNext/>
        <w:keepLines/>
        <w:jc w:val="both"/>
        <w:rPr>
          <w:rFonts w:ascii="Tahoma" w:hAnsi="Tahoma" w:cs="Tahoma"/>
          <w:b/>
        </w:rPr>
      </w:pPr>
    </w:p>
    <w:p w14:paraId="17626BBE" w14:textId="1346CD08" w:rsidR="00323234" w:rsidRDefault="00323234" w:rsidP="00F309C0">
      <w:pPr>
        <w:keepNext/>
        <w:keepLines/>
        <w:jc w:val="both"/>
        <w:rPr>
          <w:rFonts w:ascii="Tahoma" w:hAnsi="Tahoma" w:cs="Tahoma"/>
          <w:b/>
        </w:rPr>
      </w:pPr>
    </w:p>
    <w:p w14:paraId="1E3460A8" w14:textId="0651B91D" w:rsidR="00323234" w:rsidRDefault="00323234" w:rsidP="00F309C0">
      <w:pPr>
        <w:keepNext/>
        <w:keepLines/>
        <w:jc w:val="both"/>
        <w:rPr>
          <w:rFonts w:ascii="Tahoma" w:hAnsi="Tahoma" w:cs="Tahoma"/>
          <w:b/>
        </w:rPr>
      </w:pPr>
    </w:p>
    <w:p w14:paraId="083751A6" w14:textId="50AF2CAE" w:rsidR="00323234" w:rsidRDefault="00323234" w:rsidP="00F309C0">
      <w:pPr>
        <w:keepNext/>
        <w:keepLines/>
        <w:jc w:val="both"/>
        <w:rPr>
          <w:rFonts w:ascii="Tahoma" w:hAnsi="Tahoma" w:cs="Tahoma"/>
          <w:b/>
        </w:rPr>
      </w:pPr>
    </w:p>
    <w:p w14:paraId="6B51FD6E" w14:textId="2AD708A0" w:rsidR="00323234" w:rsidRDefault="00323234" w:rsidP="00F309C0">
      <w:pPr>
        <w:keepNext/>
        <w:keepLines/>
        <w:jc w:val="both"/>
        <w:rPr>
          <w:rFonts w:ascii="Tahoma" w:hAnsi="Tahoma" w:cs="Tahoma"/>
          <w:b/>
        </w:rPr>
      </w:pPr>
    </w:p>
    <w:p w14:paraId="1672B4ED" w14:textId="2E4CB1EA" w:rsidR="00323234" w:rsidRDefault="00323234" w:rsidP="00F309C0">
      <w:pPr>
        <w:keepNext/>
        <w:keepLines/>
        <w:jc w:val="both"/>
        <w:rPr>
          <w:rFonts w:ascii="Tahoma" w:hAnsi="Tahoma" w:cs="Tahoma"/>
          <w:b/>
        </w:rPr>
      </w:pPr>
    </w:p>
    <w:p w14:paraId="4F5223B1" w14:textId="268995C0" w:rsidR="00323234" w:rsidRDefault="00323234" w:rsidP="00F309C0">
      <w:pPr>
        <w:keepNext/>
        <w:keepLines/>
        <w:jc w:val="both"/>
        <w:rPr>
          <w:rFonts w:ascii="Tahoma" w:hAnsi="Tahoma" w:cs="Tahoma"/>
          <w:b/>
        </w:rPr>
      </w:pPr>
    </w:p>
    <w:p w14:paraId="0742A731" w14:textId="6D6CCDE8" w:rsidR="00323234" w:rsidRDefault="00323234" w:rsidP="00F309C0">
      <w:pPr>
        <w:keepNext/>
        <w:keepLines/>
        <w:jc w:val="both"/>
        <w:rPr>
          <w:rFonts w:ascii="Tahoma" w:hAnsi="Tahoma" w:cs="Tahoma"/>
          <w:b/>
        </w:rPr>
      </w:pPr>
    </w:p>
    <w:p w14:paraId="02243AF1" w14:textId="02F52446" w:rsidR="00323234" w:rsidRDefault="00323234" w:rsidP="00F309C0">
      <w:pPr>
        <w:keepNext/>
        <w:keepLines/>
        <w:jc w:val="both"/>
        <w:rPr>
          <w:rFonts w:ascii="Tahoma" w:hAnsi="Tahoma" w:cs="Tahoma"/>
          <w:b/>
        </w:rPr>
      </w:pPr>
    </w:p>
    <w:p w14:paraId="117D5518" w14:textId="05DF8FA5" w:rsidR="00323234" w:rsidRDefault="00323234" w:rsidP="00F309C0">
      <w:pPr>
        <w:keepNext/>
        <w:keepLines/>
        <w:jc w:val="both"/>
        <w:rPr>
          <w:rFonts w:ascii="Tahoma" w:hAnsi="Tahoma" w:cs="Tahoma"/>
          <w:b/>
        </w:rPr>
      </w:pPr>
    </w:p>
    <w:p w14:paraId="6C965C85" w14:textId="0B741846" w:rsidR="00323234" w:rsidRDefault="00323234" w:rsidP="00F309C0">
      <w:pPr>
        <w:keepNext/>
        <w:keepLines/>
        <w:jc w:val="both"/>
        <w:rPr>
          <w:rFonts w:ascii="Tahoma" w:hAnsi="Tahoma" w:cs="Tahoma"/>
          <w:b/>
        </w:rPr>
      </w:pPr>
    </w:p>
    <w:p w14:paraId="7FD3DDAA" w14:textId="04AFF518" w:rsidR="00323234" w:rsidRDefault="00323234" w:rsidP="00F309C0">
      <w:pPr>
        <w:keepNext/>
        <w:keepLines/>
        <w:jc w:val="both"/>
        <w:rPr>
          <w:rFonts w:ascii="Tahoma" w:hAnsi="Tahoma" w:cs="Tahoma"/>
          <w:b/>
        </w:rPr>
      </w:pPr>
    </w:p>
    <w:p w14:paraId="6D5A49D2" w14:textId="0DB71207" w:rsidR="00323234" w:rsidRDefault="00323234" w:rsidP="00F309C0">
      <w:pPr>
        <w:keepNext/>
        <w:keepLines/>
        <w:jc w:val="both"/>
        <w:rPr>
          <w:rFonts w:ascii="Tahoma" w:hAnsi="Tahoma" w:cs="Tahoma"/>
          <w:b/>
        </w:rPr>
      </w:pPr>
    </w:p>
    <w:p w14:paraId="433B599B" w14:textId="517D96C5" w:rsidR="00323234" w:rsidRDefault="00323234" w:rsidP="00F309C0">
      <w:pPr>
        <w:keepNext/>
        <w:keepLines/>
        <w:jc w:val="both"/>
        <w:rPr>
          <w:rFonts w:ascii="Tahoma" w:hAnsi="Tahoma" w:cs="Tahoma"/>
          <w:b/>
        </w:rPr>
      </w:pPr>
    </w:p>
    <w:p w14:paraId="5A0DD53D" w14:textId="05100BAD" w:rsidR="00323234" w:rsidRDefault="00323234" w:rsidP="00F309C0">
      <w:pPr>
        <w:keepNext/>
        <w:keepLines/>
        <w:jc w:val="both"/>
        <w:rPr>
          <w:rFonts w:ascii="Tahoma" w:hAnsi="Tahoma" w:cs="Tahoma"/>
          <w:b/>
        </w:rPr>
      </w:pPr>
    </w:p>
    <w:p w14:paraId="539C9056" w14:textId="32AD0C0C" w:rsidR="00323234" w:rsidRDefault="00323234" w:rsidP="00F309C0">
      <w:pPr>
        <w:keepNext/>
        <w:keepLines/>
        <w:jc w:val="both"/>
        <w:rPr>
          <w:rFonts w:ascii="Tahoma" w:hAnsi="Tahoma" w:cs="Tahoma"/>
          <w:b/>
        </w:rPr>
      </w:pPr>
    </w:p>
    <w:p w14:paraId="33B408DE" w14:textId="38BB0F2C" w:rsidR="00323234" w:rsidRDefault="00323234" w:rsidP="00F309C0">
      <w:pPr>
        <w:keepNext/>
        <w:keepLines/>
        <w:jc w:val="both"/>
        <w:rPr>
          <w:rFonts w:ascii="Tahoma" w:hAnsi="Tahoma" w:cs="Tahoma"/>
          <w:b/>
        </w:rPr>
      </w:pPr>
    </w:p>
    <w:p w14:paraId="7B41E412" w14:textId="28565215" w:rsidR="00323234" w:rsidRDefault="00323234" w:rsidP="00F309C0">
      <w:pPr>
        <w:keepNext/>
        <w:keepLines/>
        <w:jc w:val="both"/>
        <w:rPr>
          <w:rFonts w:ascii="Tahoma" w:hAnsi="Tahoma" w:cs="Tahoma"/>
          <w:b/>
        </w:rPr>
      </w:pPr>
    </w:p>
    <w:p w14:paraId="1297B1CB" w14:textId="3AB7F970" w:rsidR="00323234" w:rsidRDefault="00323234" w:rsidP="00F309C0">
      <w:pPr>
        <w:keepNext/>
        <w:keepLines/>
        <w:jc w:val="both"/>
        <w:rPr>
          <w:rFonts w:ascii="Tahoma" w:hAnsi="Tahoma" w:cs="Tahoma"/>
          <w:b/>
        </w:rPr>
      </w:pPr>
    </w:p>
    <w:p w14:paraId="3EE918BA" w14:textId="4628E3F0" w:rsidR="00323234" w:rsidRDefault="00323234" w:rsidP="00F309C0">
      <w:pPr>
        <w:keepNext/>
        <w:keepLines/>
        <w:jc w:val="both"/>
        <w:rPr>
          <w:rFonts w:ascii="Tahoma" w:hAnsi="Tahoma" w:cs="Tahoma"/>
          <w:b/>
        </w:rPr>
      </w:pPr>
    </w:p>
    <w:p w14:paraId="29BD53B8" w14:textId="3590DEEF" w:rsidR="00323234" w:rsidRDefault="00323234" w:rsidP="00F309C0">
      <w:pPr>
        <w:keepNext/>
        <w:keepLines/>
        <w:jc w:val="both"/>
        <w:rPr>
          <w:rFonts w:ascii="Tahoma" w:hAnsi="Tahoma" w:cs="Tahoma"/>
          <w:b/>
        </w:rPr>
      </w:pPr>
    </w:p>
    <w:p w14:paraId="11C53910" w14:textId="1913DE7E" w:rsidR="00323234" w:rsidRDefault="00323234" w:rsidP="00F309C0">
      <w:pPr>
        <w:keepNext/>
        <w:keepLines/>
        <w:jc w:val="both"/>
        <w:rPr>
          <w:rFonts w:ascii="Tahoma" w:hAnsi="Tahoma" w:cs="Tahoma"/>
          <w:b/>
        </w:rPr>
      </w:pPr>
    </w:p>
    <w:p w14:paraId="2A4B4DD5" w14:textId="14222736" w:rsidR="00323234" w:rsidRDefault="00323234" w:rsidP="00F309C0">
      <w:pPr>
        <w:keepNext/>
        <w:keepLines/>
        <w:jc w:val="both"/>
        <w:rPr>
          <w:rFonts w:ascii="Tahoma" w:hAnsi="Tahoma" w:cs="Tahoma"/>
          <w:b/>
        </w:rPr>
      </w:pPr>
    </w:p>
    <w:p w14:paraId="7D46F09F" w14:textId="05292BC8" w:rsidR="00323234" w:rsidRDefault="00323234" w:rsidP="00F309C0">
      <w:pPr>
        <w:keepNext/>
        <w:keepLines/>
        <w:jc w:val="both"/>
        <w:rPr>
          <w:rFonts w:ascii="Tahoma" w:hAnsi="Tahoma" w:cs="Tahoma"/>
          <w:b/>
        </w:rPr>
      </w:pPr>
    </w:p>
    <w:p w14:paraId="17815912" w14:textId="37F587AC" w:rsidR="00323234" w:rsidRDefault="00323234" w:rsidP="00F309C0">
      <w:pPr>
        <w:keepNext/>
        <w:keepLines/>
        <w:jc w:val="both"/>
        <w:rPr>
          <w:rFonts w:ascii="Tahoma" w:hAnsi="Tahoma" w:cs="Tahoma"/>
          <w:b/>
        </w:rPr>
      </w:pPr>
    </w:p>
    <w:p w14:paraId="616295F8" w14:textId="6EEE5B5B" w:rsidR="002F6951" w:rsidRDefault="002F6951" w:rsidP="00F309C0">
      <w:pPr>
        <w:keepNext/>
        <w:keepLines/>
        <w:jc w:val="both"/>
        <w:rPr>
          <w:rFonts w:ascii="Tahoma" w:hAnsi="Tahoma" w:cs="Tahoma"/>
          <w:b/>
        </w:rPr>
      </w:pPr>
    </w:p>
    <w:p w14:paraId="4933B568" w14:textId="620DE96F" w:rsidR="002F6951" w:rsidRDefault="002F6951" w:rsidP="00F309C0">
      <w:pPr>
        <w:keepNext/>
        <w:keepLines/>
        <w:jc w:val="both"/>
        <w:rPr>
          <w:rFonts w:ascii="Tahoma" w:hAnsi="Tahoma" w:cs="Tahoma"/>
          <w:b/>
        </w:rPr>
      </w:pPr>
    </w:p>
    <w:p w14:paraId="4AC11F4A" w14:textId="51119634" w:rsidR="002F6951" w:rsidRDefault="002F6951" w:rsidP="00F309C0">
      <w:pPr>
        <w:keepNext/>
        <w:keepLines/>
        <w:jc w:val="both"/>
        <w:rPr>
          <w:rFonts w:ascii="Tahoma" w:hAnsi="Tahoma" w:cs="Tahoma"/>
          <w:b/>
        </w:rPr>
      </w:pPr>
    </w:p>
    <w:p w14:paraId="2ABC297A" w14:textId="3D681F0F" w:rsidR="002F6951" w:rsidRDefault="002F6951" w:rsidP="00F309C0">
      <w:pPr>
        <w:keepNext/>
        <w:keepLines/>
        <w:jc w:val="both"/>
        <w:rPr>
          <w:rFonts w:ascii="Tahoma" w:hAnsi="Tahoma" w:cs="Tahoma"/>
          <w:b/>
        </w:rPr>
      </w:pPr>
    </w:p>
    <w:p w14:paraId="5E7C64AE" w14:textId="007ACA0F" w:rsidR="002F6951" w:rsidRDefault="002F6951" w:rsidP="00F309C0">
      <w:pPr>
        <w:keepNext/>
        <w:keepLines/>
        <w:jc w:val="both"/>
        <w:rPr>
          <w:rFonts w:ascii="Tahoma" w:hAnsi="Tahoma" w:cs="Tahoma"/>
          <w:b/>
        </w:rPr>
      </w:pPr>
    </w:p>
    <w:p w14:paraId="01A65408" w14:textId="0CE40B68" w:rsidR="002F6951" w:rsidRDefault="002F6951" w:rsidP="00F309C0">
      <w:pPr>
        <w:keepNext/>
        <w:keepLines/>
        <w:jc w:val="both"/>
        <w:rPr>
          <w:rFonts w:ascii="Tahoma" w:hAnsi="Tahoma" w:cs="Tahoma"/>
          <w:b/>
        </w:rPr>
      </w:pPr>
    </w:p>
    <w:p w14:paraId="23964B42" w14:textId="52878D97" w:rsidR="002F6951" w:rsidRDefault="002F6951" w:rsidP="00F309C0">
      <w:pPr>
        <w:keepNext/>
        <w:keepLines/>
        <w:jc w:val="both"/>
        <w:rPr>
          <w:rFonts w:ascii="Tahoma" w:hAnsi="Tahoma" w:cs="Tahoma"/>
          <w:b/>
        </w:rPr>
      </w:pPr>
    </w:p>
    <w:p w14:paraId="0C4C361B" w14:textId="127E5FBE" w:rsidR="002F6951" w:rsidRDefault="002F6951" w:rsidP="00F309C0">
      <w:pPr>
        <w:keepNext/>
        <w:keepLines/>
        <w:jc w:val="both"/>
        <w:rPr>
          <w:rFonts w:ascii="Tahoma" w:hAnsi="Tahoma" w:cs="Tahoma"/>
          <w:b/>
        </w:rPr>
      </w:pPr>
    </w:p>
    <w:p w14:paraId="1BCACB4A" w14:textId="5DE8488C" w:rsidR="00323234" w:rsidRDefault="00323234" w:rsidP="00F309C0">
      <w:pPr>
        <w:keepNext/>
        <w:keepLines/>
        <w:jc w:val="both"/>
        <w:rPr>
          <w:rFonts w:ascii="Tahoma" w:hAnsi="Tahoma" w:cs="Tahoma"/>
          <w:b/>
        </w:rPr>
      </w:pPr>
    </w:p>
    <w:p w14:paraId="33340039" w14:textId="7597BE54" w:rsidR="005A53D0" w:rsidRDefault="005A53D0" w:rsidP="00F309C0">
      <w:pPr>
        <w:keepNext/>
        <w:keepLines/>
        <w:jc w:val="both"/>
        <w:rPr>
          <w:rFonts w:ascii="Tahoma" w:hAnsi="Tahoma" w:cs="Tahoma"/>
          <w:b/>
        </w:rPr>
      </w:pPr>
    </w:p>
    <w:p w14:paraId="596D99B8" w14:textId="2D7E580B" w:rsidR="005A53D0" w:rsidRDefault="005A53D0" w:rsidP="00F309C0">
      <w:pPr>
        <w:keepNext/>
        <w:keepLines/>
        <w:jc w:val="both"/>
        <w:rPr>
          <w:rFonts w:ascii="Tahoma" w:hAnsi="Tahoma" w:cs="Tahoma"/>
          <w:b/>
        </w:rPr>
      </w:pPr>
    </w:p>
    <w:p w14:paraId="6304700A" w14:textId="59B7641A" w:rsidR="000B19A3" w:rsidRDefault="000B19A3" w:rsidP="00F309C0">
      <w:pPr>
        <w:keepNext/>
        <w:keepLines/>
        <w:jc w:val="both"/>
        <w:rPr>
          <w:rFonts w:ascii="Tahoma" w:hAnsi="Tahoma" w:cs="Tahoma"/>
          <w:b/>
        </w:rPr>
      </w:pPr>
    </w:p>
    <w:p w14:paraId="6B8818D4" w14:textId="77777777" w:rsidR="000B19A3" w:rsidRDefault="000B19A3" w:rsidP="00F309C0">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AC1005" w:rsidRPr="00C8579C" w14:paraId="61A701BB" w14:textId="77777777" w:rsidTr="000C7AEC">
        <w:trPr>
          <w:trHeight w:val="70"/>
        </w:trPr>
        <w:tc>
          <w:tcPr>
            <w:tcW w:w="8008" w:type="dxa"/>
            <w:tcBorders>
              <w:top w:val="single" w:sz="4" w:space="0" w:color="auto"/>
              <w:bottom w:val="single" w:sz="4" w:space="0" w:color="auto"/>
            </w:tcBorders>
          </w:tcPr>
          <w:p w14:paraId="63A8AE6C" w14:textId="77777777" w:rsidR="00AC1005" w:rsidRPr="00C8579C" w:rsidRDefault="00E2606F" w:rsidP="00F309C0">
            <w:pPr>
              <w:keepNext/>
              <w:keepLines/>
              <w:rPr>
                <w:rFonts w:ascii="Tahoma" w:hAnsi="Tahoma" w:cs="Tahoma"/>
              </w:rPr>
            </w:pPr>
            <w:r>
              <w:rPr>
                <w:rFonts w:ascii="Tahoma" w:hAnsi="Tahoma" w:cs="Tahoma"/>
              </w:rPr>
              <w:lastRenderedPageBreak/>
              <w:t>Z</w:t>
            </w:r>
            <w:r w:rsidR="00AC1005">
              <w:rPr>
                <w:rFonts w:ascii="Tahoma" w:hAnsi="Tahoma" w:cs="Tahoma"/>
              </w:rPr>
              <w:t xml:space="preserve">AVAROVANJE RESNOSTI PONUDBE </w:t>
            </w:r>
            <w:r w:rsidR="00AC1005" w:rsidRPr="00B26466">
              <w:rPr>
                <w:rFonts w:ascii="Tahoma" w:hAnsi="Tahoma" w:cs="Tahoma"/>
                <w:color w:val="FF0000"/>
              </w:rPr>
              <w:t>– bančna garancija/kavcijsko zavarovanje</w:t>
            </w:r>
          </w:p>
        </w:tc>
        <w:tc>
          <w:tcPr>
            <w:tcW w:w="1560" w:type="dxa"/>
            <w:tcBorders>
              <w:top w:val="single" w:sz="4" w:space="0" w:color="auto"/>
              <w:bottom w:val="single" w:sz="4" w:space="0" w:color="auto"/>
            </w:tcBorders>
          </w:tcPr>
          <w:p w14:paraId="59385879" w14:textId="77777777" w:rsidR="00AC1005" w:rsidRPr="00C8579C" w:rsidRDefault="00AC1005" w:rsidP="00F309C0">
            <w:pPr>
              <w:keepNext/>
              <w:keepLines/>
              <w:ind w:left="-353" w:firstLine="353"/>
              <w:rPr>
                <w:rFonts w:ascii="Tahoma" w:hAnsi="Tahoma" w:cs="Tahoma"/>
                <w:b/>
                <w:i/>
              </w:rPr>
            </w:pPr>
            <w:r w:rsidRPr="00C8579C">
              <w:rPr>
                <w:rFonts w:ascii="Tahoma" w:hAnsi="Tahoma" w:cs="Tahoma"/>
                <w:b/>
                <w:i/>
              </w:rPr>
              <w:t xml:space="preserve">Priloga </w:t>
            </w:r>
            <w:r>
              <w:rPr>
                <w:rFonts w:ascii="Tahoma" w:hAnsi="Tahoma" w:cs="Tahoma"/>
                <w:b/>
                <w:i/>
              </w:rPr>
              <w:t>8/1</w:t>
            </w:r>
          </w:p>
        </w:tc>
      </w:tr>
    </w:tbl>
    <w:p w14:paraId="5EFA52BA" w14:textId="77777777" w:rsidR="00AC1005" w:rsidRPr="00C73DA4" w:rsidRDefault="00AC1005" w:rsidP="00F309C0">
      <w:pPr>
        <w:keepNext/>
        <w:keepLines/>
        <w:tabs>
          <w:tab w:val="left" w:pos="284"/>
        </w:tabs>
        <w:jc w:val="right"/>
        <w:rPr>
          <w:rFonts w:ascii="Tahoma" w:hAnsi="Tahoma" w:cs="Tahoma"/>
          <w:b/>
          <w:i/>
        </w:rPr>
      </w:pPr>
      <w:r>
        <w:rPr>
          <w:rFonts w:ascii="Tahoma" w:hAnsi="Tahoma" w:cs="Tahoma"/>
          <w:b/>
          <w:i/>
        </w:rPr>
        <w:t>V</w:t>
      </w:r>
      <w:r w:rsidRPr="00C73DA4">
        <w:rPr>
          <w:rFonts w:ascii="Tahoma" w:hAnsi="Tahoma" w:cs="Tahoma"/>
          <w:b/>
          <w:i/>
        </w:rPr>
        <w:t>ZOREC</w:t>
      </w:r>
    </w:p>
    <w:p w14:paraId="444483B6"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i/>
          <w:lang w:eastAsia="en-US"/>
        </w:rPr>
        <w:t xml:space="preserve">Glava s podatki o garantu (banki) ali SWIFT-ključ </w:t>
      </w:r>
    </w:p>
    <w:p w14:paraId="137DA44D"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5614E6E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 xml:space="preserve">Za: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upravičenca tj. izvajalca postopka javnega naročanja)</w:t>
      </w:r>
    </w:p>
    <w:p w14:paraId="7AEA157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lang w:eastAsia="en-US"/>
        </w:rPr>
        <w:t xml:space="preserve">Datum: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izdaje)</w:t>
      </w:r>
    </w:p>
    <w:p w14:paraId="014633E7"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D41C4E9"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VRSTA ZAVAROVANJA:</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vrsta zavarovanja)</w:t>
      </w:r>
    </w:p>
    <w:p w14:paraId="5F2C0DFD"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8218524"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ŠTEVILKA: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številka zavarovanja)</w:t>
      </w:r>
    </w:p>
    <w:p w14:paraId="78FD94EF"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3479361"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GARANT:</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ime in naslov banke v kraju izdaje)</w:t>
      </w:r>
    </w:p>
    <w:p w14:paraId="5BEDC222"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B3D80A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 xml:space="preserve">NAROČNIK: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(vpišeta se ime in naslov naročnika zavarovanja, tj. ponudnika v postopku javnega naročanja)</w:t>
      </w:r>
    </w:p>
    <w:p w14:paraId="117D222B"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894988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UPRAVIČENEC:</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izvajalec postopka javnega naročanja)</w:t>
      </w:r>
    </w:p>
    <w:p w14:paraId="47AB27EA"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C270571" w14:textId="6A984FFB"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rFonts w:ascii="Tahoma" w:eastAsia="Calibri" w:hAnsi="Tahoma" w:cs="Tahoma"/>
          <w:b/>
          <w:color w:val="000000"/>
          <w:szCs w:val="22"/>
          <w:lang w:eastAsia="en-US"/>
        </w:rPr>
      </w:pPr>
      <w:r w:rsidRPr="00556BCC">
        <w:rPr>
          <w:rFonts w:ascii="Tahoma" w:eastAsia="Calibri" w:hAnsi="Tahoma" w:cs="Tahoma"/>
          <w:b/>
          <w:szCs w:val="22"/>
          <w:lang w:eastAsia="en-US"/>
        </w:rPr>
        <w:t xml:space="preserve">OSNOVNI POSEL: </w:t>
      </w:r>
      <w:r w:rsidRPr="00556BCC">
        <w:rPr>
          <w:rFonts w:ascii="Tahoma" w:eastAsia="Calibri" w:hAnsi="Tahoma" w:cs="Tahoma"/>
          <w:szCs w:val="22"/>
          <w:lang w:eastAsia="en-US"/>
        </w:rPr>
        <w:t xml:space="preserve">obveznost naročnika zavarovanja iz javnega naročila št. </w:t>
      </w:r>
      <w:r w:rsidR="00873A5C">
        <w:rPr>
          <w:rFonts w:ascii="Tahoma" w:eastAsia="Calibri" w:hAnsi="Tahoma" w:cs="Tahoma"/>
          <w:szCs w:val="22"/>
          <w:lang w:eastAsia="en-US"/>
        </w:rPr>
        <w:t>VKS-83/23</w:t>
      </w:r>
      <w:r w:rsidRPr="00556BCC">
        <w:rPr>
          <w:rFonts w:ascii="Tahoma" w:eastAsia="Calibri" w:hAnsi="Tahoma" w:cs="Tahoma"/>
          <w:szCs w:val="22"/>
          <w:lang w:eastAsia="en-US"/>
        </w:rPr>
        <w:t xml:space="preserve">, št. objave na Portalu JN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z dne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w:t>
      </w:r>
      <w:r w:rsidRPr="00556BCC">
        <w:rPr>
          <w:rFonts w:ascii="Tahoma" w:eastAsia="Calibri" w:hAnsi="Tahoma" w:cs="Tahoma"/>
          <w:i/>
          <w:szCs w:val="22"/>
          <w:lang w:eastAsia="en-US"/>
        </w:rPr>
        <w:t xml:space="preserve">(vpiše se številko in datum objave javnega naročila na portalu JN), </w:t>
      </w:r>
      <w:r w:rsidRPr="00556BCC">
        <w:rPr>
          <w:rFonts w:ascii="Tahoma" w:eastAsia="Calibri" w:hAnsi="Tahoma" w:cs="Tahoma"/>
          <w:szCs w:val="22"/>
          <w:lang w:eastAsia="en-US"/>
        </w:rPr>
        <w:t>za</w:t>
      </w:r>
      <w:r w:rsidRPr="00556BCC">
        <w:rPr>
          <w:rFonts w:ascii="Tahoma" w:eastAsia="Calibri" w:hAnsi="Tahoma" w:cs="Tahoma"/>
          <w:i/>
          <w:szCs w:val="22"/>
          <w:lang w:eastAsia="en-US"/>
        </w:rPr>
        <w:t xml:space="preserve"> »</w:t>
      </w:r>
      <w:r w:rsidR="00873A5C">
        <w:rPr>
          <w:rFonts w:ascii="Tahoma" w:hAnsi="Tahoma" w:cs="Tahoma"/>
          <w:b/>
          <w:color w:val="000000"/>
        </w:rPr>
        <w:t>Prestavitev javne sanitarne in meteorne kanalizacije ter obnova vodovoda v Horjulski cesti</w:t>
      </w:r>
      <w:r w:rsidRPr="00556BCC">
        <w:rPr>
          <w:rFonts w:ascii="Tahoma" w:eastAsia="Calibri" w:hAnsi="Tahoma" w:cs="Tahoma"/>
          <w:b/>
          <w:color w:val="000000"/>
          <w:szCs w:val="22"/>
          <w:lang w:eastAsia="en-US"/>
        </w:rPr>
        <w:t>«</w:t>
      </w:r>
    </w:p>
    <w:p w14:paraId="500873D3"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ZNESEK V EUR: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najvišji znesek s številko in besedo)</w:t>
      </w:r>
    </w:p>
    <w:p w14:paraId="6F505332"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794946E"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LISTINE, KI JIH JE POLEG IZJAVE TREBA PRILOŽITI ZAHTEVI ZA PLAČILO IN SE IZRECNO ZAHTEVAJO V SPODNJEM BESEDILU: </w:t>
      </w:r>
      <w:r w:rsidRPr="00556BCC">
        <w:rPr>
          <w:rFonts w:ascii="Tahoma" w:hAnsi="Tahoma" w:cs="Tahoma"/>
          <w:lang w:eastAsia="en-US"/>
        </w:rPr>
        <w:t>nobena</w:t>
      </w:r>
    </w:p>
    <w:p w14:paraId="1A0F362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49C2E5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JEZIK V ZAHTEVANIH LISTINAH:</w:t>
      </w:r>
      <w:r w:rsidRPr="00556BCC">
        <w:rPr>
          <w:rFonts w:ascii="Tahoma" w:hAnsi="Tahoma" w:cs="Tahoma"/>
          <w:lang w:eastAsia="en-US"/>
        </w:rPr>
        <w:t xml:space="preserve"> slovenski</w:t>
      </w:r>
    </w:p>
    <w:p w14:paraId="06AA626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18CBB24"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OBLIKA PREDLOŽITVE:</w:t>
      </w:r>
      <w:r w:rsidRPr="00556BCC">
        <w:rPr>
          <w:rFonts w:ascii="Tahoma" w:hAnsi="Tahoma" w:cs="Tahoma"/>
          <w:lang w:eastAsia="en-US"/>
        </w:rPr>
        <w:t xml:space="preserve"> v papirni obliki s priporočeno pošto ali katerokoli obliko hitre pošte ali osebno ali v elektronski obliki po SWIFT sistemu na naslov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(navede se SWIFT naslova garanta)</w:t>
      </w:r>
    </w:p>
    <w:p w14:paraId="1EF42BBF"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83F05CC"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KRAJ PREDLOŽITVE: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(garant vpiše naslov podružnice, kjer se opravi predložitev papirnih listin, ali elektronski naslov za predložitev v elektronski obliki, kot na primer garantov SWIFT naslov)</w:t>
      </w:r>
    </w:p>
    <w:p w14:paraId="44CE1A8E"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1DDA35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Ne glede na naslov podružnice, ki jo je vpisal garant, se predložitev papirnih listin lahko opravi v katerikoli podružnici garanta na območju Republike Slovenije.</w:t>
      </w:r>
      <w:r w:rsidRPr="00556BCC" w:rsidDel="00D4087F">
        <w:rPr>
          <w:rFonts w:ascii="Tahoma" w:hAnsi="Tahoma" w:cs="Tahoma"/>
          <w:lang w:eastAsia="en-US"/>
        </w:rPr>
        <w:t xml:space="preserve"> </w:t>
      </w:r>
    </w:p>
    <w:p w14:paraId="1ECEF2DB"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4477748"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ROK VELJAVNOSTI: </w:t>
      </w:r>
      <w:r w:rsidRPr="00556BCC">
        <w:rPr>
          <w:rFonts w:ascii="Tahoma" w:hAnsi="Tahoma" w:cs="Tahoma"/>
          <w:lang w:eastAsia="en-US"/>
        </w:rPr>
        <w:fldChar w:fldCharType="begin">
          <w:ffData>
            <w:name w:val="Besedilo2"/>
            <w:enabled/>
            <w:calcOnExit w:val="0"/>
            <w:textInput>
              <w:default w:val="DD. MM. LLLL"/>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DD. MM. LLLL</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ki je naveden v razpisni dokumentaciji za oddajo predmetnega javnega naročila - tj. z dobo veljavnosti (vsaj) do dneva veljavnosti ponudbe)</w:t>
      </w:r>
    </w:p>
    <w:p w14:paraId="44B7AFB7"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5DCDFEA"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STRANKA, KI MORA PLAČATI STROŠKE: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 xml:space="preserve">(vpiše se ime naročnika zavarovanja, tj. ponudnika v postopku javnega naročanja) </w:t>
      </w:r>
    </w:p>
    <w:p w14:paraId="1586E51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730F1EA2"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6171C0C" w14:textId="77777777" w:rsidR="00AC1005" w:rsidRPr="00556BCC" w:rsidRDefault="00AC1005" w:rsidP="00F309C0">
      <w:pPr>
        <w:keepNext/>
        <w:keepLines/>
        <w:jc w:val="both"/>
        <w:rPr>
          <w:rFonts w:ascii="Tahoma" w:hAnsi="Tahoma" w:cs="Tahoma"/>
          <w:lang w:eastAsia="en-US"/>
        </w:rPr>
      </w:pPr>
    </w:p>
    <w:p w14:paraId="5F9BC11D"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 xml:space="preserve">Zavarovanje se lahko unovči iz naslednjih razlogov, ki morajo biti navedeni v izjavi upravičenca oziroma zahtevi za plačilo: </w:t>
      </w:r>
    </w:p>
    <w:p w14:paraId="754C5DAF" w14:textId="77777777" w:rsidR="00AC1005" w:rsidRPr="00556BCC" w:rsidRDefault="00AC1005" w:rsidP="003164BD">
      <w:pPr>
        <w:keepNext/>
        <w:keepLines/>
        <w:numPr>
          <w:ilvl w:val="0"/>
          <w:numId w:val="25"/>
        </w:numPr>
        <w:ind w:left="426" w:hanging="284"/>
        <w:jc w:val="both"/>
        <w:rPr>
          <w:rFonts w:ascii="Tahoma" w:hAnsi="Tahoma" w:cs="Tahoma"/>
          <w:lang w:eastAsia="en-US"/>
        </w:rPr>
      </w:pPr>
      <w:r w:rsidRPr="00556BCC">
        <w:rPr>
          <w:rFonts w:ascii="Tahoma" w:hAnsi="Tahoma" w:cs="Tahoma"/>
          <w:lang w:eastAsia="en-US"/>
        </w:rPr>
        <w:t>naročnik zavarovanja je umaknil ponudbo po poteku roka za prejem ponudb ali nedopustno spremenil ponudbo v času njene veljavnosti; ali</w:t>
      </w:r>
    </w:p>
    <w:p w14:paraId="0DB2EED9" w14:textId="77777777" w:rsidR="00AC1005" w:rsidRPr="00556BCC" w:rsidRDefault="00AC1005" w:rsidP="003164BD">
      <w:pPr>
        <w:keepNext/>
        <w:keepLines/>
        <w:numPr>
          <w:ilvl w:val="0"/>
          <w:numId w:val="25"/>
        </w:numPr>
        <w:ind w:left="426" w:hanging="284"/>
        <w:jc w:val="both"/>
        <w:rPr>
          <w:rFonts w:ascii="Tahoma" w:hAnsi="Tahoma" w:cs="Tahoma"/>
          <w:lang w:eastAsia="en-US"/>
        </w:rPr>
      </w:pPr>
      <w:r w:rsidRPr="00556BCC">
        <w:rPr>
          <w:rFonts w:ascii="Tahoma" w:hAnsi="Tahoma" w:cs="Tahoma"/>
          <w:lang w:eastAsia="en-US"/>
        </w:rPr>
        <w:t>izbrani naročnik zavarovanja na poziv upravičenca ni podpisal pogodbe; ali</w:t>
      </w:r>
    </w:p>
    <w:p w14:paraId="2481C071" w14:textId="77777777" w:rsidR="00AC1005" w:rsidRPr="00556BCC" w:rsidRDefault="00AC1005" w:rsidP="003164BD">
      <w:pPr>
        <w:keepNext/>
        <w:keepLines/>
        <w:numPr>
          <w:ilvl w:val="0"/>
          <w:numId w:val="25"/>
        </w:numPr>
        <w:ind w:left="426" w:hanging="284"/>
        <w:jc w:val="both"/>
        <w:rPr>
          <w:rFonts w:ascii="Tahoma" w:hAnsi="Tahoma" w:cs="Tahoma"/>
          <w:lang w:eastAsia="en-US"/>
        </w:rPr>
      </w:pPr>
      <w:r w:rsidRPr="00556BCC">
        <w:rPr>
          <w:rFonts w:ascii="Tahoma" w:hAnsi="Tahoma" w:cs="Tahoma"/>
          <w:lang w:eastAsia="en-US"/>
        </w:rPr>
        <w:lastRenderedPageBreak/>
        <w:t>izbrani naročnik zavarovanja ni predložil zavarovanja za dobro izvedbo obveznosti v skladu s pogoji naročila.</w:t>
      </w:r>
    </w:p>
    <w:p w14:paraId="20C07F14" w14:textId="77777777" w:rsidR="00AC1005" w:rsidRPr="00556BCC" w:rsidRDefault="00AC1005" w:rsidP="00F309C0">
      <w:pPr>
        <w:keepNext/>
        <w:keepLines/>
        <w:ind w:left="720"/>
        <w:jc w:val="both"/>
        <w:rPr>
          <w:rFonts w:ascii="Tahoma" w:hAnsi="Tahoma" w:cs="Tahoma"/>
          <w:lang w:eastAsia="en-US"/>
        </w:rPr>
      </w:pPr>
    </w:p>
    <w:p w14:paraId="13D7D572"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Katerokoli zahtevo za plačilo po tem zavarovanju moramo prejeti na datum veljavnosti zavarovanja ali pred njim v zgoraj navedenem kraju predložitve.</w:t>
      </w:r>
    </w:p>
    <w:p w14:paraId="5A242C36" w14:textId="77777777" w:rsidR="00AC1005" w:rsidRPr="00556BCC" w:rsidRDefault="00AC1005" w:rsidP="00F309C0">
      <w:pPr>
        <w:keepNext/>
        <w:keepLines/>
        <w:jc w:val="both"/>
        <w:rPr>
          <w:rFonts w:ascii="Tahoma" w:hAnsi="Tahoma" w:cs="Tahoma"/>
          <w:lang w:eastAsia="en-US"/>
        </w:rPr>
      </w:pPr>
    </w:p>
    <w:p w14:paraId="38C0FD7E"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Morebitne spore v zvezi s tem zavarovanjem rešuje stvarno pristojno sodišče v Ljubljani po slovenskem pravu.</w:t>
      </w:r>
    </w:p>
    <w:p w14:paraId="5EC9978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C5E356"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56BCC">
        <w:rPr>
          <w:rFonts w:ascii="Tahoma" w:hAnsi="Tahoma" w:cs="Tahoma"/>
        </w:rPr>
        <w:t>Za to zavarovanje veljajo Enotna pravila za garancije na poziv (EPGP) revizija iz leta 2010, izdana pri MTZ pod št. 758.</w:t>
      </w:r>
    </w:p>
    <w:p w14:paraId="20AF5248"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0F44756"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661640B"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 xml:space="preserve"> garant</w:t>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(žig in podpis)</w:t>
      </w:r>
    </w:p>
    <w:p w14:paraId="5147BD82" w14:textId="77777777" w:rsidR="00AC1005" w:rsidRPr="00556BCC" w:rsidRDefault="00AC1005" w:rsidP="00F309C0">
      <w:pPr>
        <w:keepNext/>
        <w:keepLines/>
        <w:rPr>
          <w:rFonts w:ascii="Arial" w:hAnsi="Arial" w:cs="Arial"/>
          <w:lang w:eastAsia="en-US"/>
        </w:rPr>
      </w:pPr>
    </w:p>
    <w:p w14:paraId="483DFC6B" w14:textId="77777777" w:rsidR="00AC1005" w:rsidRPr="00556BCC" w:rsidRDefault="00AC1005" w:rsidP="00F309C0">
      <w:pPr>
        <w:keepNext/>
        <w:keepLines/>
        <w:jc w:val="both"/>
        <w:rPr>
          <w:rFonts w:ascii="Tahoma" w:hAnsi="Tahoma" w:cs="Tahoma"/>
          <w:i/>
          <w:iCs/>
          <w:sz w:val="18"/>
          <w:szCs w:val="22"/>
        </w:rPr>
      </w:pPr>
    </w:p>
    <w:p w14:paraId="0D0966B2"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556BCC">
        <w:rPr>
          <w:rFonts w:ascii="Tahoma" w:hAnsi="Tahoma" w:cs="Tahoma"/>
          <w:b/>
          <w:i/>
          <w:u w:val="single"/>
          <w:lang w:eastAsia="en-US"/>
        </w:rPr>
        <w:t>Opozorilo:</w:t>
      </w:r>
    </w:p>
    <w:p w14:paraId="3CB57BA1" w14:textId="77777777" w:rsidR="00AC1005" w:rsidRPr="00556BCC" w:rsidRDefault="00AC1005" w:rsidP="00F309C0">
      <w:pPr>
        <w:keepNext/>
        <w:keepLines/>
        <w:jc w:val="both"/>
        <w:rPr>
          <w:rFonts w:ascii="Tahoma" w:hAnsi="Tahoma" w:cs="Tahoma"/>
          <w:sz w:val="18"/>
        </w:rPr>
      </w:pPr>
      <w:r w:rsidRPr="00556BCC">
        <w:rPr>
          <w:rFonts w:ascii="Tahoma" w:hAnsi="Tahoma" w:cs="Tahoma"/>
          <w:b/>
          <w:i/>
          <w:sz w:val="18"/>
        </w:rPr>
        <w:t xml:space="preserve">Kavcijska zavarovanja morajo vsebovati klavzulo: »Zahtevi za plačilo ni potrebno priložiti originalnega izvoda zavarovanja.« </w:t>
      </w:r>
    </w:p>
    <w:p w14:paraId="19549579" w14:textId="77777777" w:rsidR="00AC1005" w:rsidRPr="00556BCC" w:rsidRDefault="00AC1005" w:rsidP="00F309C0">
      <w:pPr>
        <w:keepNext/>
        <w:keepLines/>
        <w:jc w:val="both"/>
        <w:rPr>
          <w:rFonts w:ascii="Tahoma" w:hAnsi="Tahoma" w:cs="Tahoma"/>
          <w:i/>
          <w:iCs/>
          <w:sz w:val="18"/>
          <w:szCs w:val="22"/>
        </w:rPr>
      </w:pPr>
    </w:p>
    <w:p w14:paraId="5CF70F75" w14:textId="77777777" w:rsidR="00AC1005" w:rsidRPr="00556BCC" w:rsidRDefault="00AC1005" w:rsidP="00F309C0">
      <w:pPr>
        <w:keepNext/>
        <w:keepLines/>
        <w:jc w:val="both"/>
        <w:rPr>
          <w:rFonts w:ascii="Tahoma" w:hAnsi="Tahoma" w:cs="Tahoma"/>
          <w:i/>
          <w:iCs/>
          <w:sz w:val="18"/>
          <w:szCs w:val="22"/>
        </w:rPr>
      </w:pPr>
    </w:p>
    <w:p w14:paraId="0D18E6CE" w14:textId="77777777" w:rsidR="00AC1005" w:rsidRPr="00556BCC" w:rsidRDefault="00AC1005" w:rsidP="00F309C0">
      <w:pPr>
        <w:keepNext/>
        <w:keepLines/>
        <w:jc w:val="both"/>
        <w:rPr>
          <w:rFonts w:ascii="Tahoma" w:hAnsi="Tahoma" w:cs="Tahoma"/>
          <w:i/>
          <w:iCs/>
          <w:sz w:val="18"/>
          <w:szCs w:val="22"/>
        </w:rPr>
      </w:pPr>
    </w:p>
    <w:p w14:paraId="0F5B2483" w14:textId="77777777" w:rsidR="00AC1005" w:rsidRPr="00556BCC" w:rsidRDefault="00AC1005" w:rsidP="00F309C0">
      <w:pPr>
        <w:keepNext/>
        <w:keepLines/>
        <w:jc w:val="both"/>
        <w:rPr>
          <w:rFonts w:ascii="Tahoma" w:hAnsi="Tahoma" w:cs="Tahoma"/>
          <w:i/>
          <w:iCs/>
          <w:sz w:val="18"/>
          <w:szCs w:val="22"/>
        </w:rPr>
      </w:pPr>
    </w:p>
    <w:p w14:paraId="3694677E" w14:textId="77777777" w:rsidR="00AC1005" w:rsidRPr="00556BCC" w:rsidRDefault="00AC1005" w:rsidP="00F309C0">
      <w:pPr>
        <w:keepNext/>
        <w:keepLines/>
        <w:jc w:val="both"/>
        <w:rPr>
          <w:rFonts w:ascii="Tahoma" w:hAnsi="Tahoma" w:cs="Tahoma"/>
          <w:i/>
          <w:iCs/>
          <w:sz w:val="18"/>
          <w:szCs w:val="22"/>
        </w:rPr>
      </w:pPr>
      <w:r w:rsidRPr="00556BCC">
        <w:rPr>
          <w:rFonts w:ascii="Tahoma" w:hAnsi="Tahoma" w:cs="Tahoma"/>
          <w:i/>
          <w:iCs/>
          <w:sz w:val="18"/>
          <w:szCs w:val="22"/>
        </w:rPr>
        <w:t xml:space="preserve">Ponudnik </w:t>
      </w:r>
      <w:r w:rsidRPr="00556BCC">
        <w:rPr>
          <w:rFonts w:ascii="Tahoma" w:hAnsi="Tahoma" w:cs="Tahoma"/>
          <w:i/>
          <w:iCs/>
          <w:sz w:val="18"/>
          <w:szCs w:val="22"/>
          <w:u w:val="single"/>
        </w:rPr>
        <w:t>zavarovanje za resnost ponudbe</w:t>
      </w:r>
      <w:r w:rsidRPr="00556BCC">
        <w:rPr>
          <w:rFonts w:ascii="Tahoma" w:hAnsi="Tahoma" w:cs="Tahoma"/>
          <w:b/>
          <w:i/>
          <w:iCs/>
          <w:sz w:val="18"/>
          <w:szCs w:val="22"/>
        </w:rPr>
        <w:t xml:space="preserve"> </w:t>
      </w:r>
      <w:r w:rsidRPr="00556BCC">
        <w:rPr>
          <w:rFonts w:ascii="Tahoma" w:hAnsi="Tahoma" w:cs="Tahoma"/>
          <w:i/>
          <w:iCs/>
          <w:sz w:val="18"/>
          <w:szCs w:val="22"/>
        </w:rPr>
        <w:t>v okviru informacijskega sistema e-JN</w:t>
      </w:r>
      <w:r w:rsidRPr="00556BCC">
        <w:rPr>
          <w:rFonts w:ascii="Tahoma" w:hAnsi="Tahoma" w:cs="Tahoma"/>
          <w:b/>
          <w:i/>
          <w:iCs/>
          <w:sz w:val="18"/>
          <w:szCs w:val="22"/>
        </w:rPr>
        <w:t xml:space="preserve"> </w:t>
      </w:r>
      <w:r w:rsidRPr="00556BCC">
        <w:rPr>
          <w:rFonts w:ascii="Tahoma" w:hAnsi="Tahoma" w:cs="Tahoma"/>
          <w:b/>
          <w:i/>
          <w:iCs/>
          <w:sz w:val="18"/>
          <w:szCs w:val="22"/>
          <w:u w:val="single"/>
        </w:rPr>
        <w:t>naloži v razdelek »Dokumenti«, del »Ostale priloge«</w:t>
      </w:r>
      <w:r>
        <w:rPr>
          <w:rFonts w:ascii="Tahoma" w:hAnsi="Tahoma" w:cs="Tahoma"/>
          <w:b/>
          <w:i/>
          <w:iCs/>
          <w:sz w:val="18"/>
          <w:szCs w:val="22"/>
          <w:u w:val="single"/>
        </w:rPr>
        <w:t xml:space="preserve"> v pdf. formatu</w:t>
      </w:r>
      <w:r w:rsidRPr="00556BCC">
        <w:rPr>
          <w:rFonts w:ascii="Tahoma" w:hAnsi="Tahoma" w:cs="Tahoma"/>
          <w:b/>
          <w:i/>
          <w:iCs/>
          <w:sz w:val="18"/>
          <w:szCs w:val="22"/>
          <w:u w:val="single"/>
        </w:rPr>
        <w:t>!!!</w:t>
      </w:r>
    </w:p>
    <w:p w14:paraId="7653258F" w14:textId="77777777" w:rsidR="00AC1005" w:rsidRDefault="00AC1005" w:rsidP="00F309C0">
      <w:pPr>
        <w:keepNext/>
        <w:keepLines/>
        <w:rPr>
          <w:rFonts w:ascii="Tahoma" w:hAnsi="Tahoma" w:cs="Tahoma"/>
          <w:b/>
        </w:rPr>
      </w:pPr>
    </w:p>
    <w:p w14:paraId="6ED4E884" w14:textId="77777777" w:rsidR="00177678" w:rsidRDefault="00177678" w:rsidP="00F309C0">
      <w:pPr>
        <w:keepNext/>
        <w:keepLines/>
        <w:rPr>
          <w:rFonts w:ascii="Tahoma" w:hAnsi="Tahoma" w:cs="Tahoma"/>
          <w:b/>
        </w:rPr>
      </w:pPr>
    </w:p>
    <w:p w14:paraId="78E8FCAC" w14:textId="77777777" w:rsidR="00177678" w:rsidRDefault="00177678" w:rsidP="00F309C0">
      <w:pPr>
        <w:keepNext/>
        <w:keepLines/>
        <w:rPr>
          <w:rFonts w:ascii="Tahoma" w:hAnsi="Tahoma" w:cs="Tahoma"/>
          <w:b/>
        </w:rPr>
      </w:pPr>
    </w:p>
    <w:p w14:paraId="1D3241E8" w14:textId="77777777" w:rsidR="00177678" w:rsidRDefault="00177678" w:rsidP="00F309C0">
      <w:pPr>
        <w:keepNext/>
        <w:keepLines/>
        <w:rPr>
          <w:rFonts w:ascii="Tahoma" w:hAnsi="Tahoma" w:cs="Tahoma"/>
          <w:b/>
        </w:rPr>
      </w:pPr>
    </w:p>
    <w:p w14:paraId="2C1718A8" w14:textId="77777777" w:rsidR="00177678" w:rsidRDefault="00177678" w:rsidP="00F309C0">
      <w:pPr>
        <w:keepNext/>
        <w:keepLines/>
        <w:rPr>
          <w:rFonts w:ascii="Tahoma" w:hAnsi="Tahoma" w:cs="Tahoma"/>
          <w:b/>
        </w:rPr>
      </w:pPr>
    </w:p>
    <w:p w14:paraId="0D19A16D" w14:textId="77777777" w:rsidR="00177678" w:rsidRDefault="00177678" w:rsidP="00F309C0">
      <w:pPr>
        <w:keepNext/>
        <w:keepLines/>
        <w:rPr>
          <w:rFonts w:ascii="Tahoma" w:hAnsi="Tahoma" w:cs="Tahoma"/>
          <w:b/>
        </w:rPr>
      </w:pPr>
    </w:p>
    <w:p w14:paraId="2B529583" w14:textId="77777777" w:rsidR="00177678" w:rsidRDefault="00177678" w:rsidP="00F309C0">
      <w:pPr>
        <w:keepNext/>
        <w:keepLines/>
        <w:rPr>
          <w:rFonts w:ascii="Tahoma" w:hAnsi="Tahoma" w:cs="Tahoma"/>
          <w:b/>
        </w:rPr>
      </w:pPr>
    </w:p>
    <w:p w14:paraId="1A3E7DF0" w14:textId="77777777" w:rsidR="00177678" w:rsidRDefault="00177678" w:rsidP="00F309C0">
      <w:pPr>
        <w:keepNext/>
        <w:keepLines/>
        <w:rPr>
          <w:rFonts w:ascii="Tahoma" w:hAnsi="Tahoma" w:cs="Tahoma"/>
          <w:b/>
        </w:rPr>
      </w:pPr>
    </w:p>
    <w:p w14:paraId="6A720E44" w14:textId="77777777" w:rsidR="00177678" w:rsidRDefault="00177678" w:rsidP="00F309C0">
      <w:pPr>
        <w:keepNext/>
        <w:keepLines/>
        <w:rPr>
          <w:rFonts w:ascii="Tahoma" w:hAnsi="Tahoma" w:cs="Tahoma"/>
          <w:b/>
        </w:rPr>
      </w:pPr>
    </w:p>
    <w:p w14:paraId="349A3BBE" w14:textId="77777777" w:rsidR="00177678" w:rsidRDefault="00177678" w:rsidP="00F309C0">
      <w:pPr>
        <w:keepNext/>
        <w:keepLines/>
        <w:rPr>
          <w:rFonts w:ascii="Tahoma" w:hAnsi="Tahoma" w:cs="Tahoma"/>
          <w:b/>
        </w:rPr>
      </w:pPr>
    </w:p>
    <w:p w14:paraId="1BF2B73A" w14:textId="77777777" w:rsidR="00177678" w:rsidRDefault="00177678" w:rsidP="00F309C0">
      <w:pPr>
        <w:keepNext/>
        <w:keepLines/>
        <w:rPr>
          <w:rFonts w:ascii="Tahoma" w:hAnsi="Tahoma" w:cs="Tahoma"/>
          <w:b/>
        </w:rPr>
      </w:pPr>
    </w:p>
    <w:p w14:paraId="496BDF52" w14:textId="77777777" w:rsidR="00177678" w:rsidRDefault="00177678" w:rsidP="00F309C0">
      <w:pPr>
        <w:keepNext/>
        <w:keepLines/>
        <w:rPr>
          <w:rFonts w:ascii="Tahoma" w:hAnsi="Tahoma" w:cs="Tahoma"/>
          <w:b/>
        </w:rPr>
      </w:pPr>
    </w:p>
    <w:p w14:paraId="4A632FEB" w14:textId="77777777" w:rsidR="00177678" w:rsidRDefault="00177678" w:rsidP="00F309C0">
      <w:pPr>
        <w:keepNext/>
        <w:keepLines/>
        <w:rPr>
          <w:rFonts w:ascii="Tahoma" w:hAnsi="Tahoma" w:cs="Tahoma"/>
          <w:b/>
        </w:rPr>
      </w:pPr>
    </w:p>
    <w:p w14:paraId="5A32301F" w14:textId="77777777" w:rsidR="00177678" w:rsidRDefault="00177678" w:rsidP="00F309C0">
      <w:pPr>
        <w:keepNext/>
        <w:keepLines/>
        <w:rPr>
          <w:rFonts w:ascii="Tahoma" w:hAnsi="Tahoma" w:cs="Tahoma"/>
          <w:b/>
        </w:rPr>
      </w:pPr>
    </w:p>
    <w:p w14:paraId="526D08BA" w14:textId="77777777" w:rsidR="00177678" w:rsidRDefault="00177678" w:rsidP="00F309C0">
      <w:pPr>
        <w:keepNext/>
        <w:keepLines/>
        <w:rPr>
          <w:rFonts w:ascii="Tahoma" w:hAnsi="Tahoma" w:cs="Tahoma"/>
          <w:b/>
        </w:rPr>
      </w:pPr>
    </w:p>
    <w:p w14:paraId="3BF49DE3" w14:textId="77777777" w:rsidR="00177678" w:rsidRDefault="00177678" w:rsidP="00F309C0">
      <w:pPr>
        <w:keepNext/>
        <w:keepLines/>
        <w:rPr>
          <w:rFonts w:ascii="Tahoma" w:hAnsi="Tahoma" w:cs="Tahoma"/>
          <w:b/>
        </w:rPr>
      </w:pPr>
    </w:p>
    <w:p w14:paraId="3259F0E5" w14:textId="77777777" w:rsidR="00177678" w:rsidRDefault="00177678" w:rsidP="00F309C0">
      <w:pPr>
        <w:keepNext/>
        <w:keepLines/>
        <w:rPr>
          <w:rFonts w:ascii="Tahoma" w:hAnsi="Tahoma" w:cs="Tahoma"/>
          <w:b/>
        </w:rPr>
      </w:pPr>
    </w:p>
    <w:p w14:paraId="3F7B5C74" w14:textId="77777777" w:rsidR="00177678" w:rsidRDefault="00177678" w:rsidP="00F309C0">
      <w:pPr>
        <w:keepNext/>
        <w:keepLines/>
        <w:rPr>
          <w:rFonts w:ascii="Tahoma" w:hAnsi="Tahoma" w:cs="Tahoma"/>
          <w:b/>
        </w:rPr>
      </w:pPr>
    </w:p>
    <w:p w14:paraId="7A96B11E" w14:textId="77777777" w:rsidR="00177678" w:rsidRDefault="00177678" w:rsidP="00F309C0">
      <w:pPr>
        <w:keepNext/>
        <w:keepLines/>
        <w:rPr>
          <w:rFonts w:ascii="Tahoma" w:hAnsi="Tahoma" w:cs="Tahoma"/>
          <w:b/>
        </w:rPr>
      </w:pPr>
    </w:p>
    <w:p w14:paraId="0215CA15" w14:textId="77777777" w:rsidR="00177678" w:rsidRDefault="00177678" w:rsidP="00F309C0">
      <w:pPr>
        <w:keepNext/>
        <w:keepLines/>
        <w:rPr>
          <w:rFonts w:ascii="Tahoma" w:hAnsi="Tahoma" w:cs="Tahoma"/>
          <w:b/>
        </w:rPr>
      </w:pPr>
    </w:p>
    <w:p w14:paraId="18F6369D" w14:textId="77777777" w:rsidR="00177678" w:rsidRDefault="00177678" w:rsidP="00F309C0">
      <w:pPr>
        <w:keepNext/>
        <w:keepLines/>
        <w:rPr>
          <w:rFonts w:ascii="Tahoma" w:hAnsi="Tahoma" w:cs="Tahoma"/>
          <w:b/>
        </w:rPr>
      </w:pPr>
    </w:p>
    <w:p w14:paraId="3899D43E" w14:textId="77777777" w:rsidR="00177678" w:rsidRDefault="00177678" w:rsidP="00F309C0">
      <w:pPr>
        <w:keepNext/>
        <w:keepLines/>
        <w:rPr>
          <w:rFonts w:ascii="Tahoma" w:hAnsi="Tahoma" w:cs="Tahoma"/>
          <w:b/>
        </w:rPr>
      </w:pPr>
    </w:p>
    <w:p w14:paraId="007029A4" w14:textId="77777777" w:rsidR="00177678" w:rsidRDefault="00177678" w:rsidP="00F309C0">
      <w:pPr>
        <w:keepNext/>
        <w:keepLines/>
        <w:rPr>
          <w:rFonts w:ascii="Tahoma" w:hAnsi="Tahoma" w:cs="Tahoma"/>
          <w:b/>
        </w:rPr>
      </w:pPr>
    </w:p>
    <w:p w14:paraId="69FA2742" w14:textId="77777777" w:rsidR="00177678" w:rsidRDefault="00177678" w:rsidP="00F309C0">
      <w:pPr>
        <w:keepNext/>
        <w:keepLines/>
        <w:rPr>
          <w:rFonts w:ascii="Tahoma" w:hAnsi="Tahoma" w:cs="Tahoma"/>
          <w:b/>
        </w:rPr>
      </w:pPr>
    </w:p>
    <w:p w14:paraId="3CC0EF09" w14:textId="77777777" w:rsidR="00177678" w:rsidRDefault="00177678" w:rsidP="00F309C0">
      <w:pPr>
        <w:keepNext/>
        <w:keepLines/>
        <w:rPr>
          <w:rFonts w:ascii="Tahoma" w:hAnsi="Tahoma" w:cs="Tahoma"/>
          <w:b/>
        </w:rPr>
      </w:pPr>
    </w:p>
    <w:p w14:paraId="509F0C54" w14:textId="77777777" w:rsidR="00177678" w:rsidRDefault="00177678" w:rsidP="00F309C0">
      <w:pPr>
        <w:keepNext/>
        <w:keepLines/>
        <w:rPr>
          <w:rFonts w:ascii="Tahoma" w:hAnsi="Tahoma" w:cs="Tahoma"/>
          <w:b/>
        </w:rPr>
      </w:pPr>
    </w:p>
    <w:p w14:paraId="00A8C71D" w14:textId="77777777" w:rsidR="00177678" w:rsidRDefault="00177678" w:rsidP="00F309C0">
      <w:pPr>
        <w:keepNext/>
        <w:keepLines/>
        <w:rPr>
          <w:rFonts w:ascii="Tahoma" w:hAnsi="Tahoma" w:cs="Tahoma"/>
          <w:b/>
        </w:rPr>
      </w:pPr>
    </w:p>
    <w:p w14:paraId="65EB59C8" w14:textId="77777777" w:rsidR="00177678" w:rsidRDefault="00177678" w:rsidP="00F309C0">
      <w:pPr>
        <w:keepNext/>
        <w:keepLines/>
        <w:rPr>
          <w:rFonts w:ascii="Tahoma" w:hAnsi="Tahoma" w:cs="Tahoma"/>
          <w:b/>
        </w:rPr>
      </w:pPr>
    </w:p>
    <w:p w14:paraId="10E03AFB" w14:textId="77777777" w:rsidR="00177678" w:rsidRDefault="00177678" w:rsidP="00F309C0">
      <w:pPr>
        <w:keepNext/>
        <w:keepLines/>
        <w:rPr>
          <w:rFonts w:ascii="Tahoma" w:hAnsi="Tahoma" w:cs="Tahoma"/>
          <w:b/>
        </w:rPr>
      </w:pPr>
    </w:p>
    <w:p w14:paraId="05436EA7" w14:textId="77777777" w:rsidR="00177678" w:rsidRDefault="00177678" w:rsidP="00F309C0">
      <w:pPr>
        <w:keepNext/>
        <w:keepLines/>
        <w:rPr>
          <w:rFonts w:ascii="Tahoma" w:hAnsi="Tahoma" w:cs="Tahoma"/>
          <w:b/>
        </w:rPr>
      </w:pPr>
    </w:p>
    <w:p w14:paraId="06F8AA61" w14:textId="77777777" w:rsidR="00177678" w:rsidRDefault="00177678" w:rsidP="00F309C0">
      <w:pPr>
        <w:keepNext/>
        <w:keepLines/>
        <w:rPr>
          <w:rFonts w:ascii="Tahoma" w:hAnsi="Tahoma" w:cs="Tahoma"/>
          <w:b/>
        </w:rPr>
      </w:pPr>
    </w:p>
    <w:p w14:paraId="0CACF713" w14:textId="77777777" w:rsidR="00177678" w:rsidRDefault="00177678" w:rsidP="00F309C0">
      <w:pPr>
        <w:keepNext/>
        <w:keepLines/>
        <w:rPr>
          <w:rFonts w:ascii="Tahoma" w:hAnsi="Tahoma" w:cs="Tahoma"/>
          <w:b/>
        </w:rPr>
      </w:pPr>
    </w:p>
    <w:p w14:paraId="628F5157" w14:textId="77777777" w:rsidR="00177678" w:rsidRDefault="00177678" w:rsidP="00F309C0">
      <w:pPr>
        <w:keepNext/>
        <w:keepLine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4A561376" w14:textId="77777777" w:rsidTr="00610C0E">
        <w:tc>
          <w:tcPr>
            <w:tcW w:w="8252" w:type="dxa"/>
          </w:tcPr>
          <w:p w14:paraId="2F3074B6" w14:textId="77777777" w:rsidR="002216FE" w:rsidRPr="00112425" w:rsidRDefault="002216FE" w:rsidP="00F309C0">
            <w:pPr>
              <w:keepNext/>
              <w:keepLines/>
              <w:jc w:val="both"/>
              <w:rPr>
                <w:rFonts w:ascii="Tahoma" w:hAnsi="Tahoma" w:cs="Tahoma"/>
              </w:rPr>
            </w:pPr>
            <w:r w:rsidRPr="00112425">
              <w:rPr>
                <w:rFonts w:ascii="Tahoma" w:hAnsi="Tahoma" w:cs="Tahoma"/>
              </w:rPr>
              <w:lastRenderedPageBreak/>
              <w:t xml:space="preserve">FINANČNO ZAVAROVANJE ZA DOBRO IZVEDBO POGODBENIH OBVEZNOSTI </w:t>
            </w:r>
          </w:p>
        </w:tc>
        <w:tc>
          <w:tcPr>
            <w:tcW w:w="1463" w:type="dxa"/>
          </w:tcPr>
          <w:p w14:paraId="70FA387D" w14:textId="77777777" w:rsidR="002216FE" w:rsidRPr="00112425" w:rsidRDefault="002216FE"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2</w:t>
            </w:r>
          </w:p>
        </w:tc>
      </w:tr>
    </w:tbl>
    <w:p w14:paraId="6335800A" w14:textId="77777777" w:rsidR="00A60E5F" w:rsidRPr="00112425" w:rsidRDefault="00A60E5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67DE83C"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77430F2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2A91E5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14:paraId="0CFDBB10"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14:paraId="7CFE04E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0F7660"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14:paraId="443D13F8"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33FBC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14:paraId="434F676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83E8700"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14:paraId="71CDE7C2"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340F8B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14:paraId="6E93167E"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BD2C395"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14:paraId="7FA5F395"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C7E8DC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14:paraId="3E11951C"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14:paraId="43922525"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14:paraId="58A7CB57"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30ACB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14:paraId="3E5E8F5E"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CAEED67"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14:paraId="6DD6639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4B80D52"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14:paraId="33E3DEB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7E45A8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14:paraId="1E72393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14:paraId="1F0A186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14:paraId="6157C378"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14:paraId="7EF2C36F"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240684B"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14:paraId="3BEDDF89"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2FA55FE4" w14:textId="77777777" w:rsidR="003300FC" w:rsidRPr="00112425" w:rsidRDefault="003300FC" w:rsidP="00F309C0">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65C6E7D" w14:textId="77777777" w:rsidR="003300FC" w:rsidRPr="00112425" w:rsidRDefault="003300FC" w:rsidP="00F309C0">
      <w:pPr>
        <w:keepNext/>
        <w:keepLines/>
        <w:jc w:val="both"/>
        <w:rPr>
          <w:rFonts w:ascii="Tahoma" w:hAnsi="Tahoma" w:cs="Tahoma"/>
        </w:rPr>
      </w:pPr>
    </w:p>
    <w:p w14:paraId="5307A83F" w14:textId="77777777" w:rsidR="003300FC" w:rsidRPr="00112425" w:rsidRDefault="003300FC" w:rsidP="00F309C0">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14:paraId="67CE5605" w14:textId="77777777" w:rsidR="003300FC" w:rsidRPr="00112425" w:rsidRDefault="003300FC" w:rsidP="00F309C0">
      <w:pPr>
        <w:keepNext/>
        <w:keepLines/>
        <w:jc w:val="both"/>
        <w:rPr>
          <w:rFonts w:ascii="Tahoma" w:hAnsi="Tahoma" w:cs="Tahoma"/>
        </w:rPr>
      </w:pPr>
    </w:p>
    <w:p w14:paraId="71C6F58D" w14:textId="77777777" w:rsidR="003300FC" w:rsidRPr="00112425" w:rsidRDefault="003300FC" w:rsidP="00F309C0">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14:paraId="78C70619" w14:textId="77777777" w:rsidR="003300FC" w:rsidRPr="00112425" w:rsidRDefault="003300FC" w:rsidP="00F309C0">
      <w:pPr>
        <w:keepNext/>
        <w:keepLines/>
        <w:jc w:val="both"/>
        <w:rPr>
          <w:rFonts w:ascii="Tahoma" w:hAnsi="Tahoma" w:cs="Tahoma"/>
        </w:rPr>
      </w:pPr>
    </w:p>
    <w:p w14:paraId="0641F23C" w14:textId="77777777" w:rsidR="003300FC" w:rsidRPr="00112425" w:rsidRDefault="003300FC" w:rsidP="00F309C0">
      <w:pPr>
        <w:keepNext/>
        <w:keepLines/>
        <w:jc w:val="both"/>
        <w:rPr>
          <w:rFonts w:ascii="Tahoma" w:hAnsi="Tahoma" w:cs="Tahoma"/>
        </w:rPr>
      </w:pPr>
      <w:r w:rsidRPr="00112425">
        <w:rPr>
          <w:rFonts w:ascii="Tahoma" w:hAnsi="Tahoma" w:cs="Tahoma"/>
        </w:rPr>
        <w:t>Za to zavarovanje veljajo Enotna pravila za garancije na poziv (EPGP) revizija iz leta 2010, izdana pri MTZ pod št. 758.</w:t>
      </w:r>
    </w:p>
    <w:p w14:paraId="2AF692BB" w14:textId="77777777" w:rsidR="003300FC" w:rsidRPr="00112425" w:rsidRDefault="003300FC" w:rsidP="00F309C0">
      <w:pPr>
        <w:keepNext/>
        <w:keepLines/>
        <w:jc w:val="both"/>
        <w:rPr>
          <w:rFonts w:ascii="Tahoma" w:hAnsi="Tahoma" w:cs="Tahoma"/>
        </w:rPr>
      </w:pPr>
    </w:p>
    <w:p w14:paraId="5067ECD8"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14:paraId="3DF5FD4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14:paraId="21033CDB" w14:textId="77777777" w:rsidR="003300FC" w:rsidRPr="00112425" w:rsidRDefault="003300FC" w:rsidP="00F309C0">
      <w:pPr>
        <w:keepNext/>
        <w:keepLines/>
        <w:jc w:val="both"/>
        <w:rPr>
          <w:rFonts w:ascii="Tahoma" w:hAnsi="Tahoma" w:cs="Tahoma"/>
          <w:b/>
        </w:rPr>
      </w:pPr>
    </w:p>
    <w:p w14:paraId="144254C9" w14:textId="77777777" w:rsidR="003300FC" w:rsidRPr="00112425" w:rsidRDefault="003300FC" w:rsidP="00F309C0">
      <w:pPr>
        <w:keepNext/>
        <w:keepLines/>
        <w:jc w:val="both"/>
        <w:rPr>
          <w:rFonts w:ascii="Tahoma" w:hAnsi="Tahoma" w:cs="Tahoma"/>
          <w:b/>
        </w:rPr>
      </w:pPr>
    </w:p>
    <w:p w14:paraId="4FBB5179" w14:textId="77777777" w:rsidR="001E382F" w:rsidRPr="00112425" w:rsidRDefault="001E382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14:paraId="60318079"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61A82E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21D267F"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14:paraId="535AA7A8" w14:textId="77777777" w:rsidR="005E3D8D" w:rsidRPr="00112425" w:rsidRDefault="005E3D8D" w:rsidP="00F309C0">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14:paraId="57DEC9D9"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18F2604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56534F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36AE2DD7" w14:textId="77777777" w:rsidR="001E382F" w:rsidRPr="00112425" w:rsidRDefault="001E382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532174D6" w14:textId="77777777" w:rsidR="001E382F" w:rsidRPr="00112425" w:rsidRDefault="001E382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458C0684" w14:textId="77777777" w:rsidR="00A60E5F" w:rsidRPr="00112425" w:rsidRDefault="00A60E5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7E2C873" w14:textId="77777777" w:rsidR="00A60E5F" w:rsidRPr="00112425" w:rsidRDefault="00A60E5F" w:rsidP="00F309C0">
      <w:pPr>
        <w:keepNext/>
        <w:keepLines/>
        <w:jc w:val="both"/>
        <w:rPr>
          <w:rFonts w:ascii="Tahoma" w:hAnsi="Tahoma" w:cs="Tahoma"/>
          <w:b/>
        </w:rPr>
      </w:pPr>
    </w:p>
    <w:p w14:paraId="4230BD18" w14:textId="77777777" w:rsidR="00A60E5F" w:rsidRPr="00112425" w:rsidRDefault="00A60E5F" w:rsidP="00F309C0">
      <w:pPr>
        <w:keepNext/>
        <w:keepLines/>
        <w:jc w:val="both"/>
        <w:rPr>
          <w:rFonts w:ascii="Tahoma" w:hAnsi="Tahoma" w:cs="Tahoma"/>
          <w:b/>
        </w:rPr>
      </w:pPr>
    </w:p>
    <w:p w14:paraId="62D308F9" w14:textId="77777777" w:rsidR="00A60E5F" w:rsidRPr="00112425" w:rsidRDefault="00A60E5F" w:rsidP="00F309C0">
      <w:pPr>
        <w:keepNext/>
        <w:keepLines/>
        <w:jc w:val="both"/>
        <w:rPr>
          <w:rFonts w:ascii="Tahoma" w:hAnsi="Tahoma" w:cs="Tahoma"/>
          <w:b/>
          <w:sz w:val="24"/>
        </w:rPr>
      </w:pPr>
    </w:p>
    <w:p w14:paraId="550C2EB1" w14:textId="77777777" w:rsidR="00A60E5F" w:rsidRPr="00112425" w:rsidRDefault="00A60E5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4F682E44" w14:textId="77777777" w:rsidR="00A60E5F" w:rsidRPr="00112425" w:rsidRDefault="00A60E5F" w:rsidP="00F309C0">
      <w:pPr>
        <w:keepNext/>
        <w:keepLines/>
        <w:jc w:val="right"/>
        <w:rPr>
          <w:rFonts w:ascii="Tahoma" w:hAnsi="Tahoma" w:cs="Tahoma"/>
          <w:b/>
        </w:rPr>
      </w:pPr>
    </w:p>
    <w:p w14:paraId="6AC3CB1B" w14:textId="77777777" w:rsidR="00A60E5F" w:rsidRPr="00112425" w:rsidRDefault="00A60E5F" w:rsidP="00F309C0">
      <w:pPr>
        <w:keepNext/>
        <w:keepLines/>
        <w:jc w:val="both"/>
        <w:rPr>
          <w:rFonts w:ascii="Tahoma" w:hAnsi="Tahoma" w:cs="Tahoma"/>
          <w:sz w:val="10"/>
        </w:rPr>
      </w:pPr>
    </w:p>
    <w:p w14:paraId="7453B3EE" w14:textId="77777777" w:rsidR="00A60E5F" w:rsidRPr="00112425" w:rsidRDefault="00A60E5F" w:rsidP="00F309C0">
      <w:pPr>
        <w:keepNext/>
        <w:keepLines/>
        <w:rPr>
          <w:rFonts w:ascii="Tahoma" w:hAnsi="Tahoma" w:cs="Tahoma"/>
          <w:sz w:val="10"/>
        </w:rPr>
      </w:pPr>
      <w:r w:rsidRPr="00112425">
        <w:rPr>
          <w:rFonts w:ascii="Tahoma" w:hAnsi="Tahoma" w:cs="Tahoma"/>
          <w:sz w:val="10"/>
        </w:rPr>
        <w:br w:type="page"/>
      </w:r>
    </w:p>
    <w:p w14:paraId="4A2AAB98" w14:textId="77777777" w:rsidR="00A60E5F" w:rsidRPr="00112425" w:rsidRDefault="00A60E5F" w:rsidP="00F309C0">
      <w:pPr>
        <w:keepNext/>
        <w:keepLines/>
        <w:rPr>
          <w:rFonts w:ascii="Tahoma" w:hAnsi="Tahoma" w:cs="Tahoma"/>
          <w:sz w:val="1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5C54F747" w14:textId="77777777" w:rsidTr="00610C0E">
        <w:tc>
          <w:tcPr>
            <w:tcW w:w="8252" w:type="dxa"/>
          </w:tcPr>
          <w:p w14:paraId="6205C30E" w14:textId="77777777" w:rsidR="002216FE" w:rsidRPr="00112425" w:rsidRDefault="002216FE" w:rsidP="00F309C0">
            <w:pPr>
              <w:keepNext/>
              <w:keepLines/>
              <w:jc w:val="both"/>
              <w:rPr>
                <w:rFonts w:ascii="Tahoma" w:hAnsi="Tahoma" w:cs="Tahoma"/>
              </w:rPr>
            </w:pPr>
            <w:r w:rsidRPr="00112425">
              <w:rPr>
                <w:rFonts w:ascii="Tahoma" w:hAnsi="Tahoma" w:cs="Tahoma"/>
              </w:rPr>
              <w:t>FINANČNO ZAVAROVANJE ZA DOBRO ODPRAVO NAPAK V GARANCIJSKEM ROKU</w:t>
            </w:r>
          </w:p>
        </w:tc>
        <w:tc>
          <w:tcPr>
            <w:tcW w:w="1463" w:type="dxa"/>
          </w:tcPr>
          <w:p w14:paraId="1218CBF3" w14:textId="77777777" w:rsidR="002216FE" w:rsidRPr="00112425" w:rsidRDefault="002216FE"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3</w:t>
            </w:r>
          </w:p>
        </w:tc>
      </w:tr>
    </w:tbl>
    <w:p w14:paraId="429F3C01" w14:textId="77777777" w:rsidR="00A60E5F" w:rsidRPr="00112425" w:rsidRDefault="00A60E5F" w:rsidP="00F309C0">
      <w:pPr>
        <w:keepNext/>
        <w:keepLines/>
        <w:rPr>
          <w:rFonts w:ascii="Tahoma" w:hAnsi="Tahoma" w:cs="Tahoma"/>
          <w:sz w:val="10"/>
        </w:rPr>
      </w:pPr>
    </w:p>
    <w:p w14:paraId="71CDCAB3" w14:textId="77777777" w:rsidR="00A60E5F" w:rsidRPr="00112425" w:rsidRDefault="00A60E5F" w:rsidP="00F309C0">
      <w:pPr>
        <w:keepNext/>
        <w:keepLines/>
        <w:rPr>
          <w:rFonts w:ascii="Tahoma" w:hAnsi="Tahoma" w:cs="Tahoma"/>
          <w:sz w:val="10"/>
        </w:rPr>
      </w:pPr>
    </w:p>
    <w:p w14:paraId="7EE63B25"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61780009" w14:textId="77777777" w:rsidR="005E3D8D" w:rsidRPr="00112425" w:rsidRDefault="005E3D8D" w:rsidP="00F309C0">
      <w:pPr>
        <w:keepNext/>
        <w:keepLines/>
        <w:jc w:val="both"/>
        <w:rPr>
          <w:rFonts w:ascii="Tahoma" w:eastAsia="Calibri" w:hAnsi="Tahoma" w:cs="Tahoma"/>
          <w:lang w:eastAsia="en-US"/>
        </w:rPr>
      </w:pPr>
    </w:p>
    <w:p w14:paraId="53A65460"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14:paraId="2EFFD16D"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14:paraId="27120151" w14:textId="77777777" w:rsidR="005E3D8D" w:rsidRPr="00112425" w:rsidRDefault="005E3D8D" w:rsidP="00F309C0">
      <w:pPr>
        <w:keepNext/>
        <w:keepLines/>
        <w:jc w:val="both"/>
        <w:rPr>
          <w:rFonts w:ascii="Tahoma" w:eastAsia="Calibri" w:hAnsi="Tahoma" w:cs="Tahoma"/>
          <w:lang w:eastAsia="en-US"/>
        </w:rPr>
      </w:pPr>
    </w:p>
    <w:p w14:paraId="78C9352C"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14:paraId="5A09D464" w14:textId="77777777" w:rsidR="005E3D8D" w:rsidRPr="00112425" w:rsidRDefault="005E3D8D" w:rsidP="00F309C0">
      <w:pPr>
        <w:keepNext/>
        <w:keepLines/>
        <w:jc w:val="both"/>
        <w:rPr>
          <w:rFonts w:ascii="Tahoma" w:eastAsia="Calibri" w:hAnsi="Tahoma" w:cs="Tahoma"/>
          <w:lang w:eastAsia="en-US"/>
        </w:rPr>
      </w:pPr>
    </w:p>
    <w:p w14:paraId="4625E076"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14:paraId="3620EA6E" w14:textId="77777777" w:rsidR="005E3D8D" w:rsidRPr="00112425" w:rsidRDefault="005E3D8D" w:rsidP="00F309C0">
      <w:pPr>
        <w:keepNext/>
        <w:keepLines/>
        <w:jc w:val="both"/>
        <w:rPr>
          <w:rFonts w:ascii="Tahoma" w:eastAsia="Calibri" w:hAnsi="Tahoma" w:cs="Tahoma"/>
          <w:lang w:eastAsia="en-US"/>
        </w:rPr>
      </w:pPr>
    </w:p>
    <w:p w14:paraId="27CE5674"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14:paraId="31D76779" w14:textId="77777777" w:rsidR="005E3D8D" w:rsidRPr="00112425" w:rsidRDefault="005E3D8D" w:rsidP="00F309C0">
      <w:pPr>
        <w:keepNext/>
        <w:keepLines/>
        <w:jc w:val="both"/>
        <w:rPr>
          <w:rFonts w:ascii="Tahoma" w:eastAsia="Calibri" w:hAnsi="Tahoma" w:cs="Tahoma"/>
          <w:lang w:eastAsia="en-US"/>
        </w:rPr>
      </w:pPr>
    </w:p>
    <w:p w14:paraId="2FA963CD"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14:paraId="106676F5" w14:textId="77777777" w:rsidR="005E3D8D" w:rsidRPr="00112425" w:rsidRDefault="005E3D8D" w:rsidP="00F309C0">
      <w:pPr>
        <w:keepNext/>
        <w:keepLines/>
        <w:jc w:val="both"/>
        <w:rPr>
          <w:rFonts w:ascii="Tahoma" w:eastAsia="Calibri" w:hAnsi="Tahoma" w:cs="Tahoma"/>
          <w:lang w:eastAsia="en-US"/>
        </w:rPr>
      </w:pPr>
    </w:p>
    <w:p w14:paraId="45EE536B"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14:paraId="63031579" w14:textId="77777777" w:rsidR="005E3D8D" w:rsidRPr="00112425" w:rsidRDefault="005E3D8D" w:rsidP="00F309C0">
      <w:pPr>
        <w:keepNext/>
        <w:keepLines/>
        <w:jc w:val="both"/>
        <w:rPr>
          <w:rFonts w:ascii="Tahoma" w:eastAsia="Calibri" w:hAnsi="Tahoma" w:cs="Tahoma"/>
          <w:lang w:eastAsia="en-US"/>
        </w:rPr>
      </w:pPr>
    </w:p>
    <w:p w14:paraId="085BA87D"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14:paraId="3F5B7B9B" w14:textId="77777777" w:rsidR="005E3D8D" w:rsidRPr="00112425" w:rsidRDefault="005E3D8D" w:rsidP="00F309C0">
      <w:pPr>
        <w:keepNext/>
        <w:keepLines/>
        <w:jc w:val="both"/>
        <w:rPr>
          <w:rFonts w:ascii="Tahoma" w:eastAsia="Calibri" w:hAnsi="Tahoma" w:cs="Tahoma"/>
          <w:lang w:eastAsia="en-US"/>
        </w:rPr>
      </w:pPr>
    </w:p>
    <w:p w14:paraId="33A1CBFD"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14:paraId="611B8B37" w14:textId="77777777" w:rsidR="005E3D8D" w:rsidRPr="00112425" w:rsidRDefault="005E3D8D" w:rsidP="00F309C0">
      <w:pPr>
        <w:keepNext/>
        <w:keepLines/>
        <w:jc w:val="both"/>
        <w:rPr>
          <w:rFonts w:ascii="Tahoma" w:eastAsia="Calibri" w:hAnsi="Tahoma" w:cs="Tahoma"/>
          <w:lang w:eastAsia="en-US"/>
        </w:rPr>
      </w:pPr>
    </w:p>
    <w:p w14:paraId="78B8A2CE"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14:paraId="5E4AB344" w14:textId="77777777" w:rsidR="005E3D8D" w:rsidRPr="00112425" w:rsidRDefault="005E3D8D" w:rsidP="00F309C0">
      <w:pPr>
        <w:keepNext/>
        <w:keepLines/>
        <w:jc w:val="both"/>
        <w:rPr>
          <w:rFonts w:ascii="Tahoma" w:eastAsia="Calibri" w:hAnsi="Tahoma" w:cs="Tahoma"/>
          <w:lang w:eastAsia="en-US"/>
        </w:rPr>
      </w:pPr>
    </w:p>
    <w:p w14:paraId="72CC3069"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14:paraId="1E6A1DE3" w14:textId="77777777" w:rsidR="005E3D8D" w:rsidRPr="00112425" w:rsidRDefault="005E3D8D" w:rsidP="00F309C0">
      <w:pPr>
        <w:keepNext/>
        <w:keepLines/>
        <w:jc w:val="both"/>
        <w:rPr>
          <w:rFonts w:ascii="Tahoma" w:eastAsia="Calibri" w:hAnsi="Tahoma" w:cs="Tahoma"/>
          <w:lang w:eastAsia="en-US"/>
        </w:rPr>
      </w:pPr>
    </w:p>
    <w:p w14:paraId="68095D1D"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14:paraId="4A45FE99" w14:textId="77777777" w:rsidR="005E3D8D" w:rsidRPr="00112425" w:rsidRDefault="005E3D8D" w:rsidP="00F309C0">
      <w:pPr>
        <w:keepNext/>
        <w:keepLines/>
        <w:jc w:val="both"/>
        <w:rPr>
          <w:rFonts w:ascii="Tahoma" w:eastAsia="Calibri" w:hAnsi="Tahoma" w:cs="Tahoma"/>
          <w:lang w:eastAsia="en-US"/>
        </w:rPr>
      </w:pPr>
    </w:p>
    <w:p w14:paraId="7A44FDFC"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14:paraId="43D0948C"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3DF9D32"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14:paraId="249E54F1" w14:textId="77777777" w:rsidR="005E3D8D" w:rsidRPr="00112425" w:rsidRDefault="005E3D8D" w:rsidP="00F309C0">
      <w:pPr>
        <w:keepNext/>
        <w:keepLines/>
        <w:jc w:val="both"/>
        <w:rPr>
          <w:rFonts w:ascii="Tahoma" w:eastAsia="Calibri" w:hAnsi="Tahoma" w:cs="Tahoma"/>
          <w:lang w:eastAsia="en-US"/>
        </w:rPr>
      </w:pPr>
    </w:p>
    <w:p w14:paraId="692D69DB"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14:paraId="0E42DB44" w14:textId="77777777" w:rsidR="005E3D8D" w:rsidRPr="00112425" w:rsidRDefault="005E3D8D" w:rsidP="00F309C0">
      <w:pPr>
        <w:keepNext/>
        <w:keepLines/>
        <w:jc w:val="both"/>
        <w:rPr>
          <w:rFonts w:ascii="Tahoma" w:eastAsia="Calibri" w:hAnsi="Tahoma" w:cs="Tahoma"/>
          <w:lang w:eastAsia="en-US"/>
        </w:rPr>
      </w:pPr>
    </w:p>
    <w:p w14:paraId="35E277FA"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14:paraId="4C21751B"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A966AFE"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3793787A" w14:textId="77777777" w:rsidR="005E3D8D" w:rsidRPr="00112425" w:rsidRDefault="005E3D8D" w:rsidP="00F309C0">
      <w:pPr>
        <w:keepNext/>
        <w:keepLines/>
        <w:jc w:val="both"/>
        <w:rPr>
          <w:rFonts w:ascii="Tahoma" w:eastAsia="Calibri" w:hAnsi="Tahoma" w:cs="Tahoma"/>
          <w:lang w:eastAsia="en-US"/>
        </w:rPr>
      </w:pPr>
    </w:p>
    <w:p w14:paraId="2F81B0DF"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14:paraId="1D6B189B" w14:textId="77777777" w:rsidR="005E3D8D" w:rsidRPr="00112425" w:rsidRDefault="005E3D8D" w:rsidP="00F309C0">
      <w:pPr>
        <w:keepNext/>
        <w:keepLines/>
        <w:jc w:val="both"/>
        <w:rPr>
          <w:rFonts w:ascii="Tahoma" w:eastAsia="Calibri" w:hAnsi="Tahoma" w:cs="Tahoma"/>
          <w:lang w:eastAsia="en-US"/>
        </w:rPr>
      </w:pPr>
    </w:p>
    <w:p w14:paraId="309BB1A0"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Morebitne spore v zvezi s tem zavarovanjem rešuje stvarno pristojno sodišče v Ljubljani po slovenskem pravu.</w:t>
      </w:r>
    </w:p>
    <w:p w14:paraId="5FFA0D42" w14:textId="77777777" w:rsidR="005E3D8D" w:rsidRPr="00112425" w:rsidRDefault="005E3D8D" w:rsidP="00F309C0">
      <w:pPr>
        <w:keepNext/>
        <w:keepLines/>
        <w:jc w:val="both"/>
        <w:rPr>
          <w:rFonts w:ascii="Tahoma" w:eastAsia="Calibri" w:hAnsi="Tahoma" w:cs="Tahoma"/>
          <w:lang w:eastAsia="en-US"/>
        </w:rPr>
      </w:pPr>
    </w:p>
    <w:p w14:paraId="16DB776B"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Za to zavarovanje veljajo Enotna pravila za garancije na poziv (EPGP) revizija iz leta 2010, izdana pri MTZ pod št. 758.</w:t>
      </w:r>
    </w:p>
    <w:p w14:paraId="7C81008F" w14:textId="77777777" w:rsidR="005E3D8D" w:rsidRPr="00112425" w:rsidRDefault="005E3D8D" w:rsidP="00F309C0">
      <w:pPr>
        <w:keepNext/>
        <w:keepLines/>
        <w:jc w:val="both"/>
        <w:rPr>
          <w:rFonts w:ascii="Tahoma" w:eastAsia="Calibri" w:hAnsi="Tahoma" w:cs="Tahoma"/>
          <w:i/>
          <w:lang w:eastAsia="en-US"/>
        </w:rPr>
      </w:pPr>
    </w:p>
    <w:p w14:paraId="7BFF7318"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14:paraId="11EF5762"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14:paraId="25F8013A" w14:textId="77777777" w:rsidR="005E3D8D" w:rsidRPr="00112425" w:rsidRDefault="005E3D8D" w:rsidP="00F309C0">
      <w:pPr>
        <w:keepNext/>
        <w:keepLines/>
        <w:jc w:val="both"/>
        <w:rPr>
          <w:rFonts w:ascii="Tahoma" w:eastAsia="Calibri" w:hAnsi="Tahoma" w:cs="Tahoma"/>
          <w:sz w:val="18"/>
          <w:szCs w:val="18"/>
          <w:lang w:eastAsia="en-US"/>
        </w:rPr>
      </w:pPr>
    </w:p>
    <w:p w14:paraId="3653D182" w14:textId="77777777" w:rsidR="005E3D8D" w:rsidRPr="00112425" w:rsidRDefault="005E3D8D" w:rsidP="00F309C0">
      <w:pPr>
        <w:keepNext/>
        <w:keepLines/>
        <w:jc w:val="both"/>
        <w:rPr>
          <w:rFonts w:ascii="Tahoma" w:eastAsia="Calibri" w:hAnsi="Tahoma" w:cs="Tahoma"/>
          <w:b/>
          <w:i/>
          <w:sz w:val="18"/>
          <w:szCs w:val="18"/>
          <w:lang w:eastAsia="en-US"/>
        </w:rPr>
      </w:pPr>
    </w:p>
    <w:p w14:paraId="48992DFC" w14:textId="77777777" w:rsidR="005E3D8D" w:rsidRPr="00112425" w:rsidRDefault="005E3D8D" w:rsidP="00F309C0">
      <w:pPr>
        <w:keepNext/>
        <w:keepLines/>
        <w:jc w:val="both"/>
        <w:rPr>
          <w:rFonts w:ascii="Tahoma" w:eastAsia="Calibri" w:hAnsi="Tahoma" w:cs="Tahoma"/>
          <w:b/>
          <w:i/>
          <w:sz w:val="18"/>
          <w:szCs w:val="18"/>
          <w:lang w:eastAsia="en-US"/>
        </w:rPr>
      </w:pPr>
    </w:p>
    <w:p w14:paraId="3785FA82" w14:textId="77777777" w:rsidR="005E3D8D" w:rsidRPr="00112425" w:rsidRDefault="005E3D8D" w:rsidP="00F309C0">
      <w:pPr>
        <w:keepNext/>
        <w:keepLines/>
        <w:jc w:val="both"/>
        <w:rPr>
          <w:rFonts w:ascii="Tahoma" w:eastAsia="Calibri" w:hAnsi="Tahoma" w:cs="Tahoma"/>
          <w:b/>
          <w:i/>
          <w:lang w:eastAsia="en-US"/>
        </w:rPr>
      </w:pPr>
    </w:p>
    <w:p w14:paraId="29E81E87" w14:textId="77777777" w:rsidR="005E3D8D" w:rsidRPr="00112425" w:rsidRDefault="005E3D8D" w:rsidP="00F309C0">
      <w:pPr>
        <w:keepNext/>
        <w:keepLines/>
        <w:jc w:val="both"/>
        <w:rPr>
          <w:rFonts w:ascii="Tahoma" w:eastAsia="Calibri" w:hAnsi="Tahoma" w:cs="Tahoma"/>
          <w:b/>
          <w:i/>
          <w:lang w:eastAsia="en-US"/>
        </w:rPr>
      </w:pPr>
    </w:p>
    <w:p w14:paraId="48E7D797" w14:textId="77777777" w:rsidR="005E3D8D" w:rsidRPr="00112425" w:rsidRDefault="005E3D8D" w:rsidP="00F309C0">
      <w:pPr>
        <w:keepNext/>
        <w:keepLines/>
        <w:jc w:val="both"/>
        <w:rPr>
          <w:rFonts w:ascii="Tahoma" w:eastAsia="Calibri" w:hAnsi="Tahoma" w:cs="Tahoma"/>
          <w:b/>
          <w:i/>
          <w:lang w:eastAsia="en-US"/>
        </w:rPr>
      </w:pPr>
    </w:p>
    <w:p w14:paraId="01469EB1" w14:textId="77777777" w:rsidR="00A60E5F" w:rsidRPr="00112425" w:rsidRDefault="00A60E5F" w:rsidP="00F309C0">
      <w:pPr>
        <w:keepNext/>
        <w:keepLines/>
        <w:rPr>
          <w:rFonts w:ascii="Tahoma" w:hAnsi="Tahoma" w:cs="Tahoma"/>
          <w:sz w:val="10"/>
        </w:rPr>
      </w:pPr>
    </w:p>
    <w:p w14:paraId="0D428FD2" w14:textId="77777777" w:rsidR="0098185D" w:rsidRPr="00112425" w:rsidRDefault="0098185D" w:rsidP="00F309C0">
      <w:pPr>
        <w:keepNext/>
        <w:keepLines/>
        <w:jc w:val="both"/>
        <w:rPr>
          <w:rFonts w:ascii="Tahoma" w:hAnsi="Tahoma" w:cs="Tahoma"/>
          <w:b/>
        </w:rPr>
      </w:pPr>
    </w:p>
    <w:p w14:paraId="4D942283"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sz w:val="18"/>
          <w:szCs w:val="18"/>
          <w:u w:val="single"/>
          <w:lang w:eastAsia="en-US"/>
        </w:rPr>
      </w:pPr>
      <w:r w:rsidRPr="00112425">
        <w:rPr>
          <w:rFonts w:ascii="Tahoma" w:hAnsi="Tahoma" w:cs="Tahoma"/>
          <w:b/>
          <w:i/>
          <w:sz w:val="18"/>
          <w:szCs w:val="18"/>
          <w:u w:val="single"/>
          <w:lang w:eastAsia="en-US"/>
        </w:rPr>
        <w:t>Opozorilo glede kavcijskega zavarovanja:</w:t>
      </w:r>
    </w:p>
    <w:p w14:paraId="46FCDBE9" w14:textId="77777777" w:rsidR="005E3D8D" w:rsidRPr="00112425" w:rsidRDefault="005E3D8D" w:rsidP="00F309C0">
      <w:pPr>
        <w:keepNext/>
        <w:keepLines/>
        <w:jc w:val="both"/>
        <w:rPr>
          <w:rFonts w:ascii="Tahoma" w:hAnsi="Tahoma" w:cs="Tahoma"/>
          <w:sz w:val="18"/>
          <w:szCs w:val="18"/>
        </w:rPr>
      </w:pPr>
      <w:r w:rsidRPr="00112425">
        <w:rPr>
          <w:rFonts w:ascii="Tahoma" w:hAnsi="Tahoma" w:cs="Tahoma"/>
          <w:i/>
          <w:sz w:val="18"/>
          <w:szCs w:val="18"/>
        </w:rPr>
        <w:t xml:space="preserve">Kavcijska zavarovanja </w:t>
      </w:r>
      <w:r w:rsidRPr="00112425">
        <w:rPr>
          <w:rFonts w:ascii="Tahoma" w:hAnsi="Tahoma" w:cs="Tahoma"/>
          <w:i/>
          <w:sz w:val="18"/>
          <w:szCs w:val="18"/>
          <w:u w:val="single"/>
        </w:rPr>
        <w:t>morajo</w:t>
      </w:r>
      <w:r w:rsidRPr="00112425">
        <w:rPr>
          <w:rFonts w:ascii="Tahoma" w:hAnsi="Tahoma" w:cs="Tahoma"/>
          <w:i/>
          <w:sz w:val="18"/>
          <w:szCs w:val="18"/>
        </w:rPr>
        <w:t xml:space="preserve"> vsebovati klavzulo: »Zahtevi za plačilo ni potrebno priložiti originalnega izvoda zavarovanja.« </w:t>
      </w:r>
    </w:p>
    <w:p w14:paraId="6D8D5368"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lang w:eastAsia="en-US"/>
        </w:rPr>
      </w:pPr>
    </w:p>
    <w:p w14:paraId="61C5ADD9" w14:textId="77777777" w:rsidR="0098185D" w:rsidRPr="00112425" w:rsidRDefault="0098185D" w:rsidP="00F309C0">
      <w:pPr>
        <w:keepNext/>
        <w:keepLines/>
        <w:jc w:val="both"/>
        <w:rPr>
          <w:rFonts w:ascii="Tahoma" w:hAnsi="Tahoma" w:cs="Tahoma"/>
          <w:b/>
        </w:rPr>
      </w:pPr>
    </w:p>
    <w:p w14:paraId="77AB3B6A" w14:textId="77777777" w:rsidR="0098185D" w:rsidRPr="00112425" w:rsidRDefault="0098185D" w:rsidP="00F309C0">
      <w:pPr>
        <w:keepNext/>
        <w:keepLines/>
        <w:jc w:val="both"/>
        <w:rPr>
          <w:rFonts w:ascii="Tahoma" w:hAnsi="Tahoma" w:cs="Tahoma"/>
          <w:b/>
        </w:rPr>
      </w:pPr>
    </w:p>
    <w:p w14:paraId="7F134CB0" w14:textId="77777777" w:rsidR="00A055C4" w:rsidRPr="00112425" w:rsidRDefault="00A055C4" w:rsidP="00F309C0">
      <w:pPr>
        <w:keepNext/>
        <w:keepLines/>
        <w:jc w:val="both"/>
        <w:rPr>
          <w:rFonts w:ascii="Tahoma" w:hAnsi="Tahoma" w:cs="Tahoma"/>
          <w:b/>
        </w:rPr>
      </w:pPr>
    </w:p>
    <w:p w14:paraId="2271ED75" w14:textId="77777777" w:rsidR="00A055C4" w:rsidRPr="00112425" w:rsidRDefault="00A055C4" w:rsidP="00F309C0">
      <w:pPr>
        <w:keepNext/>
        <w:keepLines/>
        <w:jc w:val="both"/>
        <w:rPr>
          <w:rFonts w:ascii="Tahoma" w:hAnsi="Tahoma" w:cs="Tahoma"/>
          <w:b/>
        </w:rPr>
      </w:pPr>
    </w:p>
    <w:p w14:paraId="07AF5C2D" w14:textId="77777777" w:rsidR="00A055C4" w:rsidRPr="00112425" w:rsidRDefault="00A055C4" w:rsidP="00F309C0">
      <w:pPr>
        <w:keepNext/>
        <w:keepLines/>
        <w:jc w:val="both"/>
        <w:rPr>
          <w:rFonts w:ascii="Tahoma" w:hAnsi="Tahoma" w:cs="Tahoma"/>
          <w:b/>
        </w:rPr>
      </w:pPr>
    </w:p>
    <w:p w14:paraId="6D6FE670" w14:textId="77777777" w:rsidR="006F5550" w:rsidRPr="00112425" w:rsidRDefault="006F5550" w:rsidP="00F309C0">
      <w:pPr>
        <w:keepNext/>
        <w:keepLines/>
        <w:rPr>
          <w:rFonts w:ascii="Tahoma" w:hAnsi="Tahoma" w:cs="Tahoma"/>
          <w:b/>
        </w:rPr>
      </w:pPr>
      <w:r w:rsidRPr="00112425">
        <w:rPr>
          <w:rFonts w:ascii="Tahoma" w:hAnsi="Tahoma" w:cs="Tahoma"/>
          <w:b/>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094"/>
      </w:tblGrid>
      <w:tr w:rsidR="004E3A6A" w:rsidRPr="00112425" w14:paraId="12DD4FFD" w14:textId="77777777" w:rsidTr="004E3A6A">
        <w:tc>
          <w:tcPr>
            <w:tcW w:w="8257" w:type="dxa"/>
            <w:tcBorders>
              <w:top w:val="single" w:sz="4" w:space="0" w:color="auto"/>
              <w:left w:val="single" w:sz="4" w:space="0" w:color="auto"/>
              <w:bottom w:val="single" w:sz="4" w:space="0" w:color="auto"/>
              <w:right w:val="single" w:sz="4" w:space="0" w:color="808080"/>
            </w:tcBorders>
            <w:hideMark/>
          </w:tcPr>
          <w:p w14:paraId="78E84A73" w14:textId="77777777" w:rsidR="004E3A6A" w:rsidRPr="00112425" w:rsidRDefault="004D3797" w:rsidP="00F309C0">
            <w:pPr>
              <w:keepNext/>
              <w:keepLines/>
              <w:jc w:val="both"/>
              <w:rPr>
                <w:rFonts w:ascii="Tahoma" w:hAnsi="Tahoma" w:cs="Tahoma"/>
              </w:rPr>
            </w:pPr>
            <w:r>
              <w:rPr>
                <w:rFonts w:ascii="Tahoma" w:hAnsi="Tahoma" w:cs="Tahoma"/>
              </w:rPr>
              <w:lastRenderedPageBreak/>
              <w:t>PONUDBENI</w:t>
            </w:r>
            <w:r w:rsidR="00037DDD">
              <w:rPr>
                <w:rFonts w:ascii="Tahoma" w:hAnsi="Tahoma" w:cs="Tahoma"/>
              </w:rPr>
              <w:t xml:space="preserve"> PREDRAČUN</w:t>
            </w:r>
            <w:r w:rsidR="004E3A6A" w:rsidRPr="00112425">
              <w:rPr>
                <w:rFonts w:ascii="Tahoma" w:hAnsi="Tahoma" w:cs="Tahoma"/>
              </w:rPr>
              <w:t xml:space="preserve"> – POPIS DEL</w:t>
            </w:r>
          </w:p>
        </w:tc>
        <w:tc>
          <w:tcPr>
            <w:tcW w:w="1094" w:type="dxa"/>
            <w:tcBorders>
              <w:top w:val="single" w:sz="4" w:space="0" w:color="auto"/>
              <w:left w:val="single" w:sz="4" w:space="0" w:color="808080"/>
              <w:bottom w:val="single" w:sz="4" w:space="0" w:color="auto"/>
              <w:right w:val="single" w:sz="4" w:space="0" w:color="auto"/>
            </w:tcBorders>
            <w:hideMark/>
          </w:tcPr>
          <w:p w14:paraId="027D100C" w14:textId="77777777" w:rsidR="004E3A6A" w:rsidRPr="00112425" w:rsidRDefault="004E3A6A" w:rsidP="00F309C0">
            <w:pPr>
              <w:keepNext/>
              <w:keepLines/>
              <w:jc w:val="both"/>
              <w:rPr>
                <w:rFonts w:ascii="Tahoma" w:hAnsi="Tahoma" w:cs="Tahoma"/>
                <w:b/>
                <w:i/>
              </w:rPr>
            </w:pPr>
            <w:r w:rsidRPr="00112425">
              <w:rPr>
                <w:rFonts w:ascii="Tahoma" w:hAnsi="Tahoma" w:cs="Tahoma"/>
                <w:b/>
                <w:i/>
              </w:rPr>
              <w:t>Priloga 9</w:t>
            </w:r>
          </w:p>
        </w:tc>
      </w:tr>
    </w:tbl>
    <w:p w14:paraId="4F525628" w14:textId="77777777" w:rsidR="00220F7D" w:rsidRPr="00112425" w:rsidRDefault="00220F7D" w:rsidP="00F309C0">
      <w:pPr>
        <w:keepNext/>
        <w:keepLines/>
      </w:pPr>
    </w:p>
    <w:p w14:paraId="24C024AF" w14:textId="77777777" w:rsidR="00220F7D" w:rsidRPr="00112425" w:rsidRDefault="001159B2" w:rsidP="00F309C0">
      <w:pPr>
        <w:pStyle w:val="Slog"/>
        <w:keepNext/>
        <w:keepLines/>
        <w:jc w:val="both"/>
        <w:rPr>
          <w:rFonts w:ascii="Tahoma" w:hAnsi="Tahoma" w:cs="Tahoma"/>
          <w:sz w:val="20"/>
          <w:lang w:val="sl-SI"/>
        </w:rPr>
      </w:pPr>
      <w:r w:rsidRPr="00112425">
        <w:rPr>
          <w:rFonts w:ascii="Tahoma" w:hAnsi="Tahoma" w:cs="Tahoma"/>
          <w:b/>
          <w:sz w:val="20"/>
          <w:lang w:val="sl-SI"/>
        </w:rPr>
        <w:t>Obraz</w:t>
      </w:r>
      <w:r w:rsidR="00D76FB3">
        <w:rPr>
          <w:rFonts w:ascii="Tahoma" w:hAnsi="Tahoma" w:cs="Tahoma"/>
          <w:b/>
          <w:sz w:val="20"/>
          <w:lang w:val="sl-SI"/>
        </w:rPr>
        <w:t>e</w:t>
      </w:r>
      <w:r w:rsidR="00220F7D" w:rsidRPr="00112425">
        <w:rPr>
          <w:rFonts w:ascii="Tahoma" w:hAnsi="Tahoma" w:cs="Tahoma"/>
          <w:b/>
          <w:sz w:val="20"/>
          <w:lang w:val="sl-SI"/>
        </w:rPr>
        <w:t>c predračuna (popisa del)</w:t>
      </w:r>
      <w:r w:rsidR="005B2B2C" w:rsidRPr="00112425">
        <w:rPr>
          <w:rFonts w:ascii="Tahoma" w:hAnsi="Tahoma" w:cs="Tahoma"/>
          <w:b/>
          <w:sz w:val="20"/>
          <w:lang w:val="sl-SI"/>
        </w:rPr>
        <w:t xml:space="preserve"> </w:t>
      </w:r>
      <w:r w:rsidR="00D76FB3">
        <w:rPr>
          <w:rFonts w:ascii="Tahoma" w:hAnsi="Tahoma" w:cs="Tahoma"/>
          <w:b/>
          <w:sz w:val="20"/>
          <w:lang w:val="sl-SI"/>
        </w:rPr>
        <w:t>je</w:t>
      </w:r>
      <w:r w:rsidRPr="00112425">
        <w:rPr>
          <w:rFonts w:ascii="Tahoma" w:hAnsi="Tahoma" w:cs="Tahoma"/>
          <w:b/>
          <w:sz w:val="20"/>
          <w:lang w:val="sl-SI"/>
        </w:rPr>
        <w:t xml:space="preserve"> kot prilogi sestavni del razpisne dokumentacije in </w:t>
      </w:r>
      <w:r w:rsidR="00D76FB3">
        <w:rPr>
          <w:rFonts w:ascii="Tahoma" w:hAnsi="Tahoma" w:cs="Tahoma"/>
          <w:b/>
          <w:sz w:val="20"/>
          <w:lang w:val="sl-SI"/>
        </w:rPr>
        <w:t>je</w:t>
      </w:r>
      <w:r w:rsidR="00220F7D" w:rsidRPr="00112425">
        <w:rPr>
          <w:rFonts w:ascii="Tahoma" w:hAnsi="Tahoma" w:cs="Tahoma"/>
          <w:b/>
          <w:sz w:val="20"/>
          <w:lang w:val="sl-SI"/>
        </w:rPr>
        <w:t xml:space="preserve"> ponudnikom </w:t>
      </w:r>
      <w:r w:rsidRPr="00112425">
        <w:rPr>
          <w:rFonts w:ascii="Tahoma" w:hAnsi="Tahoma" w:cs="Tahoma"/>
          <w:b/>
          <w:sz w:val="20"/>
          <w:lang w:val="sl-SI"/>
        </w:rPr>
        <w:t xml:space="preserve">na voljo </w:t>
      </w:r>
      <w:r w:rsidR="00220F7D" w:rsidRPr="00112425">
        <w:rPr>
          <w:rFonts w:ascii="Tahoma" w:hAnsi="Tahoma" w:cs="Tahoma"/>
          <w:b/>
          <w:sz w:val="20"/>
          <w:lang w:val="sl-SI"/>
        </w:rPr>
        <w:t>v elektronski obliki.</w:t>
      </w:r>
      <w:r w:rsidR="00220F7D" w:rsidRPr="00112425">
        <w:rPr>
          <w:rFonts w:ascii="Tahoma" w:hAnsi="Tahoma" w:cs="Tahoma"/>
          <w:sz w:val="20"/>
          <w:lang w:val="sl-SI"/>
        </w:rPr>
        <w:t xml:space="preserve"> Ponudnik mora v celice v stolpcu 'Cena na enoto' vnesti cene na enoto za vse postavke predračuna. Cene na enoto morajo biti izražene v EUR brez DDV.</w:t>
      </w:r>
      <w:r w:rsidR="00220F7D" w:rsidRPr="00112425">
        <w:rPr>
          <w:rFonts w:ascii="Tahoma" w:hAnsi="Tahoma" w:cs="Tahoma"/>
          <w:b/>
          <w:sz w:val="20"/>
          <w:lang w:val="sl-SI"/>
        </w:rPr>
        <w:t xml:space="preserve"> </w:t>
      </w:r>
      <w:r w:rsidR="00220F7D"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7A4C137B" w14:textId="77777777" w:rsidR="0008284A" w:rsidRPr="00112425" w:rsidRDefault="0008284A" w:rsidP="00F309C0">
      <w:pPr>
        <w:pStyle w:val="Slog"/>
        <w:keepNext/>
        <w:keepLines/>
        <w:jc w:val="both"/>
        <w:rPr>
          <w:rFonts w:ascii="Tahoma" w:hAnsi="Tahoma" w:cs="Tahoma"/>
          <w:sz w:val="20"/>
          <w:lang w:val="sl-SI"/>
        </w:rPr>
      </w:pPr>
    </w:p>
    <w:p w14:paraId="53944194" w14:textId="77777777" w:rsidR="00220F7D" w:rsidRPr="00112425" w:rsidRDefault="00220F7D" w:rsidP="00F309C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79A4BA2E" w14:textId="77777777" w:rsidR="00220F7D" w:rsidRPr="00112425" w:rsidRDefault="00220F7D" w:rsidP="00F309C0">
      <w:pPr>
        <w:pStyle w:val="Slog"/>
        <w:keepNext/>
        <w:keepLines/>
        <w:jc w:val="both"/>
        <w:rPr>
          <w:rFonts w:ascii="Tahoma" w:hAnsi="Tahoma" w:cs="Tahoma"/>
          <w:sz w:val="20"/>
          <w:lang w:val="sl-SI"/>
        </w:rPr>
      </w:pPr>
    </w:p>
    <w:p w14:paraId="3F877ABC" w14:textId="77777777" w:rsidR="00220F7D" w:rsidRPr="00112425" w:rsidRDefault="00220F7D" w:rsidP="00F309C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obrazec predračuna navesti TIP in proizvajalca materiala (kjer je to zahtevano). V primeru, da ponudnik v obrazec predračuna ne vnese TIP in proizvajalca ponujenega materiala, bo naročnik štel, da je </w:t>
      </w:r>
      <w:r w:rsidR="005E3D8D" w:rsidRPr="00112425">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4B7C5A3C" w14:textId="77777777" w:rsidR="00220F7D" w:rsidRPr="00112425" w:rsidRDefault="00220F7D" w:rsidP="00F309C0">
      <w:pPr>
        <w:keepNext/>
        <w:keepLines/>
      </w:pPr>
    </w:p>
    <w:p w14:paraId="7C9E84C3" w14:textId="77777777" w:rsidR="00220F7D" w:rsidRPr="00112425" w:rsidRDefault="00220F7D" w:rsidP="00F309C0">
      <w:pPr>
        <w:keepNext/>
        <w:keepLines/>
      </w:pPr>
    </w:p>
    <w:p w14:paraId="68582C4A" w14:textId="77777777" w:rsidR="00220F7D" w:rsidRPr="00112425" w:rsidRDefault="00220F7D" w:rsidP="00F309C0">
      <w:pPr>
        <w:keepNext/>
        <w:keepLines/>
      </w:pPr>
    </w:p>
    <w:p w14:paraId="19A8120A" w14:textId="77777777" w:rsidR="00220F7D" w:rsidRPr="00112425" w:rsidRDefault="00220F7D" w:rsidP="00F309C0">
      <w:pPr>
        <w:keepNext/>
        <w:keepLines/>
      </w:pPr>
    </w:p>
    <w:p w14:paraId="5FC8C679" w14:textId="77777777" w:rsidR="00220F7D" w:rsidRPr="00112425" w:rsidRDefault="00220F7D" w:rsidP="00F309C0">
      <w:pPr>
        <w:keepNext/>
        <w:keepLines/>
      </w:pPr>
    </w:p>
    <w:p w14:paraId="3472FCAE" w14:textId="77777777" w:rsidR="00220F7D" w:rsidRPr="00112425" w:rsidRDefault="00220F7D" w:rsidP="00F309C0">
      <w:pPr>
        <w:keepNext/>
        <w:keepLines/>
      </w:pPr>
      <w:r w:rsidRPr="00112425">
        <w:br w:type="page"/>
      </w:r>
    </w:p>
    <w:p w14:paraId="3A546831" w14:textId="77777777" w:rsidR="00220F7D" w:rsidRPr="00112425" w:rsidRDefault="00220F7D" w:rsidP="00F309C0">
      <w:pPr>
        <w:keepNext/>
        <w:keepLines/>
        <w:spacing w:line="276" w:lineRule="auto"/>
        <w:jc w:val="center"/>
        <w:rPr>
          <w:rFonts w:asciiTheme="minorHAnsi" w:eastAsiaTheme="minorHAnsi" w:hAnsiTheme="minorHAnsi" w:cstheme="minorBidi"/>
          <w:b/>
          <w:sz w:val="22"/>
          <w:szCs w:val="22"/>
          <w:lang w:eastAsia="en-US"/>
        </w:rPr>
        <w:sectPr w:rsidR="00220F7D" w:rsidRPr="00112425" w:rsidSect="00C96C37">
          <w:headerReference w:type="default" r:id="rId22"/>
          <w:footerReference w:type="default" r:id="rId23"/>
          <w:headerReference w:type="first" r:id="rId24"/>
          <w:footerReference w:type="first" r:id="rId25"/>
          <w:pgSz w:w="11906" w:h="16838" w:code="9"/>
          <w:pgMar w:top="1527" w:right="1274" w:bottom="1276" w:left="1276" w:header="284" w:footer="531" w:gutter="0"/>
          <w:pgNumType w:start="2"/>
          <w:cols w:space="708"/>
          <w:titlePg/>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2216FE" w:rsidRPr="00112425" w14:paraId="740A433B"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32DF67E" w14:textId="77777777" w:rsidR="002216FE" w:rsidRPr="00112425" w:rsidRDefault="002216FE" w:rsidP="00F309C0">
            <w:pPr>
              <w:keepNext/>
              <w:keepLines/>
              <w:rPr>
                <w:rFonts w:ascii="Tahoma" w:hAnsi="Tahoma" w:cs="Tahoma"/>
              </w:rPr>
            </w:pPr>
            <w:r w:rsidRPr="00112425">
              <w:rPr>
                <w:rFonts w:ascii="Tahoma" w:hAnsi="Tahoma" w:cs="Tahoma"/>
              </w:rPr>
              <w:lastRenderedPageBreak/>
              <w:t xml:space="preserve">CENIK MATERIALA, PRODAJNE CENE UR </w:t>
            </w:r>
          </w:p>
        </w:tc>
        <w:tc>
          <w:tcPr>
            <w:tcW w:w="1241" w:type="dxa"/>
            <w:tcBorders>
              <w:top w:val="single" w:sz="4" w:space="0" w:color="auto"/>
              <w:left w:val="single" w:sz="4" w:space="0" w:color="808080"/>
              <w:bottom w:val="single" w:sz="4" w:space="0" w:color="auto"/>
              <w:right w:val="single" w:sz="4" w:space="0" w:color="auto"/>
            </w:tcBorders>
            <w:hideMark/>
          </w:tcPr>
          <w:p w14:paraId="25561FAF" w14:textId="77777777" w:rsidR="002216FE" w:rsidRPr="00112425" w:rsidRDefault="002216FE" w:rsidP="00F309C0">
            <w:pPr>
              <w:keepNext/>
              <w:keepLines/>
              <w:rPr>
                <w:rFonts w:ascii="Tahoma" w:hAnsi="Tahoma" w:cs="Tahoma"/>
                <w:b/>
                <w:i/>
              </w:rPr>
            </w:pPr>
            <w:r w:rsidRPr="00112425">
              <w:rPr>
                <w:rFonts w:ascii="Tahoma" w:hAnsi="Tahoma" w:cs="Tahoma"/>
                <w:b/>
                <w:i/>
              </w:rPr>
              <w:t>Priloga 10</w:t>
            </w:r>
          </w:p>
        </w:tc>
      </w:tr>
    </w:tbl>
    <w:p w14:paraId="48C21349" w14:textId="77777777" w:rsidR="00220F7D" w:rsidRPr="00112425" w:rsidRDefault="00220F7D" w:rsidP="00F309C0">
      <w:pPr>
        <w:keepNext/>
        <w:keepLines/>
        <w:rPr>
          <w:rFonts w:ascii="Tahoma" w:hAnsi="Tahoma" w:cs="Tahoma"/>
          <w:sz w:val="16"/>
        </w:rPr>
      </w:pPr>
    </w:p>
    <w:p w14:paraId="586AC43D" w14:textId="77777777" w:rsidR="00220F7D" w:rsidRPr="00112425" w:rsidRDefault="00220F7D" w:rsidP="00F309C0">
      <w:pPr>
        <w:keepNext/>
        <w:keepLines/>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b/>
        </w:rPr>
        <w:t>fco</w:t>
      </w:r>
      <w:proofErr w:type="spellEnd"/>
      <w:r w:rsidRPr="00112425">
        <w:rPr>
          <w:rFonts w:ascii="Tahoma" w:hAnsi="Tahoma" w:cs="Tahoma"/>
          <w:b/>
        </w:rPr>
        <w:t xml:space="preserve"> gradbišče</w:t>
      </w:r>
      <w:r w:rsidRPr="00112425">
        <w:rPr>
          <w:rFonts w:ascii="Tahoma" w:hAnsi="Tahoma" w:cs="Tahoma"/>
        </w:rPr>
        <w:t xml:space="preserve"> </w:t>
      </w:r>
      <w:r w:rsidRPr="00112425">
        <w:rPr>
          <w:rFonts w:ascii="Tahoma" w:hAnsi="Tahoma" w:cs="Tahoma"/>
          <w:u w:val="single"/>
        </w:rPr>
        <w:t>in</w:t>
      </w:r>
      <w:r w:rsidRPr="00112425">
        <w:rPr>
          <w:rFonts w:ascii="Tahoma" w:hAnsi="Tahoma" w:cs="Tahoma"/>
        </w:rPr>
        <w:t xml:space="preserve"> </w:t>
      </w:r>
      <w:r w:rsidRPr="00112425">
        <w:rPr>
          <w:rFonts w:ascii="Tahoma" w:hAnsi="Tahoma" w:cs="Tahoma"/>
          <w:b/>
        </w:rPr>
        <w:t>cenik prodajnih ur po kvalifikacijski strukturi</w:t>
      </w:r>
      <w:r w:rsidRPr="00112425">
        <w:rPr>
          <w:rFonts w:ascii="Tahoma" w:hAnsi="Tahoma" w:cs="Tahoma"/>
        </w:rPr>
        <w:t>.</w:t>
      </w:r>
    </w:p>
    <w:p w14:paraId="12F74782" w14:textId="77777777" w:rsidR="00220F7D" w:rsidRPr="00112425" w:rsidRDefault="00220F7D" w:rsidP="00F309C0">
      <w:pPr>
        <w:keepNext/>
        <w:keepLines/>
      </w:pPr>
    </w:p>
    <w:p w14:paraId="337EF68E" w14:textId="77777777" w:rsidR="00220F7D" w:rsidRPr="00112425" w:rsidRDefault="00220F7D" w:rsidP="00F309C0">
      <w:pPr>
        <w:keepNext/>
        <w:keepLines/>
        <w:jc w:val="both"/>
        <w:rPr>
          <w:rFonts w:ascii="Tahoma" w:eastAsia="Calibri" w:hAnsi="Tahoma" w:cs="Tahoma"/>
        </w:rPr>
      </w:pPr>
      <w:r w:rsidRPr="00112425">
        <w:rPr>
          <w:rFonts w:ascii="Tahoma" w:eastAsia="Calibri" w:hAnsi="Tahoma" w:cs="Tahoma"/>
        </w:rPr>
        <w:t>Ponudnik mora v prilogi priložiti cenike za naslednje postavke:</w:t>
      </w:r>
    </w:p>
    <w:p w14:paraId="28C5857F" w14:textId="77777777" w:rsidR="00220F7D" w:rsidRPr="00112425" w:rsidRDefault="00220F7D" w:rsidP="003164BD">
      <w:pPr>
        <w:keepNext/>
        <w:keepLines/>
        <w:numPr>
          <w:ilvl w:val="0"/>
          <w:numId w:val="21"/>
        </w:numPr>
        <w:jc w:val="both"/>
        <w:rPr>
          <w:rFonts w:ascii="Tahoma" w:hAnsi="Tahoma" w:cs="Tahoma"/>
        </w:rPr>
      </w:pPr>
      <w:r w:rsidRPr="00112425">
        <w:rPr>
          <w:rFonts w:ascii="Tahoma" w:hAnsi="Tahoma" w:cs="Tahoma"/>
        </w:rPr>
        <w:t>Cenik prodajnih ur po kvalifikacijski strukturi (NK delavec, PK delavec, …, cenik strojev);</w:t>
      </w:r>
    </w:p>
    <w:p w14:paraId="3C9F1FCB" w14:textId="77777777" w:rsidR="00220F7D" w:rsidRPr="00112425" w:rsidRDefault="00220F7D" w:rsidP="003164BD">
      <w:pPr>
        <w:keepNext/>
        <w:keepLines/>
        <w:numPr>
          <w:ilvl w:val="0"/>
          <w:numId w:val="21"/>
        </w:numPr>
        <w:jc w:val="both"/>
        <w:rPr>
          <w:rFonts w:ascii="Tahoma" w:hAnsi="Tahoma" w:cs="Tahoma"/>
        </w:rPr>
      </w:pPr>
      <w:r w:rsidRPr="00112425">
        <w:rPr>
          <w:rFonts w:ascii="Tahoma" w:hAnsi="Tahoma" w:cs="Tahoma"/>
        </w:rPr>
        <w:t xml:space="preserve">Cenik materialov </w:t>
      </w:r>
      <w:proofErr w:type="spellStart"/>
      <w:r w:rsidRPr="00112425">
        <w:rPr>
          <w:rFonts w:ascii="Tahoma" w:hAnsi="Tahoma" w:cs="Tahoma"/>
        </w:rPr>
        <w:t>fco</w:t>
      </w:r>
      <w:proofErr w:type="spellEnd"/>
      <w:r w:rsidRPr="00112425">
        <w:rPr>
          <w:rFonts w:ascii="Tahoma" w:hAnsi="Tahoma" w:cs="Tahoma"/>
        </w:rPr>
        <w:t xml:space="preserve"> gradbišče  (gramozne frakcije, betoni, … - material, ki so ga upoštevali pri pripravi ponudbe za gradbena dela)</w:t>
      </w:r>
      <w:r w:rsidR="009F323D">
        <w:rPr>
          <w:rFonts w:ascii="Tahoma" w:hAnsi="Tahoma" w:cs="Tahoma"/>
        </w:rPr>
        <w:t>;</w:t>
      </w:r>
    </w:p>
    <w:p w14:paraId="3F93939A" w14:textId="77777777" w:rsidR="00220F7D" w:rsidRPr="00112425" w:rsidRDefault="00220F7D" w:rsidP="003164BD">
      <w:pPr>
        <w:keepNext/>
        <w:keepLines/>
        <w:numPr>
          <w:ilvl w:val="0"/>
          <w:numId w:val="21"/>
        </w:numPr>
        <w:jc w:val="both"/>
        <w:rPr>
          <w:rFonts w:ascii="Tahoma" w:hAnsi="Tahoma" w:cs="Tahoma"/>
        </w:rPr>
      </w:pPr>
      <w:r w:rsidRPr="00112425">
        <w:rPr>
          <w:rFonts w:ascii="Tahoma" w:hAnsi="Tahoma" w:cs="Tahoma"/>
        </w:rPr>
        <w:t>OPOZORILO: naročnik opozarja, da bo za nabavo vodovodnega materiala pri morebitnem potrjevanju dodatnih del upošteval zgolj cenike dobaviteljev (veljavne na dan potrjevanja cen/enoto).</w:t>
      </w:r>
    </w:p>
    <w:p w14:paraId="1B924128" w14:textId="77777777" w:rsidR="00220F7D" w:rsidRPr="00112425" w:rsidRDefault="00220F7D" w:rsidP="00F309C0">
      <w:pPr>
        <w:keepNext/>
        <w:keepLines/>
      </w:pPr>
      <w:r w:rsidRPr="0011242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4E3A6A" w:rsidRPr="00112425" w14:paraId="1FD6D667"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4DA5693" w14:textId="77777777" w:rsidR="004E3A6A" w:rsidRPr="00112425" w:rsidRDefault="004E3A6A" w:rsidP="00F309C0">
            <w:pPr>
              <w:keepNext/>
              <w:keepLines/>
              <w:rPr>
                <w:rFonts w:ascii="Tahoma" w:hAnsi="Tahoma" w:cs="Tahoma"/>
              </w:rPr>
            </w:pPr>
            <w:r w:rsidRPr="00112425">
              <w:rPr>
                <w:rFonts w:ascii="Tahoma" w:hAnsi="Tahoma" w:cs="Tahoma"/>
              </w:rPr>
              <w:lastRenderedPageBreak/>
              <w:t>ZAVAROVANJE ODGOVORNOSTI</w:t>
            </w:r>
          </w:p>
        </w:tc>
        <w:tc>
          <w:tcPr>
            <w:tcW w:w="1241" w:type="dxa"/>
            <w:tcBorders>
              <w:top w:val="single" w:sz="4" w:space="0" w:color="auto"/>
              <w:left w:val="single" w:sz="4" w:space="0" w:color="808080"/>
              <w:bottom w:val="single" w:sz="4" w:space="0" w:color="auto"/>
              <w:right w:val="single" w:sz="4" w:space="0" w:color="auto"/>
            </w:tcBorders>
            <w:hideMark/>
          </w:tcPr>
          <w:p w14:paraId="57382456" w14:textId="77777777" w:rsidR="004E3A6A" w:rsidRPr="00112425" w:rsidRDefault="004E3A6A" w:rsidP="00F309C0">
            <w:pPr>
              <w:keepNext/>
              <w:keepLines/>
              <w:rPr>
                <w:rFonts w:ascii="Tahoma" w:hAnsi="Tahoma" w:cs="Tahoma"/>
                <w:b/>
                <w:i/>
              </w:rPr>
            </w:pPr>
            <w:r w:rsidRPr="00112425">
              <w:rPr>
                <w:rFonts w:ascii="Tahoma" w:hAnsi="Tahoma" w:cs="Tahoma"/>
                <w:b/>
                <w:i/>
              </w:rPr>
              <w:t>Priloga 11</w:t>
            </w:r>
          </w:p>
        </w:tc>
      </w:tr>
    </w:tbl>
    <w:p w14:paraId="0FEBFB1F" w14:textId="77777777" w:rsidR="00220F7D" w:rsidRPr="00112425" w:rsidRDefault="00220F7D" w:rsidP="00F309C0">
      <w:pPr>
        <w:keepNext/>
        <w:keepLines/>
        <w:rPr>
          <w:rFonts w:ascii="Tahoma" w:hAnsi="Tahoma" w:cs="Tahoma"/>
          <w:sz w:val="16"/>
        </w:rPr>
      </w:pPr>
    </w:p>
    <w:p w14:paraId="6B0D9599" w14:textId="581B283C" w:rsidR="00E70E82" w:rsidRDefault="00E70E82" w:rsidP="00F309C0">
      <w:pPr>
        <w:keepNext/>
        <w:keepLines/>
        <w:jc w:val="both"/>
        <w:rPr>
          <w:rFonts w:ascii="Tahoma" w:hAnsi="Tahoma" w:cs="Tahoma"/>
        </w:rPr>
      </w:pPr>
      <w:r w:rsidRPr="00E70E82">
        <w:rPr>
          <w:rFonts w:ascii="Tahoma" w:hAnsi="Tahoma" w:cs="Tahoma"/>
        </w:rPr>
        <w:t xml:space="preserve">Kot dokazilo za izpolnjevanje pogoja mora </w:t>
      </w:r>
      <w:r w:rsidR="004151F8">
        <w:rPr>
          <w:rFonts w:ascii="Tahoma" w:hAnsi="Tahoma" w:cs="Tahoma"/>
        </w:rPr>
        <w:t>ponudnik</w:t>
      </w:r>
      <w:r w:rsidRPr="00E70E82">
        <w:rPr>
          <w:rFonts w:ascii="Tahoma" w:hAnsi="Tahoma" w:cs="Tahoma"/>
        </w:rPr>
        <w:t xml:space="preserve"> predložiti kopijo veljavne zavarovalne pogodbe in /ali police. V primeru, da odda več </w:t>
      </w:r>
      <w:r w:rsidR="004151F8">
        <w:rPr>
          <w:rFonts w:ascii="Tahoma" w:hAnsi="Tahoma" w:cs="Tahoma"/>
        </w:rPr>
        <w:t>ponudnikov</w:t>
      </w:r>
      <w:r w:rsidRPr="00E70E82">
        <w:rPr>
          <w:rFonts w:ascii="Tahoma" w:hAnsi="Tahoma" w:cs="Tahoma"/>
        </w:rPr>
        <w:t xml:space="preserve"> skupno </w:t>
      </w:r>
      <w:r w:rsidR="004151F8">
        <w:rPr>
          <w:rFonts w:ascii="Tahoma" w:hAnsi="Tahoma" w:cs="Tahoma"/>
        </w:rPr>
        <w:t>ponudbo</w:t>
      </w:r>
      <w:r w:rsidRPr="00E70E82">
        <w:rPr>
          <w:rFonts w:ascii="Tahoma" w:hAnsi="Tahoma" w:cs="Tahoma"/>
        </w:rPr>
        <w:t xml:space="preserve">, morajo kopijo veljavne zavarovalne pogodbe in /ali police predložiti vsi </w:t>
      </w:r>
      <w:r w:rsidR="004151F8">
        <w:rPr>
          <w:rFonts w:ascii="Tahoma" w:hAnsi="Tahoma" w:cs="Tahoma"/>
        </w:rPr>
        <w:t>ponudniki v skupini</w:t>
      </w:r>
      <w:r w:rsidRPr="00E70E82">
        <w:rPr>
          <w:rFonts w:ascii="Tahoma" w:hAnsi="Tahoma" w:cs="Tahoma"/>
        </w:rPr>
        <w:t xml:space="preserve">. V primeru, da odda </w:t>
      </w:r>
      <w:r w:rsidR="004151F8">
        <w:rPr>
          <w:rFonts w:ascii="Tahoma" w:hAnsi="Tahoma" w:cs="Tahoma"/>
        </w:rPr>
        <w:t>ponudnik</w:t>
      </w:r>
      <w:r w:rsidRPr="00E70E82">
        <w:rPr>
          <w:rFonts w:ascii="Tahoma" w:hAnsi="Tahoma" w:cs="Tahoma"/>
        </w:rPr>
        <w:t xml:space="preserve"> </w:t>
      </w:r>
      <w:r w:rsidR="001010B1">
        <w:rPr>
          <w:rFonts w:ascii="Tahoma" w:hAnsi="Tahoma" w:cs="Tahoma"/>
        </w:rPr>
        <w:t>ponudbo</w:t>
      </w:r>
      <w:r w:rsidRPr="00E70E82">
        <w:rPr>
          <w:rFonts w:ascii="Tahoma" w:hAnsi="Tahoma" w:cs="Tahoma"/>
        </w:rPr>
        <w:t xml:space="preserve"> s podizvajalci, mora predložiti kopijo veljavne zavarovalne pogodbe in /ali police za vsakega podizvajalca.</w:t>
      </w:r>
    </w:p>
    <w:p w14:paraId="24E3645C" w14:textId="72291F09" w:rsidR="009271EA" w:rsidRDefault="009271EA" w:rsidP="00F309C0">
      <w:pPr>
        <w:keepNext/>
        <w:keepLines/>
        <w:jc w:val="both"/>
        <w:rPr>
          <w:rFonts w:ascii="Tahoma" w:hAnsi="Tahoma" w:cs="Tahoma"/>
        </w:rPr>
      </w:pPr>
    </w:p>
    <w:p w14:paraId="2E988086" w14:textId="13EF9BBD" w:rsidR="009271EA" w:rsidRDefault="009271EA" w:rsidP="00F309C0">
      <w:pPr>
        <w:keepNext/>
        <w:keepLines/>
        <w:jc w:val="both"/>
        <w:rPr>
          <w:rFonts w:ascii="Tahoma" w:hAnsi="Tahoma" w:cs="Tahoma"/>
        </w:rPr>
      </w:pPr>
    </w:p>
    <w:p w14:paraId="6A36556F" w14:textId="1AC1A70D" w:rsidR="009271EA" w:rsidRDefault="009271EA" w:rsidP="00F309C0">
      <w:pPr>
        <w:keepNext/>
        <w:keepLines/>
        <w:jc w:val="both"/>
        <w:rPr>
          <w:rFonts w:ascii="Tahoma" w:hAnsi="Tahoma" w:cs="Tahoma"/>
        </w:rPr>
      </w:pPr>
    </w:p>
    <w:p w14:paraId="123255C6" w14:textId="23421948" w:rsidR="009271EA" w:rsidRDefault="009271EA" w:rsidP="00F309C0">
      <w:pPr>
        <w:keepNext/>
        <w:keepLines/>
        <w:jc w:val="both"/>
        <w:rPr>
          <w:rFonts w:ascii="Tahoma" w:hAnsi="Tahoma" w:cs="Tahoma"/>
        </w:rPr>
      </w:pPr>
    </w:p>
    <w:p w14:paraId="39D0982D" w14:textId="134E5623" w:rsidR="009271EA" w:rsidRDefault="009271EA" w:rsidP="00F309C0">
      <w:pPr>
        <w:keepNext/>
        <w:keepLines/>
        <w:jc w:val="both"/>
        <w:rPr>
          <w:rFonts w:ascii="Tahoma" w:hAnsi="Tahoma" w:cs="Tahoma"/>
        </w:rPr>
      </w:pPr>
    </w:p>
    <w:p w14:paraId="3F4B349D" w14:textId="529B8ECE" w:rsidR="009271EA" w:rsidRDefault="009271EA" w:rsidP="00F309C0">
      <w:pPr>
        <w:keepNext/>
        <w:keepLines/>
        <w:jc w:val="both"/>
        <w:rPr>
          <w:rFonts w:ascii="Tahoma" w:hAnsi="Tahoma" w:cs="Tahoma"/>
        </w:rPr>
      </w:pPr>
    </w:p>
    <w:p w14:paraId="34C24370" w14:textId="1EF313C4" w:rsidR="009271EA" w:rsidRDefault="009271EA" w:rsidP="00F309C0">
      <w:pPr>
        <w:keepNext/>
        <w:keepLines/>
        <w:jc w:val="both"/>
        <w:rPr>
          <w:rFonts w:ascii="Tahoma" w:hAnsi="Tahoma" w:cs="Tahoma"/>
        </w:rPr>
      </w:pPr>
    </w:p>
    <w:p w14:paraId="6E4A134D" w14:textId="4D151601" w:rsidR="009271EA" w:rsidRDefault="009271EA" w:rsidP="00F309C0">
      <w:pPr>
        <w:keepNext/>
        <w:keepLines/>
        <w:jc w:val="both"/>
        <w:rPr>
          <w:rFonts w:ascii="Tahoma" w:hAnsi="Tahoma" w:cs="Tahoma"/>
        </w:rPr>
      </w:pPr>
    </w:p>
    <w:p w14:paraId="3CFA07F2" w14:textId="712EDE53" w:rsidR="009271EA" w:rsidRDefault="009271EA" w:rsidP="00F309C0">
      <w:pPr>
        <w:keepNext/>
        <w:keepLines/>
        <w:jc w:val="both"/>
        <w:rPr>
          <w:rFonts w:ascii="Tahoma" w:hAnsi="Tahoma" w:cs="Tahoma"/>
        </w:rPr>
      </w:pPr>
    </w:p>
    <w:p w14:paraId="2E13F7C9" w14:textId="57FEDF10" w:rsidR="009271EA" w:rsidRDefault="009271EA" w:rsidP="00F309C0">
      <w:pPr>
        <w:keepNext/>
        <w:keepLines/>
        <w:jc w:val="both"/>
        <w:rPr>
          <w:rFonts w:ascii="Tahoma" w:hAnsi="Tahoma" w:cs="Tahoma"/>
        </w:rPr>
      </w:pPr>
    </w:p>
    <w:p w14:paraId="67C04E1D" w14:textId="69FC8702" w:rsidR="009271EA" w:rsidRDefault="009271EA" w:rsidP="00F309C0">
      <w:pPr>
        <w:keepNext/>
        <w:keepLines/>
        <w:jc w:val="both"/>
        <w:rPr>
          <w:rFonts w:ascii="Tahoma" w:hAnsi="Tahoma" w:cs="Tahoma"/>
        </w:rPr>
      </w:pPr>
    </w:p>
    <w:p w14:paraId="17D44F2A" w14:textId="746BE8A0" w:rsidR="009271EA" w:rsidRDefault="009271EA" w:rsidP="00F309C0">
      <w:pPr>
        <w:keepNext/>
        <w:keepLines/>
        <w:jc w:val="both"/>
        <w:rPr>
          <w:rFonts w:ascii="Tahoma" w:hAnsi="Tahoma" w:cs="Tahoma"/>
        </w:rPr>
      </w:pPr>
    </w:p>
    <w:p w14:paraId="6AC84074" w14:textId="2C83FCD0" w:rsidR="009271EA" w:rsidRDefault="009271EA" w:rsidP="00F309C0">
      <w:pPr>
        <w:keepNext/>
        <w:keepLines/>
        <w:jc w:val="both"/>
        <w:rPr>
          <w:rFonts w:ascii="Tahoma" w:hAnsi="Tahoma" w:cs="Tahoma"/>
        </w:rPr>
      </w:pPr>
    </w:p>
    <w:p w14:paraId="5E8676CD" w14:textId="640F3587" w:rsidR="009271EA" w:rsidRDefault="009271EA" w:rsidP="00F309C0">
      <w:pPr>
        <w:keepNext/>
        <w:keepLines/>
        <w:jc w:val="both"/>
        <w:rPr>
          <w:rFonts w:ascii="Tahoma" w:hAnsi="Tahoma" w:cs="Tahoma"/>
        </w:rPr>
      </w:pPr>
    </w:p>
    <w:p w14:paraId="3685725B" w14:textId="2439D4A2" w:rsidR="009271EA" w:rsidRDefault="009271EA" w:rsidP="00F309C0">
      <w:pPr>
        <w:keepNext/>
        <w:keepLines/>
        <w:jc w:val="both"/>
        <w:rPr>
          <w:rFonts w:ascii="Tahoma" w:hAnsi="Tahoma" w:cs="Tahoma"/>
        </w:rPr>
      </w:pPr>
    </w:p>
    <w:p w14:paraId="599F01EC" w14:textId="03789107" w:rsidR="009271EA" w:rsidRDefault="009271EA" w:rsidP="00F309C0">
      <w:pPr>
        <w:keepNext/>
        <w:keepLines/>
        <w:jc w:val="both"/>
        <w:rPr>
          <w:rFonts w:ascii="Tahoma" w:hAnsi="Tahoma" w:cs="Tahoma"/>
        </w:rPr>
      </w:pPr>
    </w:p>
    <w:p w14:paraId="4360776F" w14:textId="15798B2D" w:rsidR="009271EA" w:rsidRDefault="009271EA" w:rsidP="00F309C0">
      <w:pPr>
        <w:keepNext/>
        <w:keepLines/>
        <w:jc w:val="both"/>
        <w:rPr>
          <w:rFonts w:ascii="Tahoma" w:hAnsi="Tahoma" w:cs="Tahoma"/>
        </w:rPr>
      </w:pPr>
    </w:p>
    <w:p w14:paraId="72DD0221" w14:textId="5C8702A6" w:rsidR="009271EA" w:rsidRDefault="009271EA" w:rsidP="00F309C0">
      <w:pPr>
        <w:keepNext/>
        <w:keepLines/>
        <w:jc w:val="both"/>
        <w:rPr>
          <w:rFonts w:ascii="Tahoma" w:hAnsi="Tahoma" w:cs="Tahoma"/>
        </w:rPr>
      </w:pPr>
    </w:p>
    <w:p w14:paraId="427D89B9" w14:textId="7B3CF0F6" w:rsidR="009271EA" w:rsidRDefault="009271EA" w:rsidP="00F309C0">
      <w:pPr>
        <w:keepNext/>
        <w:keepLines/>
        <w:jc w:val="both"/>
        <w:rPr>
          <w:rFonts w:ascii="Tahoma" w:hAnsi="Tahoma" w:cs="Tahoma"/>
        </w:rPr>
      </w:pPr>
    </w:p>
    <w:p w14:paraId="6BF4F477" w14:textId="327D22A5" w:rsidR="009271EA" w:rsidRDefault="009271EA" w:rsidP="00F309C0">
      <w:pPr>
        <w:keepNext/>
        <w:keepLines/>
        <w:jc w:val="both"/>
        <w:rPr>
          <w:rFonts w:ascii="Tahoma" w:hAnsi="Tahoma" w:cs="Tahoma"/>
        </w:rPr>
      </w:pPr>
    </w:p>
    <w:p w14:paraId="05A6DC67" w14:textId="3A089D52" w:rsidR="009271EA" w:rsidRDefault="009271EA" w:rsidP="00F309C0">
      <w:pPr>
        <w:keepNext/>
        <w:keepLines/>
        <w:jc w:val="both"/>
        <w:rPr>
          <w:rFonts w:ascii="Tahoma" w:hAnsi="Tahoma" w:cs="Tahoma"/>
        </w:rPr>
      </w:pPr>
    </w:p>
    <w:p w14:paraId="77882163" w14:textId="1DE2C430" w:rsidR="009271EA" w:rsidRDefault="009271EA" w:rsidP="00F309C0">
      <w:pPr>
        <w:keepNext/>
        <w:keepLines/>
        <w:jc w:val="both"/>
        <w:rPr>
          <w:rFonts w:ascii="Tahoma" w:hAnsi="Tahoma" w:cs="Tahoma"/>
        </w:rPr>
      </w:pPr>
    </w:p>
    <w:p w14:paraId="1F8D20EF" w14:textId="5DE5EAC4" w:rsidR="009271EA" w:rsidRDefault="009271EA" w:rsidP="00F309C0">
      <w:pPr>
        <w:keepNext/>
        <w:keepLines/>
        <w:jc w:val="both"/>
        <w:rPr>
          <w:rFonts w:ascii="Tahoma" w:hAnsi="Tahoma" w:cs="Tahoma"/>
        </w:rPr>
      </w:pPr>
    </w:p>
    <w:p w14:paraId="586C4395" w14:textId="5CB9D383" w:rsidR="009271EA" w:rsidRDefault="009271EA" w:rsidP="00F309C0">
      <w:pPr>
        <w:keepNext/>
        <w:keepLines/>
        <w:jc w:val="both"/>
        <w:rPr>
          <w:rFonts w:ascii="Tahoma" w:hAnsi="Tahoma" w:cs="Tahoma"/>
        </w:rPr>
      </w:pPr>
    </w:p>
    <w:p w14:paraId="5FF43F33" w14:textId="0E7C1425" w:rsidR="009271EA" w:rsidRDefault="009271EA" w:rsidP="00F309C0">
      <w:pPr>
        <w:keepNext/>
        <w:keepLines/>
        <w:jc w:val="both"/>
        <w:rPr>
          <w:rFonts w:ascii="Tahoma" w:hAnsi="Tahoma" w:cs="Tahoma"/>
        </w:rPr>
      </w:pPr>
    </w:p>
    <w:p w14:paraId="491D8743" w14:textId="0987E6F8" w:rsidR="009271EA" w:rsidRDefault="009271EA" w:rsidP="00F309C0">
      <w:pPr>
        <w:keepNext/>
        <w:keepLines/>
        <w:jc w:val="both"/>
        <w:rPr>
          <w:rFonts w:ascii="Tahoma" w:hAnsi="Tahoma" w:cs="Tahoma"/>
        </w:rPr>
      </w:pPr>
    </w:p>
    <w:p w14:paraId="3DB46CD8" w14:textId="7912D61E" w:rsidR="009271EA" w:rsidRDefault="009271EA" w:rsidP="00F309C0">
      <w:pPr>
        <w:keepNext/>
        <w:keepLines/>
        <w:jc w:val="both"/>
        <w:rPr>
          <w:rFonts w:ascii="Tahoma" w:hAnsi="Tahoma" w:cs="Tahoma"/>
        </w:rPr>
      </w:pPr>
    </w:p>
    <w:p w14:paraId="62AD3E86" w14:textId="26DBD550" w:rsidR="009271EA" w:rsidRDefault="009271EA" w:rsidP="00F309C0">
      <w:pPr>
        <w:keepNext/>
        <w:keepLines/>
        <w:jc w:val="both"/>
        <w:rPr>
          <w:rFonts w:ascii="Tahoma" w:hAnsi="Tahoma" w:cs="Tahoma"/>
        </w:rPr>
      </w:pPr>
    </w:p>
    <w:p w14:paraId="5A932F82" w14:textId="6253AC77" w:rsidR="009271EA" w:rsidRDefault="009271EA" w:rsidP="00F309C0">
      <w:pPr>
        <w:keepNext/>
        <w:keepLines/>
        <w:jc w:val="both"/>
        <w:rPr>
          <w:rFonts w:ascii="Tahoma" w:hAnsi="Tahoma" w:cs="Tahoma"/>
        </w:rPr>
      </w:pPr>
    </w:p>
    <w:p w14:paraId="3F0C4585" w14:textId="6CC7A3F2" w:rsidR="009271EA" w:rsidRDefault="009271EA" w:rsidP="00F309C0">
      <w:pPr>
        <w:keepNext/>
        <w:keepLines/>
        <w:jc w:val="both"/>
        <w:rPr>
          <w:rFonts w:ascii="Tahoma" w:hAnsi="Tahoma" w:cs="Tahoma"/>
        </w:rPr>
      </w:pPr>
    </w:p>
    <w:p w14:paraId="41E96EE7" w14:textId="78D9B4F3" w:rsidR="009271EA" w:rsidRDefault="009271EA" w:rsidP="00F309C0">
      <w:pPr>
        <w:keepNext/>
        <w:keepLines/>
        <w:jc w:val="both"/>
        <w:rPr>
          <w:rFonts w:ascii="Tahoma" w:hAnsi="Tahoma" w:cs="Tahoma"/>
        </w:rPr>
      </w:pPr>
    </w:p>
    <w:p w14:paraId="52FFCF9A" w14:textId="5E0900A3" w:rsidR="009271EA" w:rsidRDefault="009271EA" w:rsidP="00F309C0">
      <w:pPr>
        <w:keepNext/>
        <w:keepLines/>
        <w:jc w:val="both"/>
        <w:rPr>
          <w:rFonts w:ascii="Tahoma" w:hAnsi="Tahoma" w:cs="Tahoma"/>
        </w:rPr>
      </w:pPr>
    </w:p>
    <w:p w14:paraId="1A6A4CFA" w14:textId="33C81A70" w:rsidR="009271EA" w:rsidRDefault="009271EA" w:rsidP="00F309C0">
      <w:pPr>
        <w:keepNext/>
        <w:keepLines/>
        <w:jc w:val="both"/>
        <w:rPr>
          <w:rFonts w:ascii="Tahoma" w:hAnsi="Tahoma" w:cs="Tahoma"/>
        </w:rPr>
      </w:pPr>
    </w:p>
    <w:p w14:paraId="1EAB1C8C" w14:textId="2C78F098" w:rsidR="009271EA" w:rsidRDefault="009271EA" w:rsidP="00F309C0">
      <w:pPr>
        <w:keepNext/>
        <w:keepLines/>
        <w:jc w:val="both"/>
        <w:rPr>
          <w:rFonts w:ascii="Tahoma" w:hAnsi="Tahoma" w:cs="Tahoma"/>
        </w:rPr>
      </w:pPr>
    </w:p>
    <w:p w14:paraId="36B2BA5B" w14:textId="011D8DD3" w:rsidR="009271EA" w:rsidRDefault="009271EA" w:rsidP="00F309C0">
      <w:pPr>
        <w:keepNext/>
        <w:keepLines/>
        <w:jc w:val="both"/>
        <w:rPr>
          <w:rFonts w:ascii="Tahoma" w:hAnsi="Tahoma" w:cs="Tahoma"/>
        </w:rPr>
      </w:pPr>
    </w:p>
    <w:p w14:paraId="65D677CB" w14:textId="4030C000" w:rsidR="009271EA" w:rsidRDefault="009271EA" w:rsidP="00F309C0">
      <w:pPr>
        <w:keepNext/>
        <w:keepLines/>
        <w:jc w:val="both"/>
        <w:rPr>
          <w:rFonts w:ascii="Tahoma" w:hAnsi="Tahoma" w:cs="Tahoma"/>
        </w:rPr>
      </w:pPr>
    </w:p>
    <w:p w14:paraId="2942A1B6" w14:textId="5878A796" w:rsidR="009271EA" w:rsidRDefault="009271EA" w:rsidP="00F309C0">
      <w:pPr>
        <w:keepNext/>
        <w:keepLines/>
        <w:jc w:val="both"/>
        <w:rPr>
          <w:rFonts w:ascii="Tahoma" w:hAnsi="Tahoma" w:cs="Tahoma"/>
        </w:rPr>
      </w:pPr>
    </w:p>
    <w:p w14:paraId="27C20C98" w14:textId="13B15CCF" w:rsidR="009271EA" w:rsidRDefault="009271EA" w:rsidP="00F309C0">
      <w:pPr>
        <w:keepNext/>
        <w:keepLines/>
        <w:jc w:val="both"/>
        <w:rPr>
          <w:rFonts w:ascii="Tahoma" w:hAnsi="Tahoma" w:cs="Tahoma"/>
        </w:rPr>
      </w:pPr>
    </w:p>
    <w:p w14:paraId="1642226E" w14:textId="7E259482" w:rsidR="009271EA" w:rsidRDefault="009271EA" w:rsidP="00F309C0">
      <w:pPr>
        <w:keepNext/>
        <w:keepLines/>
        <w:jc w:val="both"/>
        <w:rPr>
          <w:rFonts w:ascii="Tahoma" w:hAnsi="Tahoma" w:cs="Tahoma"/>
        </w:rPr>
      </w:pPr>
    </w:p>
    <w:p w14:paraId="02BF3DA2" w14:textId="4FE770DF" w:rsidR="009271EA" w:rsidRDefault="009271EA" w:rsidP="00F309C0">
      <w:pPr>
        <w:keepNext/>
        <w:keepLines/>
        <w:jc w:val="both"/>
        <w:rPr>
          <w:rFonts w:ascii="Tahoma" w:hAnsi="Tahoma" w:cs="Tahoma"/>
        </w:rPr>
      </w:pPr>
    </w:p>
    <w:p w14:paraId="7CE1F6CC" w14:textId="227CCA07" w:rsidR="009271EA" w:rsidRDefault="009271EA" w:rsidP="00F309C0">
      <w:pPr>
        <w:keepNext/>
        <w:keepLines/>
        <w:jc w:val="both"/>
        <w:rPr>
          <w:rFonts w:ascii="Tahoma" w:hAnsi="Tahoma" w:cs="Tahoma"/>
        </w:rPr>
      </w:pPr>
    </w:p>
    <w:p w14:paraId="285F3F3E" w14:textId="1B331710" w:rsidR="009271EA" w:rsidRDefault="009271EA" w:rsidP="00F309C0">
      <w:pPr>
        <w:keepNext/>
        <w:keepLines/>
        <w:jc w:val="both"/>
        <w:rPr>
          <w:rFonts w:ascii="Tahoma" w:hAnsi="Tahoma" w:cs="Tahoma"/>
        </w:rPr>
      </w:pPr>
    </w:p>
    <w:p w14:paraId="12088573" w14:textId="29776741" w:rsidR="009271EA" w:rsidRDefault="009271EA" w:rsidP="00F309C0">
      <w:pPr>
        <w:keepNext/>
        <w:keepLines/>
        <w:jc w:val="both"/>
        <w:rPr>
          <w:rFonts w:ascii="Tahoma" w:hAnsi="Tahoma" w:cs="Tahoma"/>
        </w:rPr>
      </w:pPr>
    </w:p>
    <w:p w14:paraId="64C10140" w14:textId="12BC5799" w:rsidR="009271EA" w:rsidRDefault="009271EA" w:rsidP="00F309C0">
      <w:pPr>
        <w:keepNext/>
        <w:keepLines/>
        <w:jc w:val="both"/>
        <w:rPr>
          <w:rFonts w:ascii="Tahoma" w:hAnsi="Tahoma" w:cs="Tahoma"/>
        </w:rPr>
      </w:pPr>
    </w:p>
    <w:p w14:paraId="5E793B3B" w14:textId="3F1A7591" w:rsidR="009271EA" w:rsidRDefault="009271EA" w:rsidP="00F309C0">
      <w:pPr>
        <w:keepNext/>
        <w:keepLines/>
        <w:jc w:val="both"/>
        <w:rPr>
          <w:rFonts w:ascii="Tahoma" w:hAnsi="Tahoma" w:cs="Tahoma"/>
        </w:rPr>
      </w:pPr>
    </w:p>
    <w:p w14:paraId="751CFF55" w14:textId="1FC5798D" w:rsidR="009271EA" w:rsidRDefault="009271EA" w:rsidP="00F309C0">
      <w:pPr>
        <w:keepNext/>
        <w:keepLines/>
        <w:jc w:val="both"/>
        <w:rPr>
          <w:rFonts w:ascii="Tahoma" w:hAnsi="Tahoma" w:cs="Tahoma"/>
        </w:rPr>
      </w:pPr>
    </w:p>
    <w:p w14:paraId="75D4DB87" w14:textId="63B3C0E2" w:rsidR="009271EA" w:rsidRDefault="009271EA" w:rsidP="00F309C0">
      <w:pPr>
        <w:keepNext/>
        <w:keepLines/>
        <w:jc w:val="both"/>
        <w:rPr>
          <w:rFonts w:ascii="Tahoma" w:hAnsi="Tahoma" w:cs="Tahoma"/>
        </w:rPr>
      </w:pPr>
    </w:p>
    <w:p w14:paraId="01FB9684" w14:textId="4547A1B8" w:rsidR="009271EA" w:rsidRDefault="009271EA" w:rsidP="00F309C0">
      <w:pPr>
        <w:keepNext/>
        <w:keepLines/>
        <w:jc w:val="both"/>
        <w:rPr>
          <w:rFonts w:ascii="Tahoma" w:hAnsi="Tahoma" w:cs="Tahoma"/>
        </w:rPr>
      </w:pPr>
    </w:p>
    <w:p w14:paraId="6813E629" w14:textId="00797D0B" w:rsidR="009271EA" w:rsidRDefault="009271EA" w:rsidP="00F309C0">
      <w:pPr>
        <w:keepNext/>
        <w:keepLines/>
        <w:jc w:val="both"/>
        <w:rPr>
          <w:rFonts w:ascii="Tahoma" w:hAnsi="Tahoma" w:cs="Tahoma"/>
        </w:rPr>
      </w:pPr>
    </w:p>
    <w:p w14:paraId="4FBEC29F" w14:textId="3A06DFD8" w:rsidR="009271EA" w:rsidRDefault="009271EA" w:rsidP="00F309C0">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377"/>
      </w:tblGrid>
      <w:tr w:rsidR="009271EA" w:rsidRPr="00112425" w14:paraId="7245169C" w14:textId="77777777" w:rsidTr="008513D7">
        <w:tc>
          <w:tcPr>
            <w:tcW w:w="8257" w:type="dxa"/>
            <w:tcBorders>
              <w:top w:val="single" w:sz="4" w:space="0" w:color="auto"/>
              <w:left w:val="single" w:sz="4" w:space="0" w:color="auto"/>
              <w:bottom w:val="single" w:sz="4" w:space="0" w:color="auto"/>
              <w:right w:val="single" w:sz="4" w:space="0" w:color="808080"/>
            </w:tcBorders>
          </w:tcPr>
          <w:p w14:paraId="7DEC8D96" w14:textId="77777777" w:rsidR="009271EA" w:rsidRPr="00112425" w:rsidRDefault="009271EA" w:rsidP="008513D7">
            <w:pPr>
              <w:keepNext/>
              <w:keepLines/>
              <w:rPr>
                <w:rFonts w:ascii="Tahoma" w:hAnsi="Tahoma"/>
              </w:rPr>
            </w:pPr>
            <w:r w:rsidRPr="00112425">
              <w:rPr>
                <w:rFonts w:ascii="Tahoma" w:hAnsi="Tahoma"/>
              </w:rPr>
              <w:lastRenderedPageBreak/>
              <w:t>ZDRAVSTVENE ZAHTEVE - SOGLASJE</w:t>
            </w:r>
          </w:p>
        </w:tc>
        <w:tc>
          <w:tcPr>
            <w:tcW w:w="1377" w:type="dxa"/>
            <w:tcBorders>
              <w:top w:val="single" w:sz="4" w:space="0" w:color="auto"/>
              <w:left w:val="single" w:sz="4" w:space="0" w:color="808080"/>
              <w:bottom w:val="single" w:sz="4" w:space="0" w:color="auto"/>
              <w:right w:val="single" w:sz="4" w:space="0" w:color="auto"/>
            </w:tcBorders>
            <w:hideMark/>
          </w:tcPr>
          <w:p w14:paraId="7700BC4F" w14:textId="77777777" w:rsidR="009271EA" w:rsidRPr="00112425" w:rsidRDefault="009271EA" w:rsidP="008513D7">
            <w:pPr>
              <w:keepNext/>
              <w:keepLines/>
              <w:rPr>
                <w:rFonts w:ascii="Tahoma" w:hAnsi="Tahoma"/>
                <w:b/>
                <w:i/>
              </w:rPr>
            </w:pPr>
            <w:r w:rsidRPr="00112425">
              <w:rPr>
                <w:rFonts w:ascii="Tahoma" w:hAnsi="Tahoma"/>
                <w:b/>
                <w:i/>
              </w:rPr>
              <w:t>Priloga 12</w:t>
            </w:r>
          </w:p>
        </w:tc>
      </w:tr>
    </w:tbl>
    <w:p w14:paraId="5F815EDF" w14:textId="77777777" w:rsidR="009271EA" w:rsidRPr="00112425" w:rsidRDefault="009271EA" w:rsidP="009271EA">
      <w:pPr>
        <w:keepNext/>
        <w:keepLines/>
        <w:rPr>
          <w:rFonts w:ascii="Tahoma" w:hAnsi="Tahoma" w:cs="Tahoma"/>
          <w:sz w:val="16"/>
        </w:rPr>
      </w:pPr>
    </w:p>
    <w:p w14:paraId="01218920" w14:textId="77777777" w:rsidR="009271EA" w:rsidRPr="00112425" w:rsidRDefault="009271EA" w:rsidP="009271EA">
      <w:pPr>
        <w:pStyle w:val="Naslov3"/>
        <w:keepLines/>
        <w:rPr>
          <w:rFonts w:ascii="Tahoma" w:hAnsi="Tahoma"/>
          <w:spacing w:val="20"/>
          <w:sz w:val="24"/>
          <w:szCs w:val="24"/>
        </w:rPr>
      </w:pPr>
      <w:r w:rsidRPr="00112425">
        <w:rPr>
          <w:rFonts w:ascii="Tahoma" w:hAnsi="Tahoma"/>
          <w:spacing w:val="20"/>
          <w:sz w:val="24"/>
          <w:szCs w:val="24"/>
        </w:rPr>
        <w:t>IZJAVA</w:t>
      </w:r>
    </w:p>
    <w:p w14:paraId="7E964A9E" w14:textId="77777777" w:rsidR="009271EA" w:rsidRPr="00112425" w:rsidRDefault="009271EA" w:rsidP="009271EA">
      <w:pPr>
        <w:pStyle w:val="Glava"/>
        <w:keepNext/>
        <w:keepLines/>
        <w:tabs>
          <w:tab w:val="left" w:pos="708"/>
        </w:tabs>
        <w:rPr>
          <w:rFonts w:ascii="Tahoma" w:hAnsi="Tahoma"/>
          <w:sz w:val="16"/>
          <w:szCs w:val="16"/>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9271EA" w:rsidRPr="00112425" w14:paraId="6623251A" w14:textId="77777777" w:rsidTr="008513D7">
        <w:trPr>
          <w:trHeight w:val="268"/>
        </w:trPr>
        <w:tc>
          <w:tcPr>
            <w:tcW w:w="2500" w:type="dxa"/>
          </w:tcPr>
          <w:p w14:paraId="66B97FDD"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PONUDNIK – NAZIV:</w:t>
            </w:r>
          </w:p>
          <w:p w14:paraId="756B3F63" w14:textId="77777777" w:rsidR="009271EA" w:rsidRPr="00112425" w:rsidRDefault="009271EA" w:rsidP="008513D7">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2E6BADB4" w14:textId="77777777" w:rsidR="009271EA" w:rsidRPr="00112425" w:rsidRDefault="009271EA" w:rsidP="008513D7">
            <w:pPr>
              <w:pStyle w:val="Glava"/>
              <w:keepNext/>
              <w:keepLines/>
              <w:rPr>
                <w:rFonts w:ascii="Tahoma" w:hAnsi="Tahoma"/>
                <w:b/>
                <w:sz w:val="20"/>
              </w:rPr>
            </w:pPr>
          </w:p>
          <w:p w14:paraId="73F3AC3A" w14:textId="77777777" w:rsidR="009271EA" w:rsidRPr="00112425" w:rsidRDefault="009271EA" w:rsidP="008513D7">
            <w:pPr>
              <w:pStyle w:val="Glava"/>
              <w:keepNext/>
              <w:keepLines/>
              <w:rPr>
                <w:rFonts w:ascii="Tahoma" w:hAnsi="Tahoma"/>
                <w:b/>
                <w:sz w:val="20"/>
              </w:rPr>
            </w:pPr>
            <w:r w:rsidRPr="00112425">
              <w:rPr>
                <w:rFonts w:ascii="Tahoma" w:hAnsi="Tahoma"/>
                <w:b/>
                <w:sz w:val="20"/>
              </w:rPr>
              <w:tab/>
            </w:r>
            <w:r w:rsidRPr="00112425">
              <w:rPr>
                <w:rFonts w:ascii="Tahoma" w:hAnsi="Tahoma"/>
                <w:b/>
                <w:sz w:val="20"/>
              </w:rPr>
              <w:tab/>
            </w:r>
            <w:r w:rsidRPr="00112425">
              <w:rPr>
                <w:rFonts w:ascii="Tahoma" w:hAnsi="Tahoma"/>
                <w:b/>
                <w:sz w:val="20"/>
              </w:rPr>
              <w:tab/>
              <w:t xml:space="preserve">_____________________________________________________  </w:t>
            </w:r>
          </w:p>
        </w:tc>
      </w:tr>
      <w:tr w:rsidR="009271EA" w:rsidRPr="00112425" w14:paraId="63044C86" w14:textId="77777777" w:rsidTr="008513D7">
        <w:trPr>
          <w:trHeight w:val="266"/>
        </w:trPr>
        <w:tc>
          <w:tcPr>
            <w:tcW w:w="2500" w:type="dxa"/>
          </w:tcPr>
          <w:p w14:paraId="6D535658"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NASLOV:</w:t>
            </w:r>
          </w:p>
          <w:p w14:paraId="3124707F" w14:textId="77777777" w:rsidR="009271EA" w:rsidRPr="00112425" w:rsidRDefault="009271EA" w:rsidP="008513D7">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5DFC7BCC" w14:textId="77777777" w:rsidR="009271EA" w:rsidRPr="00112425" w:rsidRDefault="009271EA" w:rsidP="008513D7">
            <w:pPr>
              <w:pStyle w:val="Glava"/>
              <w:keepNext/>
              <w:keepLines/>
              <w:tabs>
                <w:tab w:val="left" w:pos="708"/>
              </w:tabs>
              <w:rPr>
                <w:rFonts w:ascii="Tahoma" w:hAnsi="Tahoma"/>
                <w:b/>
                <w:sz w:val="20"/>
              </w:rPr>
            </w:pPr>
          </w:p>
          <w:p w14:paraId="3A261BC6" w14:textId="77777777" w:rsidR="009271EA" w:rsidRPr="00112425" w:rsidRDefault="009271EA" w:rsidP="008513D7">
            <w:pPr>
              <w:pStyle w:val="Glava"/>
              <w:keepNext/>
              <w:keepLines/>
              <w:tabs>
                <w:tab w:val="left" w:pos="708"/>
              </w:tabs>
              <w:rPr>
                <w:rFonts w:ascii="Tahoma" w:hAnsi="Tahoma"/>
                <w:b/>
                <w:sz w:val="20"/>
              </w:rPr>
            </w:pPr>
          </w:p>
        </w:tc>
      </w:tr>
    </w:tbl>
    <w:p w14:paraId="36F8A977" w14:textId="77777777" w:rsidR="009271EA" w:rsidRPr="00112425" w:rsidRDefault="009271EA" w:rsidP="009271EA">
      <w:pPr>
        <w:keepNext/>
        <w:keepLines/>
        <w:rPr>
          <w:rFonts w:ascii="Tahoma" w:hAnsi="Tahoma"/>
          <w:sz w:val="16"/>
          <w:szCs w:val="16"/>
        </w:rPr>
      </w:pPr>
    </w:p>
    <w:p w14:paraId="7C8A0C93" w14:textId="77777777" w:rsidR="009271EA" w:rsidRPr="00112425" w:rsidRDefault="009271EA" w:rsidP="009271EA">
      <w:pPr>
        <w:keepNext/>
        <w:keepLines/>
        <w:jc w:val="center"/>
        <w:rPr>
          <w:rFonts w:ascii="Tahoma" w:hAnsi="Tahoma"/>
        </w:rPr>
      </w:pPr>
      <w:r w:rsidRPr="00112425">
        <w:rPr>
          <w:rFonts w:ascii="Tahoma" w:hAnsi="Tahoma"/>
        </w:rPr>
        <w:t>ki se javljamo na javni razpis:</w:t>
      </w:r>
    </w:p>
    <w:p w14:paraId="57115524" w14:textId="77777777" w:rsidR="009271EA" w:rsidRPr="00112425" w:rsidRDefault="009271EA" w:rsidP="009271EA">
      <w:pPr>
        <w:keepNext/>
        <w:keepLines/>
        <w:jc w:val="center"/>
        <w:rPr>
          <w:rFonts w:ascii="Tahoma" w:hAnsi="Tahoma"/>
          <w:sz w:val="16"/>
          <w:szCs w:val="16"/>
        </w:rPr>
      </w:pPr>
    </w:p>
    <w:p w14:paraId="3D9A1B6B" w14:textId="115FFE0D" w:rsidR="009271EA" w:rsidRDefault="00873A5C" w:rsidP="009271EA">
      <w:pPr>
        <w:keepNext/>
        <w:keepLines/>
        <w:jc w:val="center"/>
        <w:rPr>
          <w:rFonts w:ascii="Tahoma" w:hAnsi="Tahoma" w:cs="Tahoma"/>
          <w:b/>
          <w:color w:val="000000"/>
        </w:rPr>
      </w:pPr>
      <w:r>
        <w:rPr>
          <w:rFonts w:ascii="Tahoma" w:hAnsi="Tahoma" w:cs="Tahoma"/>
          <w:b/>
        </w:rPr>
        <w:t>VKS-83/23</w:t>
      </w:r>
      <w:r w:rsidR="009271EA" w:rsidRPr="00112425">
        <w:rPr>
          <w:rFonts w:ascii="Tahoma" w:hAnsi="Tahoma" w:cs="Tahoma"/>
          <w:b/>
        </w:rPr>
        <w:t xml:space="preserve"> </w:t>
      </w:r>
      <w:r>
        <w:rPr>
          <w:rFonts w:ascii="Tahoma" w:hAnsi="Tahoma" w:cs="Tahoma"/>
          <w:b/>
          <w:color w:val="000000"/>
        </w:rPr>
        <w:t>Prestavitev javne sanitarne in meteorne kanalizacije ter obnova vodovoda v Horjulski cesti</w:t>
      </w:r>
    </w:p>
    <w:p w14:paraId="16DC2FDC" w14:textId="77777777" w:rsidR="009271EA" w:rsidRPr="00112425" w:rsidRDefault="009271EA" w:rsidP="009271EA">
      <w:pPr>
        <w:keepNext/>
        <w:keepLines/>
        <w:jc w:val="center"/>
        <w:rPr>
          <w:rFonts w:ascii="Tahoma" w:hAnsi="Tahoma"/>
        </w:rPr>
      </w:pPr>
    </w:p>
    <w:p w14:paraId="5C1AA246" w14:textId="77777777" w:rsidR="009271EA" w:rsidRPr="00112425" w:rsidRDefault="009271EA" w:rsidP="009271EA">
      <w:pPr>
        <w:keepNext/>
        <w:keepLines/>
        <w:jc w:val="center"/>
        <w:rPr>
          <w:rFonts w:ascii="Tahoma" w:hAnsi="Tahoma"/>
        </w:rPr>
      </w:pPr>
      <w:r w:rsidRPr="00112425">
        <w:rPr>
          <w:rFonts w:ascii="Tahoma" w:hAnsi="Tahoma"/>
          <w:b/>
          <w:spacing w:val="20"/>
        </w:rPr>
        <w:t>IZJAVLJAMO</w:t>
      </w:r>
      <w:r w:rsidRPr="00112425">
        <w:rPr>
          <w:rFonts w:ascii="Tahoma" w:hAnsi="Tahoma"/>
          <w:spacing w:val="20"/>
        </w:rPr>
        <w:t>,</w:t>
      </w:r>
    </w:p>
    <w:p w14:paraId="04D03F6F" w14:textId="77777777" w:rsidR="009271EA" w:rsidRPr="00112425" w:rsidRDefault="009271EA" w:rsidP="009271EA">
      <w:pPr>
        <w:keepNext/>
        <w:keepLines/>
        <w:jc w:val="center"/>
        <w:rPr>
          <w:rFonts w:ascii="Tahoma" w:hAnsi="Tahoma"/>
        </w:rPr>
      </w:pPr>
      <w:r w:rsidRPr="00112425">
        <w:rPr>
          <w:rFonts w:ascii="Tahoma" w:hAnsi="Tahoma"/>
        </w:rPr>
        <w:t xml:space="preserve">da smo seznanjeni z </w:t>
      </w:r>
    </w:p>
    <w:p w14:paraId="441E3D4C" w14:textId="77777777" w:rsidR="009271EA" w:rsidRPr="00112425" w:rsidRDefault="009271EA" w:rsidP="009271EA">
      <w:pPr>
        <w:keepNext/>
        <w:keepLines/>
        <w:jc w:val="center"/>
        <w:rPr>
          <w:rFonts w:ascii="Tahoma" w:hAnsi="Tahoma"/>
          <w:sz w:val="16"/>
          <w:szCs w:val="16"/>
        </w:rPr>
      </w:pPr>
    </w:p>
    <w:p w14:paraId="57225A62"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5BF25045"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 xml:space="preserve">ZDRAVSTVENIMI ZAHTEVAMI  ZA ZUNANJE IZVAJALCE , </w:t>
      </w:r>
    </w:p>
    <w:p w14:paraId="79FE4BC4"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KI PRI SVOJEM DELU PRIHAJAJO V STIK Z PITNO VODO</w:t>
      </w:r>
    </w:p>
    <w:p w14:paraId="2BADA334"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3F5AC540" w14:textId="77777777" w:rsidR="009271EA" w:rsidRPr="00112425" w:rsidRDefault="009271EA" w:rsidP="009271EA">
      <w:pPr>
        <w:keepNext/>
        <w:keepLines/>
        <w:rPr>
          <w:rFonts w:ascii="Tahoma" w:hAnsi="Tahoma"/>
        </w:rPr>
      </w:pPr>
    </w:p>
    <w:p w14:paraId="184E0D68" w14:textId="1E9B1DA8" w:rsidR="009271EA" w:rsidRPr="00112425" w:rsidRDefault="009271EA" w:rsidP="009271EA">
      <w:pPr>
        <w:keepNext/>
        <w:keepLines/>
        <w:jc w:val="center"/>
        <w:rPr>
          <w:rFonts w:ascii="Tahoma" w:hAnsi="Tahoma"/>
        </w:rPr>
      </w:pPr>
      <w:r w:rsidRPr="00112425">
        <w:rPr>
          <w:rFonts w:ascii="Tahoma" w:hAnsi="Tahoma"/>
        </w:rPr>
        <w:t xml:space="preserve">in, da bomo izpolnjevali zahteve iz Pravilnika o zdravstvenih zahtevah za osebe, ki pri delu v proizvodnji in prometu z živili prihajajo v stik z živili </w:t>
      </w:r>
      <w:r w:rsidRPr="00112425">
        <w:rPr>
          <w:rFonts w:ascii="Tahoma" w:hAnsi="Tahoma" w:cs="Tahoma"/>
        </w:rPr>
        <w:t>(Ur.</w:t>
      </w:r>
      <w:r>
        <w:rPr>
          <w:rFonts w:ascii="Tahoma" w:hAnsi="Tahoma" w:cs="Tahoma"/>
        </w:rPr>
        <w:t xml:space="preserve"> l. RS št. 82/</w:t>
      </w:r>
      <w:r w:rsidRPr="00112425">
        <w:rPr>
          <w:rFonts w:ascii="Tahoma" w:hAnsi="Tahoma" w:cs="Tahoma"/>
        </w:rPr>
        <w:t xml:space="preserve">03 in </w:t>
      </w:r>
      <w:r>
        <w:rPr>
          <w:rFonts w:ascii="Tahoma" w:hAnsi="Tahoma" w:cs="Tahoma"/>
        </w:rPr>
        <w:t>25/</w:t>
      </w:r>
      <w:r w:rsidRPr="00112425">
        <w:rPr>
          <w:rFonts w:ascii="Tahoma" w:hAnsi="Tahoma" w:cs="Tahoma"/>
        </w:rPr>
        <w:t xml:space="preserve">09) </w:t>
      </w:r>
      <w:r w:rsidRPr="00112425">
        <w:rPr>
          <w:rFonts w:ascii="Tahoma" w:hAnsi="Tahoma"/>
        </w:rPr>
        <w:t xml:space="preserve">in ob podpisu </w:t>
      </w:r>
      <w:r w:rsidRPr="00112425">
        <w:rPr>
          <w:rFonts w:ascii="Tahoma" w:hAnsi="Tahoma" w:cs="Tahoma"/>
        </w:rPr>
        <w:t>pogodbe</w:t>
      </w:r>
      <w:r w:rsidRPr="00112425">
        <w:rPr>
          <w:rFonts w:ascii="Tahoma" w:hAnsi="Tahoma"/>
        </w:rPr>
        <w:t xml:space="preserve"> predali podpisana soglasja zaposlenih.</w:t>
      </w:r>
    </w:p>
    <w:p w14:paraId="05650A81" w14:textId="77777777" w:rsidR="009271EA" w:rsidRPr="00112425" w:rsidRDefault="009271EA" w:rsidP="009271EA">
      <w:pPr>
        <w:keepNext/>
        <w:keepLines/>
        <w:rPr>
          <w:rFonts w:ascii="Tahoma" w:hAnsi="Tahoma"/>
        </w:rPr>
      </w:pPr>
    </w:p>
    <w:p w14:paraId="1050A16D" w14:textId="335755C5" w:rsidR="009271EA" w:rsidRPr="00112425" w:rsidRDefault="009271EA" w:rsidP="009271EA">
      <w:pPr>
        <w:keepNext/>
        <w:keepLines/>
        <w:jc w:val="both"/>
        <w:rPr>
          <w:rFonts w:ascii="Tahoma" w:hAnsi="Tahoma"/>
          <w:sz w:val="16"/>
        </w:rPr>
      </w:pPr>
      <w:r w:rsidRPr="00112425">
        <w:rPr>
          <w:rFonts w:ascii="Tahoma" w:hAnsi="Tahoma"/>
          <w:sz w:val="16"/>
          <w:u w:val="single"/>
        </w:rPr>
        <w:t>Pravilnik o zdravstvenih zahtevah za osebe, ki pri delu v proizvodnji in prometu z živili prihajajo v stik z živili (Ur.</w:t>
      </w:r>
      <w:r>
        <w:rPr>
          <w:rFonts w:ascii="Tahoma" w:hAnsi="Tahoma"/>
          <w:sz w:val="16"/>
          <w:u w:val="single"/>
        </w:rPr>
        <w:t xml:space="preserve"> </w:t>
      </w:r>
      <w:r w:rsidRPr="00112425">
        <w:rPr>
          <w:rFonts w:ascii="Tahoma" w:hAnsi="Tahoma"/>
          <w:sz w:val="16"/>
          <w:u w:val="single"/>
        </w:rPr>
        <w:t>l. RS št. 82/2003 in 25/2009)</w:t>
      </w:r>
      <w:r w:rsidRPr="00112425">
        <w:rPr>
          <w:rFonts w:ascii="Tahoma" w:hAnsi="Tahoma" w:cs="Tahoma"/>
        </w:rPr>
        <w:t xml:space="preserve"> </w:t>
      </w:r>
      <w:r w:rsidRPr="00112425">
        <w:rPr>
          <w:rFonts w:ascii="Tahoma" w:hAnsi="Tahoma"/>
          <w:sz w:val="16"/>
        </w:rPr>
        <w:t>določa :</w:t>
      </w:r>
    </w:p>
    <w:p w14:paraId="004D8CAC" w14:textId="77777777" w:rsidR="009271EA" w:rsidRPr="00112425" w:rsidRDefault="009271EA" w:rsidP="003164BD">
      <w:pPr>
        <w:keepNext/>
        <w:keepLines/>
        <w:numPr>
          <w:ilvl w:val="0"/>
          <w:numId w:val="12"/>
        </w:numPr>
        <w:jc w:val="both"/>
        <w:rPr>
          <w:rFonts w:ascii="Tahoma" w:hAnsi="Tahoma"/>
          <w:sz w:val="16"/>
        </w:rPr>
      </w:pPr>
      <w:r w:rsidRPr="00112425">
        <w:rPr>
          <w:rFonts w:ascii="Tahoma" w:hAnsi="Tahoma"/>
          <w:sz w:val="16"/>
        </w:rPr>
        <w:t xml:space="preserve">zdravstvene zahteve za osebe, ki pri delu v proizvodnji in prometu z živili , </w:t>
      </w:r>
      <w:r w:rsidRPr="00112425">
        <w:rPr>
          <w:rFonts w:ascii="Tahoma" w:hAnsi="Tahoma"/>
          <w:sz w:val="16"/>
          <w:u w:val="single"/>
        </w:rPr>
        <w:t>vključno z pitno vodo</w:t>
      </w:r>
      <w:r w:rsidRPr="00112425">
        <w:rPr>
          <w:rFonts w:ascii="Tahoma" w:hAnsi="Tahoma"/>
          <w:sz w:val="16"/>
        </w:rPr>
        <w:t xml:space="preserve"> , prihajajo stalno ali občasno v stik z živili ( pitno vodo) </w:t>
      </w:r>
    </w:p>
    <w:p w14:paraId="3A1A4D32" w14:textId="77777777" w:rsidR="009271EA" w:rsidRPr="00112425" w:rsidRDefault="009271EA" w:rsidP="003164BD">
      <w:pPr>
        <w:keepNext/>
        <w:keepLines/>
        <w:numPr>
          <w:ilvl w:val="0"/>
          <w:numId w:val="12"/>
        </w:numPr>
        <w:jc w:val="both"/>
        <w:rPr>
          <w:rFonts w:ascii="Tahoma" w:hAnsi="Tahoma"/>
          <w:sz w:val="16"/>
        </w:rPr>
      </w:pPr>
      <w:r w:rsidRPr="00112425">
        <w:rPr>
          <w:rFonts w:ascii="Tahoma" w:hAnsi="Tahoma"/>
          <w:sz w:val="16"/>
        </w:rPr>
        <w:t>dolžnosti oseb</w:t>
      </w:r>
    </w:p>
    <w:p w14:paraId="1E103F2D" w14:textId="77777777" w:rsidR="009271EA" w:rsidRPr="00112425" w:rsidRDefault="009271EA" w:rsidP="003164BD">
      <w:pPr>
        <w:keepNext/>
        <w:keepLines/>
        <w:numPr>
          <w:ilvl w:val="0"/>
          <w:numId w:val="12"/>
        </w:numPr>
        <w:jc w:val="both"/>
        <w:rPr>
          <w:rFonts w:ascii="Tahoma" w:hAnsi="Tahoma"/>
          <w:sz w:val="16"/>
        </w:rPr>
      </w:pPr>
      <w:r w:rsidRPr="00112425">
        <w:rPr>
          <w:rFonts w:ascii="Tahoma" w:hAnsi="Tahoma"/>
          <w:sz w:val="16"/>
        </w:rPr>
        <w:t>obseg, način in pogoje za opravljanje pregledov oseb</w:t>
      </w:r>
    </w:p>
    <w:p w14:paraId="70545233" w14:textId="77777777" w:rsidR="009271EA" w:rsidRPr="00112425" w:rsidRDefault="009271EA" w:rsidP="003164BD">
      <w:pPr>
        <w:keepNext/>
        <w:keepLines/>
        <w:numPr>
          <w:ilvl w:val="0"/>
          <w:numId w:val="12"/>
        </w:numPr>
        <w:jc w:val="both"/>
        <w:rPr>
          <w:rFonts w:ascii="Tahoma" w:hAnsi="Tahoma"/>
          <w:sz w:val="16"/>
        </w:rPr>
      </w:pPr>
      <w:r w:rsidRPr="00112425">
        <w:rPr>
          <w:rFonts w:ascii="Tahoma" w:hAnsi="Tahoma"/>
          <w:sz w:val="16"/>
        </w:rPr>
        <w:t>dolžnosti nosilcev živilske dejavnosti</w:t>
      </w:r>
    </w:p>
    <w:p w14:paraId="6DE258D9" w14:textId="77777777" w:rsidR="009271EA" w:rsidRPr="00112425" w:rsidRDefault="009271EA" w:rsidP="009271EA">
      <w:pPr>
        <w:keepNext/>
        <w:keepLines/>
        <w:jc w:val="both"/>
        <w:rPr>
          <w:rFonts w:ascii="Tahoma" w:hAnsi="Tahoma"/>
          <w:sz w:val="16"/>
        </w:rPr>
      </w:pPr>
    </w:p>
    <w:p w14:paraId="1F777372" w14:textId="77777777" w:rsidR="009271EA" w:rsidRPr="00112425" w:rsidRDefault="009271EA" w:rsidP="009271EA">
      <w:pPr>
        <w:keepNext/>
        <w:keepLines/>
        <w:jc w:val="both"/>
        <w:rPr>
          <w:rFonts w:ascii="Tahoma" w:hAnsi="Tahoma"/>
          <w:b/>
          <w:sz w:val="16"/>
        </w:rPr>
      </w:pPr>
      <w:r w:rsidRPr="00112425">
        <w:rPr>
          <w:rFonts w:ascii="Tahoma" w:hAnsi="Tahoma"/>
          <w:b/>
          <w:sz w:val="16"/>
        </w:rPr>
        <w:t>Stik z živili ( pitno vodo) v smislu tega pravilnika pomeni stik z:</w:t>
      </w:r>
    </w:p>
    <w:p w14:paraId="4494A492" w14:textId="77777777" w:rsidR="009271EA" w:rsidRPr="00112425" w:rsidRDefault="009271EA" w:rsidP="003164BD">
      <w:pPr>
        <w:keepNext/>
        <w:keepLines/>
        <w:numPr>
          <w:ilvl w:val="0"/>
          <w:numId w:val="13"/>
        </w:numPr>
        <w:jc w:val="both"/>
        <w:rPr>
          <w:rFonts w:ascii="Tahoma" w:hAnsi="Tahoma"/>
          <w:sz w:val="16"/>
        </w:rPr>
      </w:pPr>
      <w:r w:rsidRPr="00112425">
        <w:rPr>
          <w:rFonts w:ascii="Tahoma" w:hAnsi="Tahoma"/>
          <w:sz w:val="16"/>
        </w:rPr>
        <w:t>delovno opremo,</w:t>
      </w:r>
    </w:p>
    <w:p w14:paraId="157A4BCF" w14:textId="77777777" w:rsidR="009271EA" w:rsidRPr="00112425" w:rsidRDefault="009271EA" w:rsidP="003164BD">
      <w:pPr>
        <w:keepNext/>
        <w:keepLines/>
        <w:numPr>
          <w:ilvl w:val="0"/>
          <w:numId w:val="13"/>
        </w:numPr>
        <w:jc w:val="both"/>
        <w:rPr>
          <w:rFonts w:ascii="Tahoma" w:hAnsi="Tahoma"/>
          <w:sz w:val="16"/>
        </w:rPr>
      </w:pPr>
      <w:r w:rsidRPr="00112425">
        <w:rPr>
          <w:rFonts w:ascii="Tahoma" w:hAnsi="Tahoma"/>
          <w:sz w:val="16"/>
        </w:rPr>
        <w:t>delovnimi površinami,</w:t>
      </w:r>
    </w:p>
    <w:p w14:paraId="0FBB04B7" w14:textId="77777777" w:rsidR="009271EA" w:rsidRPr="00112425" w:rsidRDefault="009271EA" w:rsidP="003164BD">
      <w:pPr>
        <w:keepNext/>
        <w:keepLines/>
        <w:numPr>
          <w:ilvl w:val="0"/>
          <w:numId w:val="13"/>
        </w:numPr>
        <w:jc w:val="both"/>
        <w:rPr>
          <w:rFonts w:ascii="Tahoma" w:hAnsi="Tahoma"/>
          <w:sz w:val="16"/>
        </w:rPr>
      </w:pPr>
      <w:r w:rsidRPr="00112425">
        <w:rPr>
          <w:rFonts w:ascii="Tahoma" w:hAnsi="Tahoma"/>
          <w:sz w:val="16"/>
        </w:rPr>
        <w:t>predmeti ali materiali, ki neposredno prihajajo v stik z živili.</w:t>
      </w:r>
    </w:p>
    <w:p w14:paraId="14B0A305" w14:textId="77777777" w:rsidR="009271EA" w:rsidRPr="00112425" w:rsidRDefault="009271EA" w:rsidP="009271EA">
      <w:pPr>
        <w:keepNext/>
        <w:keepLines/>
        <w:jc w:val="both"/>
        <w:rPr>
          <w:rFonts w:ascii="Tahoma" w:hAnsi="Tahoma"/>
          <w:sz w:val="16"/>
        </w:rPr>
      </w:pPr>
    </w:p>
    <w:p w14:paraId="576AB5AE" w14:textId="77777777" w:rsidR="009271EA" w:rsidRPr="00112425" w:rsidRDefault="009271EA" w:rsidP="009271EA">
      <w:pPr>
        <w:pStyle w:val="Telobesedila2"/>
        <w:keepNext/>
        <w:keepLines/>
        <w:rPr>
          <w:rFonts w:ascii="Tahoma" w:hAnsi="Tahoma"/>
          <w:sz w:val="16"/>
        </w:rPr>
      </w:pPr>
      <w:r w:rsidRPr="00112425">
        <w:rPr>
          <w:rFonts w:ascii="Tahoma" w:hAnsi="Tahoma"/>
          <w:sz w:val="16"/>
        </w:rPr>
        <w:t>Zahteve za zunanje izvajalce, ki izvajajo pogodbena ali druga dela za JAVNO PODJETJE VODOVOD</w:t>
      </w:r>
      <w:r w:rsidRPr="00112425">
        <w:rPr>
          <w:rFonts w:ascii="Tahoma" w:hAnsi="Tahoma"/>
          <w:sz w:val="16"/>
          <w:lang w:val="sl-SI"/>
        </w:rPr>
        <w:t xml:space="preserve"> </w:t>
      </w:r>
      <w:r w:rsidRPr="00112425">
        <w:rPr>
          <w:rFonts w:ascii="Tahoma" w:hAnsi="Tahoma"/>
          <w:sz w:val="16"/>
        </w:rPr>
        <w:t>KANALIZACIJA</w:t>
      </w:r>
      <w:r w:rsidRPr="00112425">
        <w:rPr>
          <w:rFonts w:ascii="Tahoma" w:hAnsi="Tahoma"/>
          <w:sz w:val="16"/>
          <w:lang w:val="sl-SI"/>
        </w:rPr>
        <w:t xml:space="preserve"> SNAGA</w:t>
      </w:r>
      <w:r w:rsidRPr="00112425">
        <w:rPr>
          <w:rFonts w:ascii="Tahoma" w:hAnsi="Tahoma"/>
          <w:sz w:val="16"/>
        </w:rPr>
        <w:t>:</w:t>
      </w:r>
    </w:p>
    <w:p w14:paraId="33C8BD43" w14:textId="08E46F40" w:rsidR="009271EA" w:rsidRPr="00112425" w:rsidRDefault="009271EA" w:rsidP="003164BD">
      <w:pPr>
        <w:keepNext/>
        <w:keepLines/>
        <w:numPr>
          <w:ilvl w:val="0"/>
          <w:numId w:val="14"/>
        </w:numPr>
        <w:jc w:val="both"/>
        <w:rPr>
          <w:rFonts w:ascii="Tahoma" w:hAnsi="Tahoma"/>
          <w:sz w:val="16"/>
        </w:rPr>
      </w:pPr>
      <w:r w:rsidRPr="00112425">
        <w:rPr>
          <w:rFonts w:ascii="Tahoma" w:hAnsi="Tahoma"/>
          <w:sz w:val="16"/>
        </w:rPr>
        <w:t xml:space="preserve">Pred pričetkom pogodbenega ali drugega dela mora izvajalec obvestiti </w:t>
      </w:r>
      <w:r w:rsidR="009E1B59">
        <w:rPr>
          <w:rFonts w:ascii="Tahoma" w:hAnsi="Tahoma"/>
          <w:sz w:val="16"/>
        </w:rPr>
        <w:t>naročnika</w:t>
      </w:r>
      <w:r w:rsidRPr="00112425">
        <w:rPr>
          <w:rFonts w:ascii="Tahoma" w:hAnsi="Tahoma"/>
          <w:sz w:val="16"/>
        </w:rPr>
        <w:t xml:space="preserve"> o zdravstvenem stanju zaposlenih , ki bodo opravljali delo in sicer z:</w:t>
      </w:r>
    </w:p>
    <w:p w14:paraId="37118024" w14:textId="77777777" w:rsidR="009271EA" w:rsidRPr="00112425" w:rsidRDefault="009271EA" w:rsidP="003164BD">
      <w:pPr>
        <w:keepNext/>
        <w:keepLines/>
        <w:numPr>
          <w:ilvl w:val="2"/>
          <w:numId w:val="13"/>
        </w:numPr>
        <w:tabs>
          <w:tab w:val="num" w:pos="1560"/>
        </w:tabs>
        <w:ind w:left="1560" w:hanging="284"/>
        <w:jc w:val="both"/>
        <w:rPr>
          <w:rFonts w:ascii="Tahoma" w:hAnsi="Tahoma"/>
          <w:sz w:val="16"/>
        </w:rPr>
      </w:pPr>
      <w:r w:rsidRPr="00112425">
        <w:rPr>
          <w:rFonts w:ascii="Tahoma" w:hAnsi="Tahoma"/>
          <w:sz w:val="16"/>
        </w:rPr>
        <w:t>predložitvijo podpisanih Prilog 13  (Soglasje osebe k obveznosti prijavljanja bolezni, ki se lahko prenašajo z delom) za vse zaposlene, ki bodo pri svojem delu prihajali stalno ali občasno v stik s pitno vodo,</w:t>
      </w:r>
    </w:p>
    <w:p w14:paraId="356DC5E3" w14:textId="77777777" w:rsidR="009271EA" w:rsidRPr="00112425" w:rsidRDefault="009271EA" w:rsidP="003164BD">
      <w:pPr>
        <w:keepNext/>
        <w:keepLines/>
        <w:numPr>
          <w:ilvl w:val="2"/>
          <w:numId w:val="13"/>
        </w:numPr>
        <w:tabs>
          <w:tab w:val="num" w:pos="1560"/>
        </w:tabs>
        <w:ind w:left="1560" w:hanging="284"/>
        <w:jc w:val="both"/>
        <w:rPr>
          <w:rFonts w:ascii="Tahoma" w:hAnsi="Tahoma"/>
          <w:sz w:val="16"/>
        </w:rPr>
      </w:pPr>
      <w:r w:rsidRPr="00112425">
        <w:rPr>
          <w:rFonts w:ascii="Tahoma" w:hAnsi="Tahoma"/>
          <w:sz w:val="16"/>
        </w:rPr>
        <w:t>predložitvijo podpisanih Prilog 13.a  (Individualna izjava o bolezenskih znakih ) za vse zaposlene, ki bodo pri svojem delu prihajali stalno ali občasno v stik z pitno vodo, da se ugotovi začetno zdravstveno stanje zaposlenih.</w:t>
      </w:r>
    </w:p>
    <w:p w14:paraId="4F4D6304" w14:textId="77777777" w:rsidR="009271EA" w:rsidRPr="00112425" w:rsidRDefault="009271EA" w:rsidP="009271EA">
      <w:pPr>
        <w:keepNext/>
        <w:keepLines/>
        <w:jc w:val="both"/>
        <w:rPr>
          <w:rFonts w:ascii="Tahoma" w:hAnsi="Tahoma"/>
          <w:sz w:val="16"/>
        </w:rPr>
      </w:pPr>
    </w:p>
    <w:p w14:paraId="66DC6A37" w14:textId="4DA8D76C" w:rsidR="009271EA" w:rsidRPr="00112425" w:rsidRDefault="009271EA" w:rsidP="003164BD">
      <w:pPr>
        <w:keepNext/>
        <w:keepLines/>
        <w:numPr>
          <w:ilvl w:val="0"/>
          <w:numId w:val="15"/>
        </w:numPr>
        <w:jc w:val="both"/>
        <w:rPr>
          <w:rFonts w:ascii="Tahoma" w:hAnsi="Tahoma"/>
          <w:sz w:val="16"/>
        </w:rPr>
      </w:pPr>
      <w:r w:rsidRPr="00112425">
        <w:rPr>
          <w:rFonts w:ascii="Tahoma" w:hAnsi="Tahoma"/>
          <w:sz w:val="16"/>
        </w:rPr>
        <w:t xml:space="preserve">V primeru pojava bolezenskih znakov iz Priloge 13.a pri zaposlenem pred ali med izvajanjem pogodbenega ali drugega dela mora izvajalec del obvestiti </w:t>
      </w:r>
      <w:r w:rsidR="009E1B59">
        <w:rPr>
          <w:rFonts w:ascii="Tahoma" w:hAnsi="Tahoma"/>
          <w:sz w:val="16"/>
        </w:rPr>
        <w:t>naročnika</w:t>
      </w:r>
      <w:r w:rsidRPr="00112425">
        <w:rPr>
          <w:rFonts w:ascii="Tahoma" w:hAnsi="Tahoma"/>
          <w:sz w:val="16"/>
        </w:rPr>
        <w:t>:</w:t>
      </w:r>
    </w:p>
    <w:p w14:paraId="30E3B10C" w14:textId="77777777" w:rsidR="009271EA" w:rsidRPr="00112425" w:rsidRDefault="009271EA" w:rsidP="003164BD">
      <w:pPr>
        <w:keepNext/>
        <w:keepLines/>
        <w:numPr>
          <w:ilvl w:val="3"/>
          <w:numId w:val="15"/>
        </w:numPr>
        <w:tabs>
          <w:tab w:val="num" w:pos="1560"/>
        </w:tabs>
        <w:ind w:left="1560" w:hanging="284"/>
        <w:jc w:val="both"/>
        <w:rPr>
          <w:rFonts w:ascii="Tahoma" w:hAnsi="Tahoma"/>
          <w:sz w:val="16"/>
        </w:rPr>
      </w:pPr>
      <w:r w:rsidRPr="00112425">
        <w:rPr>
          <w:rFonts w:ascii="Tahoma" w:hAnsi="Tahoma"/>
          <w:sz w:val="16"/>
        </w:rPr>
        <w:t xml:space="preserve">o napotitvi in ugotovitvah ter morebitnem ukrepanju javnega zdravstvenega zavoda, ki je opravil pregled zaposlenega in </w:t>
      </w:r>
    </w:p>
    <w:p w14:paraId="2A0BF6DF" w14:textId="77777777" w:rsidR="009271EA" w:rsidRPr="00112425" w:rsidRDefault="009271EA" w:rsidP="003164BD">
      <w:pPr>
        <w:keepNext/>
        <w:keepLines/>
        <w:numPr>
          <w:ilvl w:val="3"/>
          <w:numId w:val="15"/>
        </w:numPr>
        <w:tabs>
          <w:tab w:val="num" w:pos="1560"/>
        </w:tabs>
        <w:ind w:left="1560" w:hanging="284"/>
        <w:jc w:val="both"/>
        <w:rPr>
          <w:rFonts w:ascii="Tahoma" w:hAnsi="Tahoma"/>
          <w:sz w:val="16"/>
        </w:rPr>
      </w:pPr>
      <w:r w:rsidRPr="00112425">
        <w:rPr>
          <w:rFonts w:ascii="Tahoma" w:hAnsi="Tahoma"/>
          <w:sz w:val="16"/>
        </w:rPr>
        <w:t>predložiti  Potrdilo o pregledu osebe, ki pri delu prihaja v stik z živili iz Priloge 13b.</w:t>
      </w:r>
    </w:p>
    <w:p w14:paraId="280A96DD" w14:textId="77777777" w:rsidR="009271EA" w:rsidRPr="00112425" w:rsidRDefault="009271EA" w:rsidP="009271EA">
      <w:pPr>
        <w:keepNext/>
        <w:keepLines/>
        <w:tabs>
          <w:tab w:val="num" w:pos="2508"/>
        </w:tabs>
        <w:jc w:val="both"/>
        <w:rPr>
          <w:rFonts w:ascii="Tahoma" w:hAnsi="Tahoma"/>
          <w:sz w:val="16"/>
        </w:rPr>
      </w:pPr>
    </w:p>
    <w:p w14:paraId="394A6B8F" w14:textId="77777777" w:rsidR="009271EA" w:rsidRPr="00112425" w:rsidRDefault="009271EA" w:rsidP="009271EA">
      <w:pPr>
        <w:keepNext/>
        <w:keepLines/>
        <w:tabs>
          <w:tab w:val="num" w:pos="2508"/>
        </w:tabs>
        <w:jc w:val="both"/>
        <w:rPr>
          <w:rFonts w:ascii="Tahoma" w:hAnsi="Tahoma"/>
          <w:sz w:val="16"/>
        </w:rPr>
      </w:pPr>
    </w:p>
    <w:p w14:paraId="770D2D87" w14:textId="77777777" w:rsidR="009271EA" w:rsidRPr="00112425" w:rsidRDefault="009271EA" w:rsidP="009271EA">
      <w:pPr>
        <w:keepNext/>
        <w:keepLines/>
        <w:tabs>
          <w:tab w:val="num" w:pos="2508"/>
        </w:tabs>
        <w:jc w:val="both"/>
        <w:rPr>
          <w:rFonts w:ascii="Tahoma" w:hAnsi="Tahoma"/>
          <w:sz w:val="16"/>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1F77F6D3" w14:textId="77777777" w:rsidTr="008513D7">
        <w:trPr>
          <w:trHeight w:val="235"/>
        </w:trPr>
        <w:tc>
          <w:tcPr>
            <w:tcW w:w="2410" w:type="dxa"/>
          </w:tcPr>
          <w:p w14:paraId="4F98996A" w14:textId="77777777" w:rsidR="009271EA" w:rsidRPr="00112425" w:rsidRDefault="009271EA" w:rsidP="008513D7">
            <w:pPr>
              <w:keepNext/>
              <w:keepLines/>
              <w:jc w:val="both"/>
              <w:rPr>
                <w:rFonts w:ascii="Tahoma" w:hAnsi="Tahoma"/>
                <w:snapToGrid w:val="0"/>
              </w:rPr>
            </w:pPr>
          </w:p>
        </w:tc>
        <w:tc>
          <w:tcPr>
            <w:tcW w:w="2693" w:type="dxa"/>
          </w:tcPr>
          <w:p w14:paraId="2C425DA3" w14:textId="77777777" w:rsidR="009271EA" w:rsidRPr="00112425" w:rsidRDefault="009271EA" w:rsidP="008513D7">
            <w:pPr>
              <w:keepNext/>
              <w:keepLines/>
              <w:jc w:val="center"/>
              <w:rPr>
                <w:rFonts w:ascii="Tahoma" w:hAnsi="Tahoma"/>
                <w:snapToGrid w:val="0"/>
              </w:rPr>
            </w:pPr>
          </w:p>
        </w:tc>
        <w:tc>
          <w:tcPr>
            <w:tcW w:w="4395" w:type="dxa"/>
          </w:tcPr>
          <w:p w14:paraId="090EFFCC" w14:textId="77777777" w:rsidR="009271EA" w:rsidRPr="00112425" w:rsidRDefault="009271EA" w:rsidP="008513D7">
            <w:pPr>
              <w:keepNext/>
              <w:keepLines/>
              <w:jc w:val="both"/>
              <w:rPr>
                <w:rFonts w:ascii="Tahoma" w:hAnsi="Tahoma"/>
                <w:snapToGrid w:val="0"/>
              </w:rPr>
            </w:pPr>
          </w:p>
        </w:tc>
      </w:tr>
      <w:tr w:rsidR="009271EA" w:rsidRPr="00112425" w14:paraId="68ED6344" w14:textId="77777777" w:rsidTr="008513D7">
        <w:trPr>
          <w:trHeight w:val="235"/>
        </w:trPr>
        <w:tc>
          <w:tcPr>
            <w:tcW w:w="2410" w:type="dxa"/>
            <w:tcBorders>
              <w:top w:val="single" w:sz="4" w:space="0" w:color="auto"/>
              <w:left w:val="nil"/>
              <w:bottom w:val="nil"/>
              <w:right w:val="nil"/>
            </w:tcBorders>
            <w:hideMark/>
          </w:tcPr>
          <w:p w14:paraId="5844BB97"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5FDD7FDF"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4F7F7D0E"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76061818" w14:textId="77777777" w:rsidR="009271EA" w:rsidRPr="00112425" w:rsidRDefault="009271EA" w:rsidP="009271EA">
      <w:pPr>
        <w:keepNext/>
        <w:keepLines/>
        <w:rPr>
          <w:rFonts w:ascii="Tahoma" w:hAnsi="Tahoma" w:cs="Tahoma"/>
          <w:sz w:val="16"/>
        </w:rPr>
      </w:pPr>
    </w:p>
    <w:p w14:paraId="62D73C3D" w14:textId="77777777" w:rsidR="009271EA" w:rsidRPr="00112425" w:rsidRDefault="009271EA" w:rsidP="009271EA">
      <w:pPr>
        <w:keepNext/>
        <w:keepLines/>
        <w:rPr>
          <w:rFonts w:ascii="Tahoma" w:hAnsi="Tahoma" w:cs="Tahoma"/>
          <w:sz w:val="16"/>
        </w:rPr>
      </w:pPr>
      <w:r w:rsidRPr="00112425">
        <w:rPr>
          <w:rFonts w:ascii="Tahoma" w:hAnsi="Tahoma" w:cs="Tahoma"/>
          <w:sz w:val="16"/>
        </w:rPr>
        <w:br w:type="page"/>
      </w:r>
    </w:p>
    <w:p w14:paraId="762EE32C" w14:textId="77777777" w:rsidR="009271EA" w:rsidRPr="00112425" w:rsidRDefault="009271EA" w:rsidP="009271EA">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9271EA" w:rsidRPr="00112425" w14:paraId="0516318D" w14:textId="77777777" w:rsidTr="008513D7">
        <w:trPr>
          <w:trHeight w:val="100"/>
        </w:trPr>
        <w:tc>
          <w:tcPr>
            <w:tcW w:w="8257" w:type="dxa"/>
            <w:tcBorders>
              <w:top w:val="single" w:sz="4" w:space="0" w:color="auto"/>
              <w:left w:val="single" w:sz="4" w:space="0" w:color="auto"/>
              <w:bottom w:val="single" w:sz="4" w:space="0" w:color="auto"/>
              <w:right w:val="single" w:sz="4" w:space="0" w:color="808080"/>
            </w:tcBorders>
          </w:tcPr>
          <w:p w14:paraId="7FCE0837" w14:textId="77777777" w:rsidR="009271EA" w:rsidRPr="00112425" w:rsidRDefault="009271EA" w:rsidP="008513D7">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1E1E224A" w14:textId="77777777" w:rsidR="009271EA" w:rsidRPr="00112425" w:rsidRDefault="009271EA" w:rsidP="008513D7">
            <w:pPr>
              <w:keepNext/>
              <w:keepLines/>
              <w:rPr>
                <w:rFonts w:ascii="Tahoma" w:hAnsi="Tahoma"/>
                <w:b/>
                <w:i/>
              </w:rPr>
            </w:pPr>
            <w:r w:rsidRPr="00112425">
              <w:rPr>
                <w:rFonts w:ascii="Tahoma" w:hAnsi="Tahoma"/>
                <w:b/>
                <w:i/>
              </w:rPr>
              <w:t>Priloga 13</w:t>
            </w:r>
          </w:p>
        </w:tc>
      </w:tr>
    </w:tbl>
    <w:p w14:paraId="3F779855" w14:textId="77777777" w:rsidR="009271EA" w:rsidRPr="00112425" w:rsidRDefault="009271EA" w:rsidP="009271EA">
      <w:pPr>
        <w:keepNext/>
        <w:keepLines/>
        <w:tabs>
          <w:tab w:val="left" w:pos="567"/>
          <w:tab w:val="left" w:pos="993"/>
        </w:tabs>
        <w:ind w:left="1213"/>
        <w:rPr>
          <w:rFonts w:ascii="Tahoma" w:hAnsi="Tahoma"/>
          <w:sz w:val="16"/>
        </w:rPr>
      </w:pPr>
    </w:p>
    <w:p w14:paraId="6A1BD1DD" w14:textId="77777777" w:rsidR="009271EA" w:rsidRPr="00112425" w:rsidRDefault="009271EA" w:rsidP="009271EA">
      <w:pPr>
        <w:pStyle w:val="Telobesedila3"/>
        <w:keepNext/>
        <w:keepLines/>
        <w:tabs>
          <w:tab w:val="clear" w:pos="142"/>
          <w:tab w:val="left" w:pos="567"/>
          <w:tab w:val="num" w:pos="851"/>
          <w:tab w:val="left" w:pos="993"/>
        </w:tabs>
        <w:rPr>
          <w:rFonts w:ascii="Tahoma" w:hAnsi="Tahoma"/>
        </w:rPr>
      </w:pPr>
    </w:p>
    <w:p w14:paraId="484EF515" w14:textId="77777777" w:rsidR="009271EA" w:rsidRPr="00112425" w:rsidRDefault="009271EA" w:rsidP="009271EA">
      <w:pPr>
        <w:pStyle w:val="Telobesedila3"/>
        <w:keepNext/>
        <w:keepLines/>
        <w:tabs>
          <w:tab w:val="clear" w:pos="142"/>
          <w:tab w:val="left" w:pos="567"/>
          <w:tab w:val="num" w:pos="851"/>
          <w:tab w:val="left" w:pos="993"/>
        </w:tabs>
        <w:rPr>
          <w:rFonts w:ascii="Tahoma" w:hAnsi="Tahoma"/>
        </w:rPr>
      </w:pPr>
    </w:p>
    <w:p w14:paraId="181D12C1" w14:textId="77777777" w:rsidR="009271EA" w:rsidRPr="00112425" w:rsidRDefault="009271EA" w:rsidP="009271EA">
      <w:pPr>
        <w:keepNext/>
        <w:keepLines/>
        <w:jc w:val="center"/>
        <w:rPr>
          <w:rFonts w:ascii="Tahoma" w:hAnsi="Tahoma"/>
          <w:b/>
        </w:rPr>
      </w:pPr>
      <w:r w:rsidRPr="00112425">
        <w:rPr>
          <w:rFonts w:ascii="Tahoma" w:hAnsi="Tahoma"/>
          <w:b/>
        </w:rPr>
        <w:t>VZOREC</w:t>
      </w:r>
    </w:p>
    <w:p w14:paraId="2E652DB6" w14:textId="77777777" w:rsidR="009271EA" w:rsidRPr="00112425" w:rsidRDefault="009271EA" w:rsidP="009271EA">
      <w:pPr>
        <w:keepNext/>
        <w:keepLines/>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9271EA" w:rsidRPr="00112425" w14:paraId="47954945" w14:textId="77777777" w:rsidTr="008513D7">
        <w:trPr>
          <w:trHeight w:val="268"/>
        </w:trPr>
        <w:tc>
          <w:tcPr>
            <w:tcW w:w="2500" w:type="dxa"/>
          </w:tcPr>
          <w:p w14:paraId="7A977069"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PONUDNIK – NAZIV:</w:t>
            </w:r>
          </w:p>
          <w:p w14:paraId="1EC06F6C"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577F3EB3" w14:textId="77777777" w:rsidR="009271EA" w:rsidRPr="00112425" w:rsidRDefault="009271EA" w:rsidP="008513D7">
            <w:pPr>
              <w:pStyle w:val="Glava"/>
              <w:keepNext/>
              <w:keepLines/>
              <w:rPr>
                <w:rFonts w:ascii="Tahoma" w:hAnsi="Tahoma" w:cs="Tahoma"/>
                <w:b/>
                <w:sz w:val="20"/>
              </w:rPr>
            </w:pPr>
            <w:r w:rsidRPr="00112425">
              <w:rPr>
                <w:rFonts w:ascii="Tahoma" w:hAnsi="Tahoma" w:cs="Tahoma"/>
                <w:b/>
                <w:sz w:val="20"/>
              </w:rPr>
              <w:tab/>
            </w:r>
            <w:r w:rsidRPr="00112425">
              <w:rPr>
                <w:rFonts w:ascii="Tahoma" w:hAnsi="Tahoma" w:cs="Tahoma"/>
                <w:b/>
                <w:sz w:val="20"/>
              </w:rPr>
              <w:tab/>
            </w:r>
            <w:r w:rsidRPr="00112425">
              <w:rPr>
                <w:rFonts w:ascii="Tahoma" w:hAnsi="Tahoma" w:cs="Tahoma"/>
                <w:b/>
                <w:sz w:val="20"/>
              </w:rPr>
              <w:tab/>
              <w:t xml:space="preserve">_____________________________________________________  </w:t>
            </w:r>
          </w:p>
        </w:tc>
      </w:tr>
      <w:tr w:rsidR="009271EA" w:rsidRPr="00112425" w14:paraId="7AF0568F" w14:textId="77777777" w:rsidTr="008513D7">
        <w:trPr>
          <w:trHeight w:val="153"/>
        </w:trPr>
        <w:tc>
          <w:tcPr>
            <w:tcW w:w="2500" w:type="dxa"/>
          </w:tcPr>
          <w:p w14:paraId="4528B9A7"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Pr>
          <w:p w14:paraId="4667107D" w14:textId="77777777" w:rsidR="009271EA" w:rsidRPr="00112425" w:rsidRDefault="009271EA" w:rsidP="008513D7">
            <w:pPr>
              <w:pStyle w:val="Glava"/>
              <w:keepNext/>
              <w:keepLines/>
              <w:tabs>
                <w:tab w:val="left" w:pos="708"/>
              </w:tabs>
              <w:rPr>
                <w:rFonts w:ascii="Tahoma" w:hAnsi="Tahoma" w:cs="Tahoma"/>
                <w:b/>
                <w:sz w:val="20"/>
              </w:rPr>
            </w:pPr>
          </w:p>
        </w:tc>
      </w:tr>
      <w:tr w:rsidR="009271EA" w:rsidRPr="00112425" w14:paraId="48BE8747" w14:textId="77777777" w:rsidTr="008513D7">
        <w:trPr>
          <w:trHeight w:val="266"/>
        </w:trPr>
        <w:tc>
          <w:tcPr>
            <w:tcW w:w="2500" w:type="dxa"/>
          </w:tcPr>
          <w:p w14:paraId="7135B344"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NASLOV:</w:t>
            </w:r>
          </w:p>
          <w:p w14:paraId="342B39B4"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79518DEC" w14:textId="77777777" w:rsidR="009271EA" w:rsidRPr="00112425" w:rsidRDefault="009271EA" w:rsidP="008513D7">
            <w:pPr>
              <w:pStyle w:val="Glava"/>
              <w:keepNext/>
              <w:keepLines/>
              <w:tabs>
                <w:tab w:val="left" w:pos="708"/>
              </w:tabs>
              <w:rPr>
                <w:rFonts w:ascii="Tahoma" w:hAnsi="Tahoma" w:cs="Tahoma"/>
                <w:b/>
                <w:sz w:val="20"/>
              </w:rPr>
            </w:pPr>
          </w:p>
        </w:tc>
      </w:tr>
    </w:tbl>
    <w:p w14:paraId="5058820A" w14:textId="77777777" w:rsidR="009271EA" w:rsidRPr="00112425" w:rsidRDefault="009271EA" w:rsidP="009271EA">
      <w:pPr>
        <w:pStyle w:val="Telobesedila"/>
        <w:keepNext/>
        <w:keepLines/>
        <w:widowControl/>
        <w:jc w:val="center"/>
        <w:rPr>
          <w:rFonts w:ascii="Tahoma" w:hAnsi="Tahoma" w:cs="Tahoma"/>
          <w:b w:val="0"/>
        </w:rPr>
      </w:pPr>
    </w:p>
    <w:p w14:paraId="6E818BE7" w14:textId="77777777" w:rsidR="009271EA" w:rsidRPr="00112425" w:rsidRDefault="009271EA" w:rsidP="009271EA">
      <w:pPr>
        <w:pStyle w:val="Telobesedila"/>
        <w:keepNext/>
        <w:keepLines/>
        <w:widowControl/>
        <w:jc w:val="center"/>
        <w:rPr>
          <w:rFonts w:ascii="Tahoma" w:hAnsi="Tahoma" w:cs="Tahoma"/>
          <w:b w:val="0"/>
        </w:rPr>
      </w:pPr>
    </w:p>
    <w:p w14:paraId="7AE107B0" w14:textId="77777777" w:rsidR="009271EA" w:rsidRPr="00112425" w:rsidRDefault="009271EA" w:rsidP="009271EA">
      <w:pPr>
        <w:pStyle w:val="Telobesedila"/>
        <w:keepNext/>
        <w:keepLines/>
        <w:widowControl/>
        <w:jc w:val="center"/>
        <w:rPr>
          <w:rFonts w:ascii="Tahoma" w:hAnsi="Tahoma" w:cs="Tahoma"/>
        </w:rPr>
      </w:pPr>
      <w:r w:rsidRPr="00112425">
        <w:rPr>
          <w:rFonts w:ascii="Tahoma" w:hAnsi="Tahoma" w:cs="Tahoma"/>
        </w:rPr>
        <w:t xml:space="preserve">SOGLASJE OSEBE K OBVEZNOSTI PRIJAVLJANJA BOLEZNI, KI SE LAHKO </w:t>
      </w:r>
    </w:p>
    <w:p w14:paraId="25F0E4FF" w14:textId="77777777" w:rsidR="009271EA" w:rsidRPr="00112425" w:rsidRDefault="009271EA" w:rsidP="009271EA">
      <w:pPr>
        <w:pStyle w:val="Telobesedila"/>
        <w:keepNext/>
        <w:keepLines/>
        <w:widowControl/>
        <w:jc w:val="center"/>
        <w:rPr>
          <w:rFonts w:ascii="Tahoma" w:hAnsi="Tahoma" w:cs="Tahoma"/>
        </w:rPr>
      </w:pPr>
      <w:r w:rsidRPr="00112425">
        <w:rPr>
          <w:rFonts w:ascii="Tahoma" w:hAnsi="Tahoma" w:cs="Tahoma"/>
        </w:rPr>
        <w:t>PRENAŠAJO Z DELOM</w:t>
      </w:r>
    </w:p>
    <w:p w14:paraId="258DE06E" w14:textId="77777777" w:rsidR="009271EA" w:rsidRPr="00112425" w:rsidRDefault="009271EA" w:rsidP="009271EA">
      <w:pPr>
        <w:keepNext/>
        <w:keepLines/>
        <w:jc w:val="center"/>
        <w:rPr>
          <w:rFonts w:ascii="Tahoma" w:hAnsi="Tahoma" w:cs="Tahoma"/>
        </w:rPr>
      </w:pPr>
    </w:p>
    <w:p w14:paraId="4EE7B4FA" w14:textId="77777777" w:rsidR="009271EA" w:rsidRPr="00112425" w:rsidRDefault="009271EA" w:rsidP="009271EA">
      <w:pPr>
        <w:keepNext/>
        <w:keepLines/>
        <w:rPr>
          <w:rFonts w:ascii="Tahoma" w:hAnsi="Tahoma" w:cs="Tahoma"/>
        </w:rPr>
      </w:pPr>
    </w:p>
    <w:p w14:paraId="2A16AC92" w14:textId="77777777" w:rsidR="009271EA" w:rsidRPr="00112425" w:rsidRDefault="009271EA" w:rsidP="009271EA">
      <w:pPr>
        <w:pStyle w:val="Telobesedila2"/>
        <w:keepNext/>
        <w:keepLines/>
        <w:rPr>
          <w:rFonts w:ascii="Tahoma" w:hAnsi="Tahoma" w:cs="Tahoma"/>
        </w:rPr>
      </w:pPr>
      <w:r w:rsidRPr="00112425">
        <w:rPr>
          <w:rFonts w:ascii="Tahoma" w:hAnsi="Tahoma" w:cs="Tahoma"/>
        </w:rPr>
        <w:t>Podpisani _________________________________ soglašam, da bom takoj obvestil nosilca živilske dejavnosti naročnika ter, če bo potrebno, opravil zdravstvene preglede in/ali prenehal z delom v primeru naslednjih zdravstvenih težav:</w:t>
      </w:r>
    </w:p>
    <w:p w14:paraId="42E71709" w14:textId="77777777" w:rsidR="009271EA" w:rsidRPr="00112425" w:rsidRDefault="009271EA" w:rsidP="009271EA">
      <w:pPr>
        <w:keepNext/>
        <w:keepLines/>
        <w:jc w:val="both"/>
        <w:rPr>
          <w:rFonts w:ascii="Tahoma" w:hAnsi="Tahoma" w:cs="Tahoma"/>
        </w:rPr>
      </w:pPr>
    </w:p>
    <w:p w14:paraId="366B7E60" w14:textId="77777777" w:rsidR="009271EA" w:rsidRPr="00112425" w:rsidRDefault="009271EA" w:rsidP="003164BD">
      <w:pPr>
        <w:keepNext/>
        <w:keepLines/>
        <w:numPr>
          <w:ilvl w:val="0"/>
          <w:numId w:val="17"/>
        </w:numPr>
        <w:jc w:val="both"/>
        <w:rPr>
          <w:rFonts w:ascii="Tahoma" w:hAnsi="Tahoma" w:cs="Tahoma"/>
        </w:rPr>
      </w:pPr>
      <w:r w:rsidRPr="00112425">
        <w:rPr>
          <w:rFonts w:ascii="Tahoma" w:hAnsi="Tahoma" w:cs="Tahoma"/>
        </w:rPr>
        <w:t>V vsakem primeru:</w:t>
      </w:r>
    </w:p>
    <w:p w14:paraId="54DBF500" w14:textId="77777777" w:rsidR="009271EA" w:rsidRPr="00112425" w:rsidRDefault="009271EA" w:rsidP="003164BD">
      <w:pPr>
        <w:keepNext/>
        <w:keepLines/>
        <w:numPr>
          <w:ilvl w:val="0"/>
          <w:numId w:val="18"/>
        </w:numPr>
        <w:jc w:val="both"/>
        <w:rPr>
          <w:rFonts w:ascii="Tahoma" w:hAnsi="Tahoma" w:cs="Tahoma"/>
        </w:rPr>
      </w:pPr>
      <w:r w:rsidRPr="00112425">
        <w:rPr>
          <w:rFonts w:ascii="Tahoma" w:hAnsi="Tahoma" w:cs="Tahoma"/>
        </w:rPr>
        <w:t>bruhanje;</w:t>
      </w:r>
    </w:p>
    <w:p w14:paraId="1552EFD2" w14:textId="77777777" w:rsidR="009271EA" w:rsidRPr="00112425" w:rsidRDefault="009271EA" w:rsidP="003164BD">
      <w:pPr>
        <w:keepNext/>
        <w:keepLines/>
        <w:numPr>
          <w:ilvl w:val="0"/>
          <w:numId w:val="18"/>
        </w:numPr>
        <w:jc w:val="both"/>
        <w:rPr>
          <w:rFonts w:ascii="Tahoma" w:hAnsi="Tahoma" w:cs="Tahoma"/>
        </w:rPr>
      </w:pPr>
      <w:r w:rsidRPr="00112425">
        <w:rPr>
          <w:rFonts w:ascii="Tahoma" w:hAnsi="Tahoma" w:cs="Tahoma"/>
        </w:rPr>
        <w:t>driske;</w:t>
      </w:r>
    </w:p>
    <w:p w14:paraId="29C71791" w14:textId="77777777" w:rsidR="009271EA" w:rsidRPr="00112425" w:rsidRDefault="009271EA" w:rsidP="003164BD">
      <w:pPr>
        <w:keepNext/>
        <w:keepLines/>
        <w:numPr>
          <w:ilvl w:val="0"/>
          <w:numId w:val="18"/>
        </w:numPr>
        <w:jc w:val="both"/>
        <w:rPr>
          <w:rFonts w:ascii="Tahoma" w:hAnsi="Tahoma" w:cs="Tahoma"/>
        </w:rPr>
      </w:pPr>
      <w:r w:rsidRPr="00112425">
        <w:rPr>
          <w:rFonts w:ascii="Tahoma" w:hAnsi="Tahoma" w:cs="Tahoma"/>
        </w:rPr>
        <w:t>gnojnih sprememb na koži (ognojki, gnojne rane,</w:t>
      </w:r>
      <w:r>
        <w:rPr>
          <w:rFonts w:ascii="Tahoma" w:hAnsi="Tahoma" w:cs="Tahoma"/>
        </w:rPr>
        <w:t xml:space="preserve"> </w:t>
      </w:r>
      <w:r w:rsidRPr="00112425">
        <w:rPr>
          <w:rFonts w:ascii="Tahoma" w:hAnsi="Tahoma" w:cs="Tahoma"/>
        </w:rPr>
        <w:t>turi itd.);</w:t>
      </w:r>
    </w:p>
    <w:p w14:paraId="55DFEC11" w14:textId="77777777" w:rsidR="009271EA" w:rsidRPr="00112425" w:rsidRDefault="009271EA" w:rsidP="003164BD">
      <w:pPr>
        <w:keepNext/>
        <w:keepLines/>
        <w:numPr>
          <w:ilvl w:val="0"/>
          <w:numId w:val="18"/>
        </w:numPr>
        <w:jc w:val="both"/>
        <w:rPr>
          <w:rFonts w:ascii="Tahoma" w:hAnsi="Tahoma" w:cs="Tahoma"/>
        </w:rPr>
      </w:pPr>
      <w:r w:rsidRPr="00112425">
        <w:rPr>
          <w:rFonts w:ascii="Tahoma" w:hAnsi="Tahoma" w:cs="Tahoma"/>
        </w:rPr>
        <w:t>izcedka iz ušes, nosu.</w:t>
      </w:r>
    </w:p>
    <w:p w14:paraId="0A703294" w14:textId="77777777" w:rsidR="009271EA" w:rsidRPr="00112425" w:rsidRDefault="009271EA" w:rsidP="009271EA">
      <w:pPr>
        <w:keepNext/>
        <w:keepLines/>
        <w:jc w:val="both"/>
        <w:rPr>
          <w:rFonts w:ascii="Tahoma" w:hAnsi="Tahoma" w:cs="Tahoma"/>
        </w:rPr>
      </w:pPr>
    </w:p>
    <w:p w14:paraId="0D51088C" w14:textId="77777777" w:rsidR="009271EA" w:rsidRPr="00112425" w:rsidRDefault="009271EA" w:rsidP="003164BD">
      <w:pPr>
        <w:keepNext/>
        <w:keepLines/>
        <w:numPr>
          <w:ilvl w:val="0"/>
          <w:numId w:val="17"/>
        </w:numPr>
        <w:jc w:val="both"/>
        <w:rPr>
          <w:rFonts w:ascii="Tahoma" w:hAnsi="Tahoma" w:cs="Tahoma"/>
        </w:rPr>
      </w:pPr>
      <w:r w:rsidRPr="00112425">
        <w:rPr>
          <w:rFonts w:ascii="Tahoma" w:hAnsi="Tahoma" w:cs="Tahoma"/>
        </w:rPr>
        <w:t>Vsakokrat po preboleli nalezljivi bolezni, pred vrnitvijo na delo.</w:t>
      </w:r>
    </w:p>
    <w:p w14:paraId="78C19FD9" w14:textId="77777777" w:rsidR="009271EA" w:rsidRPr="00112425" w:rsidRDefault="009271EA" w:rsidP="009271EA">
      <w:pPr>
        <w:keepNext/>
        <w:keepLines/>
        <w:jc w:val="both"/>
        <w:rPr>
          <w:rFonts w:ascii="Tahoma" w:hAnsi="Tahoma" w:cs="Tahoma"/>
        </w:rPr>
      </w:pPr>
    </w:p>
    <w:p w14:paraId="371E427E" w14:textId="77777777" w:rsidR="009271EA" w:rsidRPr="00112425" w:rsidRDefault="009271EA" w:rsidP="003164BD">
      <w:pPr>
        <w:keepNext/>
        <w:keepLines/>
        <w:numPr>
          <w:ilvl w:val="0"/>
          <w:numId w:val="17"/>
        </w:numPr>
        <w:jc w:val="both"/>
        <w:rPr>
          <w:rFonts w:ascii="Tahoma" w:hAnsi="Tahoma" w:cs="Tahoma"/>
        </w:rPr>
      </w:pPr>
      <w:r w:rsidRPr="00112425">
        <w:rPr>
          <w:rFonts w:ascii="Tahoma" w:hAnsi="Tahoma" w:cs="Tahoma"/>
        </w:rPr>
        <w:t>V primeru pojava driske in/ali bruhanja v družini.</w:t>
      </w:r>
    </w:p>
    <w:p w14:paraId="1EE99C97" w14:textId="77777777" w:rsidR="009271EA" w:rsidRPr="00112425" w:rsidRDefault="009271EA" w:rsidP="009271EA">
      <w:pPr>
        <w:keepNext/>
        <w:keepLines/>
        <w:jc w:val="both"/>
        <w:rPr>
          <w:rFonts w:ascii="Tahoma" w:hAnsi="Tahoma" w:cs="Tahoma"/>
        </w:rPr>
      </w:pPr>
    </w:p>
    <w:p w14:paraId="032904E8" w14:textId="77777777" w:rsidR="009271EA" w:rsidRPr="00112425" w:rsidRDefault="009271EA" w:rsidP="003164BD">
      <w:pPr>
        <w:keepNext/>
        <w:keepLines/>
        <w:numPr>
          <w:ilvl w:val="0"/>
          <w:numId w:val="17"/>
        </w:numPr>
        <w:jc w:val="both"/>
        <w:rPr>
          <w:rFonts w:ascii="Tahoma" w:hAnsi="Tahoma" w:cs="Tahoma"/>
        </w:rPr>
      </w:pPr>
      <w:r w:rsidRPr="00112425">
        <w:rPr>
          <w:rFonts w:ascii="Tahoma" w:hAnsi="Tahoma" w:cs="Tahoma"/>
        </w:rPr>
        <w:t xml:space="preserve">Po vrnitvi na delo, po daljši odsotnosti, če sem v tem času prebolel drisko ali sem bruhal ali je kdorkoli iz skupine ljudi, s katerimi sem bil v stiku, prebolel drisko ali je bruhal. </w:t>
      </w:r>
    </w:p>
    <w:p w14:paraId="57ADE6A9" w14:textId="77777777" w:rsidR="009271EA" w:rsidRPr="00112425" w:rsidRDefault="009271EA" w:rsidP="009271EA">
      <w:pPr>
        <w:keepNext/>
        <w:keepLines/>
        <w:jc w:val="both"/>
        <w:rPr>
          <w:rFonts w:ascii="Tahoma" w:hAnsi="Tahoma" w:cs="Tahoma"/>
        </w:rPr>
      </w:pPr>
    </w:p>
    <w:p w14:paraId="4576CBF2" w14:textId="77777777" w:rsidR="009271EA" w:rsidRPr="00112425" w:rsidRDefault="009271EA" w:rsidP="009271EA">
      <w:pPr>
        <w:keepNext/>
        <w:keepLines/>
        <w:jc w:val="both"/>
        <w:rPr>
          <w:rFonts w:ascii="Tahoma" w:hAnsi="Tahoma" w:cs="Tahoma"/>
        </w:rPr>
      </w:pPr>
    </w:p>
    <w:p w14:paraId="797AD8A1" w14:textId="77777777" w:rsidR="009271EA" w:rsidRPr="00112425" w:rsidRDefault="009271EA" w:rsidP="009271EA">
      <w:pPr>
        <w:keepNext/>
        <w:keepLines/>
        <w:ind w:firstLine="360"/>
        <w:jc w:val="both"/>
        <w:rPr>
          <w:rFonts w:ascii="Tahoma" w:hAnsi="Tahoma" w:cs="Tahoma"/>
        </w:rPr>
      </w:pPr>
      <w:r w:rsidRPr="00112425">
        <w:rPr>
          <w:rFonts w:ascii="Tahoma" w:hAnsi="Tahoma" w:cs="Tahoma"/>
        </w:rPr>
        <w:t xml:space="preserve">Podpis osebe:                                                                     Datum:  </w:t>
      </w:r>
    </w:p>
    <w:p w14:paraId="78D590E5" w14:textId="77777777" w:rsidR="009271EA" w:rsidRPr="00112425" w:rsidRDefault="009271EA" w:rsidP="009271EA">
      <w:pPr>
        <w:pStyle w:val="Telobesedila"/>
        <w:keepNext/>
        <w:keepLines/>
        <w:widowControl/>
        <w:rPr>
          <w:rFonts w:ascii="Tahoma" w:hAnsi="Tahoma"/>
          <w:b w:val="0"/>
        </w:rPr>
      </w:pPr>
    </w:p>
    <w:p w14:paraId="34249D80" w14:textId="77777777" w:rsidR="009271EA" w:rsidRPr="00112425" w:rsidRDefault="009271EA" w:rsidP="009271EA">
      <w:pPr>
        <w:keepNext/>
        <w:keepLines/>
        <w:rPr>
          <w:rFonts w:ascii="Tahoma" w:hAnsi="Tahoma"/>
        </w:rPr>
      </w:pPr>
    </w:p>
    <w:p w14:paraId="7BBAF829" w14:textId="77777777" w:rsidR="009271EA" w:rsidRPr="00112425" w:rsidRDefault="009271EA" w:rsidP="009271EA">
      <w:pPr>
        <w:keepNext/>
        <w:keepLines/>
        <w:rPr>
          <w:rFonts w:ascii="Tahoma" w:hAnsi="Tahoma"/>
        </w:rPr>
      </w:pPr>
    </w:p>
    <w:p w14:paraId="4ECF33BB" w14:textId="77777777" w:rsidR="009271EA" w:rsidRPr="00112425" w:rsidRDefault="009271EA" w:rsidP="009271EA">
      <w:pPr>
        <w:keepNext/>
        <w:keepLines/>
        <w:rPr>
          <w:rFonts w:ascii="Tahoma" w:hAnsi="Tahoma"/>
        </w:rPr>
      </w:pPr>
    </w:p>
    <w:p w14:paraId="7E006A11" w14:textId="77777777" w:rsidR="009271EA" w:rsidRPr="00112425" w:rsidRDefault="009271EA" w:rsidP="009271EA">
      <w:pPr>
        <w:keepNext/>
        <w:keepLines/>
        <w:rPr>
          <w:rFonts w:ascii="Tahoma" w:hAnsi="Tahoma"/>
        </w:rPr>
      </w:pPr>
    </w:p>
    <w:p w14:paraId="70F205E9" w14:textId="77777777" w:rsidR="009271EA" w:rsidRPr="00112425" w:rsidRDefault="009271EA" w:rsidP="009271EA">
      <w:pPr>
        <w:keepNext/>
        <w:keepLines/>
        <w:rPr>
          <w:rFonts w:ascii="Tahoma" w:hAnsi="Tahoma"/>
        </w:rPr>
      </w:pPr>
    </w:p>
    <w:p w14:paraId="0FD99FAD" w14:textId="77777777" w:rsidR="009271EA" w:rsidRPr="00112425" w:rsidRDefault="009271EA" w:rsidP="009271EA">
      <w:pPr>
        <w:keepNext/>
        <w:keepLines/>
        <w:rPr>
          <w:rFonts w:ascii="Tahoma" w:hAnsi="Tahoma"/>
        </w:rPr>
      </w:pPr>
    </w:p>
    <w:p w14:paraId="2ACF7635" w14:textId="77777777" w:rsidR="009271EA" w:rsidRPr="00112425" w:rsidRDefault="009271EA" w:rsidP="009271EA">
      <w:pPr>
        <w:keepNext/>
        <w:keepLines/>
        <w:rPr>
          <w:rFonts w:ascii="Tahoma" w:hAnsi="Tahoma"/>
        </w:rPr>
      </w:pPr>
    </w:p>
    <w:p w14:paraId="73F6983B" w14:textId="77777777" w:rsidR="009271EA" w:rsidRPr="00112425" w:rsidRDefault="009271EA" w:rsidP="009271EA">
      <w:pPr>
        <w:keepNext/>
        <w:keepLines/>
        <w:rPr>
          <w:rFonts w:ascii="Tahoma" w:hAnsi="Tahoma"/>
        </w:rPr>
      </w:pPr>
    </w:p>
    <w:p w14:paraId="563B0C7D" w14:textId="77777777" w:rsidR="009271EA" w:rsidRPr="00112425" w:rsidRDefault="009271EA" w:rsidP="009271EA">
      <w:pPr>
        <w:keepNext/>
        <w:keepLines/>
        <w:rPr>
          <w:rFonts w:ascii="Tahoma" w:hAnsi="Tahoma"/>
        </w:rPr>
      </w:pPr>
    </w:p>
    <w:p w14:paraId="325AF765" w14:textId="77777777" w:rsidR="009271EA" w:rsidRPr="00112425" w:rsidRDefault="009271EA" w:rsidP="009271EA">
      <w:pPr>
        <w:keepNext/>
        <w:keepLines/>
        <w:rPr>
          <w:rFonts w:ascii="Tahoma" w:hAnsi="Tahoma"/>
        </w:rPr>
      </w:pPr>
    </w:p>
    <w:p w14:paraId="66D1AB51" w14:textId="77777777" w:rsidR="009271EA" w:rsidRPr="00112425" w:rsidRDefault="009271EA" w:rsidP="009271EA">
      <w:pPr>
        <w:keepNext/>
        <w:keepLines/>
        <w:rPr>
          <w:rFonts w:ascii="Tahoma" w:hAnsi="Tahoma"/>
        </w:rPr>
      </w:pPr>
    </w:p>
    <w:p w14:paraId="14A62329" w14:textId="77777777" w:rsidR="009271EA" w:rsidRPr="00112425" w:rsidRDefault="009271EA" w:rsidP="009271EA">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3D9E2429" w14:textId="77777777" w:rsidTr="008513D7">
        <w:trPr>
          <w:trHeight w:val="235"/>
        </w:trPr>
        <w:tc>
          <w:tcPr>
            <w:tcW w:w="2410" w:type="dxa"/>
          </w:tcPr>
          <w:p w14:paraId="449FA27A" w14:textId="77777777" w:rsidR="009271EA" w:rsidRPr="00112425" w:rsidRDefault="009271EA" w:rsidP="008513D7">
            <w:pPr>
              <w:keepNext/>
              <w:keepLines/>
              <w:jc w:val="both"/>
              <w:rPr>
                <w:rFonts w:ascii="Tahoma" w:hAnsi="Tahoma"/>
                <w:snapToGrid w:val="0"/>
              </w:rPr>
            </w:pPr>
          </w:p>
        </w:tc>
        <w:tc>
          <w:tcPr>
            <w:tcW w:w="2693" w:type="dxa"/>
          </w:tcPr>
          <w:p w14:paraId="3B290035" w14:textId="77777777" w:rsidR="009271EA" w:rsidRPr="00112425" w:rsidRDefault="009271EA" w:rsidP="008513D7">
            <w:pPr>
              <w:keepNext/>
              <w:keepLines/>
              <w:jc w:val="center"/>
              <w:rPr>
                <w:rFonts w:ascii="Tahoma" w:hAnsi="Tahoma"/>
                <w:snapToGrid w:val="0"/>
              </w:rPr>
            </w:pPr>
          </w:p>
        </w:tc>
        <w:tc>
          <w:tcPr>
            <w:tcW w:w="4395" w:type="dxa"/>
          </w:tcPr>
          <w:p w14:paraId="2EF9BB96" w14:textId="77777777" w:rsidR="009271EA" w:rsidRPr="00112425" w:rsidRDefault="009271EA" w:rsidP="008513D7">
            <w:pPr>
              <w:keepNext/>
              <w:keepLines/>
              <w:jc w:val="both"/>
              <w:rPr>
                <w:rFonts w:ascii="Tahoma" w:hAnsi="Tahoma"/>
                <w:snapToGrid w:val="0"/>
              </w:rPr>
            </w:pPr>
          </w:p>
        </w:tc>
      </w:tr>
      <w:tr w:rsidR="009271EA" w:rsidRPr="00112425" w14:paraId="63656076" w14:textId="77777777" w:rsidTr="008513D7">
        <w:trPr>
          <w:trHeight w:val="235"/>
        </w:trPr>
        <w:tc>
          <w:tcPr>
            <w:tcW w:w="2410" w:type="dxa"/>
            <w:tcBorders>
              <w:top w:val="single" w:sz="4" w:space="0" w:color="auto"/>
              <w:left w:val="nil"/>
              <w:bottom w:val="nil"/>
              <w:right w:val="nil"/>
            </w:tcBorders>
            <w:hideMark/>
          </w:tcPr>
          <w:p w14:paraId="76DE1B59"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41CC1919"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4DEB9FFC"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43326782" w14:textId="77777777" w:rsidR="009271EA" w:rsidRPr="00112425" w:rsidRDefault="009271EA" w:rsidP="009271EA">
      <w:pPr>
        <w:keepNext/>
        <w:keepLines/>
        <w:rPr>
          <w:rFonts w:ascii="Tahoma" w:hAnsi="Tahoma"/>
        </w:rPr>
      </w:pPr>
    </w:p>
    <w:p w14:paraId="7FB9BB7E" w14:textId="77777777" w:rsidR="009271EA" w:rsidRPr="00112425" w:rsidRDefault="009271EA" w:rsidP="009271EA">
      <w:pPr>
        <w:keepNext/>
        <w:keepLines/>
        <w:rPr>
          <w:rFonts w:ascii="Tahoma" w:hAnsi="Tahoma"/>
        </w:rPr>
      </w:pPr>
    </w:p>
    <w:p w14:paraId="135AC5BD" w14:textId="77777777" w:rsidR="009271EA" w:rsidRPr="00112425" w:rsidRDefault="009271EA" w:rsidP="009271EA">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482"/>
      </w:tblGrid>
      <w:tr w:rsidR="009271EA" w:rsidRPr="00112425" w14:paraId="1FD40BF6" w14:textId="77777777" w:rsidTr="008513D7">
        <w:tc>
          <w:tcPr>
            <w:tcW w:w="7869" w:type="dxa"/>
            <w:tcBorders>
              <w:top w:val="single" w:sz="4" w:space="0" w:color="auto"/>
              <w:left w:val="single" w:sz="4" w:space="0" w:color="auto"/>
              <w:bottom w:val="single" w:sz="4" w:space="0" w:color="auto"/>
              <w:right w:val="single" w:sz="4" w:space="0" w:color="808080"/>
            </w:tcBorders>
            <w:hideMark/>
          </w:tcPr>
          <w:p w14:paraId="1C60ABF8" w14:textId="77777777" w:rsidR="009271EA" w:rsidRPr="00112425" w:rsidRDefault="009271EA" w:rsidP="008513D7">
            <w:pPr>
              <w:keepNext/>
              <w:keepLines/>
              <w:rPr>
                <w:rFonts w:ascii="Tahoma" w:hAnsi="Tahoma"/>
              </w:rPr>
            </w:pPr>
            <w:r w:rsidRPr="00112425">
              <w:lastRenderedPageBreak/>
              <w:br w:type="page"/>
            </w:r>
            <w:r w:rsidRPr="00112425">
              <w:rPr>
                <w:rFonts w:ascii="Tahoma" w:hAnsi="Tahoma"/>
              </w:rPr>
              <w:t>INDIVIDUALNA IZJAVA O BOLEZENSKIH ZNAKIH</w:t>
            </w:r>
          </w:p>
        </w:tc>
        <w:tc>
          <w:tcPr>
            <w:tcW w:w="1482" w:type="dxa"/>
            <w:tcBorders>
              <w:top w:val="single" w:sz="4" w:space="0" w:color="auto"/>
              <w:left w:val="single" w:sz="4" w:space="0" w:color="808080"/>
              <w:bottom w:val="single" w:sz="4" w:space="0" w:color="auto"/>
              <w:right w:val="single" w:sz="4" w:space="0" w:color="auto"/>
            </w:tcBorders>
            <w:hideMark/>
          </w:tcPr>
          <w:p w14:paraId="43B2076F" w14:textId="77777777" w:rsidR="009271EA" w:rsidRPr="00112425" w:rsidRDefault="009271EA" w:rsidP="008513D7">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13.a</w:t>
            </w:r>
          </w:p>
        </w:tc>
      </w:tr>
    </w:tbl>
    <w:p w14:paraId="24DB9FA8" w14:textId="77777777" w:rsidR="009271EA" w:rsidRPr="00112425" w:rsidRDefault="009271EA" w:rsidP="009271EA">
      <w:pPr>
        <w:pStyle w:val="Naslov6"/>
        <w:keepLines/>
        <w:rPr>
          <w:rFonts w:ascii="Tahoma" w:hAnsi="Tahoma"/>
          <w:sz w:val="20"/>
        </w:rPr>
      </w:pPr>
    </w:p>
    <w:p w14:paraId="1888A7DB" w14:textId="77777777" w:rsidR="009271EA" w:rsidRPr="00112425" w:rsidRDefault="009271EA" w:rsidP="009271EA">
      <w:pPr>
        <w:pStyle w:val="Naslov6"/>
        <w:keepLines/>
        <w:rPr>
          <w:rFonts w:ascii="Tahoma" w:hAnsi="Tahoma"/>
          <w:sz w:val="20"/>
        </w:rPr>
      </w:pPr>
      <w:r w:rsidRPr="00112425">
        <w:rPr>
          <w:rFonts w:ascii="Tahoma" w:hAnsi="Tahoma"/>
          <w:sz w:val="20"/>
        </w:rPr>
        <w:t>VZOREC</w:t>
      </w:r>
    </w:p>
    <w:p w14:paraId="4D9C3C66" w14:textId="77777777" w:rsidR="009271EA" w:rsidRPr="00112425" w:rsidRDefault="009271EA" w:rsidP="009271EA">
      <w:pPr>
        <w:keepNext/>
        <w:keepLines/>
        <w:rPr>
          <w:rFonts w:ascii="Tahoma" w:hAnsi="Tahoma"/>
          <w:b/>
        </w:rPr>
      </w:pPr>
    </w:p>
    <w:tbl>
      <w:tblPr>
        <w:tblW w:w="0" w:type="auto"/>
        <w:tblLayout w:type="fixed"/>
        <w:tblCellMar>
          <w:left w:w="70" w:type="dxa"/>
          <w:right w:w="70" w:type="dxa"/>
        </w:tblCellMar>
        <w:tblLook w:val="04A0" w:firstRow="1" w:lastRow="0" w:firstColumn="1" w:lastColumn="0" w:noHBand="0" w:noVBand="1"/>
      </w:tblPr>
      <w:tblGrid>
        <w:gridCol w:w="2500"/>
        <w:gridCol w:w="6714"/>
      </w:tblGrid>
      <w:tr w:rsidR="009271EA" w:rsidRPr="00112425" w14:paraId="777BB4AB" w14:textId="77777777" w:rsidTr="008513D7">
        <w:trPr>
          <w:trHeight w:val="268"/>
        </w:trPr>
        <w:tc>
          <w:tcPr>
            <w:tcW w:w="2500" w:type="dxa"/>
          </w:tcPr>
          <w:p w14:paraId="7DC5E599"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PONUDNIK – NAZIV:</w:t>
            </w:r>
          </w:p>
          <w:p w14:paraId="2C0628E7" w14:textId="77777777" w:rsidR="009271EA" w:rsidRPr="00112425" w:rsidRDefault="009271EA" w:rsidP="008513D7">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035BE563" w14:textId="77777777" w:rsidR="009271EA" w:rsidRPr="00112425" w:rsidRDefault="009271EA" w:rsidP="008513D7">
            <w:pPr>
              <w:pStyle w:val="Glava"/>
              <w:keepNext/>
              <w:keepLines/>
              <w:rPr>
                <w:rFonts w:ascii="Tahoma" w:hAnsi="Tahoma"/>
                <w:b/>
                <w:sz w:val="20"/>
              </w:rPr>
            </w:pPr>
          </w:p>
        </w:tc>
      </w:tr>
      <w:tr w:rsidR="009271EA" w:rsidRPr="00112425" w14:paraId="4E71E810" w14:textId="77777777" w:rsidTr="008513D7">
        <w:trPr>
          <w:trHeight w:val="153"/>
        </w:trPr>
        <w:tc>
          <w:tcPr>
            <w:tcW w:w="2500" w:type="dxa"/>
          </w:tcPr>
          <w:p w14:paraId="5FCEFCAE" w14:textId="77777777" w:rsidR="009271EA" w:rsidRPr="00112425" w:rsidRDefault="009271EA" w:rsidP="008513D7">
            <w:pPr>
              <w:pStyle w:val="Glava"/>
              <w:keepNext/>
              <w:keepLines/>
              <w:tabs>
                <w:tab w:val="left" w:pos="708"/>
              </w:tabs>
              <w:rPr>
                <w:rFonts w:ascii="Tahoma" w:hAnsi="Tahoma"/>
                <w:b/>
                <w:sz w:val="20"/>
              </w:rPr>
            </w:pPr>
          </w:p>
        </w:tc>
        <w:tc>
          <w:tcPr>
            <w:tcW w:w="6714" w:type="dxa"/>
          </w:tcPr>
          <w:p w14:paraId="22C08318" w14:textId="77777777" w:rsidR="009271EA" w:rsidRPr="00112425" w:rsidRDefault="009271EA" w:rsidP="008513D7">
            <w:pPr>
              <w:pStyle w:val="Glava"/>
              <w:keepNext/>
              <w:keepLines/>
              <w:tabs>
                <w:tab w:val="left" w:pos="708"/>
              </w:tabs>
              <w:rPr>
                <w:rFonts w:ascii="Tahoma" w:hAnsi="Tahoma"/>
                <w:b/>
                <w:sz w:val="20"/>
              </w:rPr>
            </w:pPr>
          </w:p>
        </w:tc>
      </w:tr>
      <w:tr w:rsidR="009271EA" w:rsidRPr="00112425" w14:paraId="5BCEAE81" w14:textId="77777777" w:rsidTr="008513D7">
        <w:trPr>
          <w:trHeight w:val="266"/>
        </w:trPr>
        <w:tc>
          <w:tcPr>
            <w:tcW w:w="2500" w:type="dxa"/>
          </w:tcPr>
          <w:p w14:paraId="02E09E6F"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NASLOV:</w:t>
            </w:r>
          </w:p>
          <w:p w14:paraId="7E2ABC05" w14:textId="77777777" w:rsidR="009271EA" w:rsidRPr="00112425" w:rsidRDefault="009271EA" w:rsidP="008513D7">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487C18C2" w14:textId="77777777" w:rsidR="009271EA" w:rsidRPr="00112425" w:rsidRDefault="009271EA" w:rsidP="008513D7">
            <w:pPr>
              <w:pStyle w:val="Glava"/>
              <w:keepNext/>
              <w:keepLines/>
              <w:tabs>
                <w:tab w:val="left" w:pos="708"/>
              </w:tabs>
              <w:rPr>
                <w:rFonts w:ascii="Tahoma" w:hAnsi="Tahoma"/>
                <w:b/>
                <w:sz w:val="20"/>
              </w:rPr>
            </w:pPr>
          </w:p>
        </w:tc>
      </w:tr>
    </w:tbl>
    <w:p w14:paraId="23097783" w14:textId="77777777" w:rsidR="009271EA" w:rsidRPr="00112425" w:rsidRDefault="009271EA" w:rsidP="009271EA">
      <w:pPr>
        <w:keepNext/>
        <w:keepLines/>
        <w:jc w:val="center"/>
        <w:rPr>
          <w:rFonts w:ascii="Tahoma" w:hAnsi="Tahoma"/>
          <w:b/>
        </w:rPr>
      </w:pPr>
    </w:p>
    <w:p w14:paraId="3D3A9E9A" w14:textId="77777777" w:rsidR="009271EA" w:rsidRPr="00112425" w:rsidRDefault="009271EA" w:rsidP="009271EA">
      <w:pPr>
        <w:pStyle w:val="Naslov2"/>
        <w:keepLines/>
      </w:pPr>
      <w:r w:rsidRPr="00112425">
        <w:t>INDIVIDUALNA IZJAVA O BOLEZENSKIH ZNAKIH</w:t>
      </w:r>
    </w:p>
    <w:p w14:paraId="0CE354C3" w14:textId="77777777" w:rsidR="009271EA" w:rsidRPr="00112425" w:rsidRDefault="009271EA" w:rsidP="009271EA">
      <w:pPr>
        <w:keepNext/>
        <w:keepLines/>
        <w:jc w:val="both"/>
        <w:rPr>
          <w:rFonts w:ascii="Tahoma" w:hAnsi="Tahoma"/>
        </w:rPr>
      </w:pPr>
    </w:p>
    <w:p w14:paraId="08377604" w14:textId="77777777" w:rsidR="009271EA" w:rsidRPr="00112425" w:rsidRDefault="009271EA" w:rsidP="009271EA">
      <w:pPr>
        <w:keepNext/>
        <w:keepLines/>
        <w:jc w:val="both"/>
        <w:rPr>
          <w:rFonts w:ascii="Tahoma" w:hAnsi="Tahoma"/>
        </w:rPr>
      </w:pPr>
      <w:r w:rsidRPr="00112425">
        <w:rPr>
          <w:rFonts w:ascii="Tahoma" w:hAnsi="Tahoma"/>
        </w:rPr>
        <w:t>Ime in priimek:</w:t>
      </w:r>
      <w:r w:rsidRPr="00112425">
        <w:rPr>
          <w:rFonts w:ascii="Tahoma" w:hAnsi="Tahoma"/>
        </w:rPr>
        <w:tab/>
        <w:t>___________________________________________________________</w:t>
      </w:r>
    </w:p>
    <w:p w14:paraId="52B71B45" w14:textId="77777777" w:rsidR="009271EA" w:rsidRPr="00112425" w:rsidRDefault="009271EA" w:rsidP="009271EA">
      <w:pPr>
        <w:keepNext/>
        <w:keepLines/>
        <w:jc w:val="both"/>
        <w:rPr>
          <w:rFonts w:ascii="Tahoma" w:hAnsi="Tahoma"/>
        </w:rPr>
      </w:pPr>
    </w:p>
    <w:p w14:paraId="559DF929" w14:textId="77777777" w:rsidR="009271EA" w:rsidRPr="00112425" w:rsidRDefault="009271EA" w:rsidP="009271EA">
      <w:pPr>
        <w:keepNext/>
        <w:keepLines/>
        <w:rPr>
          <w:rFonts w:ascii="Tahoma" w:hAnsi="Tahoma"/>
        </w:rPr>
      </w:pPr>
      <w:r w:rsidRPr="00112425">
        <w:rPr>
          <w:rFonts w:ascii="Tahoma" w:hAnsi="Tahoma"/>
        </w:rPr>
        <w:t>Naslov bivališča:___________________________________________________________</w:t>
      </w:r>
    </w:p>
    <w:p w14:paraId="286C8498" w14:textId="77777777" w:rsidR="009271EA" w:rsidRPr="00112425" w:rsidRDefault="009271EA" w:rsidP="009271EA">
      <w:pPr>
        <w:keepNext/>
        <w:keepLines/>
        <w:jc w:val="both"/>
        <w:rPr>
          <w:rFonts w:ascii="Tahoma" w:hAnsi="Tahoma"/>
        </w:rPr>
      </w:pPr>
    </w:p>
    <w:p w14:paraId="662787DE" w14:textId="77777777" w:rsidR="009271EA" w:rsidRPr="00112425" w:rsidRDefault="009271EA" w:rsidP="009271EA">
      <w:pPr>
        <w:keepNext/>
        <w:keepLines/>
        <w:jc w:val="both"/>
        <w:rPr>
          <w:rFonts w:ascii="Tahoma" w:hAnsi="Tahoma"/>
        </w:rPr>
      </w:pPr>
      <w:r w:rsidRPr="00112425">
        <w:rPr>
          <w:rFonts w:ascii="Tahoma" w:hAnsi="Tahoma"/>
        </w:rPr>
        <w:t>Delovno mesto:</w:t>
      </w:r>
      <w:r w:rsidRPr="00112425">
        <w:rPr>
          <w:rFonts w:ascii="Tahoma" w:hAnsi="Tahoma"/>
        </w:rPr>
        <w:tab/>
        <w:t>___________________________________________________________</w:t>
      </w:r>
    </w:p>
    <w:p w14:paraId="159448E3" w14:textId="77777777" w:rsidR="009271EA" w:rsidRPr="00112425" w:rsidRDefault="009271EA" w:rsidP="009271EA">
      <w:pPr>
        <w:keepNext/>
        <w:keepLines/>
        <w:jc w:val="both"/>
        <w:rPr>
          <w:rFonts w:ascii="Tahoma" w:hAnsi="Tahoma"/>
        </w:rPr>
      </w:pPr>
    </w:p>
    <w:p w14:paraId="74BCDBE4" w14:textId="77777777" w:rsidR="009271EA" w:rsidRPr="00112425" w:rsidRDefault="009271EA" w:rsidP="009271EA">
      <w:pPr>
        <w:pStyle w:val="BESEDILO"/>
        <w:keepNext/>
        <w:widowControl/>
        <w:tabs>
          <w:tab w:val="left" w:pos="708"/>
        </w:tabs>
        <w:rPr>
          <w:rFonts w:ascii="Tahoma" w:hAnsi="Tahoma"/>
          <w:kern w:val="0"/>
        </w:rPr>
      </w:pPr>
      <w:r w:rsidRPr="00112425">
        <w:rPr>
          <w:rFonts w:ascii="Tahoma" w:hAnsi="Tahoma"/>
          <w:kern w:val="0"/>
        </w:rPr>
        <w:t>Opis bolezenskih znakov:</w:t>
      </w:r>
    </w:p>
    <w:p w14:paraId="0C4CB936" w14:textId="77777777" w:rsidR="009271EA" w:rsidRPr="00112425" w:rsidRDefault="009271EA" w:rsidP="009271EA">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9271EA" w:rsidRPr="00112425" w14:paraId="529A0238" w14:textId="77777777" w:rsidTr="008513D7">
        <w:tc>
          <w:tcPr>
            <w:tcW w:w="5457" w:type="dxa"/>
            <w:tcBorders>
              <w:top w:val="single" w:sz="18" w:space="0" w:color="auto"/>
              <w:left w:val="single" w:sz="18" w:space="0" w:color="auto"/>
              <w:bottom w:val="single" w:sz="2" w:space="0" w:color="auto"/>
              <w:right w:val="single" w:sz="18" w:space="0" w:color="auto"/>
            </w:tcBorders>
            <w:hideMark/>
          </w:tcPr>
          <w:p w14:paraId="7669F7FF" w14:textId="77777777" w:rsidR="009271EA" w:rsidRPr="00112425" w:rsidRDefault="009271EA" w:rsidP="008513D7">
            <w:pPr>
              <w:keepNext/>
              <w:keepLines/>
              <w:jc w:val="both"/>
              <w:rPr>
                <w:rFonts w:ascii="Tahoma" w:hAnsi="Tahoma"/>
                <w:b/>
              </w:rPr>
            </w:pPr>
            <w:r w:rsidRPr="00112425">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hideMark/>
          </w:tcPr>
          <w:p w14:paraId="5A5BF85B" w14:textId="77777777" w:rsidR="009271EA" w:rsidRPr="00112425" w:rsidRDefault="009271EA" w:rsidP="008513D7">
            <w:pPr>
              <w:keepNext/>
              <w:keepLines/>
              <w:jc w:val="center"/>
              <w:rPr>
                <w:rFonts w:ascii="Tahoma" w:hAnsi="Tahoma"/>
                <w:b/>
              </w:rPr>
            </w:pPr>
            <w:r w:rsidRPr="00112425">
              <w:rPr>
                <w:rFonts w:ascii="Tahoma" w:hAnsi="Tahoma"/>
                <w:b/>
              </w:rPr>
              <w:t>Da</w:t>
            </w:r>
          </w:p>
        </w:tc>
        <w:tc>
          <w:tcPr>
            <w:tcW w:w="992" w:type="dxa"/>
            <w:tcBorders>
              <w:top w:val="single" w:sz="18" w:space="0" w:color="auto"/>
              <w:left w:val="single" w:sz="18" w:space="0" w:color="auto"/>
              <w:bottom w:val="single" w:sz="2" w:space="0" w:color="auto"/>
              <w:right w:val="single" w:sz="18" w:space="0" w:color="auto"/>
            </w:tcBorders>
            <w:hideMark/>
          </w:tcPr>
          <w:p w14:paraId="1553ABAE" w14:textId="77777777" w:rsidR="009271EA" w:rsidRPr="00112425" w:rsidRDefault="009271EA" w:rsidP="008513D7">
            <w:pPr>
              <w:keepNext/>
              <w:keepLines/>
              <w:jc w:val="center"/>
              <w:rPr>
                <w:rFonts w:ascii="Tahoma" w:hAnsi="Tahoma"/>
                <w:b/>
              </w:rPr>
            </w:pPr>
            <w:r w:rsidRPr="00112425">
              <w:rPr>
                <w:rFonts w:ascii="Tahoma" w:hAnsi="Tahoma"/>
                <w:b/>
              </w:rPr>
              <w:t>Ne</w:t>
            </w:r>
          </w:p>
        </w:tc>
        <w:tc>
          <w:tcPr>
            <w:tcW w:w="1771" w:type="dxa"/>
            <w:tcBorders>
              <w:top w:val="single" w:sz="18" w:space="0" w:color="auto"/>
              <w:left w:val="single" w:sz="18" w:space="0" w:color="auto"/>
              <w:bottom w:val="single" w:sz="2" w:space="0" w:color="auto"/>
              <w:right w:val="single" w:sz="18" w:space="0" w:color="auto"/>
            </w:tcBorders>
            <w:hideMark/>
          </w:tcPr>
          <w:p w14:paraId="45EDE5E9" w14:textId="77777777" w:rsidR="009271EA" w:rsidRPr="00112425" w:rsidRDefault="009271EA" w:rsidP="008513D7">
            <w:pPr>
              <w:keepNext/>
              <w:keepLines/>
              <w:jc w:val="both"/>
              <w:rPr>
                <w:rFonts w:ascii="Tahoma" w:hAnsi="Tahoma"/>
                <w:b/>
              </w:rPr>
            </w:pPr>
            <w:r w:rsidRPr="00112425">
              <w:rPr>
                <w:rFonts w:ascii="Tahoma" w:hAnsi="Tahoma"/>
                <w:b/>
              </w:rPr>
              <w:t>Datum pojava</w:t>
            </w:r>
          </w:p>
        </w:tc>
      </w:tr>
      <w:tr w:rsidR="009271EA" w:rsidRPr="00112425" w14:paraId="3EA220CA"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795411BB" w14:textId="77777777" w:rsidR="009271EA" w:rsidRPr="00112425" w:rsidRDefault="009271EA" w:rsidP="008513D7">
            <w:pPr>
              <w:keepNext/>
              <w:keepLines/>
              <w:jc w:val="both"/>
              <w:rPr>
                <w:rFonts w:ascii="Tahoma" w:hAnsi="Tahoma"/>
              </w:rPr>
            </w:pPr>
            <w:r w:rsidRPr="00112425">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14:paraId="293928A6"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10D92992"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761C8187" w14:textId="77777777" w:rsidR="009271EA" w:rsidRPr="00112425" w:rsidRDefault="009271EA" w:rsidP="008513D7">
            <w:pPr>
              <w:keepNext/>
              <w:keepLines/>
              <w:jc w:val="both"/>
              <w:rPr>
                <w:rFonts w:ascii="Tahoma" w:hAnsi="Tahoma"/>
              </w:rPr>
            </w:pPr>
          </w:p>
        </w:tc>
      </w:tr>
      <w:tr w:rsidR="009271EA" w:rsidRPr="00112425" w14:paraId="21374E09"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6CD0ABE3" w14:textId="77777777" w:rsidR="009271EA" w:rsidRPr="00112425" w:rsidRDefault="009271EA" w:rsidP="008513D7">
            <w:pPr>
              <w:keepNext/>
              <w:keepLines/>
              <w:jc w:val="both"/>
              <w:rPr>
                <w:rFonts w:ascii="Tahoma" w:hAnsi="Tahoma"/>
              </w:rPr>
            </w:pPr>
            <w:r w:rsidRPr="00112425">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14:paraId="1C5F20BF"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08780DD7"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00B7AB67" w14:textId="77777777" w:rsidR="009271EA" w:rsidRPr="00112425" w:rsidRDefault="009271EA" w:rsidP="008513D7">
            <w:pPr>
              <w:keepNext/>
              <w:keepLines/>
              <w:jc w:val="both"/>
              <w:rPr>
                <w:rFonts w:ascii="Tahoma" w:hAnsi="Tahoma"/>
              </w:rPr>
            </w:pPr>
          </w:p>
        </w:tc>
      </w:tr>
      <w:tr w:rsidR="009271EA" w:rsidRPr="00112425" w14:paraId="62A9C4EC"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61B96AE9" w14:textId="77777777" w:rsidR="009271EA" w:rsidRPr="00112425" w:rsidRDefault="009271EA" w:rsidP="008513D7">
            <w:pPr>
              <w:keepNext/>
              <w:keepLines/>
              <w:jc w:val="both"/>
              <w:rPr>
                <w:rFonts w:ascii="Tahoma" w:hAnsi="Tahoma"/>
              </w:rPr>
            </w:pPr>
            <w:r w:rsidRPr="00112425">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14:paraId="21476877"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4B7F6A1B"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72167595" w14:textId="77777777" w:rsidR="009271EA" w:rsidRPr="00112425" w:rsidRDefault="009271EA" w:rsidP="008513D7">
            <w:pPr>
              <w:keepNext/>
              <w:keepLines/>
              <w:jc w:val="both"/>
              <w:rPr>
                <w:rFonts w:ascii="Tahoma" w:hAnsi="Tahoma"/>
              </w:rPr>
            </w:pPr>
          </w:p>
        </w:tc>
      </w:tr>
      <w:tr w:rsidR="009271EA" w:rsidRPr="00112425" w14:paraId="128BA430"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25F46BE0" w14:textId="77777777" w:rsidR="009271EA" w:rsidRPr="00112425" w:rsidRDefault="009271EA" w:rsidP="008513D7">
            <w:pPr>
              <w:keepNext/>
              <w:keepLines/>
              <w:jc w:val="both"/>
              <w:rPr>
                <w:rFonts w:ascii="Tahoma" w:hAnsi="Tahoma"/>
              </w:rPr>
            </w:pPr>
            <w:r w:rsidRPr="00112425">
              <w:rPr>
                <w:rFonts w:ascii="Tahoma" w:hAnsi="Tahoma"/>
              </w:rPr>
              <w:t>Gnojne spremembe na koži, ob nohtih,</w:t>
            </w:r>
            <w:r>
              <w:rPr>
                <w:rFonts w:ascii="Tahoma" w:hAnsi="Tahoma"/>
              </w:rPr>
              <w:t xml:space="preserve"> </w:t>
            </w:r>
            <w:r w:rsidRPr="00112425">
              <w:rPr>
                <w:rFonts w:ascii="Tahoma" w:hAnsi="Tahoma"/>
              </w:rPr>
              <w:t>očesni ječmen, gnojne rane</w:t>
            </w:r>
          </w:p>
        </w:tc>
        <w:tc>
          <w:tcPr>
            <w:tcW w:w="992" w:type="dxa"/>
            <w:tcBorders>
              <w:top w:val="single" w:sz="2" w:space="0" w:color="auto"/>
              <w:left w:val="single" w:sz="18" w:space="0" w:color="auto"/>
              <w:bottom w:val="single" w:sz="2" w:space="0" w:color="auto"/>
              <w:right w:val="single" w:sz="18" w:space="0" w:color="auto"/>
            </w:tcBorders>
          </w:tcPr>
          <w:p w14:paraId="2CDB378F"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0EF31DA"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23586E49" w14:textId="77777777" w:rsidR="009271EA" w:rsidRPr="00112425" w:rsidRDefault="009271EA" w:rsidP="008513D7">
            <w:pPr>
              <w:keepNext/>
              <w:keepLines/>
              <w:jc w:val="both"/>
              <w:rPr>
                <w:rFonts w:ascii="Tahoma" w:hAnsi="Tahoma"/>
              </w:rPr>
            </w:pPr>
          </w:p>
        </w:tc>
      </w:tr>
      <w:tr w:rsidR="009271EA" w:rsidRPr="00112425" w14:paraId="6E56555A"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12268BB9" w14:textId="77777777" w:rsidR="009271EA" w:rsidRPr="00112425" w:rsidRDefault="009271EA" w:rsidP="008513D7">
            <w:pPr>
              <w:keepNext/>
              <w:keepLines/>
              <w:jc w:val="both"/>
              <w:rPr>
                <w:rFonts w:ascii="Tahoma" w:hAnsi="Tahoma"/>
              </w:rPr>
            </w:pPr>
            <w:r w:rsidRPr="00112425">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14:paraId="6BCAFA37"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64EE1128"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1C150B11" w14:textId="77777777" w:rsidR="009271EA" w:rsidRPr="00112425" w:rsidRDefault="009271EA" w:rsidP="008513D7">
            <w:pPr>
              <w:keepNext/>
              <w:keepLines/>
              <w:jc w:val="both"/>
              <w:rPr>
                <w:rFonts w:ascii="Tahoma" w:hAnsi="Tahoma"/>
              </w:rPr>
            </w:pPr>
          </w:p>
        </w:tc>
      </w:tr>
      <w:tr w:rsidR="009271EA" w:rsidRPr="00112425" w14:paraId="0BC756A7"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01155729" w14:textId="77777777" w:rsidR="009271EA" w:rsidRPr="00112425" w:rsidRDefault="009271EA" w:rsidP="008513D7">
            <w:pPr>
              <w:keepNext/>
              <w:keepLines/>
              <w:jc w:val="both"/>
              <w:rPr>
                <w:rFonts w:ascii="Tahoma" w:hAnsi="Tahoma"/>
              </w:rPr>
            </w:pPr>
            <w:r w:rsidRPr="00112425">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14:paraId="2ABD5DF1"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3DC9BA2C"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7EF8043B" w14:textId="77777777" w:rsidR="009271EA" w:rsidRPr="00112425" w:rsidRDefault="009271EA" w:rsidP="008513D7">
            <w:pPr>
              <w:keepNext/>
              <w:keepLines/>
              <w:jc w:val="both"/>
              <w:rPr>
                <w:rFonts w:ascii="Tahoma" w:hAnsi="Tahoma"/>
              </w:rPr>
            </w:pPr>
          </w:p>
        </w:tc>
      </w:tr>
      <w:tr w:rsidR="009271EA" w:rsidRPr="00112425" w14:paraId="68B99CAC" w14:textId="77777777" w:rsidTr="008513D7">
        <w:tc>
          <w:tcPr>
            <w:tcW w:w="5457" w:type="dxa"/>
            <w:tcBorders>
              <w:top w:val="single" w:sz="2" w:space="0" w:color="auto"/>
              <w:left w:val="single" w:sz="18" w:space="0" w:color="auto"/>
              <w:bottom w:val="single" w:sz="18" w:space="0" w:color="auto"/>
              <w:right w:val="single" w:sz="18" w:space="0" w:color="auto"/>
            </w:tcBorders>
            <w:hideMark/>
          </w:tcPr>
          <w:p w14:paraId="79540B06" w14:textId="77777777" w:rsidR="009271EA" w:rsidRPr="00112425" w:rsidRDefault="009271EA" w:rsidP="008513D7">
            <w:pPr>
              <w:keepNext/>
              <w:keepLines/>
              <w:jc w:val="both"/>
              <w:rPr>
                <w:rFonts w:ascii="Tahoma" w:hAnsi="Tahoma"/>
              </w:rPr>
            </w:pPr>
            <w:r w:rsidRPr="00112425">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14:paraId="2837D486"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18" w:space="0" w:color="auto"/>
              <w:right w:val="single" w:sz="18" w:space="0" w:color="auto"/>
            </w:tcBorders>
          </w:tcPr>
          <w:p w14:paraId="00E0EF87"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18" w:space="0" w:color="auto"/>
              <w:right w:val="single" w:sz="18" w:space="0" w:color="auto"/>
            </w:tcBorders>
          </w:tcPr>
          <w:p w14:paraId="5051AF29" w14:textId="77777777" w:rsidR="009271EA" w:rsidRPr="00112425" w:rsidRDefault="009271EA" w:rsidP="008513D7">
            <w:pPr>
              <w:keepNext/>
              <w:keepLines/>
              <w:jc w:val="both"/>
              <w:rPr>
                <w:rFonts w:ascii="Tahoma" w:hAnsi="Tahoma"/>
              </w:rPr>
            </w:pPr>
          </w:p>
        </w:tc>
      </w:tr>
    </w:tbl>
    <w:p w14:paraId="33BC638D" w14:textId="77777777" w:rsidR="009271EA" w:rsidRPr="00112425" w:rsidRDefault="009271EA" w:rsidP="009271EA">
      <w:pPr>
        <w:keepNext/>
        <w:keepLines/>
        <w:jc w:val="both"/>
        <w:rPr>
          <w:rFonts w:ascii="Tahoma" w:hAnsi="Tahoma"/>
        </w:rPr>
      </w:pPr>
    </w:p>
    <w:p w14:paraId="5D43F5BB" w14:textId="77777777" w:rsidR="009271EA" w:rsidRPr="00112425" w:rsidRDefault="009271EA" w:rsidP="009271EA">
      <w:pPr>
        <w:keepNext/>
        <w:keepLines/>
        <w:jc w:val="both"/>
        <w:rPr>
          <w:rFonts w:ascii="Tahoma" w:hAnsi="Tahoma"/>
        </w:rPr>
      </w:pPr>
      <w:r w:rsidRPr="00112425">
        <w:rPr>
          <w:rFonts w:ascii="Tahoma" w:hAnsi="Tahoma"/>
        </w:rPr>
        <w:t xml:space="preserve">Če ste na katerokoli vprašanje odgovorili z </w:t>
      </w:r>
      <w:r w:rsidRPr="00112425">
        <w:rPr>
          <w:rFonts w:ascii="Tahoma" w:hAnsi="Tahoma"/>
          <w:b/>
        </w:rPr>
        <w:t>DA</w:t>
      </w:r>
      <w:r w:rsidRPr="00112425">
        <w:rPr>
          <w:rFonts w:ascii="Tahoma" w:hAnsi="Tahoma"/>
        </w:rPr>
        <w:t>, prosimo, da dodatno obrazložite vaše težave:</w:t>
      </w:r>
    </w:p>
    <w:p w14:paraId="1336FB27" w14:textId="77777777" w:rsidR="009271EA" w:rsidRPr="00112425" w:rsidRDefault="009271EA" w:rsidP="009271EA">
      <w:pPr>
        <w:pStyle w:val="Telobesedila"/>
        <w:keepNext/>
        <w:keepLines/>
        <w:widowControl/>
        <w:rPr>
          <w:rFonts w:ascii="Tahoma" w:hAnsi="Tahoma"/>
        </w:rPr>
      </w:pPr>
      <w:r w:rsidRPr="00112425">
        <w:rPr>
          <w:rFonts w:ascii="Tahoma" w:hAnsi="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4DB014" w14:textId="77777777" w:rsidR="009271EA" w:rsidRPr="00112425" w:rsidRDefault="009271EA" w:rsidP="009271EA">
      <w:pPr>
        <w:keepNext/>
        <w:keepLines/>
        <w:jc w:val="both"/>
        <w:rPr>
          <w:rFonts w:ascii="Tahoma" w:hAnsi="Tahoma"/>
        </w:rPr>
      </w:pPr>
    </w:p>
    <w:p w14:paraId="2268CFDA" w14:textId="77777777" w:rsidR="009271EA" w:rsidRPr="00112425" w:rsidRDefault="009271EA" w:rsidP="009271EA">
      <w:pPr>
        <w:keepNext/>
        <w:keepLines/>
        <w:jc w:val="both"/>
        <w:rPr>
          <w:rFonts w:ascii="Tahoma" w:hAnsi="Tahoma"/>
        </w:rPr>
      </w:pPr>
      <w:r w:rsidRPr="00112425">
        <w:rPr>
          <w:rFonts w:ascii="Tahoma" w:hAnsi="Tahoma"/>
        </w:rPr>
        <w:t>Potrjujem, da so odgovori na vprašanja ter dodatne informacije resnični.</w:t>
      </w:r>
    </w:p>
    <w:p w14:paraId="29FA96D8" w14:textId="77777777" w:rsidR="009271EA" w:rsidRPr="00112425" w:rsidRDefault="009271EA" w:rsidP="009271EA">
      <w:pPr>
        <w:keepNext/>
        <w:keepLines/>
        <w:jc w:val="both"/>
        <w:rPr>
          <w:rFonts w:ascii="Tahoma" w:hAnsi="Tahoma"/>
        </w:rPr>
      </w:pPr>
    </w:p>
    <w:p w14:paraId="0D799C3C" w14:textId="77777777" w:rsidR="009271EA" w:rsidRPr="00112425" w:rsidRDefault="009271EA" w:rsidP="009271EA">
      <w:pPr>
        <w:keepNext/>
        <w:keepLines/>
        <w:jc w:val="both"/>
        <w:rPr>
          <w:rFonts w:ascii="Tahoma" w:hAnsi="Tahoma"/>
        </w:rPr>
      </w:pPr>
      <w:r w:rsidRPr="00112425">
        <w:rPr>
          <w:rFonts w:ascii="Tahoma" w:hAnsi="Tahoma"/>
        </w:rPr>
        <w:t>Podpis osebe:                                                                                Datum:</w:t>
      </w:r>
    </w:p>
    <w:p w14:paraId="0D6B7361" w14:textId="77777777" w:rsidR="009271EA" w:rsidRPr="00112425" w:rsidRDefault="009271EA" w:rsidP="009271EA">
      <w:pPr>
        <w:keepNext/>
        <w:keepLines/>
        <w:pBdr>
          <w:bottom w:val="single" w:sz="12" w:space="1" w:color="auto"/>
        </w:pBdr>
        <w:jc w:val="both"/>
        <w:rPr>
          <w:rFonts w:ascii="Tahoma" w:hAnsi="Tahoma"/>
        </w:rPr>
      </w:pPr>
    </w:p>
    <w:p w14:paraId="6E3611F3" w14:textId="77777777" w:rsidR="009271EA" w:rsidRPr="00112425" w:rsidRDefault="009271EA" w:rsidP="009271EA">
      <w:pPr>
        <w:keepNext/>
        <w:keepLines/>
        <w:pBdr>
          <w:bottom w:val="single" w:sz="12" w:space="1" w:color="auto"/>
        </w:pBdr>
        <w:jc w:val="both"/>
        <w:rPr>
          <w:rFonts w:ascii="Tahoma" w:hAnsi="Tahoma"/>
        </w:rPr>
      </w:pPr>
    </w:p>
    <w:p w14:paraId="2B5B7C95" w14:textId="77777777" w:rsidR="009271EA" w:rsidRPr="00112425" w:rsidRDefault="009271EA" w:rsidP="009271EA">
      <w:pPr>
        <w:keepNext/>
        <w:keepLines/>
        <w:jc w:val="both"/>
        <w:rPr>
          <w:rFonts w:ascii="Tahoma" w:hAnsi="Tahoma"/>
        </w:rPr>
      </w:pPr>
    </w:p>
    <w:p w14:paraId="6FC729C8" w14:textId="77777777" w:rsidR="009271EA" w:rsidRPr="00112425" w:rsidRDefault="009271EA" w:rsidP="009271EA">
      <w:pPr>
        <w:keepNext/>
        <w:keepLines/>
        <w:jc w:val="both"/>
        <w:rPr>
          <w:rFonts w:ascii="Tahoma" w:hAnsi="Tahoma"/>
        </w:rPr>
      </w:pPr>
      <w:r w:rsidRPr="00112425">
        <w:rPr>
          <w:rFonts w:ascii="Tahoma" w:hAnsi="Tahoma"/>
        </w:rPr>
        <w:t>Napoten na zdravniški pregled                   da                     ne</w:t>
      </w:r>
    </w:p>
    <w:p w14:paraId="469ACCB3" w14:textId="77777777" w:rsidR="009271EA" w:rsidRPr="00112425" w:rsidRDefault="009271EA" w:rsidP="009271EA">
      <w:pPr>
        <w:keepNext/>
        <w:keepLines/>
        <w:jc w:val="both"/>
        <w:rPr>
          <w:rFonts w:ascii="Tahoma" w:hAnsi="Tahoma"/>
        </w:rPr>
      </w:pPr>
    </w:p>
    <w:p w14:paraId="3BABD05C" w14:textId="77777777" w:rsidR="009271EA" w:rsidRPr="00112425" w:rsidRDefault="009271EA" w:rsidP="009271EA">
      <w:pPr>
        <w:keepNext/>
        <w:keepLines/>
        <w:rPr>
          <w:rFonts w:ascii="Tahoma" w:hAnsi="Tahoma"/>
        </w:rPr>
      </w:pPr>
      <w:r w:rsidRPr="00112425">
        <w:rPr>
          <w:rFonts w:ascii="Tahoma" w:hAnsi="Tahoma"/>
        </w:rPr>
        <w:t xml:space="preserve">Podpis nosilca živilske dejavnosti oziroma odgovorne osebe:       </w:t>
      </w:r>
      <w:r w:rsidRPr="00112425">
        <w:rPr>
          <w:rFonts w:ascii="Tahoma" w:hAnsi="Tahoma"/>
        </w:rPr>
        <w:tab/>
      </w:r>
    </w:p>
    <w:p w14:paraId="49653163" w14:textId="77777777" w:rsidR="009271EA" w:rsidRPr="00112425" w:rsidRDefault="009271EA" w:rsidP="009271EA">
      <w:pPr>
        <w:keepNext/>
        <w:keepLines/>
        <w:rPr>
          <w:rFonts w:ascii="Tahoma" w:hAnsi="Tahoma"/>
        </w:rPr>
      </w:pPr>
    </w:p>
    <w:p w14:paraId="4A24863F" w14:textId="77777777" w:rsidR="009271EA" w:rsidRPr="00112425" w:rsidRDefault="009271EA" w:rsidP="009271EA">
      <w:pPr>
        <w:keepNext/>
        <w:keepLines/>
        <w:rPr>
          <w:rFonts w:ascii="Tahoma" w:hAnsi="Tahoma"/>
        </w:rPr>
      </w:pPr>
    </w:p>
    <w:p w14:paraId="763EEC36" w14:textId="77777777" w:rsidR="009271EA" w:rsidRPr="00112425" w:rsidRDefault="009271EA" w:rsidP="009271EA">
      <w:pPr>
        <w:keepNext/>
        <w:keepLines/>
        <w:rPr>
          <w:rFonts w:ascii="Tahoma" w:hAnsi="Tahoma"/>
        </w:rPr>
      </w:pPr>
    </w:p>
    <w:p w14:paraId="66F8BED6" w14:textId="77777777" w:rsidR="009271EA" w:rsidRPr="00112425" w:rsidRDefault="009271EA" w:rsidP="009271EA">
      <w:pPr>
        <w:keepNext/>
        <w:keepLines/>
        <w:rPr>
          <w:rFonts w:ascii="Tahoma" w:hAnsi="Tahoma"/>
        </w:rPr>
      </w:pPr>
    </w:p>
    <w:p w14:paraId="6FBE153F" w14:textId="77777777" w:rsidR="009271EA" w:rsidRPr="00112425" w:rsidRDefault="009271EA" w:rsidP="009271EA">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6B56C3EA" w14:textId="77777777" w:rsidTr="008513D7">
        <w:trPr>
          <w:trHeight w:val="235"/>
        </w:trPr>
        <w:tc>
          <w:tcPr>
            <w:tcW w:w="2410" w:type="dxa"/>
          </w:tcPr>
          <w:p w14:paraId="6A41F53D" w14:textId="77777777" w:rsidR="009271EA" w:rsidRPr="00112425" w:rsidRDefault="009271EA" w:rsidP="008513D7">
            <w:pPr>
              <w:keepNext/>
              <w:keepLines/>
              <w:jc w:val="both"/>
              <w:rPr>
                <w:rFonts w:ascii="Tahoma" w:hAnsi="Tahoma"/>
                <w:snapToGrid w:val="0"/>
              </w:rPr>
            </w:pPr>
          </w:p>
        </w:tc>
        <w:tc>
          <w:tcPr>
            <w:tcW w:w="2693" w:type="dxa"/>
          </w:tcPr>
          <w:p w14:paraId="7F6A1FF7" w14:textId="77777777" w:rsidR="009271EA" w:rsidRPr="00112425" w:rsidRDefault="009271EA" w:rsidP="008513D7">
            <w:pPr>
              <w:keepNext/>
              <w:keepLines/>
              <w:jc w:val="center"/>
              <w:rPr>
                <w:rFonts w:ascii="Tahoma" w:hAnsi="Tahoma"/>
                <w:snapToGrid w:val="0"/>
              </w:rPr>
            </w:pPr>
          </w:p>
        </w:tc>
        <w:tc>
          <w:tcPr>
            <w:tcW w:w="4395" w:type="dxa"/>
          </w:tcPr>
          <w:p w14:paraId="25593BC5" w14:textId="77777777" w:rsidR="009271EA" w:rsidRPr="00112425" w:rsidRDefault="009271EA" w:rsidP="008513D7">
            <w:pPr>
              <w:keepNext/>
              <w:keepLines/>
              <w:jc w:val="both"/>
              <w:rPr>
                <w:rFonts w:ascii="Tahoma" w:hAnsi="Tahoma"/>
                <w:snapToGrid w:val="0"/>
              </w:rPr>
            </w:pPr>
          </w:p>
        </w:tc>
      </w:tr>
      <w:tr w:rsidR="009271EA" w:rsidRPr="00112425" w14:paraId="2CD895AC" w14:textId="77777777" w:rsidTr="008513D7">
        <w:trPr>
          <w:trHeight w:val="235"/>
        </w:trPr>
        <w:tc>
          <w:tcPr>
            <w:tcW w:w="2410" w:type="dxa"/>
            <w:tcBorders>
              <w:top w:val="single" w:sz="4" w:space="0" w:color="auto"/>
              <w:left w:val="nil"/>
              <w:bottom w:val="nil"/>
              <w:right w:val="nil"/>
            </w:tcBorders>
            <w:hideMark/>
          </w:tcPr>
          <w:p w14:paraId="7AA6CF8E"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6C757BFC"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7222670F"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0BF2BEA1" w14:textId="77777777" w:rsidR="009271EA" w:rsidRPr="00112425" w:rsidRDefault="009271EA" w:rsidP="009271EA">
      <w:pPr>
        <w:keepNext/>
        <w:keepLines/>
        <w:rPr>
          <w:rFonts w:ascii="Tahoma" w:hAnsi="Tahoma"/>
        </w:rPr>
      </w:pPr>
    </w:p>
    <w:p w14:paraId="7A87E37A" w14:textId="77777777" w:rsidR="009271EA" w:rsidRPr="00112425" w:rsidRDefault="009271EA" w:rsidP="009271EA">
      <w:pPr>
        <w:keepNext/>
        <w:keepLines/>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624"/>
      </w:tblGrid>
      <w:tr w:rsidR="009271EA" w:rsidRPr="00112425" w14:paraId="3A911F0C" w14:textId="77777777" w:rsidTr="008513D7">
        <w:tc>
          <w:tcPr>
            <w:tcW w:w="7869" w:type="dxa"/>
            <w:tcBorders>
              <w:top w:val="single" w:sz="4" w:space="0" w:color="auto"/>
              <w:left w:val="single" w:sz="4" w:space="0" w:color="auto"/>
              <w:bottom w:val="single" w:sz="4" w:space="0" w:color="auto"/>
              <w:right w:val="single" w:sz="4" w:space="0" w:color="808080"/>
            </w:tcBorders>
            <w:hideMark/>
          </w:tcPr>
          <w:p w14:paraId="4A2EB9FA" w14:textId="77777777" w:rsidR="009271EA" w:rsidRPr="00112425" w:rsidRDefault="009271EA" w:rsidP="008513D7">
            <w:pPr>
              <w:keepNext/>
              <w:keepLines/>
              <w:rPr>
                <w:rFonts w:ascii="Tahoma" w:hAnsi="Tahoma"/>
              </w:rPr>
            </w:pPr>
            <w:r w:rsidRPr="00112425">
              <w:lastRenderedPageBreak/>
              <w:br w:type="page"/>
            </w:r>
            <w:r w:rsidRPr="00112425">
              <w:br w:type="page"/>
            </w:r>
            <w:r w:rsidRPr="00112425">
              <w:rPr>
                <w:rFonts w:ascii="Tahoma" w:hAnsi="Tahoma"/>
              </w:rPr>
              <w:t>ZDRAVSTVENE ZAHTEVE - POTRDILO</w:t>
            </w:r>
          </w:p>
        </w:tc>
        <w:tc>
          <w:tcPr>
            <w:tcW w:w="1624" w:type="dxa"/>
            <w:tcBorders>
              <w:top w:val="single" w:sz="4" w:space="0" w:color="auto"/>
              <w:left w:val="single" w:sz="4" w:space="0" w:color="808080"/>
              <w:bottom w:val="single" w:sz="4" w:space="0" w:color="auto"/>
              <w:right w:val="single" w:sz="4" w:space="0" w:color="auto"/>
            </w:tcBorders>
            <w:hideMark/>
          </w:tcPr>
          <w:p w14:paraId="7DA192FE" w14:textId="77777777" w:rsidR="009271EA" w:rsidRPr="00112425" w:rsidRDefault="009271EA" w:rsidP="008513D7">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13.b</w:t>
            </w:r>
          </w:p>
        </w:tc>
      </w:tr>
    </w:tbl>
    <w:p w14:paraId="6C60E41A" w14:textId="77777777" w:rsidR="009271EA" w:rsidRPr="00112425" w:rsidRDefault="009271EA" w:rsidP="009271EA">
      <w:pPr>
        <w:keepNext/>
        <w:keepLines/>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9271EA" w:rsidRPr="00112425" w14:paraId="3AF9D506" w14:textId="77777777" w:rsidTr="008513D7">
        <w:trPr>
          <w:trHeight w:val="268"/>
        </w:trPr>
        <w:tc>
          <w:tcPr>
            <w:tcW w:w="2500" w:type="dxa"/>
          </w:tcPr>
          <w:p w14:paraId="5C1BA3FE"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PONUDNIK – NAZIV:</w:t>
            </w:r>
          </w:p>
          <w:p w14:paraId="2B6F2C81"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630B138C" w14:textId="77777777" w:rsidR="009271EA" w:rsidRPr="00112425" w:rsidRDefault="009271EA" w:rsidP="008513D7">
            <w:pPr>
              <w:pStyle w:val="Glava"/>
              <w:keepNext/>
              <w:keepLines/>
              <w:rPr>
                <w:rFonts w:ascii="Tahoma" w:hAnsi="Tahoma" w:cs="Tahoma"/>
                <w:b/>
                <w:sz w:val="20"/>
              </w:rPr>
            </w:pPr>
            <w:r w:rsidRPr="00112425">
              <w:rPr>
                <w:rFonts w:ascii="Tahoma" w:hAnsi="Tahoma" w:cs="Tahoma"/>
                <w:b/>
                <w:sz w:val="20"/>
              </w:rPr>
              <w:t xml:space="preserve">_____________________________________________________  </w:t>
            </w:r>
          </w:p>
        </w:tc>
      </w:tr>
      <w:tr w:rsidR="009271EA" w:rsidRPr="00112425" w14:paraId="0AFCA2A3" w14:textId="77777777" w:rsidTr="008513D7">
        <w:trPr>
          <w:trHeight w:val="153"/>
        </w:trPr>
        <w:tc>
          <w:tcPr>
            <w:tcW w:w="2500" w:type="dxa"/>
          </w:tcPr>
          <w:p w14:paraId="1D6E27FD"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Pr>
          <w:p w14:paraId="2600E276" w14:textId="77777777" w:rsidR="009271EA" w:rsidRPr="00112425" w:rsidRDefault="009271EA" w:rsidP="008513D7">
            <w:pPr>
              <w:pStyle w:val="Glava"/>
              <w:keepNext/>
              <w:keepLines/>
              <w:tabs>
                <w:tab w:val="left" w:pos="708"/>
              </w:tabs>
              <w:rPr>
                <w:rFonts w:ascii="Tahoma" w:hAnsi="Tahoma" w:cs="Tahoma"/>
                <w:b/>
                <w:sz w:val="20"/>
              </w:rPr>
            </w:pPr>
          </w:p>
        </w:tc>
      </w:tr>
      <w:tr w:rsidR="009271EA" w:rsidRPr="00112425" w14:paraId="608B202C" w14:textId="77777777" w:rsidTr="008513D7">
        <w:trPr>
          <w:trHeight w:val="266"/>
        </w:trPr>
        <w:tc>
          <w:tcPr>
            <w:tcW w:w="2500" w:type="dxa"/>
          </w:tcPr>
          <w:p w14:paraId="18F7EB8F"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NASLOV:</w:t>
            </w:r>
          </w:p>
          <w:p w14:paraId="7A148418"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001C80F0" w14:textId="77777777" w:rsidR="009271EA" w:rsidRPr="00112425" w:rsidRDefault="009271EA" w:rsidP="008513D7">
            <w:pPr>
              <w:pStyle w:val="Glava"/>
              <w:keepNext/>
              <w:keepLines/>
              <w:tabs>
                <w:tab w:val="left" w:pos="708"/>
              </w:tabs>
              <w:rPr>
                <w:rFonts w:ascii="Tahoma" w:hAnsi="Tahoma" w:cs="Tahoma"/>
                <w:b/>
                <w:sz w:val="20"/>
              </w:rPr>
            </w:pPr>
          </w:p>
        </w:tc>
      </w:tr>
    </w:tbl>
    <w:p w14:paraId="545E1F89" w14:textId="77777777" w:rsidR="009271EA" w:rsidRPr="00112425" w:rsidRDefault="009271EA" w:rsidP="009271EA">
      <w:pPr>
        <w:keepNext/>
        <w:keepLines/>
        <w:jc w:val="center"/>
        <w:rPr>
          <w:rFonts w:ascii="Tahoma" w:hAnsi="Tahoma" w:cs="Tahoma"/>
          <w:b/>
        </w:rPr>
      </w:pPr>
    </w:p>
    <w:p w14:paraId="39ECB40B" w14:textId="77777777" w:rsidR="009271EA" w:rsidRPr="00112425" w:rsidRDefault="009271EA" w:rsidP="009271EA">
      <w:pPr>
        <w:keepNext/>
        <w:keepLines/>
        <w:tabs>
          <w:tab w:val="num" w:pos="2508"/>
        </w:tabs>
        <w:jc w:val="center"/>
        <w:rPr>
          <w:rFonts w:ascii="Tahoma" w:hAnsi="Tahoma" w:cs="Tahoma"/>
          <w:b/>
        </w:rPr>
      </w:pPr>
      <w:r w:rsidRPr="00112425">
        <w:rPr>
          <w:rFonts w:ascii="Tahoma" w:hAnsi="Tahoma" w:cs="Tahoma"/>
          <w:b/>
        </w:rPr>
        <w:t>POTRDILO O PREGLEDU OSEBE, KI PRI DELU PRIHAJA V STIK Z ŽIVILI*</w:t>
      </w:r>
    </w:p>
    <w:p w14:paraId="48C3EBB4" w14:textId="77777777" w:rsidR="009271EA" w:rsidRPr="00112425" w:rsidRDefault="009271EA" w:rsidP="009271EA">
      <w:pPr>
        <w:keepNext/>
        <w:keepLines/>
        <w:tabs>
          <w:tab w:val="num" w:pos="2508"/>
        </w:tabs>
        <w:jc w:val="center"/>
        <w:rPr>
          <w:rFonts w:ascii="Tahoma" w:hAnsi="Tahoma" w:cs="Tahoma"/>
          <w:b/>
        </w:rPr>
      </w:pPr>
    </w:p>
    <w:p w14:paraId="1F362CD6" w14:textId="1FD6BCE0" w:rsidR="009271EA" w:rsidRPr="00112425" w:rsidRDefault="009271EA" w:rsidP="009271EA">
      <w:pPr>
        <w:keepNext/>
        <w:keepLines/>
        <w:jc w:val="both"/>
        <w:rPr>
          <w:rFonts w:ascii="Tahoma" w:hAnsi="Tahoma" w:cs="Tahoma"/>
        </w:rPr>
      </w:pPr>
      <w:r w:rsidRPr="00112425">
        <w:rPr>
          <w:rFonts w:ascii="Tahoma" w:hAnsi="Tahoma" w:cs="Tahoma"/>
        </w:rPr>
        <w:t>Potrdilo o pregledu osebe, ki je opravljen po Pravilniku o zdravstvenih zahtevah za osebe, ki pri delu v proizvodnji in prometu z živili prihajajo v stik z živili (Ur.</w:t>
      </w:r>
      <w:r>
        <w:rPr>
          <w:rFonts w:ascii="Tahoma" w:hAnsi="Tahoma" w:cs="Tahoma"/>
        </w:rPr>
        <w:t xml:space="preserve"> </w:t>
      </w:r>
      <w:r w:rsidRPr="00112425">
        <w:rPr>
          <w:rFonts w:ascii="Tahoma" w:hAnsi="Tahoma" w:cs="Tahoma"/>
        </w:rPr>
        <w:t>l. RS št. 82/2003 in 25/2009).</w:t>
      </w:r>
    </w:p>
    <w:p w14:paraId="7C62DC6A" w14:textId="77777777" w:rsidR="009271EA" w:rsidRPr="00112425" w:rsidRDefault="009271EA" w:rsidP="009271EA">
      <w:pPr>
        <w:keepNext/>
        <w:keepLines/>
        <w:jc w:val="both"/>
        <w:rPr>
          <w:rFonts w:ascii="Tahoma" w:hAnsi="Tahoma" w:cs="Tahoma"/>
        </w:rPr>
      </w:pPr>
    </w:p>
    <w:p w14:paraId="77AEC411" w14:textId="77777777" w:rsidR="009271EA" w:rsidRPr="00112425" w:rsidRDefault="009271EA" w:rsidP="009271EA">
      <w:pPr>
        <w:keepNext/>
        <w:keepLines/>
        <w:jc w:val="both"/>
        <w:rPr>
          <w:rFonts w:ascii="Tahoma" w:hAnsi="Tahoma" w:cs="Tahoma"/>
        </w:rPr>
      </w:pPr>
      <w:r w:rsidRPr="00112425">
        <w:rPr>
          <w:rFonts w:ascii="Tahoma" w:hAnsi="Tahoma" w:cs="Tahoma"/>
        </w:rPr>
        <w:t>Na podlagi opravljenega pregleda je bilo ugotovljeno, da:</w:t>
      </w:r>
    </w:p>
    <w:p w14:paraId="06A4C03B" w14:textId="77777777" w:rsidR="009271EA" w:rsidRPr="00112425" w:rsidRDefault="009271EA" w:rsidP="009271EA">
      <w:pPr>
        <w:keepNext/>
        <w:keepLines/>
        <w:jc w:val="both"/>
        <w:rPr>
          <w:rFonts w:ascii="Tahoma" w:hAnsi="Tahoma" w:cs="Tahoma"/>
        </w:rPr>
      </w:pPr>
    </w:p>
    <w:p w14:paraId="796F5B3E" w14:textId="77777777" w:rsidR="009271EA" w:rsidRPr="00112425" w:rsidRDefault="009271EA" w:rsidP="009271EA">
      <w:pPr>
        <w:keepNext/>
        <w:keepLines/>
        <w:jc w:val="both"/>
        <w:rPr>
          <w:rFonts w:ascii="Tahoma" w:hAnsi="Tahoma" w:cs="Tahoma"/>
        </w:rPr>
      </w:pPr>
      <w:r w:rsidRPr="00112425">
        <w:rPr>
          <w:rFonts w:ascii="Tahoma" w:hAnsi="Tahoma" w:cs="Tahoma"/>
        </w:rPr>
        <w:t>Ime in priimek:</w:t>
      </w:r>
      <w:r w:rsidRPr="00112425">
        <w:rPr>
          <w:rFonts w:ascii="Tahoma" w:hAnsi="Tahoma" w:cs="Tahoma"/>
        </w:rPr>
        <w:tab/>
      </w:r>
      <w:r w:rsidRPr="00112425">
        <w:rPr>
          <w:rFonts w:ascii="Tahoma" w:hAnsi="Tahoma" w:cs="Tahoma"/>
        </w:rPr>
        <w:tab/>
        <w:t>___________________________________________________________</w:t>
      </w:r>
    </w:p>
    <w:p w14:paraId="400C4220" w14:textId="77777777" w:rsidR="009271EA" w:rsidRPr="00112425" w:rsidRDefault="009271EA" w:rsidP="009271EA">
      <w:pPr>
        <w:keepNext/>
        <w:keepLines/>
        <w:jc w:val="both"/>
        <w:rPr>
          <w:rFonts w:ascii="Tahoma" w:hAnsi="Tahoma" w:cs="Tahoma"/>
        </w:rPr>
      </w:pPr>
    </w:p>
    <w:p w14:paraId="31518EFB" w14:textId="77777777" w:rsidR="009271EA" w:rsidRPr="00112425" w:rsidRDefault="009271EA" w:rsidP="009271EA">
      <w:pPr>
        <w:keepNext/>
        <w:keepLines/>
        <w:rPr>
          <w:rFonts w:ascii="Tahoma" w:hAnsi="Tahoma" w:cs="Tahoma"/>
        </w:rPr>
      </w:pPr>
      <w:r w:rsidRPr="00112425">
        <w:rPr>
          <w:rFonts w:ascii="Tahoma" w:hAnsi="Tahoma" w:cs="Tahoma"/>
        </w:rPr>
        <w:t>Nosilec živilske stroke:</w:t>
      </w:r>
      <w:r w:rsidRPr="00112425">
        <w:rPr>
          <w:rFonts w:ascii="Tahoma" w:hAnsi="Tahoma" w:cs="Tahoma"/>
        </w:rPr>
        <w:tab/>
        <w:t>___________________________________________________________</w:t>
      </w:r>
    </w:p>
    <w:p w14:paraId="20E7065B" w14:textId="77777777" w:rsidR="009271EA" w:rsidRPr="00112425" w:rsidRDefault="009271EA" w:rsidP="009271EA">
      <w:pPr>
        <w:keepNext/>
        <w:keepLines/>
        <w:jc w:val="both"/>
        <w:rPr>
          <w:rFonts w:ascii="Tahoma" w:hAnsi="Tahoma" w:cs="Tahoma"/>
        </w:rPr>
      </w:pPr>
    </w:p>
    <w:p w14:paraId="59EB9C5C" w14:textId="77777777" w:rsidR="009271EA" w:rsidRPr="00112425" w:rsidRDefault="009271EA" w:rsidP="009271EA">
      <w:pPr>
        <w:keepNext/>
        <w:keepLines/>
        <w:jc w:val="both"/>
        <w:rPr>
          <w:rFonts w:ascii="Tahoma" w:hAnsi="Tahoma" w:cs="Tahoma"/>
        </w:rPr>
      </w:pPr>
      <w:r w:rsidRPr="00112425">
        <w:rPr>
          <w:rFonts w:ascii="Tahoma" w:hAnsi="Tahoma" w:cs="Tahoma"/>
        </w:rPr>
        <w:t>Delovno mesto:</w:t>
      </w:r>
      <w:r w:rsidRPr="00112425">
        <w:rPr>
          <w:rFonts w:ascii="Tahoma" w:hAnsi="Tahoma" w:cs="Tahoma"/>
        </w:rPr>
        <w:tab/>
      </w:r>
      <w:r w:rsidRPr="00112425">
        <w:rPr>
          <w:rFonts w:ascii="Tahoma" w:hAnsi="Tahoma" w:cs="Tahoma"/>
        </w:rPr>
        <w:tab/>
        <w:t>___________________________________________________________</w:t>
      </w:r>
    </w:p>
    <w:p w14:paraId="3EDA6451" w14:textId="77777777" w:rsidR="009271EA" w:rsidRPr="00112425" w:rsidRDefault="009271EA" w:rsidP="009271EA">
      <w:pPr>
        <w:keepNext/>
        <w:keepLines/>
        <w:jc w:val="both"/>
        <w:rPr>
          <w:rFonts w:ascii="Tahoma" w:hAnsi="Tahoma" w:cs="Tahoma"/>
        </w:rPr>
      </w:pPr>
    </w:p>
    <w:p w14:paraId="5B474AAB" w14:textId="77777777" w:rsidR="009271EA" w:rsidRPr="00112425" w:rsidRDefault="009271EA" w:rsidP="009271EA">
      <w:pPr>
        <w:keepNext/>
        <w:keepLines/>
        <w:jc w:val="both"/>
        <w:rPr>
          <w:rFonts w:ascii="Tahoma" w:hAnsi="Tahoma" w:cs="Tahoma"/>
        </w:rPr>
      </w:pPr>
      <w:r w:rsidRPr="00112425">
        <w:rPr>
          <w:rFonts w:ascii="Tahoma" w:hAnsi="Tahoma" w:cs="Tahoma"/>
        </w:rPr>
        <w:t>Izpolnjuje pogoje za delo z živili</w:t>
      </w:r>
    </w:p>
    <w:p w14:paraId="59087AC1" w14:textId="77777777" w:rsidR="009271EA" w:rsidRPr="00112425" w:rsidRDefault="009271EA" w:rsidP="003164BD">
      <w:pPr>
        <w:keepNext/>
        <w:keepLines/>
        <w:numPr>
          <w:ilvl w:val="0"/>
          <w:numId w:val="19"/>
        </w:numPr>
        <w:tabs>
          <w:tab w:val="clear" w:pos="360"/>
          <w:tab w:val="num" w:pos="567"/>
        </w:tabs>
        <w:ind w:hanging="76"/>
        <w:jc w:val="both"/>
        <w:rPr>
          <w:rFonts w:ascii="Tahoma" w:hAnsi="Tahoma" w:cs="Tahoma"/>
        </w:rPr>
      </w:pPr>
      <w:r w:rsidRPr="00112425">
        <w:rPr>
          <w:rFonts w:ascii="Tahoma" w:hAnsi="Tahoma" w:cs="Tahoma"/>
        </w:rPr>
        <w:t>Izpolnjuje pogoje za delo z živili z omejitvijo</w:t>
      </w:r>
    </w:p>
    <w:p w14:paraId="355A28E3" w14:textId="77777777" w:rsidR="009271EA" w:rsidRPr="00112425" w:rsidRDefault="009271EA" w:rsidP="003164BD">
      <w:pPr>
        <w:keepNext/>
        <w:keepLines/>
        <w:numPr>
          <w:ilvl w:val="0"/>
          <w:numId w:val="19"/>
        </w:numPr>
        <w:tabs>
          <w:tab w:val="clear" w:pos="360"/>
          <w:tab w:val="num" w:pos="567"/>
        </w:tabs>
        <w:ind w:hanging="76"/>
        <w:jc w:val="both"/>
        <w:rPr>
          <w:rFonts w:ascii="Tahoma" w:hAnsi="Tahoma" w:cs="Tahoma"/>
        </w:rPr>
      </w:pPr>
      <w:r w:rsidRPr="00112425">
        <w:rPr>
          <w:rFonts w:ascii="Tahoma" w:hAnsi="Tahoma" w:cs="Tahoma"/>
        </w:rPr>
        <w:t>Ne izpolnjuje pogoje za delo z živili, zaradi</w:t>
      </w:r>
    </w:p>
    <w:p w14:paraId="5EDF6015" w14:textId="77777777" w:rsidR="009271EA" w:rsidRPr="00112425" w:rsidRDefault="009271EA" w:rsidP="003164BD">
      <w:pPr>
        <w:keepNext/>
        <w:keepLines/>
        <w:numPr>
          <w:ilvl w:val="0"/>
          <w:numId w:val="19"/>
        </w:numPr>
        <w:tabs>
          <w:tab w:val="clear" w:pos="360"/>
          <w:tab w:val="num" w:pos="567"/>
        </w:tabs>
        <w:ind w:hanging="76"/>
        <w:jc w:val="both"/>
        <w:rPr>
          <w:rFonts w:ascii="Tahoma" w:hAnsi="Tahoma" w:cs="Tahoma"/>
        </w:rPr>
      </w:pPr>
    </w:p>
    <w:p w14:paraId="3A75FABE" w14:textId="77777777" w:rsidR="009271EA" w:rsidRPr="00112425" w:rsidRDefault="009271EA" w:rsidP="003164BD">
      <w:pPr>
        <w:keepNext/>
        <w:keepLines/>
        <w:numPr>
          <w:ilvl w:val="0"/>
          <w:numId w:val="19"/>
        </w:numPr>
        <w:tabs>
          <w:tab w:val="clear" w:pos="360"/>
          <w:tab w:val="num" w:pos="567"/>
        </w:tabs>
        <w:ind w:hanging="76"/>
        <w:jc w:val="both"/>
        <w:rPr>
          <w:rFonts w:ascii="Tahoma" w:hAnsi="Tahoma" w:cs="Tahoma"/>
        </w:rPr>
      </w:pPr>
    </w:p>
    <w:p w14:paraId="5B212131" w14:textId="77777777" w:rsidR="009271EA" w:rsidRPr="00112425" w:rsidRDefault="009271EA" w:rsidP="003164BD">
      <w:pPr>
        <w:keepNext/>
        <w:keepLines/>
        <w:numPr>
          <w:ilvl w:val="0"/>
          <w:numId w:val="19"/>
        </w:numPr>
        <w:tabs>
          <w:tab w:val="clear" w:pos="360"/>
          <w:tab w:val="num" w:pos="567"/>
        </w:tabs>
        <w:ind w:hanging="76"/>
        <w:jc w:val="both"/>
        <w:rPr>
          <w:rFonts w:ascii="Tahoma" w:hAnsi="Tahoma" w:cs="Tahoma"/>
        </w:rPr>
      </w:pPr>
    </w:p>
    <w:p w14:paraId="21032A4C" w14:textId="77777777" w:rsidR="009271EA" w:rsidRPr="00112425" w:rsidRDefault="009271EA" w:rsidP="003164BD">
      <w:pPr>
        <w:keepNext/>
        <w:keepLines/>
        <w:numPr>
          <w:ilvl w:val="0"/>
          <w:numId w:val="19"/>
        </w:numPr>
        <w:tabs>
          <w:tab w:val="clear" w:pos="360"/>
          <w:tab w:val="num" w:pos="567"/>
        </w:tabs>
        <w:ind w:hanging="76"/>
        <w:jc w:val="both"/>
        <w:rPr>
          <w:rFonts w:ascii="Tahoma" w:hAnsi="Tahoma" w:cs="Tahoma"/>
        </w:rPr>
      </w:pPr>
    </w:p>
    <w:p w14:paraId="117A62C1" w14:textId="77777777" w:rsidR="009271EA" w:rsidRPr="00112425" w:rsidRDefault="009271EA" w:rsidP="009271EA">
      <w:pPr>
        <w:keepNext/>
        <w:keepLines/>
        <w:jc w:val="both"/>
        <w:rPr>
          <w:rFonts w:ascii="Tahoma" w:hAnsi="Tahoma" w:cs="Tahoma"/>
        </w:rPr>
      </w:pPr>
    </w:p>
    <w:p w14:paraId="1F2B41FC" w14:textId="77777777" w:rsidR="009271EA" w:rsidRPr="00112425" w:rsidRDefault="009271EA" w:rsidP="009271EA">
      <w:pPr>
        <w:keepNext/>
        <w:keepLines/>
        <w:jc w:val="both"/>
        <w:rPr>
          <w:rFonts w:ascii="Tahoma" w:hAnsi="Tahoma" w:cs="Tahoma"/>
        </w:rPr>
      </w:pPr>
      <w:r w:rsidRPr="00112425">
        <w:rPr>
          <w:rFonts w:ascii="Tahoma" w:hAnsi="Tahoma" w:cs="Tahoma"/>
        </w:rPr>
        <w:t>Predlagani ukrepi:</w:t>
      </w:r>
    </w:p>
    <w:p w14:paraId="598F190B" w14:textId="77777777" w:rsidR="009271EA" w:rsidRPr="00112425" w:rsidRDefault="009271EA" w:rsidP="003164BD">
      <w:pPr>
        <w:keepNext/>
        <w:keepLines/>
        <w:numPr>
          <w:ilvl w:val="0"/>
          <w:numId w:val="20"/>
        </w:numPr>
        <w:tabs>
          <w:tab w:val="clear" w:pos="360"/>
          <w:tab w:val="num" w:pos="567"/>
        </w:tabs>
        <w:ind w:hanging="76"/>
        <w:jc w:val="both"/>
        <w:rPr>
          <w:rFonts w:ascii="Tahoma" w:hAnsi="Tahoma" w:cs="Tahoma"/>
        </w:rPr>
      </w:pPr>
    </w:p>
    <w:p w14:paraId="61C0932F" w14:textId="77777777" w:rsidR="009271EA" w:rsidRPr="00112425" w:rsidRDefault="009271EA" w:rsidP="003164BD">
      <w:pPr>
        <w:keepNext/>
        <w:keepLines/>
        <w:numPr>
          <w:ilvl w:val="0"/>
          <w:numId w:val="20"/>
        </w:numPr>
        <w:tabs>
          <w:tab w:val="clear" w:pos="360"/>
          <w:tab w:val="num" w:pos="567"/>
        </w:tabs>
        <w:ind w:hanging="76"/>
        <w:jc w:val="both"/>
        <w:rPr>
          <w:rFonts w:ascii="Tahoma" w:hAnsi="Tahoma" w:cs="Tahoma"/>
        </w:rPr>
      </w:pPr>
    </w:p>
    <w:p w14:paraId="33DB6A43" w14:textId="77777777" w:rsidR="009271EA" w:rsidRPr="00112425" w:rsidRDefault="009271EA" w:rsidP="003164BD">
      <w:pPr>
        <w:keepNext/>
        <w:keepLines/>
        <w:numPr>
          <w:ilvl w:val="0"/>
          <w:numId w:val="20"/>
        </w:numPr>
        <w:tabs>
          <w:tab w:val="clear" w:pos="360"/>
          <w:tab w:val="num" w:pos="567"/>
        </w:tabs>
        <w:ind w:hanging="76"/>
        <w:jc w:val="both"/>
        <w:rPr>
          <w:rFonts w:ascii="Tahoma" w:hAnsi="Tahoma" w:cs="Tahoma"/>
        </w:rPr>
      </w:pPr>
    </w:p>
    <w:p w14:paraId="03884D4F" w14:textId="77777777" w:rsidR="009271EA" w:rsidRPr="00112425" w:rsidRDefault="009271EA" w:rsidP="003164BD">
      <w:pPr>
        <w:keepNext/>
        <w:keepLines/>
        <w:numPr>
          <w:ilvl w:val="0"/>
          <w:numId w:val="20"/>
        </w:numPr>
        <w:tabs>
          <w:tab w:val="clear" w:pos="360"/>
          <w:tab w:val="num" w:pos="567"/>
        </w:tabs>
        <w:ind w:hanging="76"/>
        <w:jc w:val="both"/>
        <w:rPr>
          <w:rFonts w:ascii="Tahoma" w:hAnsi="Tahoma" w:cs="Tahoma"/>
        </w:rPr>
      </w:pPr>
    </w:p>
    <w:p w14:paraId="1F0A6F52" w14:textId="77777777" w:rsidR="009271EA" w:rsidRPr="00112425" w:rsidRDefault="009271EA" w:rsidP="009271EA">
      <w:pPr>
        <w:keepNext/>
        <w:keepLines/>
        <w:jc w:val="both"/>
        <w:rPr>
          <w:rFonts w:ascii="Tahoma" w:hAnsi="Tahoma" w:cs="Tahoma"/>
        </w:rPr>
      </w:pPr>
    </w:p>
    <w:p w14:paraId="6E5D694A" w14:textId="77777777" w:rsidR="009271EA" w:rsidRPr="00112425" w:rsidRDefault="009271EA" w:rsidP="009271EA">
      <w:pPr>
        <w:keepNext/>
        <w:keepLines/>
        <w:jc w:val="both"/>
        <w:rPr>
          <w:rFonts w:ascii="Tahoma" w:hAnsi="Tahoma" w:cs="Tahoma"/>
        </w:rPr>
      </w:pPr>
      <w:r w:rsidRPr="00112425">
        <w:rPr>
          <w:rFonts w:ascii="Tahoma" w:hAnsi="Tahoma" w:cs="Tahoma"/>
        </w:rPr>
        <w:t>Naziv pooblaščenega javnega zdravstvenega zavoda, ki je potrdilo izdal:</w:t>
      </w:r>
    </w:p>
    <w:p w14:paraId="109D272F"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77F4EDBE"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0A5190A8"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76272F9B"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585A3E73"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191AA669" w14:textId="77777777" w:rsidR="009271EA" w:rsidRPr="00112425" w:rsidRDefault="009271EA" w:rsidP="009271EA">
      <w:pPr>
        <w:keepNext/>
        <w:keepLines/>
        <w:jc w:val="both"/>
        <w:rPr>
          <w:rFonts w:ascii="Tahoma" w:hAnsi="Tahoma" w:cs="Tahoma"/>
        </w:rPr>
      </w:pPr>
    </w:p>
    <w:p w14:paraId="2E6EBB73" w14:textId="77777777" w:rsidR="009271EA" w:rsidRPr="00112425" w:rsidRDefault="009271EA" w:rsidP="009271EA">
      <w:pPr>
        <w:keepNext/>
        <w:keepLines/>
        <w:jc w:val="center"/>
        <w:rPr>
          <w:rFonts w:ascii="Tahoma" w:hAnsi="Tahoma" w:cs="Tahoma"/>
        </w:rPr>
      </w:pPr>
      <w:r w:rsidRPr="00112425">
        <w:rPr>
          <w:rFonts w:ascii="Tahoma" w:hAnsi="Tahoma" w:cs="Tahoma"/>
        </w:rPr>
        <w:t xml:space="preserve">                                </w:t>
      </w:r>
    </w:p>
    <w:p w14:paraId="6919F22F" w14:textId="77777777" w:rsidR="009271EA" w:rsidRPr="00112425" w:rsidRDefault="009271EA" w:rsidP="009271EA">
      <w:pPr>
        <w:keepNext/>
        <w:keepLines/>
        <w:jc w:val="center"/>
        <w:rPr>
          <w:rFonts w:ascii="Tahoma" w:hAnsi="Tahoma" w:cs="Tahoma"/>
        </w:rPr>
      </w:pPr>
      <w:r w:rsidRPr="00112425">
        <w:rPr>
          <w:rFonts w:ascii="Tahoma" w:hAnsi="Tahoma" w:cs="Tahoma"/>
        </w:rPr>
        <w:t xml:space="preserve">   </w:t>
      </w:r>
    </w:p>
    <w:p w14:paraId="236CD2E3" w14:textId="77777777" w:rsidR="009271EA" w:rsidRPr="00112425" w:rsidRDefault="009271EA" w:rsidP="009271EA">
      <w:pPr>
        <w:keepNext/>
        <w:keepLines/>
        <w:jc w:val="center"/>
        <w:rPr>
          <w:rFonts w:ascii="Tahoma" w:hAnsi="Tahoma" w:cs="Tahoma"/>
        </w:rPr>
      </w:pPr>
      <w:r w:rsidRPr="00112425">
        <w:rPr>
          <w:rFonts w:ascii="Tahoma" w:hAnsi="Tahoma" w:cs="Tahoma"/>
        </w:rPr>
        <w:t xml:space="preserve">                                                                                        Žig in podpis zdravnika</w:t>
      </w:r>
    </w:p>
    <w:p w14:paraId="20E311D4" w14:textId="77777777" w:rsidR="009271EA" w:rsidRPr="00112425" w:rsidRDefault="009271EA" w:rsidP="009271EA">
      <w:pPr>
        <w:keepNext/>
        <w:keepLines/>
        <w:jc w:val="both"/>
        <w:rPr>
          <w:rFonts w:ascii="Tahoma" w:hAnsi="Tahoma" w:cs="Tahoma"/>
        </w:rPr>
      </w:pPr>
    </w:p>
    <w:p w14:paraId="422FB0CE" w14:textId="77777777" w:rsidR="009271EA" w:rsidRPr="00112425" w:rsidRDefault="009271EA" w:rsidP="009271EA">
      <w:pPr>
        <w:keepNext/>
        <w:keepLines/>
        <w:jc w:val="both"/>
        <w:rPr>
          <w:rFonts w:ascii="Tahoma" w:hAnsi="Tahoma" w:cs="Tahoma"/>
        </w:rPr>
      </w:pPr>
      <w:r w:rsidRPr="00112425">
        <w:rPr>
          <w:rFonts w:ascii="Tahoma" w:hAnsi="Tahoma" w:cs="Tahoma"/>
        </w:rPr>
        <w:t>*izpolni se v dveh (2) izvodih (za nosilca živilske dejavnosti in izvajalca pregleda)</w:t>
      </w:r>
    </w:p>
    <w:p w14:paraId="3A9EB0EB" w14:textId="77777777" w:rsidR="009271EA" w:rsidRPr="00112425" w:rsidRDefault="009271EA" w:rsidP="009271EA">
      <w:pPr>
        <w:keepNext/>
        <w:keepLines/>
      </w:pPr>
    </w:p>
    <w:p w14:paraId="74F5F84A" w14:textId="77777777" w:rsidR="009271EA" w:rsidRPr="00112425" w:rsidRDefault="009271EA" w:rsidP="009271EA">
      <w:pPr>
        <w:keepNext/>
        <w:keepLines/>
      </w:pPr>
    </w:p>
    <w:p w14:paraId="1B4335AE" w14:textId="77777777" w:rsidR="009271EA" w:rsidRPr="00112425" w:rsidRDefault="009271EA" w:rsidP="009271EA">
      <w:pPr>
        <w:keepNext/>
        <w:keepLines/>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327BB213" w14:textId="77777777" w:rsidTr="008513D7">
        <w:trPr>
          <w:trHeight w:val="235"/>
        </w:trPr>
        <w:tc>
          <w:tcPr>
            <w:tcW w:w="2410" w:type="dxa"/>
          </w:tcPr>
          <w:p w14:paraId="7C6F255B" w14:textId="77777777" w:rsidR="009271EA" w:rsidRPr="00112425" w:rsidRDefault="009271EA" w:rsidP="008513D7">
            <w:pPr>
              <w:keepNext/>
              <w:keepLines/>
              <w:jc w:val="both"/>
              <w:rPr>
                <w:rFonts w:ascii="Tahoma" w:hAnsi="Tahoma"/>
                <w:snapToGrid w:val="0"/>
              </w:rPr>
            </w:pPr>
          </w:p>
        </w:tc>
        <w:tc>
          <w:tcPr>
            <w:tcW w:w="2693" w:type="dxa"/>
          </w:tcPr>
          <w:p w14:paraId="4EF90965" w14:textId="77777777" w:rsidR="009271EA" w:rsidRPr="00112425" w:rsidRDefault="009271EA" w:rsidP="008513D7">
            <w:pPr>
              <w:keepNext/>
              <w:keepLines/>
              <w:jc w:val="center"/>
              <w:rPr>
                <w:rFonts w:ascii="Tahoma" w:hAnsi="Tahoma"/>
                <w:snapToGrid w:val="0"/>
              </w:rPr>
            </w:pPr>
          </w:p>
        </w:tc>
        <w:tc>
          <w:tcPr>
            <w:tcW w:w="4395" w:type="dxa"/>
          </w:tcPr>
          <w:p w14:paraId="42EA52EA" w14:textId="77777777" w:rsidR="009271EA" w:rsidRPr="00112425" w:rsidRDefault="009271EA" w:rsidP="008513D7">
            <w:pPr>
              <w:keepNext/>
              <w:keepLines/>
              <w:jc w:val="both"/>
              <w:rPr>
                <w:rFonts w:ascii="Tahoma" w:hAnsi="Tahoma"/>
                <w:snapToGrid w:val="0"/>
              </w:rPr>
            </w:pPr>
          </w:p>
        </w:tc>
      </w:tr>
      <w:tr w:rsidR="009271EA" w:rsidRPr="00E938DF" w14:paraId="07772235" w14:textId="77777777" w:rsidTr="008513D7">
        <w:trPr>
          <w:trHeight w:val="235"/>
        </w:trPr>
        <w:tc>
          <w:tcPr>
            <w:tcW w:w="2410" w:type="dxa"/>
            <w:tcBorders>
              <w:top w:val="single" w:sz="4" w:space="0" w:color="auto"/>
              <w:left w:val="nil"/>
              <w:bottom w:val="nil"/>
              <w:right w:val="nil"/>
            </w:tcBorders>
            <w:hideMark/>
          </w:tcPr>
          <w:p w14:paraId="4E6B5F4A"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0833724D"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38B4B456" w14:textId="77777777" w:rsidR="009271EA" w:rsidRPr="00E938DF"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34C63697" w14:textId="77777777" w:rsidR="009271EA" w:rsidRPr="00E70E82" w:rsidRDefault="009271EA" w:rsidP="00F309C0">
      <w:pPr>
        <w:keepNext/>
        <w:keepLines/>
        <w:jc w:val="both"/>
        <w:rPr>
          <w:rFonts w:ascii="Tahoma" w:hAnsi="Tahoma" w:cs="Tahoma"/>
        </w:rPr>
      </w:pPr>
    </w:p>
    <w:p w14:paraId="0330F769" w14:textId="77777777" w:rsidR="00220F7D" w:rsidRDefault="00220F7D" w:rsidP="00F309C0">
      <w:pPr>
        <w:keepNext/>
        <w:keepLines/>
      </w:pPr>
    </w:p>
    <w:p w14:paraId="2B0BDE1E" w14:textId="77777777" w:rsidR="00FB0B59" w:rsidRDefault="00FB0B59" w:rsidP="00F309C0">
      <w:pPr>
        <w:keepNext/>
        <w:keepLines/>
      </w:pPr>
    </w:p>
    <w:p w14:paraId="6830E491" w14:textId="75FFC109" w:rsidR="00FB0B59" w:rsidRDefault="00FB0B59" w:rsidP="00F309C0">
      <w:pPr>
        <w:keepNext/>
        <w:keepLines/>
      </w:pPr>
    </w:p>
    <w:sectPr w:rsidR="00FB0B59" w:rsidSect="00FE6940">
      <w:headerReference w:type="default" r:id="rId26"/>
      <w:headerReference w:type="first" r:id="rId27"/>
      <w:footerReference w:type="first" r:id="rId28"/>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B3D47" w14:textId="77777777" w:rsidR="00536E7F" w:rsidRDefault="00536E7F">
      <w:r>
        <w:separator/>
      </w:r>
    </w:p>
  </w:endnote>
  <w:endnote w:type="continuationSeparator" w:id="0">
    <w:p w14:paraId="0F100010" w14:textId="77777777" w:rsidR="00536E7F" w:rsidRDefault="00536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00"/>
    <w:family w:val="auto"/>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Arial"/>
    <w:charset w:val="EE"/>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3223" w14:textId="77777777" w:rsidR="00536E7F" w:rsidRPr="007653AE" w:rsidRDefault="00536E7F" w:rsidP="002303FA">
    <w:pPr>
      <w:pStyle w:val="Noga"/>
      <w:tabs>
        <w:tab w:val="clear" w:pos="4536"/>
        <w:tab w:val="clear" w:pos="9072"/>
      </w:tabs>
      <w:ind w:right="-1276"/>
      <w:jc w:val="right"/>
      <w:rPr>
        <w:sz w:val="16"/>
        <w:szCs w:val="16"/>
      </w:rPr>
    </w:pPr>
    <w:r>
      <w:rPr>
        <w:noProof/>
        <w:lang w:val="sl-SI"/>
      </w:rPr>
      <w:drawing>
        <wp:inline distT="0" distB="0" distL="0" distR="0" wp14:anchorId="3EC44F32" wp14:editId="0C1F0191">
          <wp:extent cx="3423285" cy="635635"/>
          <wp:effectExtent l="0" t="0" r="5715" b="0"/>
          <wp:docPr id="24" name="Slika 24"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F77D" w14:textId="7443921B" w:rsidR="00536E7F" w:rsidRPr="00CF4AE1" w:rsidRDefault="00536E7F" w:rsidP="001437FB">
    <w:pPr>
      <w:tabs>
        <w:tab w:val="center" w:pos="4536"/>
        <w:tab w:val="right" w:pos="9072"/>
      </w:tabs>
      <w:ind w:left="4963" w:right="-1134"/>
      <w:jc w:val="right"/>
    </w:pPr>
    <w:r w:rsidRPr="005332C6">
      <w:rPr>
        <w:noProof/>
        <w:sz w:val="16"/>
        <w:szCs w:val="16"/>
      </w:rPr>
      <w:drawing>
        <wp:inline distT="0" distB="0" distL="0" distR="0" wp14:anchorId="5F4917E2" wp14:editId="12261F88">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685234">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B951" w14:textId="77777777" w:rsidR="00536E7F" w:rsidRDefault="00536E7F" w:rsidP="00220F7D">
    <w:pPr>
      <w:pStyle w:val="Noga"/>
      <w:tabs>
        <w:tab w:val="left" w:pos="1134"/>
        <w:tab w:val="left" w:pos="1985"/>
      </w:tabs>
      <w:ind w:right="-1134"/>
      <w:jc w:val="right"/>
    </w:pPr>
    <w:r>
      <w:t xml:space="preserve">                     </w:t>
    </w:r>
    <w:r>
      <w:rPr>
        <w:noProof/>
        <w:lang w:val="sl-SI"/>
      </w:rPr>
      <w:drawing>
        <wp:inline distT="0" distB="0" distL="0" distR="0" wp14:anchorId="24AA4741" wp14:editId="337C4D67">
          <wp:extent cx="3790800" cy="28800"/>
          <wp:effectExtent l="0" t="0" r="0" b="9525"/>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E04096E" w14:textId="77777777" w:rsidR="00536E7F" w:rsidRDefault="00536E7F" w:rsidP="00220F7D">
    <w:pPr>
      <w:pStyle w:val="Noga"/>
      <w:jc w:val="center"/>
      <w:rPr>
        <w:sz w:val="16"/>
        <w:szCs w:val="16"/>
      </w:rPr>
    </w:pPr>
  </w:p>
  <w:p w14:paraId="3BEA92DC" w14:textId="2B4FA59A" w:rsidR="00536E7F" w:rsidRPr="001B5040" w:rsidRDefault="00536E7F"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1613F">
      <w:rPr>
        <w:noProof/>
        <w:sz w:val="16"/>
        <w:szCs w:val="16"/>
      </w:rPr>
      <w:t>77</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DC72" w14:textId="77777777" w:rsidR="00536E7F" w:rsidRPr="00DA1ACE" w:rsidRDefault="00536E7F"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F239" w14:textId="77777777" w:rsidR="00536E7F" w:rsidRDefault="00536E7F" w:rsidP="0073769E">
    <w:pPr>
      <w:pStyle w:val="Noga"/>
      <w:ind w:right="-1134"/>
      <w:jc w:val="right"/>
    </w:pPr>
    <w:r>
      <w:rPr>
        <w:noProof/>
        <w:lang w:val="sl-SI"/>
      </w:rPr>
      <w:drawing>
        <wp:inline distT="0" distB="0" distL="0" distR="0" wp14:anchorId="7933ACF2" wp14:editId="4E7EB194">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AF14482" w14:textId="77777777" w:rsidR="00536E7F" w:rsidRDefault="00536E7F" w:rsidP="0073769E">
    <w:pPr>
      <w:pStyle w:val="Noga"/>
      <w:jc w:val="center"/>
      <w:rPr>
        <w:sz w:val="16"/>
        <w:szCs w:val="16"/>
      </w:rPr>
    </w:pPr>
  </w:p>
  <w:p w14:paraId="04DDF3DD" w14:textId="77777777" w:rsidR="00536E7F" w:rsidRDefault="00536E7F"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E12772" w14:textId="77777777" w:rsidR="00536E7F" w:rsidRDefault="00536E7F"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D91F6" w14:textId="77777777" w:rsidR="00536E7F" w:rsidRDefault="00536E7F">
      <w:r>
        <w:separator/>
      </w:r>
    </w:p>
  </w:footnote>
  <w:footnote w:type="continuationSeparator" w:id="0">
    <w:p w14:paraId="44B7A6E8" w14:textId="77777777" w:rsidR="00536E7F" w:rsidRDefault="00536E7F">
      <w:r>
        <w:continuationSeparator/>
      </w:r>
    </w:p>
  </w:footnote>
  <w:footnote w:id="1">
    <w:p w14:paraId="6D6F69BB" w14:textId="77777777" w:rsidR="00536E7F" w:rsidRDefault="00536E7F">
      <w:pPr>
        <w:pStyle w:val="Sprotnaopomba-besedilo"/>
      </w:pPr>
      <w:r>
        <w:rPr>
          <w:rStyle w:val="Sprotnaopomba-sklic"/>
        </w:rPr>
        <w:footnoteRef/>
      </w:r>
      <w:r>
        <w:t xml:space="preserve"> </w:t>
      </w:r>
      <w:r w:rsidRPr="00771925">
        <w:rPr>
          <w:rFonts w:ascii="Tahoma" w:hAnsi="Tahoma" w:cs="Tahoma"/>
        </w:rPr>
        <w:t>Ponudnik, partner v primeru skupne ponudbe, podizvajalec</w:t>
      </w:r>
      <w:r>
        <w:rPr>
          <w:rFonts w:ascii="Tahoma" w:hAnsi="Tahoma" w:cs="Tahoma"/>
        </w:rPr>
        <w:t>, subjekt, katerega zmogljivost uporablja ponudnik</w:t>
      </w:r>
      <w:r w:rsidRPr="00771925">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D314" w14:textId="77777777" w:rsidR="00536E7F" w:rsidRDefault="00536E7F" w:rsidP="009670F5">
    <w:pPr>
      <w:pStyle w:val="Glava"/>
      <w:jc w:val="center"/>
    </w:pPr>
  </w:p>
  <w:p w14:paraId="3A288B32" w14:textId="77777777" w:rsidR="00536E7F" w:rsidRDefault="00536E7F" w:rsidP="002303FA">
    <w:pPr>
      <w:pStyle w:val="Glava"/>
      <w:tabs>
        <w:tab w:val="clear" w:pos="4536"/>
        <w:tab w:val="clear" w:pos="9072"/>
      </w:tabs>
      <w:ind w:right="-1276"/>
      <w:jc w:val="right"/>
    </w:pPr>
    <w:r>
      <w:rPr>
        <w:noProof/>
        <w:lang w:val="sl-SI"/>
      </w:rPr>
      <w:drawing>
        <wp:inline distT="0" distB="0" distL="0" distR="0" wp14:anchorId="5E117726" wp14:editId="5F14DF38">
          <wp:extent cx="4048125" cy="2018665"/>
          <wp:effectExtent l="0" t="0" r="9525" b="635"/>
          <wp:docPr id="23" name="Slika 23"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4070CA57" w14:textId="77777777" w:rsidR="00536E7F" w:rsidRPr="009670F5" w:rsidRDefault="00536E7F"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71028" w14:textId="77777777" w:rsidR="00536E7F" w:rsidRDefault="00536E7F" w:rsidP="00722C27">
    <w:pPr>
      <w:pStyle w:val="Glava"/>
      <w:tabs>
        <w:tab w:val="clear" w:pos="4536"/>
        <w:tab w:val="clear" w:pos="9072"/>
      </w:tabs>
      <w:ind w:right="-1276"/>
      <w:jc w:val="right"/>
    </w:pPr>
    <w:r>
      <w:rPr>
        <w:noProof/>
        <w:lang w:val="sl-SI"/>
      </w:rPr>
      <w:drawing>
        <wp:inline distT="0" distB="0" distL="0" distR="0" wp14:anchorId="1C8BC755" wp14:editId="396ACF70">
          <wp:extent cx="3438525" cy="1823085"/>
          <wp:effectExtent l="0" t="0" r="9525" b="571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BE391BD" w14:textId="77777777" w:rsidR="00536E7F" w:rsidRDefault="00536E7F"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EBD2" w14:textId="77777777" w:rsidR="00536E7F" w:rsidRDefault="00536E7F" w:rsidP="00220F7D">
    <w:pPr>
      <w:pStyle w:val="Glava"/>
      <w:jc w:val="center"/>
    </w:pPr>
    <w:r>
      <w:rPr>
        <w:noProof/>
        <w:lang w:val="sl-SI"/>
      </w:rPr>
      <w:drawing>
        <wp:inline distT="0" distB="0" distL="0" distR="0" wp14:anchorId="7B86F2B7" wp14:editId="031A57E3">
          <wp:extent cx="828675" cy="609600"/>
          <wp:effectExtent l="19050" t="0" r="9525" b="0"/>
          <wp:docPr id="6" name="Slika 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65B3AB48" w14:textId="77777777" w:rsidR="00536E7F" w:rsidRPr="00B97ED8" w:rsidRDefault="00536E7F"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C986B" w14:textId="77777777" w:rsidR="00536E7F" w:rsidRDefault="00536E7F" w:rsidP="00220F7D">
    <w:pPr>
      <w:pStyle w:val="Glava"/>
      <w:tabs>
        <w:tab w:val="clear" w:pos="4536"/>
        <w:tab w:val="clear" w:pos="9072"/>
        <w:tab w:val="left" w:pos="5930"/>
      </w:tabs>
      <w:jc w:val="center"/>
      <w:rPr>
        <w:sz w:val="12"/>
      </w:rPr>
    </w:pPr>
    <w:r>
      <w:rPr>
        <w:noProof/>
        <w:lang w:val="sl-SI"/>
      </w:rPr>
      <w:drawing>
        <wp:inline distT="0" distB="0" distL="0" distR="0" wp14:anchorId="42B22928" wp14:editId="47E1BAF9">
          <wp:extent cx="828675" cy="609600"/>
          <wp:effectExtent l="1905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2010341D" w14:textId="77777777" w:rsidR="00536E7F" w:rsidRPr="00A660CE" w:rsidRDefault="00536E7F"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29C7" w14:textId="77777777" w:rsidR="00536E7F" w:rsidRDefault="00536E7F" w:rsidP="009670F5">
    <w:pPr>
      <w:pStyle w:val="Glava"/>
      <w:jc w:val="center"/>
    </w:pPr>
    <w:r>
      <w:rPr>
        <w:noProof/>
        <w:lang w:val="sl-SI"/>
      </w:rPr>
      <w:drawing>
        <wp:inline distT="0" distB="0" distL="0" distR="0" wp14:anchorId="39CEBB53" wp14:editId="4AF522F6">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A429F85" w14:textId="77777777" w:rsidR="00536E7F" w:rsidRPr="00667509" w:rsidRDefault="00536E7F"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0593" w14:textId="77777777" w:rsidR="00536E7F" w:rsidRDefault="00536E7F" w:rsidP="000C1E30">
    <w:pPr>
      <w:pStyle w:val="Glava"/>
      <w:jc w:val="center"/>
    </w:pPr>
    <w:r>
      <w:rPr>
        <w:noProof/>
        <w:lang w:val="sl-SI"/>
      </w:rPr>
      <w:drawing>
        <wp:inline distT="0" distB="0" distL="0" distR="0" wp14:anchorId="394B1FF8" wp14:editId="12163674">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B1EC832" w14:textId="77777777" w:rsidR="00536E7F" w:rsidRDefault="00536E7F" w:rsidP="009670F5">
    <w:pPr>
      <w:pStyle w:val="Glava"/>
      <w:spacing w:after="120"/>
      <w:jc w:val="center"/>
    </w:pPr>
  </w:p>
  <w:p w14:paraId="46F3004D" w14:textId="77777777" w:rsidR="00536E7F" w:rsidRPr="00001A3E" w:rsidRDefault="00536E7F"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7"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0F05E7E"/>
    <w:multiLevelType w:val="hybridMultilevel"/>
    <w:tmpl w:val="14625DE0"/>
    <w:lvl w:ilvl="0" w:tplc="5E3807A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D7F131B"/>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29" w15:restartNumberingAfterBreak="0">
    <w:nsid w:val="3C622E3F"/>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3"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4CC9060E"/>
    <w:multiLevelType w:val="singleLevel"/>
    <w:tmpl w:val="D340D2A4"/>
    <w:lvl w:ilvl="0">
      <w:start w:val="1"/>
      <w:numFmt w:val="decimal"/>
      <w:lvlText w:val="%1."/>
      <w:lvlJc w:val="left"/>
      <w:pPr>
        <w:tabs>
          <w:tab w:val="num" w:pos="360"/>
        </w:tabs>
        <w:ind w:left="454" w:hanging="454"/>
      </w:pPr>
      <w:rPr>
        <w:rFonts w:hint="default"/>
      </w:rPr>
    </w:lvl>
  </w:abstractNum>
  <w:abstractNum w:abstractNumId="36"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37"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CB96FD7"/>
    <w:multiLevelType w:val="hybridMultilevel"/>
    <w:tmpl w:val="7562D15C"/>
    <w:lvl w:ilvl="0" w:tplc="5888B76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3"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5" w15:restartNumberingAfterBreak="0">
    <w:nsid w:val="71EE11F0"/>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7"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9"/>
  </w:num>
  <w:num w:numId="2">
    <w:abstractNumId w:val="18"/>
  </w:num>
  <w:num w:numId="3">
    <w:abstractNumId w:val="34"/>
  </w:num>
  <w:num w:numId="4">
    <w:abstractNumId w:val="26"/>
  </w:num>
  <w:num w:numId="5">
    <w:abstractNumId w:val="31"/>
  </w:num>
  <w:num w:numId="6">
    <w:abstractNumId w:val="24"/>
  </w:num>
  <w:num w:numId="7">
    <w:abstractNumId w:val="14"/>
  </w:num>
  <w:num w:numId="8">
    <w:abstractNumId w:val="48"/>
  </w:num>
  <w:num w:numId="9">
    <w:abstractNumId w:val="46"/>
  </w:num>
  <w:num w:numId="10">
    <w:abstractNumId w:val="49"/>
  </w:num>
  <w:num w:numId="11">
    <w:abstractNumId w:val="8"/>
  </w:num>
  <w:num w:numId="12">
    <w:abstractNumId w:val="17"/>
  </w:num>
  <w:num w:numId="13">
    <w:abstractNumId w:val="42"/>
  </w:num>
  <w:num w:numId="14">
    <w:abstractNumId w:val="36"/>
  </w:num>
  <w:num w:numId="15">
    <w:abstractNumId w:val="6"/>
  </w:num>
  <w:num w:numId="16">
    <w:abstractNumId w:val="30"/>
  </w:num>
  <w:num w:numId="17">
    <w:abstractNumId w:val="33"/>
    <w:lvlOverride w:ilvl="0">
      <w:startOverride w:val="1"/>
    </w:lvlOverride>
  </w:num>
  <w:num w:numId="18">
    <w:abstractNumId w:val="23"/>
  </w:num>
  <w:num w:numId="19">
    <w:abstractNumId w:val="27"/>
  </w:num>
  <w:num w:numId="20">
    <w:abstractNumId w:val="11"/>
  </w:num>
  <w:num w:numId="21">
    <w:abstractNumId w:val="47"/>
  </w:num>
  <w:num w:numId="22">
    <w:abstractNumId w:val="16"/>
  </w:num>
  <w:num w:numId="23">
    <w:abstractNumId w:val="21"/>
  </w:num>
  <w:num w:numId="24">
    <w:abstractNumId w:val="28"/>
  </w:num>
  <w:num w:numId="25">
    <w:abstractNumId w:val="25"/>
  </w:num>
  <w:num w:numId="26">
    <w:abstractNumId w:val="7"/>
  </w:num>
  <w:num w:numId="27">
    <w:abstractNumId w:val="39"/>
  </w:num>
  <w:num w:numId="28">
    <w:abstractNumId w:val="12"/>
  </w:num>
  <w:num w:numId="29">
    <w:abstractNumId w:val="22"/>
  </w:num>
  <w:num w:numId="30">
    <w:abstractNumId w:val="20"/>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43"/>
  </w:num>
  <w:num w:numId="34">
    <w:abstractNumId w:val="13"/>
  </w:num>
  <w:num w:numId="35">
    <w:abstractNumId w:val="32"/>
  </w:num>
  <w:num w:numId="36">
    <w:abstractNumId w:val="40"/>
  </w:num>
  <w:num w:numId="37">
    <w:abstractNumId w:val="29"/>
  </w:num>
  <w:num w:numId="38">
    <w:abstractNumId w:val="45"/>
  </w:num>
  <w:num w:numId="39">
    <w:abstractNumId w:val="15"/>
  </w:num>
  <w:num w:numId="40">
    <w:abstractNumId w:val="44"/>
  </w:num>
  <w:num w:numId="41">
    <w:abstractNumId w:val="10"/>
  </w:num>
  <w:num w:numId="42">
    <w:abstractNumId w:val="37"/>
  </w:num>
  <w:num w:numId="43">
    <w:abstractNumId w:val="5"/>
  </w:num>
  <w:num w:numId="44">
    <w:abstractNumId w:val="35"/>
  </w:num>
  <w:num w:numId="45">
    <w:abstractNumId w:val="41"/>
  </w:num>
  <w:num w:numId="46">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F77"/>
    <w:rsid w:val="00003E1B"/>
    <w:rsid w:val="000043F8"/>
    <w:rsid w:val="000049DE"/>
    <w:rsid w:val="00004F0B"/>
    <w:rsid w:val="0000525A"/>
    <w:rsid w:val="0000613B"/>
    <w:rsid w:val="0000632E"/>
    <w:rsid w:val="000067EA"/>
    <w:rsid w:val="0000689D"/>
    <w:rsid w:val="00007700"/>
    <w:rsid w:val="000104C0"/>
    <w:rsid w:val="00011059"/>
    <w:rsid w:val="00011089"/>
    <w:rsid w:val="00011B83"/>
    <w:rsid w:val="000128D6"/>
    <w:rsid w:val="000128FF"/>
    <w:rsid w:val="00012CF8"/>
    <w:rsid w:val="000132DD"/>
    <w:rsid w:val="000145A5"/>
    <w:rsid w:val="00014C4C"/>
    <w:rsid w:val="000156DB"/>
    <w:rsid w:val="0001610C"/>
    <w:rsid w:val="00016B2B"/>
    <w:rsid w:val="00016B4D"/>
    <w:rsid w:val="00016C1F"/>
    <w:rsid w:val="00016F7F"/>
    <w:rsid w:val="0001756F"/>
    <w:rsid w:val="0001763F"/>
    <w:rsid w:val="0001786E"/>
    <w:rsid w:val="00017E33"/>
    <w:rsid w:val="00020228"/>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244D"/>
    <w:rsid w:val="00032754"/>
    <w:rsid w:val="00033F69"/>
    <w:rsid w:val="00034339"/>
    <w:rsid w:val="00036CAC"/>
    <w:rsid w:val="00037051"/>
    <w:rsid w:val="000378AD"/>
    <w:rsid w:val="00037AB0"/>
    <w:rsid w:val="00037D32"/>
    <w:rsid w:val="00037DDD"/>
    <w:rsid w:val="00041C5E"/>
    <w:rsid w:val="00041DD6"/>
    <w:rsid w:val="000438AC"/>
    <w:rsid w:val="000443C4"/>
    <w:rsid w:val="000453C1"/>
    <w:rsid w:val="0004599E"/>
    <w:rsid w:val="00045E2C"/>
    <w:rsid w:val="00047537"/>
    <w:rsid w:val="00047732"/>
    <w:rsid w:val="000478FE"/>
    <w:rsid w:val="00047A04"/>
    <w:rsid w:val="00047A4C"/>
    <w:rsid w:val="00047F19"/>
    <w:rsid w:val="00051141"/>
    <w:rsid w:val="0005123B"/>
    <w:rsid w:val="000514D8"/>
    <w:rsid w:val="0005162B"/>
    <w:rsid w:val="00051E9C"/>
    <w:rsid w:val="000524C5"/>
    <w:rsid w:val="0005290E"/>
    <w:rsid w:val="000538C0"/>
    <w:rsid w:val="00053B0A"/>
    <w:rsid w:val="00053E2F"/>
    <w:rsid w:val="00054BA1"/>
    <w:rsid w:val="00060B3A"/>
    <w:rsid w:val="000611F7"/>
    <w:rsid w:val="00062286"/>
    <w:rsid w:val="00062317"/>
    <w:rsid w:val="00062896"/>
    <w:rsid w:val="00063039"/>
    <w:rsid w:val="00063A9D"/>
    <w:rsid w:val="00064DCD"/>
    <w:rsid w:val="00065F2E"/>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CE1"/>
    <w:rsid w:val="00076DDE"/>
    <w:rsid w:val="00077018"/>
    <w:rsid w:val="000770E8"/>
    <w:rsid w:val="00077899"/>
    <w:rsid w:val="000778AC"/>
    <w:rsid w:val="00077C1A"/>
    <w:rsid w:val="000808BD"/>
    <w:rsid w:val="00080ABE"/>
    <w:rsid w:val="00081916"/>
    <w:rsid w:val="000822AE"/>
    <w:rsid w:val="0008284A"/>
    <w:rsid w:val="00082D0D"/>
    <w:rsid w:val="00083AE8"/>
    <w:rsid w:val="00084441"/>
    <w:rsid w:val="00087C1C"/>
    <w:rsid w:val="00087D1D"/>
    <w:rsid w:val="0009013F"/>
    <w:rsid w:val="0009108D"/>
    <w:rsid w:val="00091F5D"/>
    <w:rsid w:val="00093B83"/>
    <w:rsid w:val="00094BB9"/>
    <w:rsid w:val="0009631F"/>
    <w:rsid w:val="000963B1"/>
    <w:rsid w:val="0009684C"/>
    <w:rsid w:val="00096C88"/>
    <w:rsid w:val="000975D4"/>
    <w:rsid w:val="000A076D"/>
    <w:rsid w:val="000A104F"/>
    <w:rsid w:val="000A1B77"/>
    <w:rsid w:val="000A22D9"/>
    <w:rsid w:val="000A22E0"/>
    <w:rsid w:val="000A2723"/>
    <w:rsid w:val="000A33DA"/>
    <w:rsid w:val="000A4A0A"/>
    <w:rsid w:val="000A4C1C"/>
    <w:rsid w:val="000A4F6E"/>
    <w:rsid w:val="000A57D6"/>
    <w:rsid w:val="000A589F"/>
    <w:rsid w:val="000A6530"/>
    <w:rsid w:val="000A6E22"/>
    <w:rsid w:val="000A6F22"/>
    <w:rsid w:val="000A777D"/>
    <w:rsid w:val="000A7EC5"/>
    <w:rsid w:val="000B00D1"/>
    <w:rsid w:val="000B012B"/>
    <w:rsid w:val="000B19A3"/>
    <w:rsid w:val="000B23F0"/>
    <w:rsid w:val="000B3585"/>
    <w:rsid w:val="000B474F"/>
    <w:rsid w:val="000B4901"/>
    <w:rsid w:val="000B4A57"/>
    <w:rsid w:val="000B52BE"/>
    <w:rsid w:val="000B70E6"/>
    <w:rsid w:val="000B7531"/>
    <w:rsid w:val="000C051B"/>
    <w:rsid w:val="000C1023"/>
    <w:rsid w:val="000C1295"/>
    <w:rsid w:val="000C1E30"/>
    <w:rsid w:val="000C28FF"/>
    <w:rsid w:val="000C3267"/>
    <w:rsid w:val="000C36A2"/>
    <w:rsid w:val="000C424C"/>
    <w:rsid w:val="000C4341"/>
    <w:rsid w:val="000C4BF7"/>
    <w:rsid w:val="000C52F6"/>
    <w:rsid w:val="000C58D2"/>
    <w:rsid w:val="000C5BDF"/>
    <w:rsid w:val="000C77F8"/>
    <w:rsid w:val="000C7AEC"/>
    <w:rsid w:val="000D11D5"/>
    <w:rsid w:val="000D1340"/>
    <w:rsid w:val="000D1988"/>
    <w:rsid w:val="000D2C51"/>
    <w:rsid w:val="000D3507"/>
    <w:rsid w:val="000D3E47"/>
    <w:rsid w:val="000D5042"/>
    <w:rsid w:val="000D52E3"/>
    <w:rsid w:val="000D55CA"/>
    <w:rsid w:val="000D5DDC"/>
    <w:rsid w:val="000D6F21"/>
    <w:rsid w:val="000D748B"/>
    <w:rsid w:val="000D79BC"/>
    <w:rsid w:val="000D7E09"/>
    <w:rsid w:val="000D7F61"/>
    <w:rsid w:val="000E0371"/>
    <w:rsid w:val="000E0D70"/>
    <w:rsid w:val="000E1BF4"/>
    <w:rsid w:val="000E1C4B"/>
    <w:rsid w:val="000E2191"/>
    <w:rsid w:val="000E2293"/>
    <w:rsid w:val="000E2B07"/>
    <w:rsid w:val="000E450B"/>
    <w:rsid w:val="000E4A63"/>
    <w:rsid w:val="000E4D70"/>
    <w:rsid w:val="000E5D53"/>
    <w:rsid w:val="000E683E"/>
    <w:rsid w:val="000F0360"/>
    <w:rsid w:val="000F12A7"/>
    <w:rsid w:val="000F12C2"/>
    <w:rsid w:val="000F20BA"/>
    <w:rsid w:val="000F2296"/>
    <w:rsid w:val="000F2ACA"/>
    <w:rsid w:val="000F3CFA"/>
    <w:rsid w:val="000F48DB"/>
    <w:rsid w:val="000F4A51"/>
    <w:rsid w:val="000F4A74"/>
    <w:rsid w:val="000F5089"/>
    <w:rsid w:val="000F5416"/>
    <w:rsid w:val="000F5939"/>
    <w:rsid w:val="000F5AE8"/>
    <w:rsid w:val="000F5D5A"/>
    <w:rsid w:val="000F6570"/>
    <w:rsid w:val="000F695C"/>
    <w:rsid w:val="000F6CA3"/>
    <w:rsid w:val="000F7352"/>
    <w:rsid w:val="00100668"/>
    <w:rsid w:val="00100A01"/>
    <w:rsid w:val="001010B1"/>
    <w:rsid w:val="001015DC"/>
    <w:rsid w:val="00102BE1"/>
    <w:rsid w:val="00103CBD"/>
    <w:rsid w:val="001041EB"/>
    <w:rsid w:val="001047BB"/>
    <w:rsid w:val="00104E2A"/>
    <w:rsid w:val="00105856"/>
    <w:rsid w:val="001060E9"/>
    <w:rsid w:val="00106233"/>
    <w:rsid w:val="0010683B"/>
    <w:rsid w:val="001070B0"/>
    <w:rsid w:val="001071F2"/>
    <w:rsid w:val="0010720B"/>
    <w:rsid w:val="001073E7"/>
    <w:rsid w:val="001101EB"/>
    <w:rsid w:val="0011065C"/>
    <w:rsid w:val="00110BE2"/>
    <w:rsid w:val="00111F91"/>
    <w:rsid w:val="00112425"/>
    <w:rsid w:val="001124A5"/>
    <w:rsid w:val="00113378"/>
    <w:rsid w:val="00113530"/>
    <w:rsid w:val="00114554"/>
    <w:rsid w:val="0011505E"/>
    <w:rsid w:val="00115804"/>
    <w:rsid w:val="001159B2"/>
    <w:rsid w:val="0011669D"/>
    <w:rsid w:val="00116838"/>
    <w:rsid w:val="00116877"/>
    <w:rsid w:val="0011771B"/>
    <w:rsid w:val="00120195"/>
    <w:rsid w:val="001204CE"/>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1C69"/>
    <w:rsid w:val="001322E7"/>
    <w:rsid w:val="001324DC"/>
    <w:rsid w:val="00132FD8"/>
    <w:rsid w:val="0013381C"/>
    <w:rsid w:val="00134107"/>
    <w:rsid w:val="001342D6"/>
    <w:rsid w:val="0013461E"/>
    <w:rsid w:val="00135152"/>
    <w:rsid w:val="00135EEB"/>
    <w:rsid w:val="00136DA0"/>
    <w:rsid w:val="001372AD"/>
    <w:rsid w:val="00137BF1"/>
    <w:rsid w:val="001403D5"/>
    <w:rsid w:val="001417B7"/>
    <w:rsid w:val="00141D57"/>
    <w:rsid w:val="0014292D"/>
    <w:rsid w:val="00143243"/>
    <w:rsid w:val="001437FB"/>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B7"/>
    <w:rsid w:val="00151FA1"/>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602BD"/>
    <w:rsid w:val="0016069E"/>
    <w:rsid w:val="0016514D"/>
    <w:rsid w:val="0016578F"/>
    <w:rsid w:val="00165C5E"/>
    <w:rsid w:val="00165E0E"/>
    <w:rsid w:val="001660D4"/>
    <w:rsid w:val="00167029"/>
    <w:rsid w:val="00167CDD"/>
    <w:rsid w:val="00171476"/>
    <w:rsid w:val="001736C4"/>
    <w:rsid w:val="00173DE8"/>
    <w:rsid w:val="001740B8"/>
    <w:rsid w:val="00174928"/>
    <w:rsid w:val="00175156"/>
    <w:rsid w:val="001769DE"/>
    <w:rsid w:val="00177058"/>
    <w:rsid w:val="00177678"/>
    <w:rsid w:val="001802A4"/>
    <w:rsid w:val="00180C5C"/>
    <w:rsid w:val="00181CFB"/>
    <w:rsid w:val="00182A9D"/>
    <w:rsid w:val="0018369E"/>
    <w:rsid w:val="00184478"/>
    <w:rsid w:val="00185B2B"/>
    <w:rsid w:val="00185F8A"/>
    <w:rsid w:val="00186602"/>
    <w:rsid w:val="001872DC"/>
    <w:rsid w:val="00187759"/>
    <w:rsid w:val="001906CF"/>
    <w:rsid w:val="001929B7"/>
    <w:rsid w:val="0019332C"/>
    <w:rsid w:val="00193548"/>
    <w:rsid w:val="00193E0E"/>
    <w:rsid w:val="00194C32"/>
    <w:rsid w:val="001953EE"/>
    <w:rsid w:val="00195E67"/>
    <w:rsid w:val="001966E8"/>
    <w:rsid w:val="001967B1"/>
    <w:rsid w:val="00197D54"/>
    <w:rsid w:val="001A0819"/>
    <w:rsid w:val="001A230D"/>
    <w:rsid w:val="001A2465"/>
    <w:rsid w:val="001A2C12"/>
    <w:rsid w:val="001A3264"/>
    <w:rsid w:val="001A3F49"/>
    <w:rsid w:val="001A4502"/>
    <w:rsid w:val="001A4C49"/>
    <w:rsid w:val="001A4DCC"/>
    <w:rsid w:val="001A558C"/>
    <w:rsid w:val="001A58AB"/>
    <w:rsid w:val="001A624D"/>
    <w:rsid w:val="001A6C1F"/>
    <w:rsid w:val="001A6D49"/>
    <w:rsid w:val="001B0125"/>
    <w:rsid w:val="001B10C8"/>
    <w:rsid w:val="001B1358"/>
    <w:rsid w:val="001B23F1"/>
    <w:rsid w:val="001B4792"/>
    <w:rsid w:val="001B4909"/>
    <w:rsid w:val="001B4C04"/>
    <w:rsid w:val="001B6B7C"/>
    <w:rsid w:val="001B73BD"/>
    <w:rsid w:val="001B7B78"/>
    <w:rsid w:val="001C014E"/>
    <w:rsid w:val="001C0542"/>
    <w:rsid w:val="001C0FAC"/>
    <w:rsid w:val="001C24AB"/>
    <w:rsid w:val="001C29A6"/>
    <w:rsid w:val="001C2CC6"/>
    <w:rsid w:val="001C46A4"/>
    <w:rsid w:val="001C48A2"/>
    <w:rsid w:val="001C4D5E"/>
    <w:rsid w:val="001C5517"/>
    <w:rsid w:val="001C5613"/>
    <w:rsid w:val="001C56E7"/>
    <w:rsid w:val="001C5BC7"/>
    <w:rsid w:val="001C5E30"/>
    <w:rsid w:val="001C619A"/>
    <w:rsid w:val="001C6336"/>
    <w:rsid w:val="001C6509"/>
    <w:rsid w:val="001C6DAD"/>
    <w:rsid w:val="001C7160"/>
    <w:rsid w:val="001C7C6B"/>
    <w:rsid w:val="001D1728"/>
    <w:rsid w:val="001D2276"/>
    <w:rsid w:val="001D263F"/>
    <w:rsid w:val="001D27BC"/>
    <w:rsid w:val="001D2FDD"/>
    <w:rsid w:val="001D42EF"/>
    <w:rsid w:val="001D45B9"/>
    <w:rsid w:val="001D4BF8"/>
    <w:rsid w:val="001D5105"/>
    <w:rsid w:val="001D5263"/>
    <w:rsid w:val="001D586D"/>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7C3E"/>
    <w:rsid w:val="001F014D"/>
    <w:rsid w:val="001F1157"/>
    <w:rsid w:val="001F132C"/>
    <w:rsid w:val="001F157C"/>
    <w:rsid w:val="001F195B"/>
    <w:rsid w:val="001F2ECF"/>
    <w:rsid w:val="001F2F26"/>
    <w:rsid w:val="001F39E8"/>
    <w:rsid w:val="001F4055"/>
    <w:rsid w:val="001F4DA5"/>
    <w:rsid w:val="001F4DA9"/>
    <w:rsid w:val="001F50EE"/>
    <w:rsid w:val="001F68AB"/>
    <w:rsid w:val="001F6EA2"/>
    <w:rsid w:val="001F71AC"/>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122B"/>
    <w:rsid w:val="00211345"/>
    <w:rsid w:val="00212690"/>
    <w:rsid w:val="002134D1"/>
    <w:rsid w:val="00213ABE"/>
    <w:rsid w:val="00213E93"/>
    <w:rsid w:val="00214449"/>
    <w:rsid w:val="002150F8"/>
    <w:rsid w:val="002156D6"/>
    <w:rsid w:val="0021668E"/>
    <w:rsid w:val="00216F53"/>
    <w:rsid w:val="00217EC0"/>
    <w:rsid w:val="00220217"/>
    <w:rsid w:val="002207A1"/>
    <w:rsid w:val="00220D6A"/>
    <w:rsid w:val="00220F7D"/>
    <w:rsid w:val="002216FE"/>
    <w:rsid w:val="002231F6"/>
    <w:rsid w:val="00223656"/>
    <w:rsid w:val="002249BC"/>
    <w:rsid w:val="00224B82"/>
    <w:rsid w:val="00225583"/>
    <w:rsid w:val="00225B84"/>
    <w:rsid w:val="002260D2"/>
    <w:rsid w:val="002271E2"/>
    <w:rsid w:val="002278F1"/>
    <w:rsid w:val="00227AF9"/>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10D4"/>
    <w:rsid w:val="002419A3"/>
    <w:rsid w:val="00242434"/>
    <w:rsid w:val="00243F99"/>
    <w:rsid w:val="0024588D"/>
    <w:rsid w:val="00245CB8"/>
    <w:rsid w:val="00246082"/>
    <w:rsid w:val="002465E8"/>
    <w:rsid w:val="0024670B"/>
    <w:rsid w:val="00246CC6"/>
    <w:rsid w:val="00246CFE"/>
    <w:rsid w:val="002505DE"/>
    <w:rsid w:val="00250832"/>
    <w:rsid w:val="00250A2F"/>
    <w:rsid w:val="00253AB2"/>
    <w:rsid w:val="00253B60"/>
    <w:rsid w:val="00254ECA"/>
    <w:rsid w:val="00256812"/>
    <w:rsid w:val="002569F7"/>
    <w:rsid w:val="00256CA6"/>
    <w:rsid w:val="00256D56"/>
    <w:rsid w:val="00256FE7"/>
    <w:rsid w:val="00260574"/>
    <w:rsid w:val="0026110C"/>
    <w:rsid w:val="002616B4"/>
    <w:rsid w:val="00261B43"/>
    <w:rsid w:val="00261B4D"/>
    <w:rsid w:val="002623C4"/>
    <w:rsid w:val="00262952"/>
    <w:rsid w:val="00263156"/>
    <w:rsid w:val="002632AE"/>
    <w:rsid w:val="002657B7"/>
    <w:rsid w:val="00265B46"/>
    <w:rsid w:val="00266155"/>
    <w:rsid w:val="002672BA"/>
    <w:rsid w:val="0026746C"/>
    <w:rsid w:val="00267BA6"/>
    <w:rsid w:val="00267C71"/>
    <w:rsid w:val="00267F19"/>
    <w:rsid w:val="0027040F"/>
    <w:rsid w:val="00271894"/>
    <w:rsid w:val="00271C81"/>
    <w:rsid w:val="00272513"/>
    <w:rsid w:val="002731C5"/>
    <w:rsid w:val="00273CD4"/>
    <w:rsid w:val="00273DFF"/>
    <w:rsid w:val="002750C1"/>
    <w:rsid w:val="002755B2"/>
    <w:rsid w:val="0027636D"/>
    <w:rsid w:val="002768C9"/>
    <w:rsid w:val="00277BDE"/>
    <w:rsid w:val="00277D7D"/>
    <w:rsid w:val="00277E1B"/>
    <w:rsid w:val="00281417"/>
    <w:rsid w:val="00281C09"/>
    <w:rsid w:val="00282833"/>
    <w:rsid w:val="00282B8D"/>
    <w:rsid w:val="00283781"/>
    <w:rsid w:val="0028458E"/>
    <w:rsid w:val="002849CC"/>
    <w:rsid w:val="00284CE2"/>
    <w:rsid w:val="00285F18"/>
    <w:rsid w:val="00286AA3"/>
    <w:rsid w:val="00286C9E"/>
    <w:rsid w:val="00286D1E"/>
    <w:rsid w:val="00287DE1"/>
    <w:rsid w:val="0029058B"/>
    <w:rsid w:val="002908E8"/>
    <w:rsid w:val="00290F3E"/>
    <w:rsid w:val="00291B3D"/>
    <w:rsid w:val="00291BCA"/>
    <w:rsid w:val="00292D87"/>
    <w:rsid w:val="002933E2"/>
    <w:rsid w:val="0029348C"/>
    <w:rsid w:val="00293950"/>
    <w:rsid w:val="00293B48"/>
    <w:rsid w:val="00294F86"/>
    <w:rsid w:val="0029557A"/>
    <w:rsid w:val="00295A10"/>
    <w:rsid w:val="0029692E"/>
    <w:rsid w:val="002A0C54"/>
    <w:rsid w:val="002A27AA"/>
    <w:rsid w:val="002A2A6B"/>
    <w:rsid w:val="002A4640"/>
    <w:rsid w:val="002A482E"/>
    <w:rsid w:val="002A4DF3"/>
    <w:rsid w:val="002A4ECB"/>
    <w:rsid w:val="002A550C"/>
    <w:rsid w:val="002A5D90"/>
    <w:rsid w:val="002A5D9A"/>
    <w:rsid w:val="002A687B"/>
    <w:rsid w:val="002A6BE2"/>
    <w:rsid w:val="002B1399"/>
    <w:rsid w:val="002B2389"/>
    <w:rsid w:val="002B2B3A"/>
    <w:rsid w:val="002B2D0F"/>
    <w:rsid w:val="002B3693"/>
    <w:rsid w:val="002B3E04"/>
    <w:rsid w:val="002B5329"/>
    <w:rsid w:val="002B54C0"/>
    <w:rsid w:val="002B5C42"/>
    <w:rsid w:val="002B78A9"/>
    <w:rsid w:val="002B7DF6"/>
    <w:rsid w:val="002C00D8"/>
    <w:rsid w:val="002C03D2"/>
    <w:rsid w:val="002C0B2F"/>
    <w:rsid w:val="002C21F5"/>
    <w:rsid w:val="002C3000"/>
    <w:rsid w:val="002C43CE"/>
    <w:rsid w:val="002C5A51"/>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488B"/>
    <w:rsid w:val="002D5EE1"/>
    <w:rsid w:val="002D6576"/>
    <w:rsid w:val="002D67CD"/>
    <w:rsid w:val="002E059C"/>
    <w:rsid w:val="002E07C4"/>
    <w:rsid w:val="002E14E4"/>
    <w:rsid w:val="002E50EF"/>
    <w:rsid w:val="002E6452"/>
    <w:rsid w:val="002E6A8B"/>
    <w:rsid w:val="002E6DA4"/>
    <w:rsid w:val="002E6E4A"/>
    <w:rsid w:val="002F0256"/>
    <w:rsid w:val="002F0EF0"/>
    <w:rsid w:val="002F0F08"/>
    <w:rsid w:val="002F1616"/>
    <w:rsid w:val="002F1C53"/>
    <w:rsid w:val="002F1FE6"/>
    <w:rsid w:val="002F248B"/>
    <w:rsid w:val="002F2490"/>
    <w:rsid w:val="002F2DD2"/>
    <w:rsid w:val="002F37E3"/>
    <w:rsid w:val="002F3B96"/>
    <w:rsid w:val="002F40F0"/>
    <w:rsid w:val="002F4376"/>
    <w:rsid w:val="002F4A49"/>
    <w:rsid w:val="002F4E5A"/>
    <w:rsid w:val="002F6951"/>
    <w:rsid w:val="002F7144"/>
    <w:rsid w:val="002F7590"/>
    <w:rsid w:val="00300D38"/>
    <w:rsid w:val="0030280F"/>
    <w:rsid w:val="00303280"/>
    <w:rsid w:val="0030461C"/>
    <w:rsid w:val="00304ABD"/>
    <w:rsid w:val="00304F4A"/>
    <w:rsid w:val="00305132"/>
    <w:rsid w:val="003061FB"/>
    <w:rsid w:val="003079AB"/>
    <w:rsid w:val="003105CD"/>
    <w:rsid w:val="003106D8"/>
    <w:rsid w:val="00312A62"/>
    <w:rsid w:val="0031341A"/>
    <w:rsid w:val="00313D65"/>
    <w:rsid w:val="00314B12"/>
    <w:rsid w:val="0031519C"/>
    <w:rsid w:val="003153A2"/>
    <w:rsid w:val="00315AE1"/>
    <w:rsid w:val="00316474"/>
    <w:rsid w:val="003164BD"/>
    <w:rsid w:val="003164CD"/>
    <w:rsid w:val="00316689"/>
    <w:rsid w:val="00316A5E"/>
    <w:rsid w:val="00317F3E"/>
    <w:rsid w:val="00320304"/>
    <w:rsid w:val="00320A1B"/>
    <w:rsid w:val="00321FFC"/>
    <w:rsid w:val="00322004"/>
    <w:rsid w:val="0032256F"/>
    <w:rsid w:val="003228EA"/>
    <w:rsid w:val="00322BBD"/>
    <w:rsid w:val="00323234"/>
    <w:rsid w:val="0032379D"/>
    <w:rsid w:val="00323D8E"/>
    <w:rsid w:val="00324BDA"/>
    <w:rsid w:val="00325548"/>
    <w:rsid w:val="003264EF"/>
    <w:rsid w:val="00326B14"/>
    <w:rsid w:val="00327A67"/>
    <w:rsid w:val="00327B0C"/>
    <w:rsid w:val="00327EB3"/>
    <w:rsid w:val="003300FC"/>
    <w:rsid w:val="003322FF"/>
    <w:rsid w:val="00332D2C"/>
    <w:rsid w:val="0033313E"/>
    <w:rsid w:val="003346CB"/>
    <w:rsid w:val="0033486A"/>
    <w:rsid w:val="003357C0"/>
    <w:rsid w:val="00335D52"/>
    <w:rsid w:val="00336F2F"/>
    <w:rsid w:val="00336FAD"/>
    <w:rsid w:val="00337464"/>
    <w:rsid w:val="00337D51"/>
    <w:rsid w:val="00337E4A"/>
    <w:rsid w:val="00340108"/>
    <w:rsid w:val="0034044D"/>
    <w:rsid w:val="0034095F"/>
    <w:rsid w:val="00340E89"/>
    <w:rsid w:val="003419FC"/>
    <w:rsid w:val="0034280C"/>
    <w:rsid w:val="00342A7D"/>
    <w:rsid w:val="00344027"/>
    <w:rsid w:val="003444EE"/>
    <w:rsid w:val="00344B3F"/>
    <w:rsid w:val="00344CE0"/>
    <w:rsid w:val="0034548F"/>
    <w:rsid w:val="00345B26"/>
    <w:rsid w:val="0034637A"/>
    <w:rsid w:val="003470A3"/>
    <w:rsid w:val="003470AA"/>
    <w:rsid w:val="0034712E"/>
    <w:rsid w:val="003504F7"/>
    <w:rsid w:val="003507D6"/>
    <w:rsid w:val="003508A3"/>
    <w:rsid w:val="003509D6"/>
    <w:rsid w:val="00350F16"/>
    <w:rsid w:val="0035149A"/>
    <w:rsid w:val="00352176"/>
    <w:rsid w:val="00352782"/>
    <w:rsid w:val="00352927"/>
    <w:rsid w:val="00352EA1"/>
    <w:rsid w:val="003534F1"/>
    <w:rsid w:val="00355386"/>
    <w:rsid w:val="003556C7"/>
    <w:rsid w:val="00357BC9"/>
    <w:rsid w:val="00361C09"/>
    <w:rsid w:val="00362492"/>
    <w:rsid w:val="00362905"/>
    <w:rsid w:val="00363506"/>
    <w:rsid w:val="00363745"/>
    <w:rsid w:val="003647C5"/>
    <w:rsid w:val="00364982"/>
    <w:rsid w:val="00365A69"/>
    <w:rsid w:val="00365ABA"/>
    <w:rsid w:val="0036621D"/>
    <w:rsid w:val="00366E6B"/>
    <w:rsid w:val="0037187E"/>
    <w:rsid w:val="003727E4"/>
    <w:rsid w:val="00373040"/>
    <w:rsid w:val="0037361A"/>
    <w:rsid w:val="00374657"/>
    <w:rsid w:val="003746A1"/>
    <w:rsid w:val="003747EA"/>
    <w:rsid w:val="00374DB8"/>
    <w:rsid w:val="0037613B"/>
    <w:rsid w:val="003768FA"/>
    <w:rsid w:val="00376BDF"/>
    <w:rsid w:val="00376D4F"/>
    <w:rsid w:val="0037703A"/>
    <w:rsid w:val="003772AA"/>
    <w:rsid w:val="0037750A"/>
    <w:rsid w:val="003803E0"/>
    <w:rsid w:val="0038049C"/>
    <w:rsid w:val="003811D2"/>
    <w:rsid w:val="00381695"/>
    <w:rsid w:val="003821C8"/>
    <w:rsid w:val="00383246"/>
    <w:rsid w:val="00383E92"/>
    <w:rsid w:val="003844B0"/>
    <w:rsid w:val="00385E71"/>
    <w:rsid w:val="00386015"/>
    <w:rsid w:val="003865F8"/>
    <w:rsid w:val="003865FF"/>
    <w:rsid w:val="00386EE2"/>
    <w:rsid w:val="003875B4"/>
    <w:rsid w:val="003876B3"/>
    <w:rsid w:val="0038772B"/>
    <w:rsid w:val="0038776E"/>
    <w:rsid w:val="00387DC1"/>
    <w:rsid w:val="003906EC"/>
    <w:rsid w:val="00391627"/>
    <w:rsid w:val="00391FBD"/>
    <w:rsid w:val="00392053"/>
    <w:rsid w:val="003924BA"/>
    <w:rsid w:val="00392CD1"/>
    <w:rsid w:val="003949F5"/>
    <w:rsid w:val="00395702"/>
    <w:rsid w:val="00395842"/>
    <w:rsid w:val="00395BE7"/>
    <w:rsid w:val="00395D2B"/>
    <w:rsid w:val="003963C6"/>
    <w:rsid w:val="0039665F"/>
    <w:rsid w:val="00396A51"/>
    <w:rsid w:val="00397D57"/>
    <w:rsid w:val="003A29CA"/>
    <w:rsid w:val="003A2E38"/>
    <w:rsid w:val="003A3421"/>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176A"/>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2EF5"/>
    <w:rsid w:val="003C3655"/>
    <w:rsid w:val="003C55BF"/>
    <w:rsid w:val="003C5E66"/>
    <w:rsid w:val="003D1610"/>
    <w:rsid w:val="003D1794"/>
    <w:rsid w:val="003D1969"/>
    <w:rsid w:val="003D21B1"/>
    <w:rsid w:val="003D3C32"/>
    <w:rsid w:val="003D3E5D"/>
    <w:rsid w:val="003D474F"/>
    <w:rsid w:val="003D49F3"/>
    <w:rsid w:val="003D581F"/>
    <w:rsid w:val="003D58F7"/>
    <w:rsid w:val="003D67F9"/>
    <w:rsid w:val="003D7413"/>
    <w:rsid w:val="003E0E55"/>
    <w:rsid w:val="003E1D36"/>
    <w:rsid w:val="003E1D94"/>
    <w:rsid w:val="003E22C5"/>
    <w:rsid w:val="003E2910"/>
    <w:rsid w:val="003E2F40"/>
    <w:rsid w:val="003E3489"/>
    <w:rsid w:val="003E34FB"/>
    <w:rsid w:val="003E38A6"/>
    <w:rsid w:val="003E445A"/>
    <w:rsid w:val="003E48A5"/>
    <w:rsid w:val="003E514D"/>
    <w:rsid w:val="003E5A1B"/>
    <w:rsid w:val="003E5A81"/>
    <w:rsid w:val="003E5C4C"/>
    <w:rsid w:val="003E6024"/>
    <w:rsid w:val="003E6041"/>
    <w:rsid w:val="003E65B5"/>
    <w:rsid w:val="003F0B7D"/>
    <w:rsid w:val="003F10E4"/>
    <w:rsid w:val="003F1EA8"/>
    <w:rsid w:val="003F2ADC"/>
    <w:rsid w:val="003F2E7C"/>
    <w:rsid w:val="003F32EF"/>
    <w:rsid w:val="003F3419"/>
    <w:rsid w:val="003F3442"/>
    <w:rsid w:val="003F38C2"/>
    <w:rsid w:val="003F4473"/>
    <w:rsid w:val="003F480B"/>
    <w:rsid w:val="003F5593"/>
    <w:rsid w:val="003F64BB"/>
    <w:rsid w:val="003F7B8A"/>
    <w:rsid w:val="003F7C6F"/>
    <w:rsid w:val="00400024"/>
    <w:rsid w:val="00400A59"/>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199"/>
    <w:rsid w:val="00413359"/>
    <w:rsid w:val="00413CB9"/>
    <w:rsid w:val="00413E3D"/>
    <w:rsid w:val="004140C9"/>
    <w:rsid w:val="0041451D"/>
    <w:rsid w:val="00414937"/>
    <w:rsid w:val="004151F8"/>
    <w:rsid w:val="004154CE"/>
    <w:rsid w:val="00415DF5"/>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518"/>
    <w:rsid w:val="004278C4"/>
    <w:rsid w:val="00427EF5"/>
    <w:rsid w:val="00431F6D"/>
    <w:rsid w:val="004320E0"/>
    <w:rsid w:val="00433345"/>
    <w:rsid w:val="004341E0"/>
    <w:rsid w:val="00434564"/>
    <w:rsid w:val="004345CD"/>
    <w:rsid w:val="00435319"/>
    <w:rsid w:val="00435705"/>
    <w:rsid w:val="00436657"/>
    <w:rsid w:val="00437150"/>
    <w:rsid w:val="00437BD0"/>
    <w:rsid w:val="00440318"/>
    <w:rsid w:val="004405F4"/>
    <w:rsid w:val="004406D2"/>
    <w:rsid w:val="00440A2E"/>
    <w:rsid w:val="00440B99"/>
    <w:rsid w:val="004413D4"/>
    <w:rsid w:val="00442DD1"/>
    <w:rsid w:val="0044357E"/>
    <w:rsid w:val="0044526C"/>
    <w:rsid w:val="00445FFF"/>
    <w:rsid w:val="004465C9"/>
    <w:rsid w:val="00447181"/>
    <w:rsid w:val="00447825"/>
    <w:rsid w:val="0045023B"/>
    <w:rsid w:val="004502BD"/>
    <w:rsid w:val="00450B01"/>
    <w:rsid w:val="00451EB5"/>
    <w:rsid w:val="0045284D"/>
    <w:rsid w:val="0045341C"/>
    <w:rsid w:val="0045356E"/>
    <w:rsid w:val="00454346"/>
    <w:rsid w:val="004543A0"/>
    <w:rsid w:val="0045490B"/>
    <w:rsid w:val="004569E9"/>
    <w:rsid w:val="00457302"/>
    <w:rsid w:val="00457982"/>
    <w:rsid w:val="00460372"/>
    <w:rsid w:val="00460544"/>
    <w:rsid w:val="00460C04"/>
    <w:rsid w:val="00461414"/>
    <w:rsid w:val="00461504"/>
    <w:rsid w:val="00462372"/>
    <w:rsid w:val="004636C5"/>
    <w:rsid w:val="0046423D"/>
    <w:rsid w:val="00464EA7"/>
    <w:rsid w:val="0046576E"/>
    <w:rsid w:val="00465D1B"/>
    <w:rsid w:val="00467A95"/>
    <w:rsid w:val="00472446"/>
    <w:rsid w:val="00474527"/>
    <w:rsid w:val="004750EE"/>
    <w:rsid w:val="00475223"/>
    <w:rsid w:val="00475828"/>
    <w:rsid w:val="00475A78"/>
    <w:rsid w:val="0047610A"/>
    <w:rsid w:val="00476A9D"/>
    <w:rsid w:val="00477729"/>
    <w:rsid w:val="0048036B"/>
    <w:rsid w:val="004806E8"/>
    <w:rsid w:val="00481853"/>
    <w:rsid w:val="0048263A"/>
    <w:rsid w:val="004833AD"/>
    <w:rsid w:val="00484818"/>
    <w:rsid w:val="00484E32"/>
    <w:rsid w:val="00485860"/>
    <w:rsid w:val="00486AF1"/>
    <w:rsid w:val="00487AD0"/>
    <w:rsid w:val="00487CD6"/>
    <w:rsid w:val="00490C99"/>
    <w:rsid w:val="004915A1"/>
    <w:rsid w:val="00491DF8"/>
    <w:rsid w:val="004930D6"/>
    <w:rsid w:val="0049349A"/>
    <w:rsid w:val="004939D0"/>
    <w:rsid w:val="004942AA"/>
    <w:rsid w:val="00495391"/>
    <w:rsid w:val="00495496"/>
    <w:rsid w:val="004955B6"/>
    <w:rsid w:val="004958CB"/>
    <w:rsid w:val="0049599C"/>
    <w:rsid w:val="00496A3D"/>
    <w:rsid w:val="00497684"/>
    <w:rsid w:val="00497D26"/>
    <w:rsid w:val="004A0604"/>
    <w:rsid w:val="004A144C"/>
    <w:rsid w:val="004A1752"/>
    <w:rsid w:val="004A1868"/>
    <w:rsid w:val="004A2656"/>
    <w:rsid w:val="004A32F0"/>
    <w:rsid w:val="004A4A50"/>
    <w:rsid w:val="004A4F5F"/>
    <w:rsid w:val="004A595E"/>
    <w:rsid w:val="004B0595"/>
    <w:rsid w:val="004B1383"/>
    <w:rsid w:val="004B15B4"/>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D047C"/>
    <w:rsid w:val="004D0903"/>
    <w:rsid w:val="004D191E"/>
    <w:rsid w:val="004D2DB8"/>
    <w:rsid w:val="004D34C7"/>
    <w:rsid w:val="004D3797"/>
    <w:rsid w:val="004D54AB"/>
    <w:rsid w:val="004D76B4"/>
    <w:rsid w:val="004D79F5"/>
    <w:rsid w:val="004D7DCB"/>
    <w:rsid w:val="004D7E63"/>
    <w:rsid w:val="004E042F"/>
    <w:rsid w:val="004E10F2"/>
    <w:rsid w:val="004E1662"/>
    <w:rsid w:val="004E2E2E"/>
    <w:rsid w:val="004E34E4"/>
    <w:rsid w:val="004E3531"/>
    <w:rsid w:val="004E3A6A"/>
    <w:rsid w:val="004E5B60"/>
    <w:rsid w:val="004E644A"/>
    <w:rsid w:val="004E6B5E"/>
    <w:rsid w:val="004E73A5"/>
    <w:rsid w:val="004E7656"/>
    <w:rsid w:val="004E7686"/>
    <w:rsid w:val="004F00D9"/>
    <w:rsid w:val="004F0A28"/>
    <w:rsid w:val="004F161D"/>
    <w:rsid w:val="004F1672"/>
    <w:rsid w:val="004F272A"/>
    <w:rsid w:val="004F2741"/>
    <w:rsid w:val="004F3E1B"/>
    <w:rsid w:val="004F498B"/>
    <w:rsid w:val="004F5FEB"/>
    <w:rsid w:val="004F7C9D"/>
    <w:rsid w:val="00500172"/>
    <w:rsid w:val="005001BB"/>
    <w:rsid w:val="0050052F"/>
    <w:rsid w:val="005017C8"/>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AB"/>
    <w:rsid w:val="005119D7"/>
    <w:rsid w:val="0051252B"/>
    <w:rsid w:val="005132B2"/>
    <w:rsid w:val="005135D4"/>
    <w:rsid w:val="005141C5"/>
    <w:rsid w:val="0051437D"/>
    <w:rsid w:val="0051443B"/>
    <w:rsid w:val="0051464E"/>
    <w:rsid w:val="005154C7"/>
    <w:rsid w:val="00515749"/>
    <w:rsid w:val="00515B01"/>
    <w:rsid w:val="00515F9D"/>
    <w:rsid w:val="005175A3"/>
    <w:rsid w:val="005179F6"/>
    <w:rsid w:val="00520623"/>
    <w:rsid w:val="00521F60"/>
    <w:rsid w:val="00522C4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158"/>
    <w:rsid w:val="0053224C"/>
    <w:rsid w:val="005323B1"/>
    <w:rsid w:val="005325A1"/>
    <w:rsid w:val="0053285A"/>
    <w:rsid w:val="0053319D"/>
    <w:rsid w:val="005346DF"/>
    <w:rsid w:val="005347F7"/>
    <w:rsid w:val="00534944"/>
    <w:rsid w:val="005350AC"/>
    <w:rsid w:val="005354C2"/>
    <w:rsid w:val="00536746"/>
    <w:rsid w:val="005368B8"/>
    <w:rsid w:val="00536E7F"/>
    <w:rsid w:val="005377E3"/>
    <w:rsid w:val="0054060F"/>
    <w:rsid w:val="0054173D"/>
    <w:rsid w:val="00541C22"/>
    <w:rsid w:val="00542462"/>
    <w:rsid w:val="00543342"/>
    <w:rsid w:val="00543AB6"/>
    <w:rsid w:val="00543C73"/>
    <w:rsid w:val="00544C84"/>
    <w:rsid w:val="005450C5"/>
    <w:rsid w:val="005455A5"/>
    <w:rsid w:val="005462AB"/>
    <w:rsid w:val="00546B3C"/>
    <w:rsid w:val="00547CFC"/>
    <w:rsid w:val="00547E77"/>
    <w:rsid w:val="005510DA"/>
    <w:rsid w:val="00551824"/>
    <w:rsid w:val="00551CF2"/>
    <w:rsid w:val="00552305"/>
    <w:rsid w:val="00552401"/>
    <w:rsid w:val="00552729"/>
    <w:rsid w:val="0055321F"/>
    <w:rsid w:val="00553BC5"/>
    <w:rsid w:val="0055405A"/>
    <w:rsid w:val="00554A13"/>
    <w:rsid w:val="00555417"/>
    <w:rsid w:val="005558C5"/>
    <w:rsid w:val="00555F22"/>
    <w:rsid w:val="00557CA4"/>
    <w:rsid w:val="005611D7"/>
    <w:rsid w:val="00561F2D"/>
    <w:rsid w:val="005626AE"/>
    <w:rsid w:val="005629A1"/>
    <w:rsid w:val="0056309F"/>
    <w:rsid w:val="00563689"/>
    <w:rsid w:val="00564381"/>
    <w:rsid w:val="0056453C"/>
    <w:rsid w:val="00564949"/>
    <w:rsid w:val="005649BD"/>
    <w:rsid w:val="00565B27"/>
    <w:rsid w:val="00565BD3"/>
    <w:rsid w:val="0056639B"/>
    <w:rsid w:val="00566537"/>
    <w:rsid w:val="0056659C"/>
    <w:rsid w:val="005668F6"/>
    <w:rsid w:val="00570602"/>
    <w:rsid w:val="00572A07"/>
    <w:rsid w:val="00572E68"/>
    <w:rsid w:val="00573F4D"/>
    <w:rsid w:val="005742E3"/>
    <w:rsid w:val="00574C47"/>
    <w:rsid w:val="00575828"/>
    <w:rsid w:val="00575CCE"/>
    <w:rsid w:val="005762CA"/>
    <w:rsid w:val="00576326"/>
    <w:rsid w:val="00576404"/>
    <w:rsid w:val="00576F4B"/>
    <w:rsid w:val="005770E5"/>
    <w:rsid w:val="00577FA5"/>
    <w:rsid w:val="00580115"/>
    <w:rsid w:val="005807AD"/>
    <w:rsid w:val="005809CA"/>
    <w:rsid w:val="00581FA8"/>
    <w:rsid w:val="00582E4F"/>
    <w:rsid w:val="00583484"/>
    <w:rsid w:val="00585A6B"/>
    <w:rsid w:val="00585C50"/>
    <w:rsid w:val="00585CDF"/>
    <w:rsid w:val="00586216"/>
    <w:rsid w:val="005871AF"/>
    <w:rsid w:val="0059104E"/>
    <w:rsid w:val="005913C9"/>
    <w:rsid w:val="00591EAC"/>
    <w:rsid w:val="0059245B"/>
    <w:rsid w:val="00592DDD"/>
    <w:rsid w:val="00592F86"/>
    <w:rsid w:val="00595569"/>
    <w:rsid w:val="00596328"/>
    <w:rsid w:val="00596DA5"/>
    <w:rsid w:val="00597459"/>
    <w:rsid w:val="005A0B2E"/>
    <w:rsid w:val="005A13E4"/>
    <w:rsid w:val="005A1C2F"/>
    <w:rsid w:val="005A2020"/>
    <w:rsid w:val="005A2C38"/>
    <w:rsid w:val="005A2F76"/>
    <w:rsid w:val="005A3001"/>
    <w:rsid w:val="005A53D0"/>
    <w:rsid w:val="005A7A84"/>
    <w:rsid w:val="005B107D"/>
    <w:rsid w:val="005B12F2"/>
    <w:rsid w:val="005B15DC"/>
    <w:rsid w:val="005B19E0"/>
    <w:rsid w:val="005B26BE"/>
    <w:rsid w:val="005B288F"/>
    <w:rsid w:val="005B2B2C"/>
    <w:rsid w:val="005B2E09"/>
    <w:rsid w:val="005B3333"/>
    <w:rsid w:val="005B3CB1"/>
    <w:rsid w:val="005B43E7"/>
    <w:rsid w:val="005B466A"/>
    <w:rsid w:val="005B4855"/>
    <w:rsid w:val="005B67DD"/>
    <w:rsid w:val="005C0559"/>
    <w:rsid w:val="005C0A41"/>
    <w:rsid w:val="005C2F39"/>
    <w:rsid w:val="005C4321"/>
    <w:rsid w:val="005C476A"/>
    <w:rsid w:val="005C4F9A"/>
    <w:rsid w:val="005C4FCE"/>
    <w:rsid w:val="005C5602"/>
    <w:rsid w:val="005C5A5A"/>
    <w:rsid w:val="005C5ABF"/>
    <w:rsid w:val="005C619E"/>
    <w:rsid w:val="005C7118"/>
    <w:rsid w:val="005C7255"/>
    <w:rsid w:val="005C7429"/>
    <w:rsid w:val="005C745E"/>
    <w:rsid w:val="005C74EE"/>
    <w:rsid w:val="005C7683"/>
    <w:rsid w:val="005D16C8"/>
    <w:rsid w:val="005D1D6C"/>
    <w:rsid w:val="005D21AB"/>
    <w:rsid w:val="005D2387"/>
    <w:rsid w:val="005D25A3"/>
    <w:rsid w:val="005D2618"/>
    <w:rsid w:val="005D42F8"/>
    <w:rsid w:val="005D4649"/>
    <w:rsid w:val="005D4E4E"/>
    <w:rsid w:val="005D562B"/>
    <w:rsid w:val="005D5C08"/>
    <w:rsid w:val="005D694D"/>
    <w:rsid w:val="005D6F62"/>
    <w:rsid w:val="005E1233"/>
    <w:rsid w:val="005E3499"/>
    <w:rsid w:val="005E3D5E"/>
    <w:rsid w:val="005E3D8D"/>
    <w:rsid w:val="005E4125"/>
    <w:rsid w:val="005E4813"/>
    <w:rsid w:val="005E606A"/>
    <w:rsid w:val="005E73CE"/>
    <w:rsid w:val="005E743E"/>
    <w:rsid w:val="005E77E8"/>
    <w:rsid w:val="005E7F25"/>
    <w:rsid w:val="005F043B"/>
    <w:rsid w:val="005F08FA"/>
    <w:rsid w:val="005F0926"/>
    <w:rsid w:val="005F28EB"/>
    <w:rsid w:val="005F4DEE"/>
    <w:rsid w:val="005F50D1"/>
    <w:rsid w:val="005F5E43"/>
    <w:rsid w:val="005F6E4D"/>
    <w:rsid w:val="0060010A"/>
    <w:rsid w:val="00600663"/>
    <w:rsid w:val="006009C0"/>
    <w:rsid w:val="00600E59"/>
    <w:rsid w:val="00600F77"/>
    <w:rsid w:val="006023E7"/>
    <w:rsid w:val="00602885"/>
    <w:rsid w:val="00602923"/>
    <w:rsid w:val="006036E7"/>
    <w:rsid w:val="0060538F"/>
    <w:rsid w:val="00605F9C"/>
    <w:rsid w:val="00606D23"/>
    <w:rsid w:val="0060701F"/>
    <w:rsid w:val="00610362"/>
    <w:rsid w:val="006109AD"/>
    <w:rsid w:val="00610C0E"/>
    <w:rsid w:val="00611934"/>
    <w:rsid w:val="00611D81"/>
    <w:rsid w:val="00613174"/>
    <w:rsid w:val="00613CF9"/>
    <w:rsid w:val="00613E0A"/>
    <w:rsid w:val="0061411C"/>
    <w:rsid w:val="00614F5D"/>
    <w:rsid w:val="006200BB"/>
    <w:rsid w:val="00621688"/>
    <w:rsid w:val="006229C2"/>
    <w:rsid w:val="00622A16"/>
    <w:rsid w:val="006230FB"/>
    <w:rsid w:val="00623689"/>
    <w:rsid w:val="00623B62"/>
    <w:rsid w:val="00623FC6"/>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6A36"/>
    <w:rsid w:val="006372F5"/>
    <w:rsid w:val="006374A0"/>
    <w:rsid w:val="00637A2C"/>
    <w:rsid w:val="00637F25"/>
    <w:rsid w:val="00640063"/>
    <w:rsid w:val="006402A9"/>
    <w:rsid w:val="00640975"/>
    <w:rsid w:val="00640D45"/>
    <w:rsid w:val="00640F3C"/>
    <w:rsid w:val="00641D52"/>
    <w:rsid w:val="0064381A"/>
    <w:rsid w:val="00644812"/>
    <w:rsid w:val="00644936"/>
    <w:rsid w:val="00644CEF"/>
    <w:rsid w:val="006452C8"/>
    <w:rsid w:val="0064590F"/>
    <w:rsid w:val="0064653F"/>
    <w:rsid w:val="00646FBE"/>
    <w:rsid w:val="00646FC7"/>
    <w:rsid w:val="0064743D"/>
    <w:rsid w:val="00647468"/>
    <w:rsid w:val="0064780E"/>
    <w:rsid w:val="00650419"/>
    <w:rsid w:val="00650A38"/>
    <w:rsid w:val="00650C75"/>
    <w:rsid w:val="00650EEB"/>
    <w:rsid w:val="00651714"/>
    <w:rsid w:val="00652148"/>
    <w:rsid w:val="006528FD"/>
    <w:rsid w:val="006529ED"/>
    <w:rsid w:val="00652BEC"/>
    <w:rsid w:val="0065302A"/>
    <w:rsid w:val="00655D22"/>
    <w:rsid w:val="0065639F"/>
    <w:rsid w:val="00656A2B"/>
    <w:rsid w:val="00656EBB"/>
    <w:rsid w:val="00656F3D"/>
    <w:rsid w:val="0065782C"/>
    <w:rsid w:val="00657A97"/>
    <w:rsid w:val="00660691"/>
    <w:rsid w:val="00661254"/>
    <w:rsid w:val="00662FA6"/>
    <w:rsid w:val="00663151"/>
    <w:rsid w:val="0066345E"/>
    <w:rsid w:val="00666FB0"/>
    <w:rsid w:val="006670EB"/>
    <w:rsid w:val="00667509"/>
    <w:rsid w:val="0066794B"/>
    <w:rsid w:val="00670077"/>
    <w:rsid w:val="00670931"/>
    <w:rsid w:val="006719A1"/>
    <w:rsid w:val="00671F68"/>
    <w:rsid w:val="0067207E"/>
    <w:rsid w:val="00672F7B"/>
    <w:rsid w:val="00673771"/>
    <w:rsid w:val="0067388A"/>
    <w:rsid w:val="006739B3"/>
    <w:rsid w:val="00673A9D"/>
    <w:rsid w:val="006748B9"/>
    <w:rsid w:val="0067582A"/>
    <w:rsid w:val="00675D6B"/>
    <w:rsid w:val="00676A5A"/>
    <w:rsid w:val="00677476"/>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2007"/>
    <w:rsid w:val="00694C64"/>
    <w:rsid w:val="00695813"/>
    <w:rsid w:val="00695C63"/>
    <w:rsid w:val="00697E9D"/>
    <w:rsid w:val="006A0A32"/>
    <w:rsid w:val="006A15FC"/>
    <w:rsid w:val="006A1B91"/>
    <w:rsid w:val="006A368E"/>
    <w:rsid w:val="006A4B58"/>
    <w:rsid w:val="006A5327"/>
    <w:rsid w:val="006A5D86"/>
    <w:rsid w:val="006A613A"/>
    <w:rsid w:val="006A6E68"/>
    <w:rsid w:val="006A78F9"/>
    <w:rsid w:val="006B06D6"/>
    <w:rsid w:val="006B0866"/>
    <w:rsid w:val="006B0BE7"/>
    <w:rsid w:val="006B1834"/>
    <w:rsid w:val="006B1EDB"/>
    <w:rsid w:val="006B3081"/>
    <w:rsid w:val="006B30E9"/>
    <w:rsid w:val="006B3ED4"/>
    <w:rsid w:val="006B44D3"/>
    <w:rsid w:val="006B4D76"/>
    <w:rsid w:val="006B4E6F"/>
    <w:rsid w:val="006B562B"/>
    <w:rsid w:val="006B5B2B"/>
    <w:rsid w:val="006B67C5"/>
    <w:rsid w:val="006B6C6B"/>
    <w:rsid w:val="006B6E4E"/>
    <w:rsid w:val="006B73DD"/>
    <w:rsid w:val="006C0A71"/>
    <w:rsid w:val="006C0F10"/>
    <w:rsid w:val="006C184F"/>
    <w:rsid w:val="006C211F"/>
    <w:rsid w:val="006C2FC7"/>
    <w:rsid w:val="006C3E29"/>
    <w:rsid w:val="006C41EC"/>
    <w:rsid w:val="006C489F"/>
    <w:rsid w:val="006C4BC4"/>
    <w:rsid w:val="006C54A5"/>
    <w:rsid w:val="006C5D48"/>
    <w:rsid w:val="006C6277"/>
    <w:rsid w:val="006C6470"/>
    <w:rsid w:val="006C65A8"/>
    <w:rsid w:val="006C74A1"/>
    <w:rsid w:val="006C78C2"/>
    <w:rsid w:val="006C79BA"/>
    <w:rsid w:val="006D03DC"/>
    <w:rsid w:val="006D0668"/>
    <w:rsid w:val="006D1041"/>
    <w:rsid w:val="006D2369"/>
    <w:rsid w:val="006D3316"/>
    <w:rsid w:val="006D360D"/>
    <w:rsid w:val="006D45F1"/>
    <w:rsid w:val="006D53B7"/>
    <w:rsid w:val="006D57D9"/>
    <w:rsid w:val="006D6E39"/>
    <w:rsid w:val="006D7DEE"/>
    <w:rsid w:val="006E0216"/>
    <w:rsid w:val="006E0A56"/>
    <w:rsid w:val="006E1B8B"/>
    <w:rsid w:val="006E278B"/>
    <w:rsid w:val="006E2AF4"/>
    <w:rsid w:val="006E350D"/>
    <w:rsid w:val="006E3F6B"/>
    <w:rsid w:val="006E3FD9"/>
    <w:rsid w:val="006E49FD"/>
    <w:rsid w:val="006E5AF6"/>
    <w:rsid w:val="006E608A"/>
    <w:rsid w:val="006E65FF"/>
    <w:rsid w:val="006E6FDD"/>
    <w:rsid w:val="006E71C3"/>
    <w:rsid w:val="006E7C2D"/>
    <w:rsid w:val="006F05F5"/>
    <w:rsid w:val="006F0770"/>
    <w:rsid w:val="006F0D6F"/>
    <w:rsid w:val="006F2B25"/>
    <w:rsid w:val="006F31E4"/>
    <w:rsid w:val="006F3C51"/>
    <w:rsid w:val="006F4206"/>
    <w:rsid w:val="006F4B76"/>
    <w:rsid w:val="006F4DD0"/>
    <w:rsid w:val="006F53DE"/>
    <w:rsid w:val="006F5550"/>
    <w:rsid w:val="006F56EA"/>
    <w:rsid w:val="006F5C66"/>
    <w:rsid w:val="006F5E2C"/>
    <w:rsid w:val="006F6B85"/>
    <w:rsid w:val="0070203D"/>
    <w:rsid w:val="00703249"/>
    <w:rsid w:val="00703B47"/>
    <w:rsid w:val="00704627"/>
    <w:rsid w:val="00704807"/>
    <w:rsid w:val="007049AC"/>
    <w:rsid w:val="00706821"/>
    <w:rsid w:val="00706A0E"/>
    <w:rsid w:val="00706C97"/>
    <w:rsid w:val="00706F0F"/>
    <w:rsid w:val="007079C1"/>
    <w:rsid w:val="007116AE"/>
    <w:rsid w:val="00712029"/>
    <w:rsid w:val="00712C35"/>
    <w:rsid w:val="00712EF3"/>
    <w:rsid w:val="007159A9"/>
    <w:rsid w:val="00715FDB"/>
    <w:rsid w:val="0071601B"/>
    <w:rsid w:val="00716F0D"/>
    <w:rsid w:val="00716F57"/>
    <w:rsid w:val="007176E4"/>
    <w:rsid w:val="00717732"/>
    <w:rsid w:val="0071786F"/>
    <w:rsid w:val="00717F3A"/>
    <w:rsid w:val="007209B7"/>
    <w:rsid w:val="0072252C"/>
    <w:rsid w:val="00722BFF"/>
    <w:rsid w:val="00722C27"/>
    <w:rsid w:val="00722E68"/>
    <w:rsid w:val="00723283"/>
    <w:rsid w:val="007237CA"/>
    <w:rsid w:val="00723B9D"/>
    <w:rsid w:val="0072423F"/>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0A0"/>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558A"/>
    <w:rsid w:val="00756602"/>
    <w:rsid w:val="007566EF"/>
    <w:rsid w:val="00756C15"/>
    <w:rsid w:val="00756C7A"/>
    <w:rsid w:val="007573A6"/>
    <w:rsid w:val="0075744A"/>
    <w:rsid w:val="007576D4"/>
    <w:rsid w:val="0076076B"/>
    <w:rsid w:val="00761639"/>
    <w:rsid w:val="00762B2D"/>
    <w:rsid w:val="00763427"/>
    <w:rsid w:val="00763FCA"/>
    <w:rsid w:val="007648BE"/>
    <w:rsid w:val="00764D21"/>
    <w:rsid w:val="00764D5D"/>
    <w:rsid w:val="007653AE"/>
    <w:rsid w:val="0076685B"/>
    <w:rsid w:val="0076719B"/>
    <w:rsid w:val="00767B1D"/>
    <w:rsid w:val="00770BA7"/>
    <w:rsid w:val="00770FAF"/>
    <w:rsid w:val="007717F3"/>
    <w:rsid w:val="0077185C"/>
    <w:rsid w:val="00771F23"/>
    <w:rsid w:val="00771FCE"/>
    <w:rsid w:val="007721B3"/>
    <w:rsid w:val="007723D2"/>
    <w:rsid w:val="00772553"/>
    <w:rsid w:val="007762AD"/>
    <w:rsid w:val="007779B6"/>
    <w:rsid w:val="00777A28"/>
    <w:rsid w:val="00777C67"/>
    <w:rsid w:val="0078076A"/>
    <w:rsid w:val="00780B68"/>
    <w:rsid w:val="00780DDE"/>
    <w:rsid w:val="007824BD"/>
    <w:rsid w:val="007827C9"/>
    <w:rsid w:val="00783304"/>
    <w:rsid w:val="00783E84"/>
    <w:rsid w:val="0078487E"/>
    <w:rsid w:val="007858D8"/>
    <w:rsid w:val="00786326"/>
    <w:rsid w:val="00786DCD"/>
    <w:rsid w:val="00787A19"/>
    <w:rsid w:val="007900E6"/>
    <w:rsid w:val="00790991"/>
    <w:rsid w:val="00790C1F"/>
    <w:rsid w:val="00791816"/>
    <w:rsid w:val="00792B66"/>
    <w:rsid w:val="00792C9F"/>
    <w:rsid w:val="007930F8"/>
    <w:rsid w:val="00793D49"/>
    <w:rsid w:val="00793DFD"/>
    <w:rsid w:val="00793F8D"/>
    <w:rsid w:val="007945EA"/>
    <w:rsid w:val="007946A6"/>
    <w:rsid w:val="00794965"/>
    <w:rsid w:val="007949E0"/>
    <w:rsid w:val="00796176"/>
    <w:rsid w:val="0079623D"/>
    <w:rsid w:val="0079624A"/>
    <w:rsid w:val="00796FBC"/>
    <w:rsid w:val="00797339"/>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544D"/>
    <w:rsid w:val="007B607B"/>
    <w:rsid w:val="007B6BD0"/>
    <w:rsid w:val="007B6ED8"/>
    <w:rsid w:val="007B6F8E"/>
    <w:rsid w:val="007C04A3"/>
    <w:rsid w:val="007C07CC"/>
    <w:rsid w:val="007C0B40"/>
    <w:rsid w:val="007C0F6C"/>
    <w:rsid w:val="007C1A68"/>
    <w:rsid w:val="007C1F65"/>
    <w:rsid w:val="007C2635"/>
    <w:rsid w:val="007C2A43"/>
    <w:rsid w:val="007C2C5D"/>
    <w:rsid w:val="007C3B98"/>
    <w:rsid w:val="007C4273"/>
    <w:rsid w:val="007C4308"/>
    <w:rsid w:val="007C4447"/>
    <w:rsid w:val="007C4A1C"/>
    <w:rsid w:val="007C588C"/>
    <w:rsid w:val="007C65D2"/>
    <w:rsid w:val="007C70A1"/>
    <w:rsid w:val="007C75FA"/>
    <w:rsid w:val="007C7D9D"/>
    <w:rsid w:val="007C7DE5"/>
    <w:rsid w:val="007D1052"/>
    <w:rsid w:val="007D2154"/>
    <w:rsid w:val="007D29BA"/>
    <w:rsid w:val="007D2FB9"/>
    <w:rsid w:val="007D3BC3"/>
    <w:rsid w:val="007D4B3D"/>
    <w:rsid w:val="007D4F1A"/>
    <w:rsid w:val="007D57A1"/>
    <w:rsid w:val="007D5C7C"/>
    <w:rsid w:val="007D5D2A"/>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60DA"/>
    <w:rsid w:val="007F6180"/>
    <w:rsid w:val="007F63F7"/>
    <w:rsid w:val="007F6935"/>
    <w:rsid w:val="007F7344"/>
    <w:rsid w:val="007F7568"/>
    <w:rsid w:val="007F76FD"/>
    <w:rsid w:val="00801398"/>
    <w:rsid w:val="00801AFA"/>
    <w:rsid w:val="008025EB"/>
    <w:rsid w:val="00802D47"/>
    <w:rsid w:val="00804576"/>
    <w:rsid w:val="00804B15"/>
    <w:rsid w:val="0080547E"/>
    <w:rsid w:val="008066AF"/>
    <w:rsid w:val="00806CF6"/>
    <w:rsid w:val="00806D09"/>
    <w:rsid w:val="0080784D"/>
    <w:rsid w:val="00810CF9"/>
    <w:rsid w:val="00811161"/>
    <w:rsid w:val="008113B6"/>
    <w:rsid w:val="0081145B"/>
    <w:rsid w:val="008123FF"/>
    <w:rsid w:val="0081255E"/>
    <w:rsid w:val="008129BF"/>
    <w:rsid w:val="00813A49"/>
    <w:rsid w:val="008142C7"/>
    <w:rsid w:val="0081434D"/>
    <w:rsid w:val="00814485"/>
    <w:rsid w:val="00814BC5"/>
    <w:rsid w:val="00814DF3"/>
    <w:rsid w:val="008152D8"/>
    <w:rsid w:val="00815E58"/>
    <w:rsid w:val="00815F2C"/>
    <w:rsid w:val="008167D8"/>
    <w:rsid w:val="00816F86"/>
    <w:rsid w:val="008173E4"/>
    <w:rsid w:val="008176F2"/>
    <w:rsid w:val="00817F13"/>
    <w:rsid w:val="00820164"/>
    <w:rsid w:val="00820298"/>
    <w:rsid w:val="00820944"/>
    <w:rsid w:val="00820F9B"/>
    <w:rsid w:val="00821200"/>
    <w:rsid w:val="0082197C"/>
    <w:rsid w:val="00821CE8"/>
    <w:rsid w:val="0082224C"/>
    <w:rsid w:val="008229D9"/>
    <w:rsid w:val="00822A63"/>
    <w:rsid w:val="0082423D"/>
    <w:rsid w:val="00824780"/>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8C8"/>
    <w:rsid w:val="00833EB0"/>
    <w:rsid w:val="00834D93"/>
    <w:rsid w:val="00835618"/>
    <w:rsid w:val="00835E31"/>
    <w:rsid w:val="008362FC"/>
    <w:rsid w:val="0083700F"/>
    <w:rsid w:val="00837427"/>
    <w:rsid w:val="00837C77"/>
    <w:rsid w:val="00840597"/>
    <w:rsid w:val="00840786"/>
    <w:rsid w:val="00840D9E"/>
    <w:rsid w:val="00841121"/>
    <w:rsid w:val="00841519"/>
    <w:rsid w:val="008415F9"/>
    <w:rsid w:val="00841B3B"/>
    <w:rsid w:val="00841F32"/>
    <w:rsid w:val="008423AB"/>
    <w:rsid w:val="00842ECD"/>
    <w:rsid w:val="00843095"/>
    <w:rsid w:val="00846410"/>
    <w:rsid w:val="00846EB6"/>
    <w:rsid w:val="008473A4"/>
    <w:rsid w:val="00847B22"/>
    <w:rsid w:val="00847FC6"/>
    <w:rsid w:val="00850117"/>
    <w:rsid w:val="008507AA"/>
    <w:rsid w:val="008513D7"/>
    <w:rsid w:val="0085166A"/>
    <w:rsid w:val="00851899"/>
    <w:rsid w:val="00852BA7"/>
    <w:rsid w:val="00852E15"/>
    <w:rsid w:val="00853888"/>
    <w:rsid w:val="008538F7"/>
    <w:rsid w:val="00856C2A"/>
    <w:rsid w:val="00856F7B"/>
    <w:rsid w:val="00857099"/>
    <w:rsid w:val="00857969"/>
    <w:rsid w:val="00857B7F"/>
    <w:rsid w:val="008602F6"/>
    <w:rsid w:val="00860385"/>
    <w:rsid w:val="00860686"/>
    <w:rsid w:val="008619FC"/>
    <w:rsid w:val="00862BE1"/>
    <w:rsid w:val="00862E4D"/>
    <w:rsid w:val="00864212"/>
    <w:rsid w:val="00865D9C"/>
    <w:rsid w:val="00866041"/>
    <w:rsid w:val="0086655C"/>
    <w:rsid w:val="00866CA5"/>
    <w:rsid w:val="0086757F"/>
    <w:rsid w:val="00867760"/>
    <w:rsid w:val="00870A11"/>
    <w:rsid w:val="00870FF7"/>
    <w:rsid w:val="00871DB7"/>
    <w:rsid w:val="008720E4"/>
    <w:rsid w:val="00872B92"/>
    <w:rsid w:val="00873A5C"/>
    <w:rsid w:val="008740EB"/>
    <w:rsid w:val="00875C01"/>
    <w:rsid w:val="00876572"/>
    <w:rsid w:val="00876CDD"/>
    <w:rsid w:val="00876D80"/>
    <w:rsid w:val="008777EC"/>
    <w:rsid w:val="00880986"/>
    <w:rsid w:val="00880BD9"/>
    <w:rsid w:val="00881E9A"/>
    <w:rsid w:val="0088204C"/>
    <w:rsid w:val="008823DE"/>
    <w:rsid w:val="0088272A"/>
    <w:rsid w:val="008827E0"/>
    <w:rsid w:val="00882F58"/>
    <w:rsid w:val="00882F7E"/>
    <w:rsid w:val="0088353E"/>
    <w:rsid w:val="0088391D"/>
    <w:rsid w:val="00883B5B"/>
    <w:rsid w:val="00883E91"/>
    <w:rsid w:val="0088494F"/>
    <w:rsid w:val="00884A87"/>
    <w:rsid w:val="00885358"/>
    <w:rsid w:val="008856B4"/>
    <w:rsid w:val="00885C27"/>
    <w:rsid w:val="00886163"/>
    <w:rsid w:val="008873D9"/>
    <w:rsid w:val="0089020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E83"/>
    <w:rsid w:val="008A5FA6"/>
    <w:rsid w:val="008A60C0"/>
    <w:rsid w:val="008A7473"/>
    <w:rsid w:val="008A75A6"/>
    <w:rsid w:val="008A75FB"/>
    <w:rsid w:val="008A7CD3"/>
    <w:rsid w:val="008A7DC7"/>
    <w:rsid w:val="008B04F9"/>
    <w:rsid w:val="008B0559"/>
    <w:rsid w:val="008B15BA"/>
    <w:rsid w:val="008B15FE"/>
    <w:rsid w:val="008B1B10"/>
    <w:rsid w:val="008B238F"/>
    <w:rsid w:val="008B258B"/>
    <w:rsid w:val="008B2813"/>
    <w:rsid w:val="008B2DBA"/>
    <w:rsid w:val="008B3218"/>
    <w:rsid w:val="008B3297"/>
    <w:rsid w:val="008B3571"/>
    <w:rsid w:val="008B469A"/>
    <w:rsid w:val="008B5092"/>
    <w:rsid w:val="008B517D"/>
    <w:rsid w:val="008B7D08"/>
    <w:rsid w:val="008C06C7"/>
    <w:rsid w:val="008C22F8"/>
    <w:rsid w:val="008C2784"/>
    <w:rsid w:val="008C28F1"/>
    <w:rsid w:val="008C2FE1"/>
    <w:rsid w:val="008C303D"/>
    <w:rsid w:val="008C3165"/>
    <w:rsid w:val="008C3FC1"/>
    <w:rsid w:val="008C411A"/>
    <w:rsid w:val="008C4E52"/>
    <w:rsid w:val="008C5391"/>
    <w:rsid w:val="008C6000"/>
    <w:rsid w:val="008C7494"/>
    <w:rsid w:val="008C7A21"/>
    <w:rsid w:val="008C7D78"/>
    <w:rsid w:val="008D1188"/>
    <w:rsid w:val="008D1A04"/>
    <w:rsid w:val="008D2C80"/>
    <w:rsid w:val="008D31FA"/>
    <w:rsid w:val="008D4357"/>
    <w:rsid w:val="008D459A"/>
    <w:rsid w:val="008D501F"/>
    <w:rsid w:val="008D5E31"/>
    <w:rsid w:val="008D6434"/>
    <w:rsid w:val="008D650A"/>
    <w:rsid w:val="008D660E"/>
    <w:rsid w:val="008D6CC6"/>
    <w:rsid w:val="008D767B"/>
    <w:rsid w:val="008E0AED"/>
    <w:rsid w:val="008E150C"/>
    <w:rsid w:val="008E15B2"/>
    <w:rsid w:val="008E187B"/>
    <w:rsid w:val="008E3093"/>
    <w:rsid w:val="008E3702"/>
    <w:rsid w:val="008E4095"/>
    <w:rsid w:val="008E4176"/>
    <w:rsid w:val="008E5199"/>
    <w:rsid w:val="008E5296"/>
    <w:rsid w:val="008E62F2"/>
    <w:rsid w:val="008F13CA"/>
    <w:rsid w:val="008F1C2D"/>
    <w:rsid w:val="008F2C3A"/>
    <w:rsid w:val="008F3583"/>
    <w:rsid w:val="008F4A49"/>
    <w:rsid w:val="008F5749"/>
    <w:rsid w:val="008F600D"/>
    <w:rsid w:val="008F6099"/>
    <w:rsid w:val="008F62D7"/>
    <w:rsid w:val="008F674C"/>
    <w:rsid w:val="008F6861"/>
    <w:rsid w:val="008F6CF8"/>
    <w:rsid w:val="008F6EBC"/>
    <w:rsid w:val="008F7264"/>
    <w:rsid w:val="00900033"/>
    <w:rsid w:val="009000F9"/>
    <w:rsid w:val="009012A0"/>
    <w:rsid w:val="009015C1"/>
    <w:rsid w:val="00901752"/>
    <w:rsid w:val="00902D82"/>
    <w:rsid w:val="0090331F"/>
    <w:rsid w:val="0090351C"/>
    <w:rsid w:val="00904ECF"/>
    <w:rsid w:val="009058D3"/>
    <w:rsid w:val="00905A92"/>
    <w:rsid w:val="00906709"/>
    <w:rsid w:val="00906B04"/>
    <w:rsid w:val="009071B3"/>
    <w:rsid w:val="00910E0F"/>
    <w:rsid w:val="00911A81"/>
    <w:rsid w:val="00912130"/>
    <w:rsid w:val="009121CF"/>
    <w:rsid w:val="00912AFC"/>
    <w:rsid w:val="00912DA9"/>
    <w:rsid w:val="00913139"/>
    <w:rsid w:val="0091402B"/>
    <w:rsid w:val="009147A2"/>
    <w:rsid w:val="009168A2"/>
    <w:rsid w:val="00916975"/>
    <w:rsid w:val="00917FBB"/>
    <w:rsid w:val="009211A2"/>
    <w:rsid w:val="0092288B"/>
    <w:rsid w:val="00922ADB"/>
    <w:rsid w:val="00922B85"/>
    <w:rsid w:val="0092437A"/>
    <w:rsid w:val="00925D65"/>
    <w:rsid w:val="009265E0"/>
    <w:rsid w:val="00926CE6"/>
    <w:rsid w:val="00926D1C"/>
    <w:rsid w:val="00927173"/>
    <w:rsid w:val="009271EA"/>
    <w:rsid w:val="009301FA"/>
    <w:rsid w:val="00931F2A"/>
    <w:rsid w:val="00932189"/>
    <w:rsid w:val="00932798"/>
    <w:rsid w:val="00933D25"/>
    <w:rsid w:val="00934635"/>
    <w:rsid w:val="009346BE"/>
    <w:rsid w:val="00934719"/>
    <w:rsid w:val="009351D4"/>
    <w:rsid w:val="009354B5"/>
    <w:rsid w:val="00935E5D"/>
    <w:rsid w:val="00936304"/>
    <w:rsid w:val="00936962"/>
    <w:rsid w:val="009372A4"/>
    <w:rsid w:val="00940008"/>
    <w:rsid w:val="009409AD"/>
    <w:rsid w:val="00940CEB"/>
    <w:rsid w:val="00941EAC"/>
    <w:rsid w:val="00943997"/>
    <w:rsid w:val="00945806"/>
    <w:rsid w:val="00945D8F"/>
    <w:rsid w:val="009472A8"/>
    <w:rsid w:val="00947427"/>
    <w:rsid w:val="0094743D"/>
    <w:rsid w:val="0095014B"/>
    <w:rsid w:val="009504E5"/>
    <w:rsid w:val="0095068C"/>
    <w:rsid w:val="0095082D"/>
    <w:rsid w:val="00950D46"/>
    <w:rsid w:val="00950ED1"/>
    <w:rsid w:val="00951475"/>
    <w:rsid w:val="00952968"/>
    <w:rsid w:val="009553BD"/>
    <w:rsid w:val="00955BD8"/>
    <w:rsid w:val="009561A9"/>
    <w:rsid w:val="00956E80"/>
    <w:rsid w:val="00957E22"/>
    <w:rsid w:val="00957E2C"/>
    <w:rsid w:val="00957F65"/>
    <w:rsid w:val="00960D55"/>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5CD1"/>
    <w:rsid w:val="00975D54"/>
    <w:rsid w:val="009763A7"/>
    <w:rsid w:val="00976999"/>
    <w:rsid w:val="00976A92"/>
    <w:rsid w:val="00977247"/>
    <w:rsid w:val="0097733A"/>
    <w:rsid w:val="00977549"/>
    <w:rsid w:val="00977B57"/>
    <w:rsid w:val="009810A8"/>
    <w:rsid w:val="0098148C"/>
    <w:rsid w:val="0098185D"/>
    <w:rsid w:val="00981C12"/>
    <w:rsid w:val="009825A4"/>
    <w:rsid w:val="009828C4"/>
    <w:rsid w:val="00983073"/>
    <w:rsid w:val="00984DC8"/>
    <w:rsid w:val="00986BF9"/>
    <w:rsid w:val="009876E3"/>
    <w:rsid w:val="00987EC6"/>
    <w:rsid w:val="009902DC"/>
    <w:rsid w:val="009908BF"/>
    <w:rsid w:val="00990C38"/>
    <w:rsid w:val="009919D2"/>
    <w:rsid w:val="00991FCD"/>
    <w:rsid w:val="00993612"/>
    <w:rsid w:val="0099389B"/>
    <w:rsid w:val="009938CB"/>
    <w:rsid w:val="009939D4"/>
    <w:rsid w:val="0099406B"/>
    <w:rsid w:val="00994647"/>
    <w:rsid w:val="0099466C"/>
    <w:rsid w:val="009949ED"/>
    <w:rsid w:val="0099508C"/>
    <w:rsid w:val="0099563B"/>
    <w:rsid w:val="00995A41"/>
    <w:rsid w:val="00995C6A"/>
    <w:rsid w:val="009963ED"/>
    <w:rsid w:val="009975ED"/>
    <w:rsid w:val="0099760F"/>
    <w:rsid w:val="00997EB7"/>
    <w:rsid w:val="009A0D9B"/>
    <w:rsid w:val="009A1164"/>
    <w:rsid w:val="009A1F22"/>
    <w:rsid w:val="009A2A2E"/>
    <w:rsid w:val="009A36A7"/>
    <w:rsid w:val="009A3997"/>
    <w:rsid w:val="009A3DC9"/>
    <w:rsid w:val="009A5802"/>
    <w:rsid w:val="009A5CF0"/>
    <w:rsid w:val="009A5F76"/>
    <w:rsid w:val="009A6B0F"/>
    <w:rsid w:val="009A6DF9"/>
    <w:rsid w:val="009A7811"/>
    <w:rsid w:val="009B08F5"/>
    <w:rsid w:val="009B10A8"/>
    <w:rsid w:val="009B1B96"/>
    <w:rsid w:val="009B1E96"/>
    <w:rsid w:val="009B2B6D"/>
    <w:rsid w:val="009B371A"/>
    <w:rsid w:val="009B39D4"/>
    <w:rsid w:val="009B436F"/>
    <w:rsid w:val="009B4B8F"/>
    <w:rsid w:val="009B4F05"/>
    <w:rsid w:val="009B5BDC"/>
    <w:rsid w:val="009B5D96"/>
    <w:rsid w:val="009B6560"/>
    <w:rsid w:val="009B663C"/>
    <w:rsid w:val="009B6C3F"/>
    <w:rsid w:val="009B7908"/>
    <w:rsid w:val="009C0150"/>
    <w:rsid w:val="009C01E2"/>
    <w:rsid w:val="009C07FD"/>
    <w:rsid w:val="009C1A01"/>
    <w:rsid w:val="009C32C3"/>
    <w:rsid w:val="009C3789"/>
    <w:rsid w:val="009C397C"/>
    <w:rsid w:val="009C40D2"/>
    <w:rsid w:val="009C42E3"/>
    <w:rsid w:val="009C59C9"/>
    <w:rsid w:val="009C629E"/>
    <w:rsid w:val="009C631F"/>
    <w:rsid w:val="009C6B9A"/>
    <w:rsid w:val="009C70B4"/>
    <w:rsid w:val="009D030E"/>
    <w:rsid w:val="009D047D"/>
    <w:rsid w:val="009D059B"/>
    <w:rsid w:val="009D09D0"/>
    <w:rsid w:val="009D0A0F"/>
    <w:rsid w:val="009D1BCD"/>
    <w:rsid w:val="009D30C5"/>
    <w:rsid w:val="009D3176"/>
    <w:rsid w:val="009D3405"/>
    <w:rsid w:val="009D3A88"/>
    <w:rsid w:val="009D3B4C"/>
    <w:rsid w:val="009D3D5B"/>
    <w:rsid w:val="009D4EFE"/>
    <w:rsid w:val="009D5236"/>
    <w:rsid w:val="009D61F2"/>
    <w:rsid w:val="009D6655"/>
    <w:rsid w:val="009D68DF"/>
    <w:rsid w:val="009D7D5C"/>
    <w:rsid w:val="009D7F31"/>
    <w:rsid w:val="009E05FD"/>
    <w:rsid w:val="009E06CB"/>
    <w:rsid w:val="009E0D1C"/>
    <w:rsid w:val="009E0DC3"/>
    <w:rsid w:val="009E1058"/>
    <w:rsid w:val="009E1169"/>
    <w:rsid w:val="009E12E4"/>
    <w:rsid w:val="009E1850"/>
    <w:rsid w:val="009E1AED"/>
    <w:rsid w:val="009E1B59"/>
    <w:rsid w:val="009E2418"/>
    <w:rsid w:val="009E29F0"/>
    <w:rsid w:val="009E40ED"/>
    <w:rsid w:val="009E5665"/>
    <w:rsid w:val="009E573B"/>
    <w:rsid w:val="009E5CA9"/>
    <w:rsid w:val="009F004D"/>
    <w:rsid w:val="009F033D"/>
    <w:rsid w:val="009F215E"/>
    <w:rsid w:val="009F2334"/>
    <w:rsid w:val="009F323D"/>
    <w:rsid w:val="009F4E76"/>
    <w:rsid w:val="009F4EAA"/>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573B"/>
    <w:rsid w:val="00A174C4"/>
    <w:rsid w:val="00A1784D"/>
    <w:rsid w:val="00A17A92"/>
    <w:rsid w:val="00A210A0"/>
    <w:rsid w:val="00A2121A"/>
    <w:rsid w:val="00A21445"/>
    <w:rsid w:val="00A238FA"/>
    <w:rsid w:val="00A23C64"/>
    <w:rsid w:val="00A23E4A"/>
    <w:rsid w:val="00A23F92"/>
    <w:rsid w:val="00A2426D"/>
    <w:rsid w:val="00A2446F"/>
    <w:rsid w:val="00A24E9D"/>
    <w:rsid w:val="00A25059"/>
    <w:rsid w:val="00A253A7"/>
    <w:rsid w:val="00A254C7"/>
    <w:rsid w:val="00A25CE2"/>
    <w:rsid w:val="00A2667F"/>
    <w:rsid w:val="00A271A0"/>
    <w:rsid w:val="00A279E9"/>
    <w:rsid w:val="00A27AEF"/>
    <w:rsid w:val="00A300E3"/>
    <w:rsid w:val="00A30A31"/>
    <w:rsid w:val="00A313BA"/>
    <w:rsid w:val="00A31DF6"/>
    <w:rsid w:val="00A32199"/>
    <w:rsid w:val="00A32827"/>
    <w:rsid w:val="00A32DAD"/>
    <w:rsid w:val="00A33201"/>
    <w:rsid w:val="00A339F7"/>
    <w:rsid w:val="00A3521A"/>
    <w:rsid w:val="00A35688"/>
    <w:rsid w:val="00A35B1E"/>
    <w:rsid w:val="00A362B2"/>
    <w:rsid w:val="00A362E2"/>
    <w:rsid w:val="00A37481"/>
    <w:rsid w:val="00A37ABC"/>
    <w:rsid w:val="00A40730"/>
    <w:rsid w:val="00A41BD8"/>
    <w:rsid w:val="00A41BE4"/>
    <w:rsid w:val="00A41E48"/>
    <w:rsid w:val="00A42535"/>
    <w:rsid w:val="00A43BA5"/>
    <w:rsid w:val="00A45060"/>
    <w:rsid w:val="00A4581A"/>
    <w:rsid w:val="00A46D15"/>
    <w:rsid w:val="00A47C0D"/>
    <w:rsid w:val="00A47FF0"/>
    <w:rsid w:val="00A5125D"/>
    <w:rsid w:val="00A5127C"/>
    <w:rsid w:val="00A51993"/>
    <w:rsid w:val="00A5202E"/>
    <w:rsid w:val="00A527D8"/>
    <w:rsid w:val="00A532A3"/>
    <w:rsid w:val="00A53EBA"/>
    <w:rsid w:val="00A545BB"/>
    <w:rsid w:val="00A5467A"/>
    <w:rsid w:val="00A54D57"/>
    <w:rsid w:val="00A562FB"/>
    <w:rsid w:val="00A56875"/>
    <w:rsid w:val="00A57447"/>
    <w:rsid w:val="00A57C4C"/>
    <w:rsid w:val="00A57E4F"/>
    <w:rsid w:val="00A602C3"/>
    <w:rsid w:val="00A60973"/>
    <w:rsid w:val="00A60D69"/>
    <w:rsid w:val="00A60E5F"/>
    <w:rsid w:val="00A61573"/>
    <w:rsid w:val="00A62057"/>
    <w:rsid w:val="00A62E32"/>
    <w:rsid w:val="00A638B4"/>
    <w:rsid w:val="00A65B45"/>
    <w:rsid w:val="00A65DE9"/>
    <w:rsid w:val="00A65EBB"/>
    <w:rsid w:val="00A6658E"/>
    <w:rsid w:val="00A66D9A"/>
    <w:rsid w:val="00A676F9"/>
    <w:rsid w:val="00A67B9E"/>
    <w:rsid w:val="00A71530"/>
    <w:rsid w:val="00A7164C"/>
    <w:rsid w:val="00A71BA9"/>
    <w:rsid w:val="00A71E03"/>
    <w:rsid w:val="00A71E2C"/>
    <w:rsid w:val="00A7249C"/>
    <w:rsid w:val="00A72ADB"/>
    <w:rsid w:val="00A73018"/>
    <w:rsid w:val="00A7327B"/>
    <w:rsid w:val="00A73B84"/>
    <w:rsid w:val="00A73BBF"/>
    <w:rsid w:val="00A758F2"/>
    <w:rsid w:val="00A76569"/>
    <w:rsid w:val="00A76806"/>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B9"/>
    <w:rsid w:val="00A866FD"/>
    <w:rsid w:val="00A87352"/>
    <w:rsid w:val="00A87AFF"/>
    <w:rsid w:val="00A87EA6"/>
    <w:rsid w:val="00A91260"/>
    <w:rsid w:val="00A91333"/>
    <w:rsid w:val="00A91D7E"/>
    <w:rsid w:val="00A91E7C"/>
    <w:rsid w:val="00A91FC7"/>
    <w:rsid w:val="00A9293E"/>
    <w:rsid w:val="00A92F55"/>
    <w:rsid w:val="00A930EA"/>
    <w:rsid w:val="00A9342D"/>
    <w:rsid w:val="00A9387B"/>
    <w:rsid w:val="00A951BE"/>
    <w:rsid w:val="00A9533C"/>
    <w:rsid w:val="00A96153"/>
    <w:rsid w:val="00A963F3"/>
    <w:rsid w:val="00A96998"/>
    <w:rsid w:val="00A96FA6"/>
    <w:rsid w:val="00A97629"/>
    <w:rsid w:val="00AA024E"/>
    <w:rsid w:val="00AA0E8D"/>
    <w:rsid w:val="00AA2A0A"/>
    <w:rsid w:val="00AA39DE"/>
    <w:rsid w:val="00AA3CC2"/>
    <w:rsid w:val="00AA4585"/>
    <w:rsid w:val="00AA53E3"/>
    <w:rsid w:val="00AA589C"/>
    <w:rsid w:val="00AA58F2"/>
    <w:rsid w:val="00AA7323"/>
    <w:rsid w:val="00AA79ED"/>
    <w:rsid w:val="00AB0AF0"/>
    <w:rsid w:val="00AB0EDA"/>
    <w:rsid w:val="00AB153D"/>
    <w:rsid w:val="00AB1FE3"/>
    <w:rsid w:val="00AB395C"/>
    <w:rsid w:val="00AB3D5A"/>
    <w:rsid w:val="00AB48D2"/>
    <w:rsid w:val="00AB55A3"/>
    <w:rsid w:val="00AB56C2"/>
    <w:rsid w:val="00AB574A"/>
    <w:rsid w:val="00AB5EB8"/>
    <w:rsid w:val="00AC1005"/>
    <w:rsid w:val="00AC1A55"/>
    <w:rsid w:val="00AC1D05"/>
    <w:rsid w:val="00AC259A"/>
    <w:rsid w:val="00AC2635"/>
    <w:rsid w:val="00AC2D28"/>
    <w:rsid w:val="00AC30C9"/>
    <w:rsid w:val="00AC4259"/>
    <w:rsid w:val="00AC48C7"/>
    <w:rsid w:val="00AC49AC"/>
    <w:rsid w:val="00AC4E56"/>
    <w:rsid w:val="00AC7255"/>
    <w:rsid w:val="00AD053B"/>
    <w:rsid w:val="00AD0713"/>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CA5"/>
    <w:rsid w:val="00AE3610"/>
    <w:rsid w:val="00AE3BF9"/>
    <w:rsid w:val="00AE453C"/>
    <w:rsid w:val="00AE5219"/>
    <w:rsid w:val="00AE5A2E"/>
    <w:rsid w:val="00AE5A76"/>
    <w:rsid w:val="00AE6594"/>
    <w:rsid w:val="00AF00AB"/>
    <w:rsid w:val="00AF012E"/>
    <w:rsid w:val="00AF11D9"/>
    <w:rsid w:val="00AF22EC"/>
    <w:rsid w:val="00AF27F1"/>
    <w:rsid w:val="00AF3980"/>
    <w:rsid w:val="00AF3E7F"/>
    <w:rsid w:val="00AF3EC1"/>
    <w:rsid w:val="00AF47E6"/>
    <w:rsid w:val="00AF4A03"/>
    <w:rsid w:val="00AF4DD1"/>
    <w:rsid w:val="00AF63F9"/>
    <w:rsid w:val="00AF7653"/>
    <w:rsid w:val="00AF7705"/>
    <w:rsid w:val="00AF787A"/>
    <w:rsid w:val="00B00292"/>
    <w:rsid w:val="00B0095E"/>
    <w:rsid w:val="00B0100E"/>
    <w:rsid w:val="00B03F92"/>
    <w:rsid w:val="00B040ED"/>
    <w:rsid w:val="00B04678"/>
    <w:rsid w:val="00B0505E"/>
    <w:rsid w:val="00B05E3A"/>
    <w:rsid w:val="00B06615"/>
    <w:rsid w:val="00B06651"/>
    <w:rsid w:val="00B06797"/>
    <w:rsid w:val="00B06AE2"/>
    <w:rsid w:val="00B06F86"/>
    <w:rsid w:val="00B1029A"/>
    <w:rsid w:val="00B1262D"/>
    <w:rsid w:val="00B12749"/>
    <w:rsid w:val="00B129F5"/>
    <w:rsid w:val="00B12DD5"/>
    <w:rsid w:val="00B131AB"/>
    <w:rsid w:val="00B146E4"/>
    <w:rsid w:val="00B14766"/>
    <w:rsid w:val="00B14990"/>
    <w:rsid w:val="00B156A4"/>
    <w:rsid w:val="00B15E7B"/>
    <w:rsid w:val="00B1613F"/>
    <w:rsid w:val="00B16C2E"/>
    <w:rsid w:val="00B16DD1"/>
    <w:rsid w:val="00B174CB"/>
    <w:rsid w:val="00B175F8"/>
    <w:rsid w:val="00B17C4C"/>
    <w:rsid w:val="00B2025B"/>
    <w:rsid w:val="00B20901"/>
    <w:rsid w:val="00B22715"/>
    <w:rsid w:val="00B2427A"/>
    <w:rsid w:val="00B250E1"/>
    <w:rsid w:val="00B2594A"/>
    <w:rsid w:val="00B33676"/>
    <w:rsid w:val="00B34294"/>
    <w:rsid w:val="00B3482B"/>
    <w:rsid w:val="00B348A1"/>
    <w:rsid w:val="00B34CB2"/>
    <w:rsid w:val="00B34D39"/>
    <w:rsid w:val="00B35E1F"/>
    <w:rsid w:val="00B3650B"/>
    <w:rsid w:val="00B368CF"/>
    <w:rsid w:val="00B36918"/>
    <w:rsid w:val="00B36C79"/>
    <w:rsid w:val="00B370CE"/>
    <w:rsid w:val="00B37873"/>
    <w:rsid w:val="00B37FFE"/>
    <w:rsid w:val="00B406A1"/>
    <w:rsid w:val="00B419EB"/>
    <w:rsid w:val="00B42357"/>
    <w:rsid w:val="00B4482E"/>
    <w:rsid w:val="00B47458"/>
    <w:rsid w:val="00B479AD"/>
    <w:rsid w:val="00B47F9F"/>
    <w:rsid w:val="00B51B39"/>
    <w:rsid w:val="00B51CFB"/>
    <w:rsid w:val="00B5221D"/>
    <w:rsid w:val="00B52AE0"/>
    <w:rsid w:val="00B5323E"/>
    <w:rsid w:val="00B53B1F"/>
    <w:rsid w:val="00B54159"/>
    <w:rsid w:val="00B5432F"/>
    <w:rsid w:val="00B5597F"/>
    <w:rsid w:val="00B5661E"/>
    <w:rsid w:val="00B57131"/>
    <w:rsid w:val="00B57353"/>
    <w:rsid w:val="00B60912"/>
    <w:rsid w:val="00B60FB7"/>
    <w:rsid w:val="00B612E5"/>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CC9"/>
    <w:rsid w:val="00B75E4B"/>
    <w:rsid w:val="00B760FB"/>
    <w:rsid w:val="00B767D9"/>
    <w:rsid w:val="00B7741B"/>
    <w:rsid w:val="00B77584"/>
    <w:rsid w:val="00B8029E"/>
    <w:rsid w:val="00B80A02"/>
    <w:rsid w:val="00B80F75"/>
    <w:rsid w:val="00B81229"/>
    <w:rsid w:val="00B824F4"/>
    <w:rsid w:val="00B83705"/>
    <w:rsid w:val="00B83EB9"/>
    <w:rsid w:val="00B83FC2"/>
    <w:rsid w:val="00B840B8"/>
    <w:rsid w:val="00B856CF"/>
    <w:rsid w:val="00B8723D"/>
    <w:rsid w:val="00B878F3"/>
    <w:rsid w:val="00B87942"/>
    <w:rsid w:val="00B90CAD"/>
    <w:rsid w:val="00B91713"/>
    <w:rsid w:val="00B94379"/>
    <w:rsid w:val="00B9693B"/>
    <w:rsid w:val="00BA0E79"/>
    <w:rsid w:val="00BA0EF9"/>
    <w:rsid w:val="00BA1046"/>
    <w:rsid w:val="00BA177D"/>
    <w:rsid w:val="00BA195C"/>
    <w:rsid w:val="00BA1979"/>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A7E"/>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669"/>
    <w:rsid w:val="00BC1ADD"/>
    <w:rsid w:val="00BC1E04"/>
    <w:rsid w:val="00BC1E22"/>
    <w:rsid w:val="00BC1EEA"/>
    <w:rsid w:val="00BC316E"/>
    <w:rsid w:val="00BC4960"/>
    <w:rsid w:val="00BC5218"/>
    <w:rsid w:val="00BC5962"/>
    <w:rsid w:val="00BC5CB2"/>
    <w:rsid w:val="00BC63F1"/>
    <w:rsid w:val="00BC7A6F"/>
    <w:rsid w:val="00BD071C"/>
    <w:rsid w:val="00BD0B90"/>
    <w:rsid w:val="00BD0CA8"/>
    <w:rsid w:val="00BD10CA"/>
    <w:rsid w:val="00BD13B6"/>
    <w:rsid w:val="00BD1C47"/>
    <w:rsid w:val="00BD1FC4"/>
    <w:rsid w:val="00BD2322"/>
    <w:rsid w:val="00BD2AAD"/>
    <w:rsid w:val="00BD2B67"/>
    <w:rsid w:val="00BD2F69"/>
    <w:rsid w:val="00BD3720"/>
    <w:rsid w:val="00BD3750"/>
    <w:rsid w:val="00BD3DD5"/>
    <w:rsid w:val="00BD42F0"/>
    <w:rsid w:val="00BD4E06"/>
    <w:rsid w:val="00BD5274"/>
    <w:rsid w:val="00BD6AAA"/>
    <w:rsid w:val="00BD6DCC"/>
    <w:rsid w:val="00BD7331"/>
    <w:rsid w:val="00BE028A"/>
    <w:rsid w:val="00BE049C"/>
    <w:rsid w:val="00BE08B4"/>
    <w:rsid w:val="00BE16BB"/>
    <w:rsid w:val="00BE1B36"/>
    <w:rsid w:val="00BE3580"/>
    <w:rsid w:val="00BE35D4"/>
    <w:rsid w:val="00BE3600"/>
    <w:rsid w:val="00BE372D"/>
    <w:rsid w:val="00BE3C33"/>
    <w:rsid w:val="00BE433C"/>
    <w:rsid w:val="00BE6304"/>
    <w:rsid w:val="00BE6A19"/>
    <w:rsid w:val="00BE7492"/>
    <w:rsid w:val="00BE7D86"/>
    <w:rsid w:val="00BF1530"/>
    <w:rsid w:val="00BF1CD0"/>
    <w:rsid w:val="00BF1E5A"/>
    <w:rsid w:val="00BF1EE6"/>
    <w:rsid w:val="00BF205E"/>
    <w:rsid w:val="00BF23F0"/>
    <w:rsid w:val="00BF25C0"/>
    <w:rsid w:val="00BF33DD"/>
    <w:rsid w:val="00BF4CF9"/>
    <w:rsid w:val="00BF4D55"/>
    <w:rsid w:val="00BF6243"/>
    <w:rsid w:val="00BF68FA"/>
    <w:rsid w:val="00C005E6"/>
    <w:rsid w:val="00C01F76"/>
    <w:rsid w:val="00C02910"/>
    <w:rsid w:val="00C03688"/>
    <w:rsid w:val="00C037B5"/>
    <w:rsid w:val="00C03DC3"/>
    <w:rsid w:val="00C04079"/>
    <w:rsid w:val="00C04477"/>
    <w:rsid w:val="00C04815"/>
    <w:rsid w:val="00C051EB"/>
    <w:rsid w:val="00C058D9"/>
    <w:rsid w:val="00C0643C"/>
    <w:rsid w:val="00C07621"/>
    <w:rsid w:val="00C07709"/>
    <w:rsid w:val="00C10312"/>
    <w:rsid w:val="00C107FE"/>
    <w:rsid w:val="00C112B8"/>
    <w:rsid w:val="00C11FE0"/>
    <w:rsid w:val="00C12BB7"/>
    <w:rsid w:val="00C140BF"/>
    <w:rsid w:val="00C14D02"/>
    <w:rsid w:val="00C1514E"/>
    <w:rsid w:val="00C155A2"/>
    <w:rsid w:val="00C162B4"/>
    <w:rsid w:val="00C16868"/>
    <w:rsid w:val="00C16AD6"/>
    <w:rsid w:val="00C175D0"/>
    <w:rsid w:val="00C20265"/>
    <w:rsid w:val="00C2080A"/>
    <w:rsid w:val="00C21489"/>
    <w:rsid w:val="00C21C1E"/>
    <w:rsid w:val="00C22FC5"/>
    <w:rsid w:val="00C24A97"/>
    <w:rsid w:val="00C24F59"/>
    <w:rsid w:val="00C25753"/>
    <w:rsid w:val="00C27A1B"/>
    <w:rsid w:val="00C3177F"/>
    <w:rsid w:val="00C31CF6"/>
    <w:rsid w:val="00C31FDE"/>
    <w:rsid w:val="00C323F6"/>
    <w:rsid w:val="00C32864"/>
    <w:rsid w:val="00C3290F"/>
    <w:rsid w:val="00C33056"/>
    <w:rsid w:val="00C33322"/>
    <w:rsid w:val="00C34193"/>
    <w:rsid w:val="00C34459"/>
    <w:rsid w:val="00C3484D"/>
    <w:rsid w:val="00C34C2C"/>
    <w:rsid w:val="00C3547D"/>
    <w:rsid w:val="00C35D8C"/>
    <w:rsid w:val="00C365F7"/>
    <w:rsid w:val="00C36BD8"/>
    <w:rsid w:val="00C3707D"/>
    <w:rsid w:val="00C4006F"/>
    <w:rsid w:val="00C40A2E"/>
    <w:rsid w:val="00C40AD7"/>
    <w:rsid w:val="00C40E04"/>
    <w:rsid w:val="00C40F74"/>
    <w:rsid w:val="00C413E7"/>
    <w:rsid w:val="00C42A9F"/>
    <w:rsid w:val="00C43656"/>
    <w:rsid w:val="00C43FC8"/>
    <w:rsid w:val="00C4512C"/>
    <w:rsid w:val="00C455E5"/>
    <w:rsid w:val="00C46220"/>
    <w:rsid w:val="00C466BB"/>
    <w:rsid w:val="00C46D48"/>
    <w:rsid w:val="00C50422"/>
    <w:rsid w:val="00C50D7E"/>
    <w:rsid w:val="00C51443"/>
    <w:rsid w:val="00C5165E"/>
    <w:rsid w:val="00C51C0F"/>
    <w:rsid w:val="00C52A2D"/>
    <w:rsid w:val="00C52C57"/>
    <w:rsid w:val="00C5351C"/>
    <w:rsid w:val="00C544DD"/>
    <w:rsid w:val="00C54875"/>
    <w:rsid w:val="00C552B1"/>
    <w:rsid w:val="00C563B3"/>
    <w:rsid w:val="00C56429"/>
    <w:rsid w:val="00C56C89"/>
    <w:rsid w:val="00C607DE"/>
    <w:rsid w:val="00C60A4F"/>
    <w:rsid w:val="00C61153"/>
    <w:rsid w:val="00C6232C"/>
    <w:rsid w:val="00C63E9D"/>
    <w:rsid w:val="00C6422D"/>
    <w:rsid w:val="00C643D3"/>
    <w:rsid w:val="00C64426"/>
    <w:rsid w:val="00C64A6C"/>
    <w:rsid w:val="00C64AF9"/>
    <w:rsid w:val="00C64D98"/>
    <w:rsid w:val="00C6520E"/>
    <w:rsid w:val="00C656B2"/>
    <w:rsid w:val="00C660C8"/>
    <w:rsid w:val="00C6747B"/>
    <w:rsid w:val="00C70857"/>
    <w:rsid w:val="00C71732"/>
    <w:rsid w:val="00C71C4A"/>
    <w:rsid w:val="00C73837"/>
    <w:rsid w:val="00C73F85"/>
    <w:rsid w:val="00C7565F"/>
    <w:rsid w:val="00C75C7F"/>
    <w:rsid w:val="00C75CC8"/>
    <w:rsid w:val="00C762E6"/>
    <w:rsid w:val="00C765A2"/>
    <w:rsid w:val="00C76792"/>
    <w:rsid w:val="00C770D0"/>
    <w:rsid w:val="00C7772F"/>
    <w:rsid w:val="00C777E0"/>
    <w:rsid w:val="00C805E5"/>
    <w:rsid w:val="00C80EDD"/>
    <w:rsid w:val="00C8123B"/>
    <w:rsid w:val="00C82067"/>
    <w:rsid w:val="00C82366"/>
    <w:rsid w:val="00C8241A"/>
    <w:rsid w:val="00C826DB"/>
    <w:rsid w:val="00C83659"/>
    <w:rsid w:val="00C83DFF"/>
    <w:rsid w:val="00C87462"/>
    <w:rsid w:val="00C900EE"/>
    <w:rsid w:val="00C90404"/>
    <w:rsid w:val="00C9095B"/>
    <w:rsid w:val="00C91864"/>
    <w:rsid w:val="00C91A76"/>
    <w:rsid w:val="00C91DB1"/>
    <w:rsid w:val="00C923AC"/>
    <w:rsid w:val="00C92509"/>
    <w:rsid w:val="00C925FE"/>
    <w:rsid w:val="00C9314E"/>
    <w:rsid w:val="00C9317D"/>
    <w:rsid w:val="00C93259"/>
    <w:rsid w:val="00C93ACE"/>
    <w:rsid w:val="00C94491"/>
    <w:rsid w:val="00C94553"/>
    <w:rsid w:val="00C94D3F"/>
    <w:rsid w:val="00C95F59"/>
    <w:rsid w:val="00C9663C"/>
    <w:rsid w:val="00C969A6"/>
    <w:rsid w:val="00C96C37"/>
    <w:rsid w:val="00CA0137"/>
    <w:rsid w:val="00CA05C8"/>
    <w:rsid w:val="00CA0D85"/>
    <w:rsid w:val="00CA12AD"/>
    <w:rsid w:val="00CA14A2"/>
    <w:rsid w:val="00CA2554"/>
    <w:rsid w:val="00CA39CE"/>
    <w:rsid w:val="00CA4E8B"/>
    <w:rsid w:val="00CA5490"/>
    <w:rsid w:val="00CA600E"/>
    <w:rsid w:val="00CA6647"/>
    <w:rsid w:val="00CA68A8"/>
    <w:rsid w:val="00CA6930"/>
    <w:rsid w:val="00CA78BB"/>
    <w:rsid w:val="00CA7906"/>
    <w:rsid w:val="00CB06F0"/>
    <w:rsid w:val="00CB0AA4"/>
    <w:rsid w:val="00CB112D"/>
    <w:rsid w:val="00CB1927"/>
    <w:rsid w:val="00CB23D7"/>
    <w:rsid w:val="00CB39BE"/>
    <w:rsid w:val="00CB3FCE"/>
    <w:rsid w:val="00CB5A53"/>
    <w:rsid w:val="00CB5C45"/>
    <w:rsid w:val="00CB678B"/>
    <w:rsid w:val="00CB7BE0"/>
    <w:rsid w:val="00CB7C6B"/>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273A"/>
    <w:rsid w:val="00CD29C1"/>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DCD"/>
    <w:rsid w:val="00CF0343"/>
    <w:rsid w:val="00CF0C1D"/>
    <w:rsid w:val="00CF105C"/>
    <w:rsid w:val="00CF1883"/>
    <w:rsid w:val="00CF18EF"/>
    <w:rsid w:val="00CF2513"/>
    <w:rsid w:val="00CF40D5"/>
    <w:rsid w:val="00CF437B"/>
    <w:rsid w:val="00CF4459"/>
    <w:rsid w:val="00CF49DA"/>
    <w:rsid w:val="00CF5561"/>
    <w:rsid w:val="00CF5C20"/>
    <w:rsid w:val="00CF5DA4"/>
    <w:rsid w:val="00CF6D2F"/>
    <w:rsid w:val="00CF77FC"/>
    <w:rsid w:val="00CF7C92"/>
    <w:rsid w:val="00D00604"/>
    <w:rsid w:val="00D006BB"/>
    <w:rsid w:val="00D007E8"/>
    <w:rsid w:val="00D01473"/>
    <w:rsid w:val="00D01712"/>
    <w:rsid w:val="00D01BAC"/>
    <w:rsid w:val="00D0321F"/>
    <w:rsid w:val="00D039F8"/>
    <w:rsid w:val="00D03D8B"/>
    <w:rsid w:val="00D066B7"/>
    <w:rsid w:val="00D06B02"/>
    <w:rsid w:val="00D07420"/>
    <w:rsid w:val="00D07FD9"/>
    <w:rsid w:val="00D112A4"/>
    <w:rsid w:val="00D11E35"/>
    <w:rsid w:val="00D125B0"/>
    <w:rsid w:val="00D12766"/>
    <w:rsid w:val="00D12B57"/>
    <w:rsid w:val="00D13CCC"/>
    <w:rsid w:val="00D15DAF"/>
    <w:rsid w:val="00D15DD1"/>
    <w:rsid w:val="00D1723F"/>
    <w:rsid w:val="00D174A3"/>
    <w:rsid w:val="00D17A00"/>
    <w:rsid w:val="00D204B7"/>
    <w:rsid w:val="00D20B17"/>
    <w:rsid w:val="00D21180"/>
    <w:rsid w:val="00D21B6E"/>
    <w:rsid w:val="00D2286C"/>
    <w:rsid w:val="00D2306E"/>
    <w:rsid w:val="00D2399B"/>
    <w:rsid w:val="00D23F54"/>
    <w:rsid w:val="00D2626D"/>
    <w:rsid w:val="00D26B96"/>
    <w:rsid w:val="00D307FF"/>
    <w:rsid w:val="00D3199C"/>
    <w:rsid w:val="00D31C58"/>
    <w:rsid w:val="00D32EE7"/>
    <w:rsid w:val="00D33260"/>
    <w:rsid w:val="00D33A5A"/>
    <w:rsid w:val="00D35A38"/>
    <w:rsid w:val="00D35F02"/>
    <w:rsid w:val="00D35FF3"/>
    <w:rsid w:val="00D36AA6"/>
    <w:rsid w:val="00D37058"/>
    <w:rsid w:val="00D377B2"/>
    <w:rsid w:val="00D379B9"/>
    <w:rsid w:val="00D37C2D"/>
    <w:rsid w:val="00D40067"/>
    <w:rsid w:val="00D41176"/>
    <w:rsid w:val="00D41BE0"/>
    <w:rsid w:val="00D424FF"/>
    <w:rsid w:val="00D42CE4"/>
    <w:rsid w:val="00D43A73"/>
    <w:rsid w:val="00D43A98"/>
    <w:rsid w:val="00D43D21"/>
    <w:rsid w:val="00D4472E"/>
    <w:rsid w:val="00D45EC6"/>
    <w:rsid w:val="00D45F33"/>
    <w:rsid w:val="00D45FC0"/>
    <w:rsid w:val="00D46335"/>
    <w:rsid w:val="00D471C0"/>
    <w:rsid w:val="00D47207"/>
    <w:rsid w:val="00D4726D"/>
    <w:rsid w:val="00D47936"/>
    <w:rsid w:val="00D47B93"/>
    <w:rsid w:val="00D50242"/>
    <w:rsid w:val="00D513B3"/>
    <w:rsid w:val="00D5270E"/>
    <w:rsid w:val="00D52FA3"/>
    <w:rsid w:val="00D530C3"/>
    <w:rsid w:val="00D53139"/>
    <w:rsid w:val="00D538E9"/>
    <w:rsid w:val="00D541E6"/>
    <w:rsid w:val="00D551F4"/>
    <w:rsid w:val="00D55359"/>
    <w:rsid w:val="00D55DFC"/>
    <w:rsid w:val="00D56D6D"/>
    <w:rsid w:val="00D6299A"/>
    <w:rsid w:val="00D62FA4"/>
    <w:rsid w:val="00D632FE"/>
    <w:rsid w:val="00D63CCA"/>
    <w:rsid w:val="00D642BB"/>
    <w:rsid w:val="00D6432E"/>
    <w:rsid w:val="00D64C9F"/>
    <w:rsid w:val="00D6649F"/>
    <w:rsid w:val="00D66A81"/>
    <w:rsid w:val="00D67677"/>
    <w:rsid w:val="00D67964"/>
    <w:rsid w:val="00D7017F"/>
    <w:rsid w:val="00D7115C"/>
    <w:rsid w:val="00D72173"/>
    <w:rsid w:val="00D7292F"/>
    <w:rsid w:val="00D72CAD"/>
    <w:rsid w:val="00D72F85"/>
    <w:rsid w:val="00D73CCB"/>
    <w:rsid w:val="00D75066"/>
    <w:rsid w:val="00D75177"/>
    <w:rsid w:val="00D7517E"/>
    <w:rsid w:val="00D764CC"/>
    <w:rsid w:val="00D76596"/>
    <w:rsid w:val="00D76FB3"/>
    <w:rsid w:val="00D776DB"/>
    <w:rsid w:val="00D77EA5"/>
    <w:rsid w:val="00D80F51"/>
    <w:rsid w:val="00D819B1"/>
    <w:rsid w:val="00D8244F"/>
    <w:rsid w:val="00D82CAB"/>
    <w:rsid w:val="00D83045"/>
    <w:rsid w:val="00D83BC6"/>
    <w:rsid w:val="00D8431C"/>
    <w:rsid w:val="00D84F70"/>
    <w:rsid w:val="00D85382"/>
    <w:rsid w:val="00D8563F"/>
    <w:rsid w:val="00D858E3"/>
    <w:rsid w:val="00D863A0"/>
    <w:rsid w:val="00D868BC"/>
    <w:rsid w:val="00D86BDB"/>
    <w:rsid w:val="00D87394"/>
    <w:rsid w:val="00D873BB"/>
    <w:rsid w:val="00D8779D"/>
    <w:rsid w:val="00D90535"/>
    <w:rsid w:val="00D9057A"/>
    <w:rsid w:val="00D90A8F"/>
    <w:rsid w:val="00D90DA0"/>
    <w:rsid w:val="00D90F1D"/>
    <w:rsid w:val="00D91F45"/>
    <w:rsid w:val="00D9227D"/>
    <w:rsid w:val="00D92D8C"/>
    <w:rsid w:val="00D92E41"/>
    <w:rsid w:val="00D9304E"/>
    <w:rsid w:val="00D94021"/>
    <w:rsid w:val="00D94389"/>
    <w:rsid w:val="00D94ABE"/>
    <w:rsid w:val="00D96277"/>
    <w:rsid w:val="00D9681E"/>
    <w:rsid w:val="00D9684D"/>
    <w:rsid w:val="00D96D62"/>
    <w:rsid w:val="00D972B9"/>
    <w:rsid w:val="00D972FE"/>
    <w:rsid w:val="00D97576"/>
    <w:rsid w:val="00DA07F7"/>
    <w:rsid w:val="00DA0D31"/>
    <w:rsid w:val="00DA2246"/>
    <w:rsid w:val="00DA2A60"/>
    <w:rsid w:val="00DA33A6"/>
    <w:rsid w:val="00DA3A55"/>
    <w:rsid w:val="00DA4150"/>
    <w:rsid w:val="00DA46E6"/>
    <w:rsid w:val="00DA5B47"/>
    <w:rsid w:val="00DA675D"/>
    <w:rsid w:val="00DA681A"/>
    <w:rsid w:val="00DA68C2"/>
    <w:rsid w:val="00DB005D"/>
    <w:rsid w:val="00DB01FF"/>
    <w:rsid w:val="00DB0F17"/>
    <w:rsid w:val="00DB0F51"/>
    <w:rsid w:val="00DB2094"/>
    <w:rsid w:val="00DB2359"/>
    <w:rsid w:val="00DB239B"/>
    <w:rsid w:val="00DB36E7"/>
    <w:rsid w:val="00DB38DD"/>
    <w:rsid w:val="00DB4F81"/>
    <w:rsid w:val="00DB53A6"/>
    <w:rsid w:val="00DB54EB"/>
    <w:rsid w:val="00DB6CF3"/>
    <w:rsid w:val="00DB7430"/>
    <w:rsid w:val="00DB754D"/>
    <w:rsid w:val="00DB78BE"/>
    <w:rsid w:val="00DB7ED8"/>
    <w:rsid w:val="00DC07C4"/>
    <w:rsid w:val="00DC08D8"/>
    <w:rsid w:val="00DC3424"/>
    <w:rsid w:val="00DC638D"/>
    <w:rsid w:val="00DC7136"/>
    <w:rsid w:val="00DC7304"/>
    <w:rsid w:val="00DC765C"/>
    <w:rsid w:val="00DC7BE7"/>
    <w:rsid w:val="00DD0308"/>
    <w:rsid w:val="00DD07DD"/>
    <w:rsid w:val="00DD1744"/>
    <w:rsid w:val="00DD1F1B"/>
    <w:rsid w:val="00DD2AF1"/>
    <w:rsid w:val="00DD2BE5"/>
    <w:rsid w:val="00DD2CE7"/>
    <w:rsid w:val="00DD4043"/>
    <w:rsid w:val="00DD48E0"/>
    <w:rsid w:val="00DD5308"/>
    <w:rsid w:val="00DD5AD1"/>
    <w:rsid w:val="00DD64BB"/>
    <w:rsid w:val="00DD6681"/>
    <w:rsid w:val="00DD679C"/>
    <w:rsid w:val="00DD6D39"/>
    <w:rsid w:val="00DE02A1"/>
    <w:rsid w:val="00DE149D"/>
    <w:rsid w:val="00DE14FF"/>
    <w:rsid w:val="00DE1ECB"/>
    <w:rsid w:val="00DE304A"/>
    <w:rsid w:val="00DE3254"/>
    <w:rsid w:val="00DE4F61"/>
    <w:rsid w:val="00DE5777"/>
    <w:rsid w:val="00DE5CFC"/>
    <w:rsid w:val="00DE5DB5"/>
    <w:rsid w:val="00DE6565"/>
    <w:rsid w:val="00DE7457"/>
    <w:rsid w:val="00DE76C0"/>
    <w:rsid w:val="00DF052D"/>
    <w:rsid w:val="00DF15A5"/>
    <w:rsid w:val="00DF29BA"/>
    <w:rsid w:val="00DF39AD"/>
    <w:rsid w:val="00DF3A89"/>
    <w:rsid w:val="00DF3CAE"/>
    <w:rsid w:val="00DF3EAD"/>
    <w:rsid w:val="00DF44AE"/>
    <w:rsid w:val="00DF4C42"/>
    <w:rsid w:val="00DF61CB"/>
    <w:rsid w:val="00DF62CA"/>
    <w:rsid w:val="00DF67D4"/>
    <w:rsid w:val="00DF6C38"/>
    <w:rsid w:val="00DF75DE"/>
    <w:rsid w:val="00E0044D"/>
    <w:rsid w:val="00E01147"/>
    <w:rsid w:val="00E012C3"/>
    <w:rsid w:val="00E01691"/>
    <w:rsid w:val="00E01739"/>
    <w:rsid w:val="00E01B8F"/>
    <w:rsid w:val="00E01E04"/>
    <w:rsid w:val="00E02E5F"/>
    <w:rsid w:val="00E03223"/>
    <w:rsid w:val="00E03C64"/>
    <w:rsid w:val="00E03CA7"/>
    <w:rsid w:val="00E03FCA"/>
    <w:rsid w:val="00E03FE3"/>
    <w:rsid w:val="00E04E9A"/>
    <w:rsid w:val="00E057A2"/>
    <w:rsid w:val="00E05BB1"/>
    <w:rsid w:val="00E0711B"/>
    <w:rsid w:val="00E0796B"/>
    <w:rsid w:val="00E07FE5"/>
    <w:rsid w:val="00E10032"/>
    <w:rsid w:val="00E10862"/>
    <w:rsid w:val="00E1093A"/>
    <w:rsid w:val="00E10D99"/>
    <w:rsid w:val="00E1162A"/>
    <w:rsid w:val="00E11ADF"/>
    <w:rsid w:val="00E11ED0"/>
    <w:rsid w:val="00E1252A"/>
    <w:rsid w:val="00E125C3"/>
    <w:rsid w:val="00E13285"/>
    <w:rsid w:val="00E13DD4"/>
    <w:rsid w:val="00E13EE4"/>
    <w:rsid w:val="00E1425D"/>
    <w:rsid w:val="00E14638"/>
    <w:rsid w:val="00E15144"/>
    <w:rsid w:val="00E160AE"/>
    <w:rsid w:val="00E200B0"/>
    <w:rsid w:val="00E20D25"/>
    <w:rsid w:val="00E21AD2"/>
    <w:rsid w:val="00E21DA7"/>
    <w:rsid w:val="00E21F15"/>
    <w:rsid w:val="00E22516"/>
    <w:rsid w:val="00E241F5"/>
    <w:rsid w:val="00E24E18"/>
    <w:rsid w:val="00E256ED"/>
    <w:rsid w:val="00E25CDA"/>
    <w:rsid w:val="00E2606F"/>
    <w:rsid w:val="00E2613D"/>
    <w:rsid w:val="00E26798"/>
    <w:rsid w:val="00E27801"/>
    <w:rsid w:val="00E27C01"/>
    <w:rsid w:val="00E27D4F"/>
    <w:rsid w:val="00E300A7"/>
    <w:rsid w:val="00E300B3"/>
    <w:rsid w:val="00E3034E"/>
    <w:rsid w:val="00E30FB9"/>
    <w:rsid w:val="00E31505"/>
    <w:rsid w:val="00E31996"/>
    <w:rsid w:val="00E323D3"/>
    <w:rsid w:val="00E32927"/>
    <w:rsid w:val="00E34C6F"/>
    <w:rsid w:val="00E35470"/>
    <w:rsid w:val="00E3549C"/>
    <w:rsid w:val="00E356AB"/>
    <w:rsid w:val="00E35C8A"/>
    <w:rsid w:val="00E363F4"/>
    <w:rsid w:val="00E365DD"/>
    <w:rsid w:val="00E366E5"/>
    <w:rsid w:val="00E379EF"/>
    <w:rsid w:val="00E40C8D"/>
    <w:rsid w:val="00E4175B"/>
    <w:rsid w:val="00E41760"/>
    <w:rsid w:val="00E4192C"/>
    <w:rsid w:val="00E42796"/>
    <w:rsid w:val="00E4305F"/>
    <w:rsid w:val="00E435B0"/>
    <w:rsid w:val="00E440C7"/>
    <w:rsid w:val="00E4434C"/>
    <w:rsid w:val="00E45784"/>
    <w:rsid w:val="00E459BF"/>
    <w:rsid w:val="00E4688C"/>
    <w:rsid w:val="00E46B5B"/>
    <w:rsid w:val="00E47BB0"/>
    <w:rsid w:val="00E47E00"/>
    <w:rsid w:val="00E47E28"/>
    <w:rsid w:val="00E47E2E"/>
    <w:rsid w:val="00E505F0"/>
    <w:rsid w:val="00E50968"/>
    <w:rsid w:val="00E52E75"/>
    <w:rsid w:val="00E531DA"/>
    <w:rsid w:val="00E53DF4"/>
    <w:rsid w:val="00E5444F"/>
    <w:rsid w:val="00E55350"/>
    <w:rsid w:val="00E5553D"/>
    <w:rsid w:val="00E55804"/>
    <w:rsid w:val="00E5588F"/>
    <w:rsid w:val="00E5746A"/>
    <w:rsid w:val="00E60912"/>
    <w:rsid w:val="00E62EC2"/>
    <w:rsid w:val="00E637E9"/>
    <w:rsid w:val="00E640D1"/>
    <w:rsid w:val="00E64DAC"/>
    <w:rsid w:val="00E65851"/>
    <w:rsid w:val="00E65F36"/>
    <w:rsid w:val="00E67177"/>
    <w:rsid w:val="00E673C5"/>
    <w:rsid w:val="00E70D83"/>
    <w:rsid w:val="00E70E82"/>
    <w:rsid w:val="00E70FE9"/>
    <w:rsid w:val="00E71068"/>
    <w:rsid w:val="00E72E1D"/>
    <w:rsid w:val="00E731D0"/>
    <w:rsid w:val="00E74FBD"/>
    <w:rsid w:val="00E754A2"/>
    <w:rsid w:val="00E75740"/>
    <w:rsid w:val="00E75964"/>
    <w:rsid w:val="00E75B17"/>
    <w:rsid w:val="00E75C3E"/>
    <w:rsid w:val="00E75F66"/>
    <w:rsid w:val="00E765AC"/>
    <w:rsid w:val="00E76826"/>
    <w:rsid w:val="00E76F7B"/>
    <w:rsid w:val="00E77739"/>
    <w:rsid w:val="00E8009A"/>
    <w:rsid w:val="00E801D4"/>
    <w:rsid w:val="00E80285"/>
    <w:rsid w:val="00E808A2"/>
    <w:rsid w:val="00E80EE5"/>
    <w:rsid w:val="00E81E01"/>
    <w:rsid w:val="00E81E9A"/>
    <w:rsid w:val="00E82130"/>
    <w:rsid w:val="00E83947"/>
    <w:rsid w:val="00E8464C"/>
    <w:rsid w:val="00E84B8B"/>
    <w:rsid w:val="00E852E9"/>
    <w:rsid w:val="00E85BAE"/>
    <w:rsid w:val="00E85EA5"/>
    <w:rsid w:val="00E86D3C"/>
    <w:rsid w:val="00E86DB0"/>
    <w:rsid w:val="00E87360"/>
    <w:rsid w:val="00E877DE"/>
    <w:rsid w:val="00E90285"/>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729"/>
    <w:rsid w:val="00EA4905"/>
    <w:rsid w:val="00EA593F"/>
    <w:rsid w:val="00EA5E0A"/>
    <w:rsid w:val="00EA5F2D"/>
    <w:rsid w:val="00EA61AF"/>
    <w:rsid w:val="00EA629F"/>
    <w:rsid w:val="00EA6D25"/>
    <w:rsid w:val="00EA6F98"/>
    <w:rsid w:val="00EB0215"/>
    <w:rsid w:val="00EB0FBB"/>
    <w:rsid w:val="00EB1E1C"/>
    <w:rsid w:val="00EB1E46"/>
    <w:rsid w:val="00EB2A76"/>
    <w:rsid w:val="00EB32A4"/>
    <w:rsid w:val="00EB3C11"/>
    <w:rsid w:val="00EB4E0A"/>
    <w:rsid w:val="00EB607A"/>
    <w:rsid w:val="00EB69B5"/>
    <w:rsid w:val="00EB6DDC"/>
    <w:rsid w:val="00EB7351"/>
    <w:rsid w:val="00EB79F6"/>
    <w:rsid w:val="00EC2ED4"/>
    <w:rsid w:val="00EC3224"/>
    <w:rsid w:val="00EC3448"/>
    <w:rsid w:val="00EC406B"/>
    <w:rsid w:val="00EC4F88"/>
    <w:rsid w:val="00EC69BB"/>
    <w:rsid w:val="00EC69E1"/>
    <w:rsid w:val="00EC6E2A"/>
    <w:rsid w:val="00EC7886"/>
    <w:rsid w:val="00ED390C"/>
    <w:rsid w:val="00ED43EA"/>
    <w:rsid w:val="00ED58BA"/>
    <w:rsid w:val="00ED5D9F"/>
    <w:rsid w:val="00ED60AD"/>
    <w:rsid w:val="00ED648B"/>
    <w:rsid w:val="00ED6E90"/>
    <w:rsid w:val="00ED71EA"/>
    <w:rsid w:val="00ED76AB"/>
    <w:rsid w:val="00ED7D09"/>
    <w:rsid w:val="00EE0722"/>
    <w:rsid w:val="00EE0B4F"/>
    <w:rsid w:val="00EE0BB3"/>
    <w:rsid w:val="00EE14A7"/>
    <w:rsid w:val="00EE172A"/>
    <w:rsid w:val="00EE1A13"/>
    <w:rsid w:val="00EE1A40"/>
    <w:rsid w:val="00EE2BBE"/>
    <w:rsid w:val="00EE37B1"/>
    <w:rsid w:val="00EE3FB0"/>
    <w:rsid w:val="00EE4699"/>
    <w:rsid w:val="00EE5829"/>
    <w:rsid w:val="00EE66FE"/>
    <w:rsid w:val="00EE6877"/>
    <w:rsid w:val="00EE6963"/>
    <w:rsid w:val="00EE6B81"/>
    <w:rsid w:val="00EE6D81"/>
    <w:rsid w:val="00EE7314"/>
    <w:rsid w:val="00EE7553"/>
    <w:rsid w:val="00EF304B"/>
    <w:rsid w:val="00EF3BE3"/>
    <w:rsid w:val="00EF3D56"/>
    <w:rsid w:val="00EF3FF3"/>
    <w:rsid w:val="00EF45F6"/>
    <w:rsid w:val="00EF4CAB"/>
    <w:rsid w:val="00EF5825"/>
    <w:rsid w:val="00EF617B"/>
    <w:rsid w:val="00EF6726"/>
    <w:rsid w:val="00EF6BCA"/>
    <w:rsid w:val="00EF6F2D"/>
    <w:rsid w:val="00EF706F"/>
    <w:rsid w:val="00EF7824"/>
    <w:rsid w:val="00EF7C01"/>
    <w:rsid w:val="00F002F3"/>
    <w:rsid w:val="00F00E5C"/>
    <w:rsid w:val="00F016D1"/>
    <w:rsid w:val="00F01D80"/>
    <w:rsid w:val="00F0234D"/>
    <w:rsid w:val="00F02E91"/>
    <w:rsid w:val="00F04620"/>
    <w:rsid w:val="00F04689"/>
    <w:rsid w:val="00F047D9"/>
    <w:rsid w:val="00F04D2A"/>
    <w:rsid w:val="00F04EB4"/>
    <w:rsid w:val="00F0592C"/>
    <w:rsid w:val="00F0665D"/>
    <w:rsid w:val="00F07459"/>
    <w:rsid w:val="00F1030C"/>
    <w:rsid w:val="00F103F8"/>
    <w:rsid w:val="00F10D73"/>
    <w:rsid w:val="00F1121B"/>
    <w:rsid w:val="00F113AF"/>
    <w:rsid w:val="00F113DC"/>
    <w:rsid w:val="00F117C5"/>
    <w:rsid w:val="00F119C1"/>
    <w:rsid w:val="00F11B4F"/>
    <w:rsid w:val="00F11F17"/>
    <w:rsid w:val="00F120F4"/>
    <w:rsid w:val="00F136EB"/>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7ADC"/>
    <w:rsid w:val="00F309C0"/>
    <w:rsid w:val="00F30F04"/>
    <w:rsid w:val="00F31C5C"/>
    <w:rsid w:val="00F31F8F"/>
    <w:rsid w:val="00F32302"/>
    <w:rsid w:val="00F323CC"/>
    <w:rsid w:val="00F3531C"/>
    <w:rsid w:val="00F3668A"/>
    <w:rsid w:val="00F40918"/>
    <w:rsid w:val="00F40C59"/>
    <w:rsid w:val="00F40F3C"/>
    <w:rsid w:val="00F40FDC"/>
    <w:rsid w:val="00F424B7"/>
    <w:rsid w:val="00F42522"/>
    <w:rsid w:val="00F4269D"/>
    <w:rsid w:val="00F430B5"/>
    <w:rsid w:val="00F4409F"/>
    <w:rsid w:val="00F4568C"/>
    <w:rsid w:val="00F46917"/>
    <w:rsid w:val="00F46CA6"/>
    <w:rsid w:val="00F4710C"/>
    <w:rsid w:val="00F47ADF"/>
    <w:rsid w:val="00F47B04"/>
    <w:rsid w:val="00F50D6A"/>
    <w:rsid w:val="00F50DC7"/>
    <w:rsid w:val="00F52314"/>
    <w:rsid w:val="00F523D0"/>
    <w:rsid w:val="00F52410"/>
    <w:rsid w:val="00F52575"/>
    <w:rsid w:val="00F525BE"/>
    <w:rsid w:val="00F53E2F"/>
    <w:rsid w:val="00F546A0"/>
    <w:rsid w:val="00F54EEB"/>
    <w:rsid w:val="00F552FF"/>
    <w:rsid w:val="00F557B7"/>
    <w:rsid w:val="00F57971"/>
    <w:rsid w:val="00F57F3D"/>
    <w:rsid w:val="00F60520"/>
    <w:rsid w:val="00F60567"/>
    <w:rsid w:val="00F61022"/>
    <w:rsid w:val="00F61524"/>
    <w:rsid w:val="00F619E1"/>
    <w:rsid w:val="00F62103"/>
    <w:rsid w:val="00F623C1"/>
    <w:rsid w:val="00F640CE"/>
    <w:rsid w:val="00F64A9D"/>
    <w:rsid w:val="00F65AB4"/>
    <w:rsid w:val="00F66493"/>
    <w:rsid w:val="00F66ADF"/>
    <w:rsid w:val="00F66C06"/>
    <w:rsid w:val="00F66D86"/>
    <w:rsid w:val="00F676B0"/>
    <w:rsid w:val="00F67780"/>
    <w:rsid w:val="00F67BEE"/>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801C7"/>
    <w:rsid w:val="00F8131C"/>
    <w:rsid w:val="00F81739"/>
    <w:rsid w:val="00F820CA"/>
    <w:rsid w:val="00F82282"/>
    <w:rsid w:val="00F829A4"/>
    <w:rsid w:val="00F82A67"/>
    <w:rsid w:val="00F82E4A"/>
    <w:rsid w:val="00F8420A"/>
    <w:rsid w:val="00F8443C"/>
    <w:rsid w:val="00F8447F"/>
    <w:rsid w:val="00F86EE2"/>
    <w:rsid w:val="00F90E15"/>
    <w:rsid w:val="00F91692"/>
    <w:rsid w:val="00F91B02"/>
    <w:rsid w:val="00F92384"/>
    <w:rsid w:val="00F9284A"/>
    <w:rsid w:val="00F93517"/>
    <w:rsid w:val="00F93884"/>
    <w:rsid w:val="00F93CED"/>
    <w:rsid w:val="00F93F9E"/>
    <w:rsid w:val="00F94980"/>
    <w:rsid w:val="00F9554B"/>
    <w:rsid w:val="00F95837"/>
    <w:rsid w:val="00F95BEA"/>
    <w:rsid w:val="00F96117"/>
    <w:rsid w:val="00F9625E"/>
    <w:rsid w:val="00F9684E"/>
    <w:rsid w:val="00F96CBB"/>
    <w:rsid w:val="00F96DAE"/>
    <w:rsid w:val="00F96E48"/>
    <w:rsid w:val="00F97C10"/>
    <w:rsid w:val="00FA09BD"/>
    <w:rsid w:val="00FA0C03"/>
    <w:rsid w:val="00FA2083"/>
    <w:rsid w:val="00FA288E"/>
    <w:rsid w:val="00FA2D35"/>
    <w:rsid w:val="00FA3426"/>
    <w:rsid w:val="00FA4880"/>
    <w:rsid w:val="00FA5CD2"/>
    <w:rsid w:val="00FA66D0"/>
    <w:rsid w:val="00FA6ED8"/>
    <w:rsid w:val="00FA71A5"/>
    <w:rsid w:val="00FB00B5"/>
    <w:rsid w:val="00FB0B59"/>
    <w:rsid w:val="00FB1141"/>
    <w:rsid w:val="00FB1F9D"/>
    <w:rsid w:val="00FB2DD4"/>
    <w:rsid w:val="00FB3574"/>
    <w:rsid w:val="00FB4816"/>
    <w:rsid w:val="00FB5EE4"/>
    <w:rsid w:val="00FB640C"/>
    <w:rsid w:val="00FB73E6"/>
    <w:rsid w:val="00FC0600"/>
    <w:rsid w:val="00FC15A9"/>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EFF"/>
    <w:rsid w:val="00FD2FAF"/>
    <w:rsid w:val="00FD3EDD"/>
    <w:rsid w:val="00FD42F5"/>
    <w:rsid w:val="00FD4636"/>
    <w:rsid w:val="00FD47B3"/>
    <w:rsid w:val="00FD4BB0"/>
    <w:rsid w:val="00FD4D2F"/>
    <w:rsid w:val="00FD6FC9"/>
    <w:rsid w:val="00FD7584"/>
    <w:rsid w:val="00FD7592"/>
    <w:rsid w:val="00FE0298"/>
    <w:rsid w:val="00FE0591"/>
    <w:rsid w:val="00FE09B7"/>
    <w:rsid w:val="00FE1422"/>
    <w:rsid w:val="00FE1FA4"/>
    <w:rsid w:val="00FE2C70"/>
    <w:rsid w:val="00FE38D5"/>
    <w:rsid w:val="00FE41C3"/>
    <w:rsid w:val="00FE4A03"/>
    <w:rsid w:val="00FE576D"/>
    <w:rsid w:val="00FE59AE"/>
    <w:rsid w:val="00FE5BDD"/>
    <w:rsid w:val="00FE6940"/>
    <w:rsid w:val="00FE70EF"/>
    <w:rsid w:val="00FF01FE"/>
    <w:rsid w:val="00FF068C"/>
    <w:rsid w:val="00FF0BBB"/>
    <w:rsid w:val="00FF0BDE"/>
    <w:rsid w:val="00FF0D18"/>
    <w:rsid w:val="00FF2FF5"/>
    <w:rsid w:val="00FF303A"/>
    <w:rsid w:val="00FF3042"/>
    <w:rsid w:val="00FF3C2E"/>
    <w:rsid w:val="00FF53C0"/>
    <w:rsid w:val="00FF5511"/>
    <w:rsid w:val="00FF5879"/>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54453CF"/>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42486366">
      <w:bodyDiv w:val="1"/>
      <w:marLeft w:val="0"/>
      <w:marRight w:val="0"/>
      <w:marTop w:val="0"/>
      <w:marBottom w:val="0"/>
      <w:divBdr>
        <w:top w:val="none" w:sz="0" w:space="0" w:color="auto"/>
        <w:left w:val="none" w:sz="0" w:space="0" w:color="auto"/>
        <w:bottom w:val="none" w:sz="0" w:space="0" w:color="auto"/>
        <w:right w:val="none" w:sz="0" w:space="0" w:color="auto"/>
      </w:divBdr>
    </w:div>
    <w:div w:id="96872505">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39688652">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195312702">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39335537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33593289">
      <w:bodyDiv w:val="1"/>
      <w:marLeft w:val="0"/>
      <w:marRight w:val="0"/>
      <w:marTop w:val="0"/>
      <w:marBottom w:val="0"/>
      <w:divBdr>
        <w:top w:val="none" w:sz="0" w:space="0" w:color="auto"/>
        <w:left w:val="none" w:sz="0" w:space="0" w:color="auto"/>
        <w:bottom w:val="none" w:sz="0" w:space="0" w:color="auto"/>
        <w:right w:val="none" w:sz="0" w:space="0" w:color="auto"/>
      </w:divBdr>
    </w:div>
    <w:div w:id="51827800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283306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89193707">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18142469">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636380538">
      <w:bodyDiv w:val="1"/>
      <w:marLeft w:val="0"/>
      <w:marRight w:val="0"/>
      <w:marTop w:val="0"/>
      <w:marBottom w:val="0"/>
      <w:divBdr>
        <w:top w:val="none" w:sz="0" w:space="0" w:color="auto"/>
        <w:left w:val="none" w:sz="0" w:space="0" w:color="auto"/>
        <w:bottom w:val="none" w:sz="0" w:space="0" w:color="auto"/>
        <w:right w:val="none" w:sz="0" w:space="0" w:color="auto"/>
      </w:divBdr>
    </w:div>
    <w:div w:id="68486767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28582256">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62272444">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0691284">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089618283">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056806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7587764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42129249">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26812022">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7114449">
      <w:bodyDiv w:val="1"/>
      <w:marLeft w:val="0"/>
      <w:marRight w:val="0"/>
      <w:marTop w:val="0"/>
      <w:marBottom w:val="0"/>
      <w:divBdr>
        <w:top w:val="none" w:sz="0" w:space="0" w:color="auto"/>
        <w:left w:val="none" w:sz="0" w:space="0" w:color="auto"/>
        <w:bottom w:val="none" w:sz="0" w:space="0" w:color="auto"/>
        <w:right w:val="none" w:sz="0" w:space="0" w:color="auto"/>
      </w:divBdr>
    </w:div>
    <w:div w:id="1830899446">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8714373">
      <w:bodyDiv w:val="1"/>
      <w:marLeft w:val="0"/>
      <w:marRight w:val="0"/>
      <w:marTop w:val="0"/>
      <w:marBottom w:val="0"/>
      <w:divBdr>
        <w:top w:val="none" w:sz="0" w:space="0" w:color="auto"/>
        <w:left w:val="none" w:sz="0" w:space="0" w:color="auto"/>
        <w:bottom w:val="none" w:sz="0" w:space="0" w:color="auto"/>
        <w:right w:val="none" w:sz="0" w:space="0" w:color="auto"/>
      </w:divBdr>
    </w:div>
    <w:div w:id="1874418525">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1834104">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www.iusinfo.si/Objava/Besedilo.aspx?Sopi=0152%20%20%20%20%20%20%20%20%20%20%20%20%20%202014120100|RS-86|9571|3486|O|" TargetMode="External"/><Relationship Id="rId7" Type="http://schemas.openxmlformats.org/officeDocument/2006/relationships/endnotes" Target="endnotes.xml"/><Relationship Id="rId12" Type="http://schemas.openxmlformats.org/officeDocument/2006/relationships/hyperlink" Target="mailto:marta.malus@vokasnaga.si" TargetMode="External"/><Relationship Id="rId17" Type="http://schemas.openxmlformats.org/officeDocument/2006/relationships/hyperlink" Target="https://ejn.gov.si/"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www.iusinfo.si/Objava/Besedilo.aspx?Sopi=0152%20%20%20%20%20%20%20%20%20%20%20%20%20%202013120900|RS-101|11111|3675|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www.iusinfo.si/Objava/Besedilo.aspx?Sopi=0152%20%20%20%20%20%20%20%20%20%20%20%20%20%202013052900|RS-46|5279|1756|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90666-AD59-4CC9-82B9-B8249C29C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88</Pages>
  <Words>31786</Words>
  <Characters>181185</Characters>
  <Application>Microsoft Office Word</Application>
  <DocSecurity>0</DocSecurity>
  <Lines>1509</Lines>
  <Paragraphs>425</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212546</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6</cp:revision>
  <cp:lastPrinted>2022-01-04T13:35:00Z</cp:lastPrinted>
  <dcterms:created xsi:type="dcterms:W3CDTF">2023-05-12T05:27:00Z</dcterms:created>
  <dcterms:modified xsi:type="dcterms:W3CDTF">2023-05-12T05:32:00Z</dcterms:modified>
</cp:coreProperties>
</file>