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9A52C" w14:textId="77777777" w:rsidR="0059209E" w:rsidRPr="00C8579C" w:rsidRDefault="00E72A10" w:rsidP="00AB5935">
      <w:pPr>
        <w:keepNext/>
        <w:keepLines/>
        <w:ind w:right="1274"/>
        <w:jc w:val="both"/>
      </w:pPr>
      <w:r>
        <w:t xml:space="preserve">                                                                                                                                                                                                                                                                                                                                                                                                                                                                                                                                                                                                                                                                                                                                                                                                                                                                                                                                                                                  </w:t>
      </w:r>
    </w:p>
    <w:p w14:paraId="6F426571" w14:textId="77777777" w:rsidR="007C70A1" w:rsidRPr="00C8579C" w:rsidRDefault="007C70A1" w:rsidP="00AB5935">
      <w:pPr>
        <w:keepNext/>
        <w:keepLines/>
        <w:ind w:right="1274"/>
        <w:jc w:val="both"/>
        <w:rPr>
          <w:rFonts w:ascii="Tahoma" w:hAnsi="Tahoma" w:cs="Tahoma"/>
          <w:b/>
        </w:rPr>
      </w:pPr>
      <w:r w:rsidRPr="00C8579C">
        <w:rPr>
          <w:rFonts w:ascii="Tahoma" w:hAnsi="Tahoma" w:cs="Tahoma"/>
          <w:b/>
        </w:rPr>
        <w:t>Naročnik:</w:t>
      </w:r>
    </w:p>
    <w:p w14:paraId="613AA5CC" w14:textId="77777777" w:rsidR="007C70A1" w:rsidRPr="00C8579C" w:rsidRDefault="007C70A1" w:rsidP="00AB5935">
      <w:pPr>
        <w:keepNext/>
        <w:keepLines/>
        <w:jc w:val="both"/>
        <w:rPr>
          <w:rFonts w:ascii="Tahoma" w:hAnsi="Tahoma" w:cs="Tahoma"/>
          <w:b/>
        </w:rPr>
      </w:pPr>
    </w:p>
    <w:p w14:paraId="21F765CB" w14:textId="77777777" w:rsidR="0094613F" w:rsidRPr="00C8579C" w:rsidRDefault="0094613F" w:rsidP="00AB5935">
      <w:pPr>
        <w:keepNext/>
        <w:keepLines/>
        <w:jc w:val="both"/>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14:paraId="2B08D8B1" w14:textId="77777777" w:rsidR="0094613F" w:rsidRPr="00C8579C" w:rsidRDefault="0094613F" w:rsidP="00AB5935">
      <w:pPr>
        <w:keepNext/>
        <w:keepLines/>
        <w:jc w:val="both"/>
        <w:rPr>
          <w:rFonts w:ascii="Tahoma" w:hAnsi="Tahoma" w:cs="Tahoma"/>
        </w:rPr>
      </w:pPr>
      <w:r w:rsidRPr="00C8579C">
        <w:rPr>
          <w:rFonts w:ascii="Tahoma" w:hAnsi="Tahoma" w:cs="Tahoma"/>
        </w:rPr>
        <w:t>Vodovodna cesta 90</w:t>
      </w:r>
    </w:p>
    <w:p w14:paraId="0D6DBDC5" w14:textId="77777777" w:rsidR="0094613F" w:rsidRPr="00C8579C" w:rsidRDefault="0094613F" w:rsidP="00AB5935">
      <w:pPr>
        <w:keepNext/>
        <w:keepLines/>
        <w:jc w:val="both"/>
        <w:rPr>
          <w:rFonts w:ascii="Tahoma" w:hAnsi="Tahoma" w:cs="Tahoma"/>
        </w:rPr>
      </w:pPr>
      <w:r w:rsidRPr="00C8579C">
        <w:rPr>
          <w:rFonts w:ascii="Tahoma" w:hAnsi="Tahoma" w:cs="Tahoma"/>
        </w:rPr>
        <w:t>1000 Ljubljana</w:t>
      </w:r>
    </w:p>
    <w:p w14:paraId="4615DC46" w14:textId="77777777" w:rsidR="007C70A1" w:rsidRPr="00C8579C" w:rsidRDefault="007C70A1" w:rsidP="00AB5935">
      <w:pPr>
        <w:keepNext/>
        <w:keepLines/>
        <w:jc w:val="both"/>
        <w:rPr>
          <w:rFonts w:ascii="Tahoma" w:hAnsi="Tahoma" w:cs="Tahoma"/>
        </w:rPr>
      </w:pPr>
    </w:p>
    <w:p w14:paraId="4FB03BA0" w14:textId="77777777" w:rsidR="007C70A1" w:rsidRPr="00C8579C" w:rsidRDefault="007C70A1" w:rsidP="00AB5935">
      <w:pPr>
        <w:keepNext/>
        <w:keepLines/>
        <w:jc w:val="both"/>
        <w:rPr>
          <w:rFonts w:ascii="Tahoma" w:hAnsi="Tahoma" w:cs="Tahoma"/>
          <w:b/>
        </w:rPr>
      </w:pPr>
      <w:r w:rsidRPr="00C8579C">
        <w:rPr>
          <w:rFonts w:ascii="Tahoma" w:hAnsi="Tahoma" w:cs="Tahoma"/>
          <w:b/>
        </w:rPr>
        <w:t>Po pooblastilu javno naročilo vodi:</w:t>
      </w:r>
    </w:p>
    <w:p w14:paraId="36EC4CEE" w14:textId="77777777" w:rsidR="007C70A1" w:rsidRPr="00C8579C" w:rsidRDefault="007C70A1" w:rsidP="00AB5935">
      <w:pPr>
        <w:keepNext/>
        <w:keepLines/>
        <w:jc w:val="both"/>
        <w:rPr>
          <w:rFonts w:ascii="Tahoma" w:hAnsi="Tahoma" w:cs="Tahoma"/>
        </w:rPr>
      </w:pPr>
    </w:p>
    <w:p w14:paraId="22501E34" w14:textId="77777777" w:rsidR="00A04160" w:rsidRPr="00C8579C" w:rsidRDefault="00A04160" w:rsidP="00AB5935">
      <w:pPr>
        <w:keepNext/>
        <w:keepLines/>
        <w:jc w:val="both"/>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76A37F43" w14:textId="77777777" w:rsidR="007C70A1" w:rsidRPr="00C8579C" w:rsidRDefault="00AA024E" w:rsidP="00AB5935">
      <w:pPr>
        <w:keepNext/>
        <w:keepLines/>
        <w:jc w:val="both"/>
        <w:rPr>
          <w:rFonts w:ascii="Tahoma" w:hAnsi="Tahoma" w:cs="Tahoma"/>
        </w:rPr>
      </w:pPr>
      <w:r w:rsidRPr="00C8579C">
        <w:rPr>
          <w:rFonts w:ascii="Tahoma" w:hAnsi="Tahoma" w:cs="Tahoma"/>
        </w:rPr>
        <w:t>Verovškova ulica 70</w:t>
      </w:r>
    </w:p>
    <w:p w14:paraId="79562D64" w14:textId="77777777" w:rsidR="00A04160" w:rsidRPr="00C8579C" w:rsidRDefault="00A04160" w:rsidP="00AB5935">
      <w:pPr>
        <w:keepNext/>
        <w:keepLines/>
        <w:jc w:val="both"/>
        <w:rPr>
          <w:rFonts w:ascii="Tahoma" w:hAnsi="Tahoma" w:cs="Tahoma"/>
        </w:rPr>
      </w:pPr>
      <w:r w:rsidRPr="00C8579C">
        <w:rPr>
          <w:rFonts w:ascii="Tahoma" w:hAnsi="Tahoma" w:cs="Tahoma"/>
        </w:rPr>
        <w:t>1000 Ljubljana</w:t>
      </w:r>
    </w:p>
    <w:p w14:paraId="7A183F80" w14:textId="77777777" w:rsidR="007C70A1" w:rsidRPr="00C8579C" w:rsidRDefault="007C70A1" w:rsidP="00AB5935">
      <w:pPr>
        <w:keepNext/>
        <w:keepLines/>
        <w:jc w:val="both"/>
        <w:rPr>
          <w:rFonts w:ascii="Tahoma" w:hAnsi="Tahoma" w:cs="Tahoma"/>
          <w:b/>
        </w:rPr>
      </w:pPr>
    </w:p>
    <w:p w14:paraId="0F48FA2E" w14:textId="77777777" w:rsidR="007C70A1" w:rsidRPr="00C8579C" w:rsidRDefault="007C70A1" w:rsidP="00AB5935">
      <w:pPr>
        <w:keepNext/>
        <w:keepLines/>
        <w:jc w:val="both"/>
        <w:rPr>
          <w:rFonts w:ascii="Tahoma" w:hAnsi="Tahoma" w:cs="Tahoma"/>
        </w:rPr>
      </w:pPr>
    </w:p>
    <w:p w14:paraId="7DB260BE" w14:textId="1E861C28" w:rsidR="00F041D3" w:rsidRDefault="007C70A1" w:rsidP="00AB5935">
      <w:pPr>
        <w:keepNext/>
        <w:keepLines/>
        <w:jc w:val="both"/>
        <w:rPr>
          <w:rFonts w:ascii="Tahoma" w:hAnsi="Tahoma" w:cs="Tahoma"/>
          <w:b/>
        </w:rPr>
      </w:pPr>
      <w:r w:rsidRPr="00C8579C">
        <w:rPr>
          <w:rFonts w:ascii="Tahoma" w:hAnsi="Tahoma" w:cs="Tahoma"/>
        </w:rPr>
        <w:t xml:space="preserve">Številka: </w:t>
      </w:r>
      <w:r w:rsidR="00DB4E60">
        <w:rPr>
          <w:rFonts w:ascii="Tahoma" w:hAnsi="Tahoma" w:cs="Tahoma"/>
          <w:b/>
        </w:rPr>
        <w:t>VKS-</w:t>
      </w:r>
      <w:r w:rsidR="00910195">
        <w:rPr>
          <w:rFonts w:ascii="Tahoma" w:hAnsi="Tahoma" w:cs="Tahoma"/>
          <w:b/>
        </w:rPr>
        <w:t>67</w:t>
      </w:r>
      <w:r w:rsidR="00E63BF7">
        <w:rPr>
          <w:rFonts w:ascii="Tahoma" w:hAnsi="Tahoma" w:cs="Tahoma"/>
          <w:b/>
        </w:rPr>
        <w:t>/2</w:t>
      </w:r>
      <w:r w:rsidR="00D102F3">
        <w:rPr>
          <w:rFonts w:ascii="Tahoma" w:hAnsi="Tahoma" w:cs="Tahoma"/>
          <w:b/>
        </w:rPr>
        <w:t>2</w:t>
      </w:r>
    </w:p>
    <w:p w14:paraId="3F365568" w14:textId="77777777" w:rsidR="007C70A1" w:rsidRPr="00F041D3" w:rsidRDefault="00DD73DB" w:rsidP="00AB5935">
      <w:pPr>
        <w:keepNext/>
        <w:keepLines/>
        <w:jc w:val="both"/>
        <w:rPr>
          <w:rFonts w:ascii="Tahoma" w:hAnsi="Tahoma" w:cs="Tahoma"/>
          <w:b/>
        </w:rPr>
      </w:pPr>
      <w:r w:rsidRPr="00C8579C">
        <w:rPr>
          <w:rFonts w:ascii="Tahoma" w:hAnsi="Tahoma" w:cs="Tahoma"/>
        </w:rPr>
        <w:t xml:space="preserve"> </w:t>
      </w:r>
    </w:p>
    <w:p w14:paraId="22773E57" w14:textId="77777777" w:rsidR="004958CB" w:rsidRPr="00C8579C" w:rsidRDefault="004958CB" w:rsidP="00AB5935">
      <w:pPr>
        <w:keepNext/>
        <w:keepLines/>
        <w:jc w:val="both"/>
        <w:rPr>
          <w:rFonts w:ascii="Tahoma" w:hAnsi="Tahoma" w:cs="Tahoma"/>
        </w:rPr>
      </w:pPr>
    </w:p>
    <w:p w14:paraId="539F54FD" w14:textId="77777777" w:rsidR="00171035" w:rsidRPr="00C8579C" w:rsidRDefault="00171035" w:rsidP="00AB5935">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BCE953A" w14:textId="77777777">
        <w:trPr>
          <w:trHeight w:val="851"/>
        </w:trPr>
        <w:tc>
          <w:tcPr>
            <w:tcW w:w="7094" w:type="dxa"/>
            <w:shd w:val="pct12" w:color="auto" w:fill="FFFFFF"/>
            <w:vAlign w:val="center"/>
          </w:tcPr>
          <w:p w14:paraId="228C4F65" w14:textId="5F58B1A4" w:rsidR="007C70A1" w:rsidRPr="00C8579C" w:rsidRDefault="000E4C54" w:rsidP="00AB5935">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41D1D1F5" w14:textId="77777777" w:rsidR="004958CB" w:rsidRPr="00C8579C" w:rsidRDefault="004958CB" w:rsidP="00AB5935">
      <w:pPr>
        <w:keepNext/>
        <w:keepLines/>
        <w:ind w:right="424"/>
        <w:jc w:val="both"/>
        <w:rPr>
          <w:rFonts w:ascii="Tahoma" w:hAnsi="Tahoma" w:cs="Tahoma"/>
        </w:rPr>
      </w:pPr>
    </w:p>
    <w:p w14:paraId="2970741B" w14:textId="77777777" w:rsidR="00444E72" w:rsidRPr="00C8579C" w:rsidRDefault="00444E72" w:rsidP="00AB5935">
      <w:pPr>
        <w:keepNext/>
        <w:keepLines/>
        <w:ind w:right="424"/>
        <w:jc w:val="both"/>
        <w:rPr>
          <w:rFonts w:ascii="Tahoma" w:hAnsi="Tahoma" w:cs="Tahoma"/>
        </w:rPr>
      </w:pPr>
    </w:p>
    <w:p w14:paraId="1CA5345D" w14:textId="77777777" w:rsidR="00910195" w:rsidRPr="00EF2A1F" w:rsidRDefault="00910195" w:rsidP="00AB5935">
      <w:pPr>
        <w:keepNext/>
        <w:keepLines/>
        <w:contextualSpacing/>
        <w:jc w:val="center"/>
        <w:rPr>
          <w:rFonts w:ascii="Tahoma" w:hAnsi="Tahoma" w:cs="Tahoma"/>
          <w:b/>
          <w:sz w:val="28"/>
          <w:szCs w:val="28"/>
        </w:rPr>
      </w:pPr>
      <w:bookmarkStart w:id="0" w:name="_GoBack"/>
      <w:r w:rsidRPr="00EF2A1F">
        <w:rPr>
          <w:rFonts w:ascii="Tahoma" w:hAnsi="Tahoma" w:cs="Tahoma"/>
          <w:b/>
          <w:sz w:val="28"/>
          <w:szCs w:val="28"/>
        </w:rPr>
        <w:t>Dobava nadomestnih delov in servisiranje tovornih vozil in delovnih strojev</w:t>
      </w:r>
    </w:p>
    <w:bookmarkEnd w:id="0"/>
    <w:p w14:paraId="08760DAF" w14:textId="77777777" w:rsidR="004958CB" w:rsidRPr="00C8579C" w:rsidRDefault="004958CB" w:rsidP="00AB5935">
      <w:pPr>
        <w:keepNext/>
        <w:keepLines/>
        <w:ind w:right="424"/>
        <w:jc w:val="both"/>
        <w:rPr>
          <w:rFonts w:ascii="Tahoma" w:hAnsi="Tahoma" w:cs="Tahoma"/>
          <w:b/>
        </w:rPr>
      </w:pPr>
    </w:p>
    <w:p w14:paraId="33F7B676" w14:textId="77777777" w:rsidR="004958CB" w:rsidRPr="00C8579C" w:rsidRDefault="004958CB" w:rsidP="00AB5935">
      <w:pPr>
        <w:keepNext/>
        <w:keepLines/>
        <w:ind w:right="424"/>
        <w:jc w:val="both"/>
        <w:rPr>
          <w:rFonts w:ascii="Tahoma" w:hAnsi="Tahoma" w:cs="Tahoma"/>
          <w:b/>
        </w:rPr>
      </w:pPr>
    </w:p>
    <w:p w14:paraId="411F9613" w14:textId="77777777" w:rsidR="004958CB" w:rsidRPr="00C8579C" w:rsidRDefault="004958CB" w:rsidP="00AB5935">
      <w:pPr>
        <w:keepNext/>
        <w:keepLines/>
        <w:ind w:right="424"/>
        <w:jc w:val="both"/>
        <w:rPr>
          <w:rFonts w:ascii="Tahoma" w:hAnsi="Tahoma" w:cs="Tahoma"/>
          <w:b/>
        </w:rPr>
      </w:pPr>
    </w:p>
    <w:p w14:paraId="73CD1C22" w14:textId="77777777" w:rsidR="007C70A1" w:rsidRPr="00C8579C" w:rsidRDefault="007C70A1" w:rsidP="00AB5935">
      <w:pPr>
        <w:keepNext/>
        <w:keepLines/>
        <w:ind w:right="424"/>
        <w:jc w:val="both"/>
        <w:rPr>
          <w:rFonts w:ascii="Tahoma" w:hAnsi="Tahoma" w:cs="Tahoma"/>
        </w:rPr>
      </w:pPr>
    </w:p>
    <w:p w14:paraId="1EBD3E43" w14:textId="77777777" w:rsidR="00F46CA6" w:rsidRPr="00C8579C" w:rsidRDefault="00F46CA6" w:rsidP="00AB5935">
      <w:pPr>
        <w:keepNext/>
        <w:keepLines/>
        <w:ind w:right="424"/>
        <w:jc w:val="both"/>
        <w:rPr>
          <w:rFonts w:ascii="Tahoma" w:hAnsi="Tahoma" w:cs="Tahoma"/>
          <w:noProof/>
        </w:rPr>
      </w:pPr>
    </w:p>
    <w:p w14:paraId="5D0A5832" w14:textId="77777777" w:rsidR="00650419" w:rsidRPr="00C8579C" w:rsidRDefault="00650419" w:rsidP="00AB5935">
      <w:pPr>
        <w:keepNext/>
        <w:keepLines/>
        <w:ind w:right="424"/>
        <w:jc w:val="both"/>
        <w:rPr>
          <w:rFonts w:ascii="Tahoma" w:hAnsi="Tahoma" w:cs="Tahoma"/>
          <w:noProof/>
        </w:rPr>
      </w:pPr>
    </w:p>
    <w:p w14:paraId="70E6576B" w14:textId="77777777" w:rsidR="00F46CA6" w:rsidRPr="00C8579C" w:rsidRDefault="00F46CA6" w:rsidP="00AB5935">
      <w:pPr>
        <w:keepNext/>
        <w:keepLines/>
        <w:ind w:right="424"/>
        <w:jc w:val="both"/>
        <w:rPr>
          <w:rFonts w:ascii="Tahoma" w:hAnsi="Tahoma" w:cs="Tahoma"/>
          <w:noProof/>
        </w:rPr>
      </w:pPr>
    </w:p>
    <w:p w14:paraId="4FB49B3B" w14:textId="528DD17E" w:rsidR="00413199" w:rsidRPr="00C8579C" w:rsidRDefault="000D748B" w:rsidP="00AB5935">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910195">
        <w:rPr>
          <w:rFonts w:ascii="Tahoma" w:hAnsi="Tahoma" w:cs="Tahoma"/>
          <w:noProof/>
        </w:rPr>
        <w:t>maj</w:t>
      </w:r>
      <w:r w:rsidR="00E63BF7">
        <w:rPr>
          <w:rFonts w:ascii="Tahoma" w:hAnsi="Tahoma" w:cs="Tahoma"/>
          <w:noProof/>
        </w:rPr>
        <w:t xml:space="preserve"> </w:t>
      </w:r>
      <w:r w:rsidR="00875798">
        <w:rPr>
          <w:rFonts w:ascii="Tahoma" w:hAnsi="Tahoma" w:cs="Tahoma"/>
          <w:noProof/>
        </w:rPr>
        <w:t>202</w:t>
      </w:r>
      <w:r w:rsidR="00CC60F9">
        <w:rPr>
          <w:rFonts w:ascii="Tahoma" w:hAnsi="Tahoma" w:cs="Tahoma"/>
          <w:noProof/>
        </w:rPr>
        <w:t>2</w:t>
      </w:r>
    </w:p>
    <w:p w14:paraId="5EB40DE8" w14:textId="77777777" w:rsidR="007C70A1" w:rsidRPr="00C8579C" w:rsidRDefault="007C70A1" w:rsidP="00AB5935">
      <w:pPr>
        <w:pStyle w:val="Naslov1"/>
        <w:keepLines/>
        <w:jc w:val="center"/>
        <w:rPr>
          <w:rFonts w:ascii="Tahoma" w:hAnsi="Tahoma" w:cs="Tahoma"/>
          <w:sz w:val="28"/>
          <w:szCs w:val="28"/>
          <w:lang w:val="sl-SI"/>
        </w:rPr>
      </w:pPr>
      <w:bookmarkStart w:id="1" w:name="_Toc178483388"/>
      <w:r w:rsidRPr="00C8579C">
        <w:rPr>
          <w:rFonts w:ascii="Tahoma" w:hAnsi="Tahoma" w:cs="Tahoma"/>
          <w:sz w:val="28"/>
          <w:szCs w:val="28"/>
          <w:lang w:val="sl-SI"/>
        </w:rPr>
        <w:lastRenderedPageBreak/>
        <w:t xml:space="preserve">POVABILO K ODDAJI </w:t>
      </w:r>
      <w:bookmarkEnd w:id="1"/>
      <w:r w:rsidR="00037AB0" w:rsidRPr="00C8579C">
        <w:rPr>
          <w:rFonts w:ascii="Tahoma" w:hAnsi="Tahoma" w:cs="Tahoma"/>
          <w:sz w:val="28"/>
          <w:szCs w:val="28"/>
          <w:lang w:val="sl-SI"/>
        </w:rPr>
        <w:t>PONUDBE</w:t>
      </w:r>
    </w:p>
    <w:p w14:paraId="3C867791" w14:textId="77777777" w:rsidR="007C70A1" w:rsidRPr="00C8579C" w:rsidRDefault="007C70A1" w:rsidP="00AB5935">
      <w:pPr>
        <w:keepNext/>
        <w:keepLines/>
        <w:tabs>
          <w:tab w:val="left" w:pos="2895"/>
        </w:tabs>
        <w:jc w:val="both"/>
        <w:rPr>
          <w:rFonts w:ascii="Tahoma" w:hAnsi="Tahoma" w:cs="Tahoma"/>
        </w:rPr>
      </w:pPr>
      <w:r w:rsidRPr="00C8579C">
        <w:rPr>
          <w:rFonts w:ascii="Tahoma" w:hAnsi="Tahoma" w:cs="Tahoma"/>
        </w:rPr>
        <w:tab/>
      </w:r>
    </w:p>
    <w:p w14:paraId="0DA5B9F0" w14:textId="77777777" w:rsidR="007C70A1" w:rsidRPr="00C8579C" w:rsidRDefault="007C70A1" w:rsidP="00AB5935">
      <w:pPr>
        <w:keepNext/>
        <w:keepLines/>
        <w:jc w:val="both"/>
        <w:rPr>
          <w:rFonts w:ascii="Tahoma" w:hAnsi="Tahoma" w:cs="Tahoma"/>
        </w:rPr>
      </w:pPr>
    </w:p>
    <w:p w14:paraId="29DAF1DF" w14:textId="77777777" w:rsidR="007C70A1" w:rsidRPr="00C8579C" w:rsidRDefault="007C70A1" w:rsidP="00AB5935">
      <w:pPr>
        <w:keepNext/>
        <w:keepLines/>
        <w:jc w:val="both"/>
        <w:rPr>
          <w:rFonts w:ascii="Tahoma" w:hAnsi="Tahoma" w:cs="Tahoma"/>
        </w:rPr>
      </w:pPr>
    </w:p>
    <w:p w14:paraId="4F7DCF01" w14:textId="77777777" w:rsidR="007C70A1" w:rsidRPr="00C8579C" w:rsidRDefault="007C70A1" w:rsidP="00AB5935">
      <w:pPr>
        <w:keepNext/>
        <w:keepLines/>
        <w:jc w:val="both"/>
        <w:rPr>
          <w:rFonts w:ascii="Tahoma" w:hAnsi="Tahoma" w:cs="Tahoma"/>
        </w:rPr>
      </w:pPr>
    </w:p>
    <w:p w14:paraId="287B2EC9" w14:textId="77777777" w:rsidR="007C70A1" w:rsidRPr="00C8579C" w:rsidRDefault="00A04160" w:rsidP="00AB5935">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18BE8B32" w14:textId="77777777" w:rsidR="007C70A1" w:rsidRPr="00C8579C" w:rsidRDefault="007C70A1" w:rsidP="00AB5935">
      <w:pPr>
        <w:keepNext/>
        <w:keepLines/>
        <w:jc w:val="both"/>
        <w:rPr>
          <w:rFonts w:ascii="Tahoma" w:hAnsi="Tahoma" w:cs="Tahoma"/>
        </w:rPr>
      </w:pPr>
    </w:p>
    <w:p w14:paraId="60EEBD27" w14:textId="77777777" w:rsidR="007C70A1" w:rsidRPr="00C8579C" w:rsidRDefault="007C70A1" w:rsidP="00AB5935">
      <w:pPr>
        <w:keepNext/>
        <w:keepLines/>
        <w:jc w:val="both"/>
        <w:rPr>
          <w:rFonts w:ascii="Tahoma" w:hAnsi="Tahoma" w:cs="Tahoma"/>
        </w:rPr>
      </w:pPr>
    </w:p>
    <w:p w14:paraId="41DB5FA7" w14:textId="77777777" w:rsidR="007C70A1" w:rsidRPr="00C8579C" w:rsidRDefault="007C70A1" w:rsidP="00AB5935">
      <w:pPr>
        <w:keepNext/>
        <w:keepLines/>
        <w:jc w:val="both"/>
        <w:rPr>
          <w:rFonts w:ascii="Tahoma" w:hAnsi="Tahoma" w:cs="Tahoma"/>
          <w:b/>
        </w:rPr>
      </w:pPr>
      <w:r w:rsidRPr="00C8579C">
        <w:rPr>
          <w:rFonts w:ascii="Tahoma" w:hAnsi="Tahoma" w:cs="Tahoma"/>
          <w:b/>
        </w:rPr>
        <w:t xml:space="preserve"> vabi </w:t>
      </w:r>
    </w:p>
    <w:p w14:paraId="17F16562" w14:textId="77777777" w:rsidR="007C70A1" w:rsidRPr="00C8579C" w:rsidRDefault="007C70A1" w:rsidP="00AB5935">
      <w:pPr>
        <w:keepNext/>
        <w:keepLines/>
        <w:jc w:val="both"/>
        <w:rPr>
          <w:rFonts w:ascii="Tahoma" w:hAnsi="Tahoma" w:cs="Tahoma"/>
        </w:rPr>
      </w:pPr>
    </w:p>
    <w:p w14:paraId="22CB20AB" w14:textId="77777777" w:rsidR="007C70A1" w:rsidRPr="00C8579C" w:rsidRDefault="007C70A1" w:rsidP="00AB5935">
      <w:pPr>
        <w:keepNext/>
        <w:keepLines/>
        <w:jc w:val="both"/>
        <w:rPr>
          <w:rFonts w:ascii="Tahoma" w:hAnsi="Tahoma" w:cs="Tahoma"/>
        </w:rPr>
      </w:pPr>
    </w:p>
    <w:p w14:paraId="65B0FF35" w14:textId="77777777" w:rsidR="00D9227D" w:rsidRPr="00C8579C" w:rsidRDefault="00D9227D" w:rsidP="00AB5935">
      <w:pPr>
        <w:keepNext/>
        <w:keepLines/>
        <w:jc w:val="both"/>
        <w:rPr>
          <w:rFonts w:ascii="Tahoma" w:hAnsi="Tahoma" w:cs="Tahoma"/>
        </w:rPr>
      </w:pPr>
    </w:p>
    <w:p w14:paraId="523B9235" w14:textId="77777777" w:rsidR="007C70A1" w:rsidRPr="00C8579C" w:rsidRDefault="007C70A1" w:rsidP="00AB5935">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5264E20E" w14:textId="77777777" w:rsidR="007C70A1" w:rsidRPr="00C8579C" w:rsidRDefault="007C70A1" w:rsidP="00AB5935">
      <w:pPr>
        <w:keepNext/>
        <w:keepLines/>
        <w:jc w:val="both"/>
        <w:rPr>
          <w:rFonts w:ascii="Tahoma" w:hAnsi="Tahoma" w:cs="Tahoma"/>
        </w:rPr>
      </w:pPr>
    </w:p>
    <w:p w14:paraId="03411505" w14:textId="77777777" w:rsidR="001B10C8" w:rsidRPr="00C8579C" w:rsidRDefault="001B10C8" w:rsidP="00AB5935">
      <w:pPr>
        <w:keepNext/>
        <w:keepLines/>
        <w:jc w:val="both"/>
        <w:rPr>
          <w:rFonts w:ascii="Tahoma" w:hAnsi="Tahoma" w:cs="Tahoma"/>
        </w:rPr>
      </w:pPr>
    </w:p>
    <w:p w14:paraId="72D023CD" w14:textId="682ADA9B" w:rsidR="009A5F76" w:rsidRPr="00910195" w:rsidRDefault="00FF0BBB" w:rsidP="00AB5935">
      <w:pPr>
        <w:keepNext/>
        <w:keepLines/>
        <w:contextualSpacing/>
        <w:jc w:val="center"/>
        <w:rPr>
          <w:rFonts w:ascii="Tahoma" w:hAnsi="Tahoma" w:cs="Tahoma"/>
          <w:b/>
          <w:sz w:val="28"/>
          <w:szCs w:val="28"/>
        </w:rPr>
      </w:pPr>
      <w:r w:rsidRPr="00C8579C">
        <w:rPr>
          <w:rFonts w:ascii="Tahoma" w:hAnsi="Tahoma" w:cs="Tahoma"/>
          <w:b/>
          <w:color w:val="000000"/>
          <w:sz w:val="28"/>
          <w:szCs w:val="28"/>
        </w:rPr>
        <w:t>»</w:t>
      </w:r>
      <w:r w:rsidR="00910195" w:rsidRPr="00EF2A1F">
        <w:rPr>
          <w:rFonts w:ascii="Tahoma" w:hAnsi="Tahoma" w:cs="Tahoma"/>
          <w:b/>
          <w:sz w:val="28"/>
          <w:szCs w:val="28"/>
        </w:rPr>
        <w:t>Dobava nadomestnih delov in servisiranje tovornih vozil in delovnih strojev</w:t>
      </w:r>
      <w:r w:rsidRPr="00C8579C">
        <w:rPr>
          <w:rFonts w:ascii="Tahoma" w:hAnsi="Tahoma" w:cs="Tahoma"/>
          <w:b/>
          <w:color w:val="000000"/>
          <w:sz w:val="28"/>
          <w:szCs w:val="28"/>
        </w:rPr>
        <w:t>«</w:t>
      </w:r>
    </w:p>
    <w:p w14:paraId="35FA5827" w14:textId="77777777" w:rsidR="007C70A1" w:rsidRPr="00C8579C" w:rsidRDefault="007C70A1" w:rsidP="00AB5935">
      <w:pPr>
        <w:keepNext/>
        <w:keepLines/>
        <w:jc w:val="both"/>
        <w:rPr>
          <w:rFonts w:ascii="Tahoma" w:hAnsi="Tahoma" w:cs="Tahoma"/>
        </w:rPr>
      </w:pPr>
    </w:p>
    <w:p w14:paraId="60149121" w14:textId="77777777" w:rsidR="007D7739" w:rsidRPr="00C8579C" w:rsidRDefault="007D7739" w:rsidP="00AB5935">
      <w:pPr>
        <w:keepNext/>
        <w:keepLines/>
        <w:jc w:val="both"/>
        <w:rPr>
          <w:rFonts w:ascii="Tahoma" w:hAnsi="Tahoma" w:cs="Tahoma"/>
        </w:rPr>
      </w:pPr>
    </w:p>
    <w:p w14:paraId="10108B56" w14:textId="77777777" w:rsidR="007F3A0A" w:rsidRPr="00C8579C" w:rsidRDefault="007F3A0A" w:rsidP="00AB5935">
      <w:pPr>
        <w:keepNext/>
        <w:keepLines/>
        <w:jc w:val="both"/>
        <w:rPr>
          <w:rFonts w:ascii="Tahoma" w:hAnsi="Tahoma" w:cs="Tahoma"/>
        </w:rPr>
      </w:pPr>
    </w:p>
    <w:p w14:paraId="65BE2EBE" w14:textId="77777777" w:rsidR="00D9227D" w:rsidRPr="00C8579C" w:rsidRDefault="00D9227D" w:rsidP="00AB5935">
      <w:pPr>
        <w:keepNext/>
        <w:keepLines/>
        <w:jc w:val="both"/>
        <w:rPr>
          <w:rFonts w:ascii="Tahoma" w:hAnsi="Tahoma" w:cs="Tahoma"/>
        </w:rPr>
      </w:pPr>
    </w:p>
    <w:p w14:paraId="413DE5C1" w14:textId="77777777" w:rsidR="000E4C54" w:rsidRPr="001421B3" w:rsidRDefault="000E4C54" w:rsidP="00AB5935">
      <w:pPr>
        <w:keepNext/>
        <w:keepLines/>
        <w:spacing w:line="288" w:lineRule="auto"/>
        <w:jc w:val="both"/>
        <w:rPr>
          <w:rFonts w:ascii="Tahoma" w:hAnsi="Tahoma" w:cs="Tahoma"/>
        </w:rPr>
      </w:pPr>
      <w:r w:rsidRPr="001421B3">
        <w:rPr>
          <w:rFonts w:ascii="Tahoma" w:hAnsi="Tahoma" w:cs="Tahoma"/>
        </w:rPr>
        <w:t>Dokumentacija v zvezi z oddajo javnega naročila (v nadaljevanju tudi: razpisna dokumentacija) natančno določa predmet javnega naročila ter pogoje in merila za izbiro najugodnejšega ponudnika za posamezni sklop, s katerim bo sklenjen okvirni sporazum za posamezni sklop predmetnega javnega naročila.</w:t>
      </w:r>
    </w:p>
    <w:p w14:paraId="7EA403FC" w14:textId="77777777" w:rsidR="000E4C54" w:rsidRPr="001421B3" w:rsidRDefault="000E4C54" w:rsidP="00AB5935">
      <w:pPr>
        <w:keepNext/>
        <w:keepLines/>
        <w:spacing w:line="288" w:lineRule="auto"/>
        <w:rPr>
          <w:rFonts w:ascii="Tahoma" w:hAnsi="Tahoma" w:cs="Tahoma"/>
          <w:color w:val="FF0000"/>
        </w:rPr>
      </w:pPr>
    </w:p>
    <w:p w14:paraId="7539E9CF" w14:textId="77777777" w:rsidR="000E4C54" w:rsidRPr="001421B3" w:rsidRDefault="000E4C54" w:rsidP="00AB5935">
      <w:pPr>
        <w:keepNext/>
        <w:keepLines/>
        <w:spacing w:line="288" w:lineRule="auto"/>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3A4299D3" w14:textId="77777777" w:rsidR="007C70A1" w:rsidRPr="00C8579C" w:rsidRDefault="007C70A1" w:rsidP="00AB5935">
      <w:pPr>
        <w:keepNext/>
        <w:keepLines/>
        <w:jc w:val="both"/>
        <w:rPr>
          <w:rFonts w:ascii="Tahoma" w:hAnsi="Tahoma" w:cs="Tahoma"/>
          <w:color w:val="FF0000"/>
        </w:rPr>
      </w:pPr>
    </w:p>
    <w:p w14:paraId="28140BEB" w14:textId="77777777" w:rsidR="007C70A1" w:rsidRPr="00C8579C" w:rsidRDefault="007C70A1" w:rsidP="00AB5935">
      <w:pPr>
        <w:keepNext/>
        <w:keepLines/>
        <w:jc w:val="both"/>
        <w:rPr>
          <w:rFonts w:ascii="Tahoma" w:hAnsi="Tahoma" w:cs="Tahoma"/>
          <w:color w:val="FF0000"/>
        </w:rPr>
      </w:pPr>
    </w:p>
    <w:p w14:paraId="241A0F2A" w14:textId="77777777" w:rsidR="007C70A1" w:rsidRPr="00C8579C" w:rsidRDefault="007C70A1" w:rsidP="00AB5935">
      <w:pPr>
        <w:keepNext/>
        <w:keepLines/>
        <w:jc w:val="both"/>
        <w:rPr>
          <w:rFonts w:ascii="Tahoma" w:hAnsi="Tahoma" w:cs="Tahoma"/>
          <w:color w:val="FF0000"/>
        </w:rPr>
      </w:pPr>
    </w:p>
    <w:p w14:paraId="16C47B1A" w14:textId="77777777" w:rsidR="007C70A1" w:rsidRPr="00C8579C" w:rsidRDefault="007C70A1" w:rsidP="00AB5935">
      <w:pPr>
        <w:keepNext/>
        <w:keepLines/>
        <w:jc w:val="both"/>
        <w:rPr>
          <w:rFonts w:ascii="Tahoma" w:hAnsi="Tahoma" w:cs="Tahoma"/>
          <w:color w:val="000000"/>
        </w:rPr>
      </w:pPr>
      <w:r w:rsidRPr="00C8579C">
        <w:rPr>
          <w:rFonts w:ascii="Tahoma" w:hAnsi="Tahoma" w:cs="Tahoma"/>
          <w:color w:val="000000"/>
        </w:rPr>
        <w:t>S spoštovanjem!</w:t>
      </w:r>
    </w:p>
    <w:p w14:paraId="0AB35ACE" w14:textId="77777777" w:rsidR="00325548" w:rsidRPr="00C8579C" w:rsidRDefault="00325548" w:rsidP="00AB5935">
      <w:pPr>
        <w:keepNext/>
        <w:keepLines/>
        <w:autoSpaceDE w:val="0"/>
        <w:autoSpaceDN w:val="0"/>
        <w:adjustRightInd w:val="0"/>
        <w:jc w:val="both"/>
        <w:rPr>
          <w:rFonts w:ascii="Tahoma" w:hAnsi="Tahoma" w:cs="Tahoma"/>
        </w:rPr>
      </w:pPr>
    </w:p>
    <w:p w14:paraId="1DAF59D2" w14:textId="77777777" w:rsidR="00D9227D" w:rsidRPr="00C8579C" w:rsidRDefault="00D9227D" w:rsidP="00AB5935">
      <w:pPr>
        <w:keepNext/>
        <w:keepLines/>
        <w:autoSpaceDE w:val="0"/>
        <w:autoSpaceDN w:val="0"/>
        <w:adjustRightInd w:val="0"/>
        <w:jc w:val="both"/>
        <w:rPr>
          <w:rFonts w:ascii="Tahoma" w:hAnsi="Tahoma" w:cs="Tahoma"/>
          <w:bCs/>
        </w:rPr>
      </w:pPr>
    </w:p>
    <w:p w14:paraId="6B157D9E" w14:textId="77777777" w:rsidR="00325548" w:rsidRPr="00C8579C" w:rsidRDefault="00325548" w:rsidP="00AB5935">
      <w:pPr>
        <w:keepNext/>
        <w:keepLines/>
        <w:autoSpaceDE w:val="0"/>
        <w:autoSpaceDN w:val="0"/>
        <w:adjustRightInd w:val="0"/>
        <w:jc w:val="both"/>
        <w:rPr>
          <w:rFonts w:ascii="Tahoma" w:hAnsi="Tahoma" w:cs="Tahoma"/>
          <w:bCs/>
        </w:rPr>
      </w:pPr>
    </w:p>
    <w:p w14:paraId="3280F64F" w14:textId="77777777" w:rsidR="00325548" w:rsidRPr="00C8579C" w:rsidRDefault="00325548" w:rsidP="00AB5935">
      <w:pPr>
        <w:keepNext/>
        <w:keepLines/>
        <w:autoSpaceDE w:val="0"/>
        <w:autoSpaceDN w:val="0"/>
        <w:adjustRightInd w:val="0"/>
        <w:jc w:val="both"/>
        <w:rPr>
          <w:rFonts w:ascii="Tahoma" w:hAnsi="Tahoma" w:cs="Tahoma"/>
          <w:bCs/>
        </w:rPr>
      </w:pPr>
    </w:p>
    <w:p w14:paraId="1875FB5C" w14:textId="77777777" w:rsidR="00325548" w:rsidRPr="00C8579C" w:rsidRDefault="00325548" w:rsidP="00AB5935">
      <w:pPr>
        <w:keepNext/>
        <w:keepLines/>
        <w:autoSpaceDE w:val="0"/>
        <w:autoSpaceDN w:val="0"/>
        <w:adjustRightInd w:val="0"/>
        <w:jc w:val="both"/>
        <w:rPr>
          <w:rFonts w:ascii="Tahoma" w:hAnsi="Tahoma" w:cs="Tahoma"/>
          <w:bCs/>
        </w:rPr>
      </w:pPr>
    </w:p>
    <w:p w14:paraId="0138B6EB" w14:textId="77777777" w:rsidR="00325548" w:rsidRPr="00C8579C" w:rsidRDefault="001F195B" w:rsidP="00AB5935">
      <w:pPr>
        <w:keepNext/>
        <w:keepLines/>
        <w:autoSpaceDE w:val="0"/>
        <w:autoSpaceDN w:val="0"/>
        <w:adjustRightInd w:val="0"/>
        <w:ind w:left="6372"/>
        <w:jc w:val="both"/>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Direktorica</w:t>
      </w:r>
    </w:p>
    <w:p w14:paraId="77CDF536" w14:textId="77777777" w:rsidR="007C70A1" w:rsidRPr="00C8579C" w:rsidRDefault="00BA6432" w:rsidP="00AB5935">
      <w:pPr>
        <w:keepNext/>
        <w:keepLines/>
        <w:ind w:left="4956" w:firstLine="708"/>
        <w:jc w:val="both"/>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 xml:space="preserve">. </w:t>
      </w:r>
      <w:r w:rsidR="00325548" w:rsidRPr="00C8579C">
        <w:rPr>
          <w:rFonts w:ascii="Tahoma" w:hAnsi="Tahoma" w:cs="Tahoma"/>
          <w:bCs/>
        </w:rPr>
        <w:t xml:space="preserve">Zdenka </w:t>
      </w:r>
      <w:r w:rsidR="001F195B" w:rsidRPr="00C8579C">
        <w:rPr>
          <w:rFonts w:ascii="Tahoma" w:hAnsi="Tahoma" w:cs="Tahoma"/>
          <w:bCs/>
        </w:rPr>
        <w:t>GROZDE</w:t>
      </w:r>
      <w:r w:rsidR="00325548" w:rsidRPr="00C8579C">
        <w:rPr>
          <w:rFonts w:ascii="Tahoma" w:hAnsi="Tahoma" w:cs="Tahoma"/>
          <w:bCs/>
        </w:rPr>
        <w:t>, univ. dipl. prav.</w:t>
      </w:r>
    </w:p>
    <w:p w14:paraId="33452064" w14:textId="77777777" w:rsidR="007C70A1" w:rsidRPr="00C8579C" w:rsidRDefault="007C70A1" w:rsidP="00AB5935">
      <w:pPr>
        <w:keepNext/>
        <w:keepLines/>
        <w:jc w:val="both"/>
        <w:rPr>
          <w:rFonts w:ascii="Tahoma" w:hAnsi="Tahoma" w:cs="Tahoma"/>
        </w:rPr>
      </w:pPr>
    </w:p>
    <w:p w14:paraId="7DF8606F" w14:textId="77777777" w:rsidR="00325548" w:rsidRPr="00C8579C" w:rsidRDefault="00325548" w:rsidP="00AB5935">
      <w:pPr>
        <w:keepNext/>
        <w:keepLines/>
        <w:jc w:val="both"/>
        <w:rPr>
          <w:rFonts w:ascii="Tahoma" w:hAnsi="Tahoma" w:cs="Tahoma"/>
        </w:rPr>
      </w:pPr>
    </w:p>
    <w:p w14:paraId="3C9886CC" w14:textId="77777777" w:rsidR="00325548" w:rsidRPr="00C8579C" w:rsidRDefault="00325548" w:rsidP="00AB5935">
      <w:pPr>
        <w:keepNext/>
        <w:keepLines/>
        <w:jc w:val="both"/>
        <w:rPr>
          <w:rFonts w:ascii="Tahoma" w:hAnsi="Tahoma" w:cs="Tahoma"/>
        </w:rPr>
      </w:pPr>
    </w:p>
    <w:p w14:paraId="42781F58" w14:textId="77777777" w:rsidR="00325548" w:rsidRPr="00C8579C" w:rsidRDefault="00325548" w:rsidP="00AB5935">
      <w:pPr>
        <w:keepNext/>
        <w:keepLines/>
        <w:jc w:val="both"/>
        <w:rPr>
          <w:rFonts w:ascii="Tahoma" w:hAnsi="Tahoma" w:cs="Tahoma"/>
        </w:rPr>
      </w:pPr>
    </w:p>
    <w:p w14:paraId="155747A4" w14:textId="77777777" w:rsidR="00325548" w:rsidRPr="00C8579C" w:rsidRDefault="00325548" w:rsidP="00AB5935">
      <w:pPr>
        <w:keepNext/>
        <w:keepLines/>
        <w:jc w:val="both"/>
        <w:rPr>
          <w:rFonts w:ascii="Tahoma" w:hAnsi="Tahoma" w:cs="Tahoma"/>
        </w:rPr>
      </w:pPr>
    </w:p>
    <w:p w14:paraId="50641BCB" w14:textId="77777777" w:rsidR="00325548" w:rsidRPr="00C8579C" w:rsidRDefault="00325548" w:rsidP="00AB5935">
      <w:pPr>
        <w:keepNext/>
        <w:keepLines/>
        <w:jc w:val="both"/>
        <w:rPr>
          <w:rFonts w:ascii="Tahoma" w:hAnsi="Tahoma" w:cs="Tahoma"/>
        </w:rPr>
      </w:pPr>
    </w:p>
    <w:p w14:paraId="2B8B23F2" w14:textId="77777777" w:rsidR="00542462" w:rsidRPr="00C8579C" w:rsidRDefault="00890FA5" w:rsidP="00AB5935">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13EED5A8" w14:textId="77777777" w:rsidR="007C70A1" w:rsidRPr="00C8579C" w:rsidRDefault="007C70A1" w:rsidP="00AB5935">
      <w:pPr>
        <w:keepNext/>
        <w:keepLines/>
        <w:jc w:val="both"/>
        <w:rPr>
          <w:rFonts w:ascii="Tahoma" w:hAnsi="Tahoma" w:cs="Tahoma"/>
          <w:b/>
          <w:sz w:val="16"/>
          <w:szCs w:val="16"/>
        </w:rPr>
      </w:pPr>
    </w:p>
    <w:p w14:paraId="4C87403C"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BB80C18" w14:textId="77777777" w:rsidR="007C70A1" w:rsidRPr="00C8579C" w:rsidRDefault="007C70A1" w:rsidP="00AB5935">
      <w:pPr>
        <w:keepNext/>
        <w:keepLines/>
        <w:jc w:val="both"/>
        <w:rPr>
          <w:rFonts w:ascii="Tahoma" w:hAnsi="Tahoma" w:cs="Tahoma"/>
          <w:b/>
        </w:rPr>
      </w:pPr>
    </w:p>
    <w:p w14:paraId="2C09975C" w14:textId="4BC31D59" w:rsidR="00910195" w:rsidRPr="00EF2A1F" w:rsidRDefault="00910195" w:rsidP="00AB5935">
      <w:pPr>
        <w:keepNext/>
        <w:keepLines/>
        <w:jc w:val="both"/>
        <w:rPr>
          <w:rFonts w:ascii="Tahoma" w:hAnsi="Tahoma" w:cs="Tahoma"/>
        </w:rPr>
      </w:pPr>
      <w:r w:rsidRPr="00EF2A1F">
        <w:rPr>
          <w:rFonts w:ascii="Tahoma" w:hAnsi="Tahoma" w:cs="Tahoma"/>
          <w:color w:val="000000"/>
        </w:rPr>
        <w:t>Predmet javnega naročila je »</w:t>
      </w:r>
      <w:r w:rsidRPr="00EF2A1F">
        <w:rPr>
          <w:rFonts w:ascii="Tahoma" w:hAnsi="Tahoma" w:cs="Tahoma"/>
          <w:lang w:eastAsia="en-US"/>
        </w:rPr>
        <w:t xml:space="preserve">Dobava nadomestnih delov in servisiranje tovornih vozil in delovnih strojev« </w:t>
      </w:r>
      <w:r w:rsidRPr="00EF2A1F">
        <w:rPr>
          <w:rFonts w:ascii="Tahoma" w:hAnsi="Tahoma" w:cs="Tahoma"/>
        </w:rPr>
        <w:t xml:space="preserve">(v nadaljevanju tudi: Dobava nadomestnih delov in servisiranje tovornih vozil in delovnih strojev) za obdobje </w:t>
      </w:r>
      <w:r w:rsidR="00737246">
        <w:rPr>
          <w:rFonts w:ascii="Tahoma" w:hAnsi="Tahoma" w:cs="Tahoma"/>
        </w:rPr>
        <w:t>24 mesecev</w:t>
      </w:r>
      <w:r w:rsidRPr="00EF2A1F">
        <w:rPr>
          <w:rFonts w:ascii="Tahoma" w:hAnsi="Tahoma" w:cs="Tahoma"/>
        </w:rPr>
        <w:t>.</w:t>
      </w:r>
    </w:p>
    <w:p w14:paraId="070073B3" w14:textId="77777777" w:rsidR="00910195" w:rsidRPr="00EF2A1F" w:rsidRDefault="00910195" w:rsidP="00AB5935">
      <w:pPr>
        <w:keepNext/>
        <w:keepLines/>
        <w:contextualSpacing/>
        <w:jc w:val="both"/>
        <w:rPr>
          <w:rFonts w:ascii="Tahoma" w:hAnsi="Tahoma" w:cs="Tahoma"/>
        </w:rPr>
      </w:pPr>
    </w:p>
    <w:p w14:paraId="3763543F" w14:textId="77777777" w:rsidR="00910195" w:rsidRPr="00EF2A1F" w:rsidRDefault="00910195" w:rsidP="00AB5935">
      <w:pPr>
        <w:keepNext/>
        <w:keepLines/>
        <w:spacing w:after="120"/>
        <w:jc w:val="both"/>
        <w:rPr>
          <w:rFonts w:ascii="Tahoma" w:hAnsi="Tahoma" w:cs="Tahoma"/>
        </w:rPr>
      </w:pPr>
      <w:r w:rsidRPr="00EF2A1F">
        <w:rPr>
          <w:rFonts w:ascii="Tahoma" w:hAnsi="Tahoma" w:cs="Tahoma"/>
        </w:rPr>
        <w:t xml:space="preserve">Predmet javnega naročila zajema tudi vzdrževanje nekaterih tovornih vozil in delovnih strojev in je razdeljen na naslednje sklope: </w:t>
      </w:r>
    </w:p>
    <w:p w14:paraId="78A3D3E5"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1: </w:t>
      </w:r>
      <w:r w:rsidRPr="00EF2A1F">
        <w:rPr>
          <w:rFonts w:ascii="Tahoma" w:hAnsi="Tahoma" w:cs="Tahoma"/>
        </w:rPr>
        <w:t>MERCEDES BENZ (zajema tudi vzdrževanje),</w:t>
      </w:r>
    </w:p>
    <w:p w14:paraId="4004DE52"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2: </w:t>
      </w:r>
      <w:r w:rsidRPr="00EF2A1F">
        <w:rPr>
          <w:rFonts w:ascii="Tahoma" w:hAnsi="Tahoma" w:cs="Tahoma"/>
        </w:rPr>
        <w:t>MAN splošni deli (zajema tudi vzdrževanje),</w:t>
      </w:r>
    </w:p>
    <w:p w14:paraId="15D1B972"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3: </w:t>
      </w:r>
      <w:r w:rsidRPr="00EF2A1F">
        <w:rPr>
          <w:rFonts w:ascii="Tahoma" w:hAnsi="Tahoma" w:cs="Tahoma"/>
        </w:rPr>
        <w:t>Smetarske nadgradnje STUMMER IN OCHSNER (zajema tudi vzdrževanje),</w:t>
      </w:r>
    </w:p>
    <w:p w14:paraId="29C41319"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4: </w:t>
      </w:r>
      <w:r w:rsidRPr="00EF2A1F">
        <w:rPr>
          <w:rFonts w:ascii="Tahoma" w:hAnsi="Tahoma" w:cs="Tahoma"/>
        </w:rPr>
        <w:t>Smetarske nadgradnje M-U-T,</w:t>
      </w:r>
    </w:p>
    <w:p w14:paraId="621D60E6" w14:textId="2817E821"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5: </w:t>
      </w:r>
      <w:proofErr w:type="spellStart"/>
      <w:r w:rsidRPr="00EF2A1F">
        <w:rPr>
          <w:rFonts w:ascii="Tahoma" w:hAnsi="Tahoma" w:cs="Tahoma"/>
        </w:rPr>
        <w:t>Pometalni</w:t>
      </w:r>
      <w:proofErr w:type="spellEnd"/>
      <w:r w:rsidRPr="00EF2A1F">
        <w:rPr>
          <w:rFonts w:ascii="Tahoma" w:hAnsi="Tahoma" w:cs="Tahoma"/>
        </w:rPr>
        <w:t xml:space="preserve"> stroji BUCHER</w:t>
      </w:r>
      <w:r w:rsidR="00D625A4">
        <w:rPr>
          <w:rFonts w:ascii="Tahoma" w:hAnsi="Tahoma" w:cs="Tahoma"/>
        </w:rPr>
        <w:t xml:space="preserve"> (zajema tudi vzdrževanje)</w:t>
      </w:r>
      <w:r w:rsidRPr="00EF2A1F">
        <w:rPr>
          <w:rFonts w:ascii="Tahoma" w:hAnsi="Tahoma" w:cs="Tahoma"/>
        </w:rPr>
        <w:t>,</w:t>
      </w:r>
    </w:p>
    <w:p w14:paraId="1C1B47F3"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6: </w:t>
      </w:r>
      <w:r w:rsidRPr="00EF2A1F">
        <w:rPr>
          <w:rFonts w:ascii="Tahoma" w:hAnsi="Tahoma" w:cs="Tahoma"/>
        </w:rPr>
        <w:t>Nadgradnje PALFINGER (zajema tudi vzdrževanje),</w:t>
      </w:r>
    </w:p>
    <w:p w14:paraId="5DA3FA6F"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7: Stroji VOLVO (zajema tudi vzdrževanje),</w:t>
      </w:r>
    </w:p>
    <w:p w14:paraId="76CB6743"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8: </w:t>
      </w:r>
      <w:r w:rsidRPr="00EF2A1F">
        <w:rPr>
          <w:rFonts w:ascii="Tahoma" w:hAnsi="Tahoma" w:cs="Tahoma"/>
        </w:rPr>
        <w:t>Stroji CATERPILLAR (zajema tudi vzdrževanje),</w:t>
      </w:r>
    </w:p>
    <w:p w14:paraId="7445679A"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9: Filtri,</w:t>
      </w:r>
    </w:p>
    <w:p w14:paraId="25A47F4D"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10: </w:t>
      </w:r>
      <w:r w:rsidRPr="00EF2A1F">
        <w:rPr>
          <w:rFonts w:ascii="Tahoma" w:hAnsi="Tahoma" w:cs="Tahoma"/>
        </w:rPr>
        <w:t>Zavore,</w:t>
      </w:r>
    </w:p>
    <w:p w14:paraId="32B4664B"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11: Akumulatorji,</w:t>
      </w:r>
    </w:p>
    <w:p w14:paraId="4DC5235C"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12: Ostali nadomestni deli,</w:t>
      </w:r>
    </w:p>
    <w:p w14:paraId="1EEA71A4"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13: Nadomestni deli IVECO (zajema tudi vzdrževanje),</w:t>
      </w:r>
    </w:p>
    <w:p w14:paraId="231665AA"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14: Ličarski material,</w:t>
      </w:r>
    </w:p>
    <w:p w14:paraId="2D46F05E"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15: Hidravlične in ostale cevi ter priključki (izdelava in popravilo),</w:t>
      </w:r>
    </w:p>
    <w:p w14:paraId="1580162D"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16: Smetarske nadgradnje TERBERG (zajema tudi vzdrževanje),</w:t>
      </w:r>
    </w:p>
    <w:p w14:paraId="6DDF6F85"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17: Nadomestni deli PIAGGIO,</w:t>
      </w:r>
    </w:p>
    <w:p w14:paraId="2FC643D8"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18: </w:t>
      </w:r>
      <w:proofErr w:type="spellStart"/>
      <w:r w:rsidRPr="00EF2A1F">
        <w:rPr>
          <w:rFonts w:ascii="Tahoma" w:hAnsi="Tahoma" w:cs="Tahoma"/>
        </w:rPr>
        <w:t>Pometalni</w:t>
      </w:r>
      <w:proofErr w:type="spellEnd"/>
      <w:r w:rsidRPr="00EF2A1F">
        <w:rPr>
          <w:rFonts w:ascii="Tahoma" w:hAnsi="Tahoma" w:cs="Tahoma"/>
        </w:rPr>
        <w:t xml:space="preserve"> stroji BOSCHUNG,</w:t>
      </w:r>
    </w:p>
    <w:p w14:paraId="64257921"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19: Nadomestni deli RENAULT TRUCKS (zajema tudi vzdrževanje),</w:t>
      </w:r>
    </w:p>
    <w:p w14:paraId="0CA4C1A8"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20: Ščetke za </w:t>
      </w:r>
      <w:proofErr w:type="spellStart"/>
      <w:r w:rsidRPr="00EF2A1F">
        <w:rPr>
          <w:rFonts w:ascii="Tahoma" w:hAnsi="Tahoma" w:cs="Tahoma"/>
        </w:rPr>
        <w:t>pometalne</w:t>
      </w:r>
      <w:proofErr w:type="spellEnd"/>
      <w:r w:rsidRPr="00EF2A1F">
        <w:rPr>
          <w:rFonts w:ascii="Tahoma" w:hAnsi="Tahoma" w:cs="Tahoma"/>
        </w:rPr>
        <w:t xml:space="preserve"> stroje,</w:t>
      </w:r>
    </w:p>
    <w:p w14:paraId="27A5F544"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21: Hidravlični valji (izdelava in popravilo),</w:t>
      </w:r>
    </w:p>
    <w:p w14:paraId="24BF0420" w14:textId="605017A0"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22: Nadomestni deli za kosilnice in ostalo mehanizacijo ter ročno orodje za vzdrževanje javnih zelenih površin (zajema</w:t>
      </w:r>
      <w:r>
        <w:rPr>
          <w:rFonts w:ascii="Tahoma" w:hAnsi="Tahoma" w:cs="Tahoma"/>
        </w:rPr>
        <w:t xml:space="preserve"> tudi vzdrževanje),</w:t>
      </w:r>
    </w:p>
    <w:p w14:paraId="730C241F" w14:textId="77777777" w:rsidR="00910195"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Sklop 23: SCANIA splošni</w:t>
      </w:r>
      <w:r>
        <w:rPr>
          <w:rFonts w:ascii="Tahoma" w:hAnsi="Tahoma" w:cs="Tahoma"/>
        </w:rPr>
        <w:t xml:space="preserve"> deli (zajema tudi vzdrževanje) in</w:t>
      </w:r>
    </w:p>
    <w:p w14:paraId="4F0E11F8" w14:textId="4F8C5496"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24: KROLL </w:t>
      </w:r>
      <w:r w:rsidR="008C224C">
        <w:rPr>
          <w:rFonts w:ascii="Tahoma" w:hAnsi="Tahoma" w:cs="Tahoma"/>
        </w:rPr>
        <w:t>(</w:t>
      </w:r>
      <w:r>
        <w:rPr>
          <w:rFonts w:ascii="Tahoma" w:hAnsi="Tahoma" w:cs="Tahoma"/>
        </w:rPr>
        <w:t>zajema tudi vzdrževanje).</w:t>
      </w:r>
      <w:r w:rsidRPr="00EF2A1F">
        <w:rPr>
          <w:rFonts w:ascii="Tahoma" w:hAnsi="Tahoma" w:cs="Tahoma"/>
        </w:rPr>
        <w:t xml:space="preserve"> </w:t>
      </w:r>
    </w:p>
    <w:p w14:paraId="5E13BFB1" w14:textId="77777777" w:rsidR="00001D9F" w:rsidRPr="00001D9F" w:rsidRDefault="00001D9F" w:rsidP="00AB5935">
      <w:pPr>
        <w:keepNext/>
        <w:keepLines/>
        <w:tabs>
          <w:tab w:val="left" w:pos="4958"/>
          <w:tab w:val="left" w:pos="7064"/>
        </w:tabs>
        <w:jc w:val="both"/>
        <w:rPr>
          <w:rFonts w:ascii="Tahoma" w:hAnsi="Tahoma" w:cs="Tahoma"/>
        </w:rPr>
      </w:pPr>
    </w:p>
    <w:p w14:paraId="36ADCA8F" w14:textId="77777777" w:rsidR="00001D9F" w:rsidRPr="00001D9F" w:rsidRDefault="00001D9F" w:rsidP="00AB5935">
      <w:pPr>
        <w:keepNext/>
        <w:keepLines/>
        <w:tabs>
          <w:tab w:val="left" w:pos="4958"/>
          <w:tab w:val="left" w:pos="7064"/>
        </w:tabs>
        <w:jc w:val="both"/>
        <w:rPr>
          <w:rFonts w:ascii="Tahoma" w:hAnsi="Tahoma" w:cs="Tahoma"/>
        </w:rPr>
      </w:pPr>
      <w:r w:rsidRPr="00001D9F">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4440A0F2" w14:textId="77777777" w:rsidR="00001D9F" w:rsidRPr="00001D9F" w:rsidRDefault="00001D9F" w:rsidP="00AB5935">
      <w:pPr>
        <w:keepNext/>
        <w:keepLines/>
        <w:tabs>
          <w:tab w:val="left" w:pos="4958"/>
          <w:tab w:val="left" w:pos="7064"/>
        </w:tabs>
        <w:jc w:val="both"/>
        <w:rPr>
          <w:rFonts w:ascii="Tahoma" w:hAnsi="Tahoma" w:cs="Tahoma"/>
        </w:rPr>
      </w:pPr>
    </w:p>
    <w:p w14:paraId="7E6B4B50" w14:textId="6D273FF8" w:rsidR="00001D9F" w:rsidRDefault="00001D9F" w:rsidP="00AB5935">
      <w:pPr>
        <w:keepNext/>
        <w:keepLines/>
        <w:tabs>
          <w:tab w:val="left" w:pos="4958"/>
          <w:tab w:val="left" w:pos="7064"/>
        </w:tabs>
        <w:jc w:val="both"/>
        <w:rPr>
          <w:rFonts w:ascii="Tahoma" w:hAnsi="Tahoma" w:cs="Tahoma"/>
        </w:rPr>
      </w:pPr>
      <w:r w:rsidRPr="00001D9F">
        <w:rPr>
          <w:rFonts w:ascii="Tahoma" w:hAnsi="Tahoma" w:cs="Tahoma"/>
        </w:rPr>
        <w:t xml:space="preserve">Količine, navedene v posameznih postavkah ponudbenega predračuna, so v času veljavnosti okvirnega sporazuma okvirne in določene za obdobje veljavnosti okvirnega sporazuma ter odvisne od dejanskih potreb </w:t>
      </w:r>
      <w:r w:rsidR="00680C5A">
        <w:rPr>
          <w:rFonts w:ascii="Tahoma" w:hAnsi="Tahoma" w:cs="Tahoma"/>
        </w:rPr>
        <w:t>kupca</w:t>
      </w:r>
      <w:r w:rsidRPr="00001D9F">
        <w:rPr>
          <w:rFonts w:ascii="Tahoma" w:hAnsi="Tahoma" w:cs="Tahoma"/>
        </w:rPr>
        <w:t xml:space="preserve">. Dobava bo potekala sukcesivno za vse vrste blaga v obdobju veljavnosti okvirnega sporazuma. </w:t>
      </w:r>
    </w:p>
    <w:p w14:paraId="5F7C7F61" w14:textId="77777777" w:rsidR="00910195" w:rsidRDefault="00910195" w:rsidP="00AB5935">
      <w:pPr>
        <w:keepNext/>
        <w:keepLines/>
        <w:tabs>
          <w:tab w:val="left" w:pos="4958"/>
          <w:tab w:val="left" w:pos="7064"/>
        </w:tabs>
        <w:jc w:val="both"/>
        <w:rPr>
          <w:rFonts w:ascii="Tahoma" w:hAnsi="Tahoma" w:cs="Tahoma"/>
        </w:rPr>
      </w:pPr>
    </w:p>
    <w:p w14:paraId="5A6A1628" w14:textId="62B6C2FE" w:rsidR="00910195" w:rsidRPr="00EF2A1F" w:rsidRDefault="00680C5A" w:rsidP="00AB5935">
      <w:pPr>
        <w:keepNext/>
        <w:keepLines/>
        <w:jc w:val="both"/>
        <w:rPr>
          <w:rFonts w:ascii="Tahoma" w:hAnsi="Tahoma" w:cs="Tahoma"/>
        </w:rPr>
      </w:pPr>
      <w:r w:rsidRPr="005433AD">
        <w:rPr>
          <w:rFonts w:ascii="Tahoma" w:hAnsi="Tahoma" w:cs="Tahoma"/>
        </w:rPr>
        <w:t>Naročnik</w:t>
      </w:r>
      <w:r w:rsidR="00910195" w:rsidRPr="005433AD">
        <w:rPr>
          <w:rFonts w:ascii="Tahoma" w:hAnsi="Tahoma" w:cs="Tahoma"/>
        </w:rPr>
        <w:t xml:space="preserve"> si pridržuje enostransko, brez odpovednega roka, prekiniti okvirni sporazum v primeru, da v sprejetem poslovnem načrtu ne bo imel predvidenih sredstev za predmet sklenjenega okvirnega sporazuma.</w:t>
      </w:r>
    </w:p>
    <w:p w14:paraId="32E0E283" w14:textId="77777777" w:rsidR="00910195" w:rsidRPr="00EF2A1F" w:rsidRDefault="00910195" w:rsidP="00AB5935">
      <w:pPr>
        <w:keepNext/>
        <w:keepLines/>
        <w:jc w:val="both"/>
        <w:rPr>
          <w:rFonts w:ascii="Tahoma" w:hAnsi="Tahoma" w:cs="Tahoma"/>
        </w:rPr>
      </w:pPr>
    </w:p>
    <w:p w14:paraId="395EC88C" w14:textId="511E69E4" w:rsidR="00910195" w:rsidRPr="00001D9F" w:rsidRDefault="00910195" w:rsidP="00AB5935">
      <w:pPr>
        <w:keepNext/>
        <w:keepLines/>
        <w:jc w:val="both"/>
        <w:rPr>
          <w:rFonts w:ascii="Tahoma" w:hAnsi="Tahoma" w:cs="Tahoma"/>
        </w:rPr>
      </w:pPr>
      <w:r w:rsidRPr="00EF2A1F">
        <w:rPr>
          <w:rFonts w:ascii="Tahoma" w:hAnsi="Tahoma" w:cs="Tahoma"/>
        </w:rPr>
        <w:t xml:space="preserve">Podroben opis predmeta javnega naročila je razviden iz ponudbenega predračuna, ki je kot priloga sestavni del te razpisne dokumentacije in je na voljo ponudnikom v elektronski obliki. </w:t>
      </w:r>
    </w:p>
    <w:p w14:paraId="2899E2A7" w14:textId="77777777" w:rsidR="00910195" w:rsidRDefault="00910195" w:rsidP="00AB5935">
      <w:pPr>
        <w:keepNext/>
        <w:keepLines/>
        <w:tabs>
          <w:tab w:val="left" w:pos="4958"/>
          <w:tab w:val="left" w:pos="7064"/>
        </w:tabs>
        <w:jc w:val="both"/>
        <w:rPr>
          <w:rFonts w:ascii="Tahoma" w:hAnsi="Tahoma" w:cs="Tahoma"/>
        </w:rPr>
      </w:pPr>
    </w:p>
    <w:p w14:paraId="4B74E8D4" w14:textId="77777777" w:rsidR="00910195" w:rsidRDefault="00910195" w:rsidP="00AB5935">
      <w:pPr>
        <w:keepNext/>
        <w:keepLines/>
        <w:tabs>
          <w:tab w:val="left" w:pos="4958"/>
          <w:tab w:val="left" w:pos="7064"/>
        </w:tabs>
        <w:jc w:val="both"/>
        <w:rPr>
          <w:rFonts w:ascii="Tahoma" w:hAnsi="Tahoma" w:cs="Tahoma"/>
        </w:rPr>
      </w:pPr>
    </w:p>
    <w:p w14:paraId="74BCC508" w14:textId="7B63F908" w:rsidR="00910195" w:rsidRDefault="00910195" w:rsidP="00AB5935">
      <w:pPr>
        <w:keepNext/>
        <w:keepLines/>
        <w:tabs>
          <w:tab w:val="left" w:pos="4958"/>
          <w:tab w:val="left" w:pos="7064"/>
        </w:tabs>
        <w:jc w:val="both"/>
        <w:rPr>
          <w:rFonts w:ascii="Tahoma" w:hAnsi="Tahoma" w:cs="Tahoma"/>
        </w:rPr>
      </w:pPr>
    </w:p>
    <w:p w14:paraId="4555AC9B" w14:textId="77777777" w:rsidR="00142072" w:rsidRDefault="00142072" w:rsidP="00AB5935">
      <w:pPr>
        <w:keepNext/>
        <w:keepLines/>
        <w:tabs>
          <w:tab w:val="left" w:pos="4958"/>
          <w:tab w:val="left" w:pos="7064"/>
        </w:tabs>
        <w:jc w:val="both"/>
        <w:rPr>
          <w:rFonts w:ascii="Tahoma" w:hAnsi="Tahoma" w:cs="Tahoma"/>
        </w:rPr>
      </w:pPr>
    </w:p>
    <w:p w14:paraId="75352F60" w14:textId="2A61606B" w:rsidR="00777852" w:rsidRPr="00001D9F" w:rsidRDefault="00E9188F" w:rsidP="00AB5935">
      <w:pPr>
        <w:keepNext/>
        <w:keepLines/>
        <w:tabs>
          <w:tab w:val="left" w:pos="4958"/>
          <w:tab w:val="left" w:pos="7064"/>
        </w:tabs>
        <w:jc w:val="both"/>
        <w:rPr>
          <w:rFonts w:ascii="Tahoma" w:hAnsi="Tahoma" w:cs="Tahoma"/>
        </w:rPr>
      </w:pPr>
      <w:r w:rsidRPr="00C8579C">
        <w:rPr>
          <w:rFonts w:ascii="Tahoma" w:hAnsi="Tahoma" w:cs="Tahoma"/>
        </w:rPr>
        <w:tab/>
      </w:r>
    </w:p>
    <w:p w14:paraId="146764B2" w14:textId="41BAB034"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lastRenderedPageBreak/>
        <w:t xml:space="preserve">Podatki o </w:t>
      </w:r>
      <w:r w:rsidR="00680C5A">
        <w:rPr>
          <w:rFonts w:ascii="Tahoma" w:hAnsi="Tahoma" w:cs="Tahoma"/>
          <w:b/>
        </w:rPr>
        <w:t>naročniku</w:t>
      </w:r>
    </w:p>
    <w:p w14:paraId="5D8ECD04" w14:textId="77777777" w:rsidR="007C70A1" w:rsidRPr="00C8579C" w:rsidRDefault="007C70A1" w:rsidP="00AB5935">
      <w:pPr>
        <w:keepNext/>
        <w:keepLines/>
        <w:jc w:val="both"/>
        <w:rPr>
          <w:rFonts w:ascii="Tahoma" w:hAnsi="Tahoma" w:cs="Tahoma"/>
        </w:rPr>
      </w:pPr>
    </w:p>
    <w:p w14:paraId="4A5BEFD0" w14:textId="601DEB74" w:rsidR="007C70A1" w:rsidRPr="00C8579C" w:rsidRDefault="00680C5A" w:rsidP="00AB5935">
      <w:pPr>
        <w:keepNext/>
        <w:keepLines/>
        <w:jc w:val="both"/>
        <w:rPr>
          <w:rFonts w:ascii="Tahoma" w:hAnsi="Tahoma" w:cs="Tahoma"/>
          <w:snapToGrid w:val="0"/>
          <w:sz w:val="18"/>
          <w:szCs w:val="18"/>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910195" w:rsidRPr="00910195">
        <w:rPr>
          <w:rFonts w:ascii="Tahoma" w:hAnsi="Tahoma" w:cs="Tahoma"/>
          <w:b/>
        </w:rPr>
        <w:t>Dobava nadomestnih delov in servisiranje tovornih vozil in delovnih strojev</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440BE4D7" w14:textId="77777777" w:rsidR="00E9188F" w:rsidRPr="00C8579C" w:rsidRDefault="00E9188F" w:rsidP="00AB5935">
      <w:pPr>
        <w:keepNext/>
        <w:keepLines/>
        <w:ind w:left="708"/>
        <w:jc w:val="both"/>
        <w:rPr>
          <w:rFonts w:ascii="Tahoma" w:hAnsi="Tahoma" w:cs="Tahoma"/>
          <w:b/>
        </w:rPr>
      </w:pPr>
    </w:p>
    <w:p w14:paraId="1756E3A0" w14:textId="77777777" w:rsidR="007C70A1" w:rsidRPr="00C8579C" w:rsidRDefault="007C70A1" w:rsidP="00AB5935">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606533" w:rsidRPr="00C8579C">
        <w:rPr>
          <w:rFonts w:ascii="Tahoma" w:hAnsi="Tahoma" w:cs="Tahoma"/>
          <w:b/>
        </w:rPr>
        <w:t xml:space="preserve"> in opredelitev postopka</w:t>
      </w:r>
    </w:p>
    <w:p w14:paraId="7B672A97" w14:textId="77777777" w:rsidR="007C70A1" w:rsidRPr="00C8579C" w:rsidRDefault="007C70A1" w:rsidP="00AB5935">
      <w:pPr>
        <w:keepNext/>
        <w:keepLines/>
        <w:jc w:val="both"/>
      </w:pPr>
    </w:p>
    <w:p w14:paraId="3FD9EF45" w14:textId="77777777" w:rsidR="007C70A1" w:rsidRPr="00C8579C" w:rsidRDefault="007C70A1" w:rsidP="00AB5935">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26BD1331" w14:textId="77777777" w:rsidR="00F1423B" w:rsidRPr="00C8579C" w:rsidRDefault="00F1423B" w:rsidP="00AB5935">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3E961292" w14:textId="0CA36C06" w:rsidR="00F1423B" w:rsidRDefault="00F1423B" w:rsidP="00AB5935">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7473DF51" w14:textId="4A90D2C3" w:rsidR="00910195" w:rsidRPr="00910195" w:rsidRDefault="00910195" w:rsidP="00AB5935">
      <w:pPr>
        <w:keepNext/>
        <w:keepLines/>
        <w:numPr>
          <w:ilvl w:val="0"/>
          <w:numId w:val="5"/>
        </w:numPr>
        <w:jc w:val="both"/>
        <w:rPr>
          <w:rFonts w:ascii="Tahoma" w:hAnsi="Tahoma" w:cs="Tahoma"/>
        </w:rPr>
      </w:pPr>
      <w:r w:rsidRPr="00EF2A1F">
        <w:rPr>
          <w:rFonts w:ascii="Tahoma" w:hAnsi="Tahoma" w:cs="Tahoma"/>
        </w:rPr>
        <w:t xml:space="preserve">Uredbe o odpadkih (Uradni list RS, št. </w:t>
      </w:r>
      <w:hyperlink r:id="rId12" w:tgtFrame="_blank" w:tooltip="Uredba o odpadkih" w:history="1">
        <w:r w:rsidRPr="00EF2A1F">
          <w:rPr>
            <w:rFonts w:ascii="Tahoma" w:hAnsi="Tahoma" w:cs="Tahoma"/>
          </w:rPr>
          <w:t>37/15</w:t>
        </w:r>
      </w:hyperlink>
      <w:r>
        <w:rPr>
          <w:rFonts w:ascii="Tahoma" w:hAnsi="Tahoma" w:cs="Tahoma"/>
        </w:rPr>
        <w:t>, s spremembami</w:t>
      </w:r>
      <w:r w:rsidRPr="00EF2A1F">
        <w:rPr>
          <w:rFonts w:ascii="Tahoma" w:hAnsi="Tahoma" w:cs="Tahoma"/>
        </w:rPr>
        <w:t>; v nadaljevanju: Uredba o odpadkih),</w:t>
      </w:r>
    </w:p>
    <w:p w14:paraId="1E5347BA" w14:textId="77777777" w:rsidR="00FD6FC9" w:rsidRPr="00C8579C" w:rsidRDefault="00706C97" w:rsidP="00AB5935">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7BF3787E" w14:textId="77777777" w:rsidR="00E53959" w:rsidRPr="00C8579C" w:rsidRDefault="00E53959" w:rsidP="00AB5935">
      <w:pPr>
        <w:keepNext/>
        <w:keepLines/>
        <w:ind w:left="720"/>
        <w:jc w:val="both"/>
        <w:rPr>
          <w:rFonts w:ascii="Tahoma" w:hAnsi="Tahoma" w:cs="Tahoma"/>
        </w:rPr>
      </w:pPr>
    </w:p>
    <w:p w14:paraId="46627661" w14:textId="0541E03C" w:rsidR="00AA0A25" w:rsidRDefault="00606533" w:rsidP="00AB5935">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4A6443C6" w14:textId="3FEA11FC" w:rsidR="001D5D59" w:rsidRPr="001D5D59" w:rsidRDefault="001D5D59" w:rsidP="00AB5935">
      <w:pPr>
        <w:keepNext/>
        <w:keepLines/>
        <w:jc w:val="both"/>
        <w:rPr>
          <w:rFonts w:ascii="Tahoma" w:hAnsi="Tahoma" w:cs="Tahoma"/>
        </w:rPr>
      </w:pPr>
    </w:p>
    <w:p w14:paraId="0388E949"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Jezik in denarna enota</w:t>
      </w:r>
    </w:p>
    <w:p w14:paraId="366A4DA4" w14:textId="77777777" w:rsidR="007C70A1" w:rsidRPr="00C8579C" w:rsidRDefault="007C70A1" w:rsidP="00AB5935">
      <w:pPr>
        <w:keepNext/>
        <w:keepLines/>
        <w:jc w:val="both"/>
        <w:rPr>
          <w:rFonts w:ascii="Tahoma" w:hAnsi="Tahoma" w:cs="Tahoma"/>
          <w:b/>
        </w:rPr>
      </w:pPr>
    </w:p>
    <w:p w14:paraId="2731684B" w14:textId="77777777" w:rsidR="00DB4E60" w:rsidRDefault="00EC5780" w:rsidP="00AB5935">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2D7AC550" w14:textId="77777777" w:rsidR="006402BE" w:rsidRPr="00C8579C" w:rsidRDefault="006402BE" w:rsidP="00AB5935">
      <w:pPr>
        <w:keepNext/>
        <w:keepLines/>
        <w:jc w:val="both"/>
        <w:rPr>
          <w:rFonts w:ascii="Tahoma" w:hAnsi="Tahoma" w:cs="Tahoma"/>
        </w:rPr>
      </w:pPr>
    </w:p>
    <w:p w14:paraId="305CD6CF" w14:textId="455E82CD" w:rsidR="00AD7483" w:rsidRDefault="002A23A6" w:rsidP="00AB5935">
      <w:pPr>
        <w:keepNext/>
        <w:keepLines/>
        <w:jc w:val="both"/>
        <w:rPr>
          <w:rFonts w:ascii="Tahoma" w:hAnsi="Tahoma" w:cs="Tahoma"/>
        </w:rPr>
      </w:pPr>
      <w:r w:rsidRPr="00C8579C">
        <w:rPr>
          <w:rFonts w:ascii="Tahoma" w:hAnsi="Tahoma" w:cs="Tahoma"/>
        </w:rPr>
        <w:t>Finančni pod</w:t>
      </w:r>
      <w:r w:rsidR="005966A8">
        <w:rPr>
          <w:rFonts w:ascii="Tahoma" w:hAnsi="Tahoma" w:cs="Tahoma"/>
        </w:rPr>
        <w:t>atki morajo biti podani v evrih.</w:t>
      </w:r>
      <w:r w:rsidRPr="00C8579C">
        <w:rPr>
          <w:rFonts w:ascii="Tahoma" w:hAnsi="Tahoma" w:cs="Tahoma"/>
        </w:rPr>
        <w:t xml:space="preserve"> </w:t>
      </w:r>
      <w:r w:rsidR="005966A8" w:rsidRPr="005433AD">
        <w:rPr>
          <w:rFonts w:ascii="Tahoma" w:hAnsi="Tahoma" w:cs="Tahoma"/>
        </w:rPr>
        <w:t>Cene na enoto mere lahko ponudniki zapišejo na do štiri (4) decimalna mesta natančno</w:t>
      </w:r>
      <w:r w:rsidR="005966A8" w:rsidRPr="005966A8">
        <w:rPr>
          <w:rFonts w:ascii="Tahoma" w:hAnsi="Tahoma" w:cs="Tahoma"/>
        </w:rPr>
        <w:t>, skupno ponudbeni vrednost brez DDV morajo ponudniki zaokrožiti na dve (2) decimalni mesti natančno.</w:t>
      </w:r>
    </w:p>
    <w:p w14:paraId="55CCD201" w14:textId="77777777" w:rsidR="005966A8" w:rsidRPr="00C8579C" w:rsidRDefault="005966A8" w:rsidP="00AB5935">
      <w:pPr>
        <w:keepNext/>
        <w:keepLines/>
        <w:jc w:val="both"/>
        <w:rPr>
          <w:rFonts w:ascii="Tahoma" w:hAnsi="Tahoma" w:cs="Tahoma"/>
        </w:rPr>
      </w:pPr>
    </w:p>
    <w:p w14:paraId="74A98EE0"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Dodatna pojasnila ponudnikom</w:t>
      </w:r>
      <w:bookmarkEnd w:id="2"/>
      <w:bookmarkEnd w:id="3"/>
      <w:bookmarkEnd w:id="4"/>
      <w:bookmarkEnd w:id="5"/>
      <w:bookmarkEnd w:id="6"/>
    </w:p>
    <w:p w14:paraId="27DB12C0" w14:textId="77777777" w:rsidR="007C70A1" w:rsidRPr="00C8579C" w:rsidRDefault="007C70A1" w:rsidP="00AB5935">
      <w:pPr>
        <w:keepNext/>
        <w:keepLines/>
        <w:jc w:val="both"/>
        <w:rPr>
          <w:rFonts w:ascii="Tahoma" w:hAnsi="Tahoma" w:cs="Tahoma"/>
        </w:rPr>
      </w:pPr>
    </w:p>
    <w:p w14:paraId="1A6B0E78" w14:textId="26BCA728" w:rsidR="0094613F" w:rsidRPr="00C8579C" w:rsidRDefault="0094613F" w:rsidP="00AB5935">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Pr>
          <w:rFonts w:ascii="Tahoma" w:hAnsi="Tahoma"/>
          <w:b/>
        </w:rPr>
        <w:t xml:space="preserve">najkasneje do </w:t>
      </w:r>
      <w:r w:rsidR="003F72E6" w:rsidRPr="003F72E6">
        <w:rPr>
          <w:rFonts w:ascii="Tahoma" w:hAnsi="Tahoma"/>
          <w:b/>
        </w:rPr>
        <w:t>31</w:t>
      </w:r>
      <w:r w:rsidR="00EF4110" w:rsidRPr="003F72E6">
        <w:rPr>
          <w:rFonts w:ascii="Tahoma" w:hAnsi="Tahoma"/>
          <w:b/>
        </w:rPr>
        <w:t>.</w:t>
      </w:r>
      <w:r w:rsidR="009716EF" w:rsidRPr="003F72E6">
        <w:rPr>
          <w:rFonts w:ascii="Tahoma" w:hAnsi="Tahoma"/>
          <w:b/>
        </w:rPr>
        <w:t xml:space="preserve"> </w:t>
      </w:r>
      <w:r w:rsidR="003F72E6" w:rsidRPr="003F72E6">
        <w:rPr>
          <w:rFonts w:ascii="Tahoma" w:hAnsi="Tahoma"/>
          <w:b/>
        </w:rPr>
        <w:t>5</w:t>
      </w:r>
      <w:r w:rsidR="00EF4110" w:rsidRPr="003F72E6">
        <w:rPr>
          <w:rFonts w:ascii="Tahoma" w:hAnsi="Tahoma"/>
          <w:b/>
        </w:rPr>
        <w:t>.</w:t>
      </w:r>
      <w:r w:rsidR="009716EF" w:rsidRPr="003F72E6">
        <w:rPr>
          <w:rFonts w:ascii="Tahoma" w:hAnsi="Tahoma"/>
          <w:b/>
        </w:rPr>
        <w:t xml:space="preserve"> </w:t>
      </w:r>
      <w:r w:rsidR="00875798" w:rsidRPr="003F72E6">
        <w:rPr>
          <w:rFonts w:ascii="Tahoma" w:hAnsi="Tahoma"/>
          <w:b/>
        </w:rPr>
        <w:t>202</w:t>
      </w:r>
      <w:r w:rsidR="008E44F3" w:rsidRPr="003F72E6">
        <w:rPr>
          <w:rFonts w:ascii="Tahoma" w:hAnsi="Tahoma"/>
          <w:b/>
        </w:rPr>
        <w:t>2</w:t>
      </w:r>
      <w:r w:rsidR="00875798" w:rsidRPr="003F72E6">
        <w:rPr>
          <w:rFonts w:ascii="Tahoma" w:hAnsi="Tahoma"/>
          <w:b/>
        </w:rPr>
        <w:t xml:space="preserve"> </w:t>
      </w:r>
      <w:r w:rsidR="005A7A6C" w:rsidRPr="003F72E6">
        <w:rPr>
          <w:rFonts w:ascii="Tahoma" w:hAnsi="Tahoma"/>
          <w:b/>
        </w:rPr>
        <w:t xml:space="preserve">do </w:t>
      </w:r>
      <w:r w:rsidR="00EF4110" w:rsidRPr="003F72E6">
        <w:rPr>
          <w:rFonts w:ascii="Tahoma" w:hAnsi="Tahoma"/>
          <w:b/>
        </w:rPr>
        <w:t>10.00</w:t>
      </w:r>
      <w:r w:rsidRPr="003F72E6">
        <w:rPr>
          <w:rFonts w:ascii="Tahoma" w:hAnsi="Tahoma"/>
          <w:b/>
        </w:rPr>
        <w:t xml:space="preserve"> ure</w:t>
      </w:r>
      <w:r w:rsidRPr="003F72E6">
        <w:rPr>
          <w:rFonts w:ascii="Tahoma" w:hAnsi="Tahoma"/>
        </w:rPr>
        <w:t xml:space="preserve">. Odgovori oziroma pojasnila bodo objavljeni na Portalu javnih naročil, najkasneje </w:t>
      </w:r>
      <w:r w:rsidR="00FE3DED" w:rsidRPr="003F72E6">
        <w:rPr>
          <w:rFonts w:ascii="Tahoma" w:hAnsi="Tahoma"/>
        </w:rPr>
        <w:t xml:space="preserve">do vključno </w:t>
      </w:r>
      <w:r w:rsidR="003F72E6" w:rsidRPr="003F72E6">
        <w:rPr>
          <w:rFonts w:ascii="Tahoma" w:hAnsi="Tahoma"/>
        </w:rPr>
        <w:t>2</w:t>
      </w:r>
      <w:r w:rsidR="00FE3DED" w:rsidRPr="003F72E6">
        <w:rPr>
          <w:rFonts w:ascii="Tahoma" w:hAnsi="Tahoma"/>
        </w:rPr>
        <w:t>.</w:t>
      </w:r>
      <w:r w:rsidR="00FD3C3B" w:rsidRPr="003F72E6">
        <w:rPr>
          <w:rFonts w:ascii="Tahoma" w:hAnsi="Tahoma"/>
        </w:rPr>
        <w:t xml:space="preserve"> </w:t>
      </w:r>
      <w:r w:rsidR="003F72E6" w:rsidRPr="003F72E6">
        <w:rPr>
          <w:rFonts w:ascii="Tahoma" w:hAnsi="Tahoma"/>
        </w:rPr>
        <w:t>6</w:t>
      </w:r>
      <w:r w:rsidR="00FD3C3B" w:rsidRPr="003F72E6">
        <w:rPr>
          <w:rFonts w:ascii="Tahoma" w:hAnsi="Tahoma"/>
        </w:rPr>
        <w:t>.</w:t>
      </w:r>
      <w:r w:rsidR="00FE3DED" w:rsidRPr="003F72E6">
        <w:rPr>
          <w:rFonts w:ascii="Tahoma" w:hAnsi="Tahoma"/>
        </w:rPr>
        <w:t xml:space="preserve"> </w:t>
      </w:r>
      <w:r w:rsidR="00875798" w:rsidRPr="003F72E6">
        <w:rPr>
          <w:rFonts w:ascii="Tahoma" w:hAnsi="Tahoma"/>
        </w:rPr>
        <w:t>202</w:t>
      </w:r>
      <w:r w:rsidR="008E44F3" w:rsidRPr="003F72E6">
        <w:rPr>
          <w:rFonts w:ascii="Tahoma" w:hAnsi="Tahoma"/>
        </w:rPr>
        <w:t>2</w:t>
      </w:r>
      <w:r w:rsidRPr="003F72E6">
        <w:rPr>
          <w:rFonts w:ascii="Tahoma" w:hAnsi="Tahoma"/>
        </w:rPr>
        <w:t>, pod pogojem, da bo zahteva posredovana pravočasno. Na drugače posredovane zahteve za dodatna</w:t>
      </w:r>
      <w:r w:rsidRPr="00C8579C">
        <w:rPr>
          <w:rFonts w:ascii="Tahoma" w:hAnsi="Tahoma"/>
        </w:rPr>
        <w:t xml:space="preserve"> pojasnila ali vprašanja naročnik ni dolžan odgovoriti.</w:t>
      </w:r>
    </w:p>
    <w:p w14:paraId="1816C659" w14:textId="77777777" w:rsidR="00012CF7" w:rsidRDefault="00012CF7" w:rsidP="00AB5935">
      <w:pPr>
        <w:keepNext/>
        <w:keepLines/>
        <w:jc w:val="both"/>
        <w:rPr>
          <w:rFonts w:ascii="Tahoma" w:hAnsi="Tahoma"/>
        </w:rPr>
      </w:pPr>
    </w:p>
    <w:p w14:paraId="3CC3F303" w14:textId="51500D84"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Variantna ponudba</w:t>
      </w:r>
      <w:r w:rsidR="000E4C54">
        <w:rPr>
          <w:rFonts w:ascii="Tahoma" w:hAnsi="Tahoma" w:cs="Tahoma"/>
          <w:b/>
        </w:rPr>
        <w:t xml:space="preserve"> in ponudba z opcijami</w:t>
      </w:r>
    </w:p>
    <w:p w14:paraId="444E9A26" w14:textId="77777777" w:rsidR="007C70A1" w:rsidRPr="00C8579C" w:rsidRDefault="007C70A1" w:rsidP="00AB5935">
      <w:pPr>
        <w:pStyle w:val="BESEDILO"/>
        <w:keepNext/>
        <w:widowControl/>
        <w:tabs>
          <w:tab w:val="clear" w:pos="2155"/>
        </w:tabs>
        <w:rPr>
          <w:rFonts w:ascii="Tahoma" w:hAnsi="Tahoma" w:cs="Tahoma"/>
          <w:kern w:val="0"/>
        </w:rPr>
      </w:pPr>
    </w:p>
    <w:p w14:paraId="4D87F983" w14:textId="0FD4153D" w:rsidR="000E4C54" w:rsidRPr="001421B3" w:rsidRDefault="000E4C54" w:rsidP="00AB5935">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62DE1E86" w14:textId="492DBE3F" w:rsidR="00750DEB" w:rsidRDefault="00750DEB" w:rsidP="00AB5935">
      <w:pPr>
        <w:keepNext/>
        <w:keepLines/>
        <w:jc w:val="both"/>
        <w:rPr>
          <w:rFonts w:ascii="Tahoma" w:hAnsi="Tahoma" w:cs="Tahoma"/>
        </w:rPr>
      </w:pPr>
    </w:p>
    <w:p w14:paraId="0604356E" w14:textId="77777777" w:rsidR="00533ECC" w:rsidRPr="00C8579C" w:rsidRDefault="00533ECC" w:rsidP="00AB5935">
      <w:pPr>
        <w:keepNext/>
        <w:keepLines/>
        <w:numPr>
          <w:ilvl w:val="1"/>
          <w:numId w:val="2"/>
        </w:numPr>
        <w:jc w:val="both"/>
        <w:rPr>
          <w:rFonts w:ascii="Tahoma" w:hAnsi="Tahoma" w:cs="Tahoma"/>
          <w:b/>
        </w:rPr>
      </w:pPr>
      <w:r w:rsidRPr="00C8579C">
        <w:rPr>
          <w:rFonts w:ascii="Tahoma" w:hAnsi="Tahoma" w:cs="Tahoma"/>
          <w:b/>
        </w:rPr>
        <w:t>Celovitost ponudbe</w:t>
      </w:r>
    </w:p>
    <w:p w14:paraId="6A82601A" w14:textId="77777777" w:rsidR="00533ECC" w:rsidRDefault="00533ECC" w:rsidP="00AB5935">
      <w:pPr>
        <w:keepNext/>
        <w:keepLines/>
        <w:jc w:val="both"/>
        <w:rPr>
          <w:rFonts w:ascii="Tahoma" w:hAnsi="Tahoma" w:cs="Tahoma"/>
        </w:rPr>
      </w:pPr>
    </w:p>
    <w:p w14:paraId="43771804" w14:textId="495C7BD5" w:rsidR="00750DEB" w:rsidRPr="001421B3" w:rsidRDefault="00533ECC" w:rsidP="00AB5935">
      <w:pPr>
        <w:keepNext/>
        <w:keepLines/>
        <w:tabs>
          <w:tab w:val="left" w:pos="2155"/>
        </w:tabs>
        <w:jc w:val="both"/>
        <w:rPr>
          <w:rFonts w:ascii="Tahoma" w:hAnsi="Tahoma" w:cs="Tahoma"/>
        </w:rPr>
      </w:pPr>
      <w:r w:rsidRPr="00FB7FC3">
        <w:rPr>
          <w:rFonts w:ascii="Tahoma" w:hAnsi="Tahoma" w:cs="Tahoma"/>
          <w:b/>
        </w:rPr>
        <w:t xml:space="preserve">Ponudnik </w:t>
      </w:r>
      <w:r>
        <w:rPr>
          <w:rFonts w:ascii="Tahoma" w:hAnsi="Tahoma" w:cs="Tahoma"/>
          <w:b/>
        </w:rPr>
        <w:t>lahko odda ponudbo za en ali več sklopov, ki so predmet javnega naročila</w:t>
      </w:r>
      <w:r>
        <w:rPr>
          <w:rFonts w:ascii="Tahoma" w:hAnsi="Tahoma" w:cs="Tahoma"/>
        </w:rPr>
        <w:t xml:space="preserve">, </w:t>
      </w:r>
      <w:r w:rsidRPr="00FB7FC3">
        <w:rPr>
          <w:rFonts w:ascii="Tahoma" w:hAnsi="Tahoma" w:cs="Tahoma"/>
        </w:rPr>
        <w:t>pri čemer mora predmet ponudbe</w:t>
      </w:r>
      <w:r>
        <w:rPr>
          <w:rFonts w:ascii="Tahoma" w:hAnsi="Tahoma" w:cs="Tahoma"/>
        </w:rPr>
        <w:t>,</w:t>
      </w:r>
      <w:r w:rsidRPr="00FB7FC3">
        <w:rPr>
          <w:rFonts w:ascii="Tahoma" w:hAnsi="Tahoma" w:cs="Tahoma"/>
        </w:rPr>
        <w:t xml:space="preserve"> za</w:t>
      </w:r>
      <w:r>
        <w:rPr>
          <w:rFonts w:ascii="Tahoma" w:hAnsi="Tahoma" w:cs="Tahoma"/>
        </w:rPr>
        <w:t xml:space="preserve"> posamezni sklop,</w:t>
      </w:r>
      <w:r w:rsidRPr="00FB7FC3">
        <w:rPr>
          <w:rFonts w:ascii="Tahoma" w:hAnsi="Tahoma" w:cs="Tahoma"/>
        </w:rPr>
        <w:t xml:space="preserve"> ustrezati tehničnim in ostalim zahtevam, navedenim v predmetni razpisni dokumentaciji naročnika. </w:t>
      </w:r>
      <w:r w:rsidR="00750DEB" w:rsidRPr="001421B3">
        <w:rPr>
          <w:rFonts w:ascii="Tahoma" w:hAnsi="Tahoma" w:cs="Tahoma"/>
        </w:rPr>
        <w:t>Ponudnik mora za posamezni sklop predmeta javnega naročila, za katerega oddaja ponudbo, v celoti ponuditi nadomestne dele, ki so navedeni v ponudbenem predračunu za posamezni s</w:t>
      </w:r>
      <w:r w:rsidR="00750DEB">
        <w:rPr>
          <w:rFonts w:ascii="Tahoma" w:hAnsi="Tahoma" w:cs="Tahoma"/>
        </w:rPr>
        <w:t>klop predmeta javnega naročila.</w:t>
      </w:r>
    </w:p>
    <w:p w14:paraId="31207696" w14:textId="4421535B" w:rsidR="00750DEB" w:rsidRDefault="00750DEB" w:rsidP="00AB5935">
      <w:pPr>
        <w:keepNext/>
        <w:keepLines/>
        <w:jc w:val="both"/>
        <w:rPr>
          <w:rFonts w:ascii="Tahoma" w:hAnsi="Tahoma" w:cs="Tahoma"/>
        </w:rPr>
      </w:pPr>
    </w:p>
    <w:p w14:paraId="26ADA68E" w14:textId="7435057D" w:rsidR="00533ECC" w:rsidRDefault="00533ECC" w:rsidP="00AB5935">
      <w:pPr>
        <w:keepNext/>
        <w:keepLines/>
        <w:jc w:val="both"/>
        <w:rPr>
          <w:rFonts w:ascii="Tahoma" w:hAnsi="Tahoma" w:cs="Tahoma"/>
        </w:rPr>
      </w:pPr>
      <w:r w:rsidRPr="00FB7FC3">
        <w:rPr>
          <w:rFonts w:ascii="Tahoma" w:hAnsi="Tahoma" w:cs="Tahoma"/>
        </w:rPr>
        <w:lastRenderedPageBreak/>
        <w:t xml:space="preserve">V primeru, da ponudnik ne bo ponudil celotnega </w:t>
      </w:r>
      <w:r>
        <w:rPr>
          <w:rFonts w:ascii="Tahoma" w:hAnsi="Tahoma" w:cs="Tahoma"/>
        </w:rPr>
        <w:t>sklopa</w:t>
      </w:r>
      <w:r w:rsidRPr="00FB7FC3">
        <w:rPr>
          <w:rFonts w:ascii="Tahoma" w:hAnsi="Tahoma" w:cs="Tahoma"/>
        </w:rPr>
        <w:t xml:space="preserve"> (vseh zahtevanih postavk v </w:t>
      </w:r>
      <w:r>
        <w:rPr>
          <w:rFonts w:ascii="Tahoma" w:hAnsi="Tahoma" w:cs="Tahoma"/>
        </w:rPr>
        <w:t>sklopu</w:t>
      </w:r>
      <w:r w:rsidRPr="00FB7FC3">
        <w:rPr>
          <w:rFonts w:ascii="Tahoma" w:hAnsi="Tahoma" w:cs="Tahoma"/>
        </w:rPr>
        <w:t xml:space="preserve">) bo izločen iz nadaljnje obravnave. Naročnik torej ne bo upošteval ponudnika, ki bo znotraj </w:t>
      </w:r>
      <w:r>
        <w:rPr>
          <w:rFonts w:ascii="Tahoma" w:hAnsi="Tahoma" w:cs="Tahoma"/>
        </w:rPr>
        <w:t>posameznega sklopa</w:t>
      </w:r>
      <w:r w:rsidRPr="00FB7FC3">
        <w:rPr>
          <w:rFonts w:ascii="Tahoma" w:hAnsi="Tahoma" w:cs="Tahoma"/>
        </w:rPr>
        <w:t xml:space="preserve"> ponudil zgolj posamezno postavko.</w:t>
      </w:r>
    </w:p>
    <w:p w14:paraId="6EDB58A5" w14:textId="77777777" w:rsidR="00533ECC" w:rsidRPr="00FB7FC3" w:rsidRDefault="00533ECC" w:rsidP="00AB5935">
      <w:pPr>
        <w:keepNext/>
        <w:keepLines/>
        <w:jc w:val="both"/>
        <w:rPr>
          <w:rFonts w:ascii="Tahoma" w:hAnsi="Tahoma" w:cs="Tahoma"/>
        </w:rPr>
      </w:pPr>
    </w:p>
    <w:p w14:paraId="6FE4A195" w14:textId="77777777" w:rsidR="00533ECC" w:rsidRDefault="00533ECC" w:rsidP="00AB5935">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7A0E1576" w14:textId="1B1A8626" w:rsidR="00533ECC" w:rsidRDefault="00533ECC" w:rsidP="00AB5935">
      <w:pPr>
        <w:keepNext/>
        <w:keepLines/>
        <w:jc w:val="both"/>
        <w:rPr>
          <w:rFonts w:ascii="Tahoma" w:hAnsi="Tahoma" w:cs="Tahoma"/>
        </w:rPr>
      </w:pPr>
    </w:p>
    <w:p w14:paraId="36301014" w14:textId="77777777" w:rsidR="004F2EA8" w:rsidRPr="00C8579C" w:rsidRDefault="004F2EA8" w:rsidP="00AB5935">
      <w:pPr>
        <w:keepNext/>
        <w:keepLines/>
        <w:numPr>
          <w:ilvl w:val="1"/>
          <w:numId w:val="2"/>
        </w:numPr>
        <w:jc w:val="both"/>
        <w:rPr>
          <w:rFonts w:ascii="Tahoma" w:hAnsi="Tahoma" w:cs="Tahoma"/>
          <w:b/>
        </w:rPr>
      </w:pPr>
      <w:r w:rsidRPr="00C8579C">
        <w:rPr>
          <w:rFonts w:ascii="Tahoma" w:hAnsi="Tahoma" w:cs="Tahoma"/>
          <w:b/>
        </w:rPr>
        <w:t>Pregled in ocenjevanje ponudb</w:t>
      </w:r>
    </w:p>
    <w:p w14:paraId="6CE5A9A0" w14:textId="77777777" w:rsidR="004F2EA8" w:rsidRPr="00C8579C" w:rsidRDefault="004F2EA8" w:rsidP="00AB5935">
      <w:pPr>
        <w:keepNext/>
        <w:keepLines/>
        <w:jc w:val="both"/>
        <w:rPr>
          <w:rFonts w:ascii="Tahoma" w:hAnsi="Tahoma" w:cs="Tahoma"/>
        </w:rPr>
      </w:pPr>
    </w:p>
    <w:p w14:paraId="41A96193" w14:textId="77777777" w:rsidR="00DF3A28" w:rsidRPr="00C8579C" w:rsidRDefault="004F2EA8" w:rsidP="00AB5935">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2555787E" w14:textId="77777777" w:rsidR="000E4C54" w:rsidRPr="001421B3" w:rsidRDefault="000E4C54" w:rsidP="00AB5935">
      <w:pPr>
        <w:keepNext/>
        <w:keepLines/>
        <w:ind w:right="56"/>
        <w:jc w:val="both"/>
        <w:rPr>
          <w:rFonts w:ascii="Tahoma" w:hAnsi="Tahoma" w:cs="Tahoma"/>
        </w:rPr>
      </w:pPr>
      <w:bookmarkStart w:id="7" w:name="_Toc116720524"/>
      <w:bookmarkStart w:id="8" w:name="_Toc116720588"/>
      <w:bookmarkStart w:id="9" w:name="_Toc116783499"/>
      <w:bookmarkStart w:id="10" w:name="_Toc116792933"/>
      <w:bookmarkStart w:id="11" w:name="_Toc136417505"/>
      <w:r w:rsidRPr="001421B3">
        <w:rPr>
          <w:rFonts w:ascii="Tahoma" w:hAnsi="Tahoma" w:cs="Tahoma"/>
        </w:rPr>
        <w:t>Naročnik ima pravico, da v fazi pregleda in ocenjevanja ponudb, od ponudnika zahteva predložitev vzorcev ponujenih artiklov v posamezni postavki ponudbenega predračuna za sklop, za katerega ponudnik oddaja ponudbo.</w:t>
      </w:r>
    </w:p>
    <w:p w14:paraId="1A112763" w14:textId="77777777" w:rsidR="00AE4BEB" w:rsidRPr="00C8579C" w:rsidRDefault="00AE4BEB" w:rsidP="00AB5935">
      <w:pPr>
        <w:keepNext/>
        <w:keepLines/>
        <w:jc w:val="both"/>
        <w:rPr>
          <w:rFonts w:ascii="Tahoma" w:hAnsi="Tahoma" w:cs="Tahoma"/>
        </w:rPr>
      </w:pPr>
    </w:p>
    <w:p w14:paraId="1F20B26B" w14:textId="77777777" w:rsidR="00AE4BEB" w:rsidRPr="00C8579C" w:rsidRDefault="00C74881" w:rsidP="00AB5935">
      <w:pPr>
        <w:keepNext/>
        <w:keepLines/>
        <w:numPr>
          <w:ilvl w:val="1"/>
          <w:numId w:val="2"/>
        </w:numPr>
        <w:jc w:val="both"/>
        <w:rPr>
          <w:rFonts w:ascii="Tahoma" w:hAnsi="Tahoma" w:cs="Tahoma"/>
          <w:b/>
        </w:rPr>
      </w:pPr>
      <w:r w:rsidRPr="00C8579C">
        <w:rPr>
          <w:rFonts w:ascii="Tahoma" w:hAnsi="Tahoma" w:cs="Tahoma"/>
          <w:b/>
        </w:rPr>
        <w:t>Okvirni sporazum</w:t>
      </w:r>
    </w:p>
    <w:p w14:paraId="44698837" w14:textId="31660FD4" w:rsidR="00F1423B" w:rsidRDefault="00F1423B" w:rsidP="00AB5935">
      <w:pPr>
        <w:keepNext/>
        <w:keepLines/>
        <w:ind w:hanging="360"/>
        <w:jc w:val="both"/>
        <w:rPr>
          <w:rFonts w:ascii="Tahoma" w:hAnsi="Tahoma" w:cs="Tahoma"/>
        </w:rPr>
      </w:pPr>
    </w:p>
    <w:p w14:paraId="2A6DA2C0" w14:textId="256842C4" w:rsidR="006F544F" w:rsidRPr="00C8579C" w:rsidRDefault="006F544F" w:rsidP="00AB5935">
      <w:pPr>
        <w:keepNext/>
        <w:keepLines/>
        <w:jc w:val="both"/>
        <w:rPr>
          <w:rFonts w:ascii="Tahoma" w:hAnsi="Tahoma" w:cs="Tahoma"/>
        </w:rPr>
      </w:pPr>
      <w:r>
        <w:rPr>
          <w:rFonts w:ascii="Tahoma" w:hAnsi="Tahoma" w:cs="Tahoma"/>
        </w:rPr>
        <w:t>Naročnik bo sklenil okvirni sporazum za posamezni sklop predmeta javnega naročila s ponudnikom, ki bo za posamezni sklop oddal cenovno najugodnejšo ponudbo.</w:t>
      </w:r>
    </w:p>
    <w:p w14:paraId="1F9B7B8D" w14:textId="3B12637B" w:rsidR="00194AC2" w:rsidRPr="00C8579C" w:rsidRDefault="00194AC2" w:rsidP="00AB5935">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006F544F">
        <w:rPr>
          <w:rFonts w:ascii="Tahoma" w:hAnsi="Tahoma" w:cs="Tahoma"/>
        </w:rPr>
        <w:t xml:space="preserve">za posamezni sklop </w:t>
      </w:r>
      <w:r w:rsidRPr="009D1DC5">
        <w:rPr>
          <w:rFonts w:ascii="Tahoma" w:hAnsi="Tahoma" w:cs="Tahoma"/>
        </w:rPr>
        <w:t>bo podpisal zakoniti zastopnik naročnika.</w:t>
      </w:r>
    </w:p>
    <w:p w14:paraId="2ADF9456" w14:textId="77777777" w:rsidR="00194AC2" w:rsidRPr="00C8579C" w:rsidRDefault="00194AC2" w:rsidP="00AB5935">
      <w:pPr>
        <w:keepNext/>
        <w:keepLines/>
        <w:jc w:val="both"/>
        <w:rPr>
          <w:rFonts w:ascii="Tahoma" w:hAnsi="Tahoma" w:cs="Tahoma"/>
        </w:rPr>
      </w:pPr>
    </w:p>
    <w:p w14:paraId="5E4A5EFD" w14:textId="2780672A" w:rsidR="009A7FCB" w:rsidRDefault="00194AC2" w:rsidP="00AB5935">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r w:rsidR="006F544F">
        <w:rPr>
          <w:rFonts w:ascii="Tahoma" w:hAnsi="Tahoma" w:cs="Tahoma"/>
        </w:rPr>
        <w:t xml:space="preserve"> (npr. glede na sklope)</w:t>
      </w:r>
      <w:r w:rsidRPr="00C8579C">
        <w:rPr>
          <w:rFonts w:ascii="Tahoma" w:hAnsi="Tahoma" w:cs="Tahoma"/>
        </w:rPr>
        <w:t>.</w:t>
      </w:r>
    </w:p>
    <w:p w14:paraId="662AEF24" w14:textId="77777777" w:rsidR="00134BE5" w:rsidRDefault="00134BE5" w:rsidP="00AB5935">
      <w:pPr>
        <w:keepNext/>
        <w:keepLines/>
        <w:jc w:val="both"/>
        <w:rPr>
          <w:rFonts w:ascii="Tahoma" w:hAnsi="Tahoma" w:cs="Tahoma"/>
        </w:rPr>
      </w:pPr>
    </w:p>
    <w:p w14:paraId="1825331D" w14:textId="77777777" w:rsidR="00AE4BEB" w:rsidRPr="00C8579C" w:rsidRDefault="00AE4BEB" w:rsidP="00AB5935">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66269CC0" w14:textId="77777777" w:rsidR="005F1B04" w:rsidRDefault="005F1B04" w:rsidP="00AB5935">
      <w:pPr>
        <w:keepNext/>
        <w:keepLines/>
        <w:jc w:val="both"/>
        <w:rPr>
          <w:rFonts w:ascii="Tahoma" w:hAnsi="Tahoma" w:cs="Tahoma"/>
        </w:rPr>
      </w:pPr>
    </w:p>
    <w:p w14:paraId="72585AF2" w14:textId="542AE1A6" w:rsidR="00AE4BEB" w:rsidRDefault="00AE4BEB" w:rsidP="00AB5935">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3E6C3A">
        <w:rPr>
          <w:rFonts w:ascii="Tahoma" w:hAnsi="Tahoma" w:cs="Tahoma"/>
        </w:rPr>
        <w:t xml:space="preserve">kot </w:t>
      </w:r>
      <w:r w:rsidR="008B65DF" w:rsidRPr="003E6C3A">
        <w:rPr>
          <w:rFonts w:ascii="Tahoma" w:hAnsi="Tahoma" w:cs="Tahoma"/>
        </w:rPr>
        <w:t>P</w:t>
      </w:r>
      <w:r w:rsidRPr="003E6C3A">
        <w:rPr>
          <w:rFonts w:ascii="Tahoma" w:hAnsi="Tahoma" w:cs="Tahoma"/>
        </w:rPr>
        <w:t xml:space="preserve">riloga </w:t>
      </w:r>
      <w:r w:rsidR="003E6C3A" w:rsidRPr="003E6C3A">
        <w:rPr>
          <w:rFonts w:ascii="Tahoma" w:hAnsi="Tahoma" w:cs="Tahoma"/>
        </w:rPr>
        <w:t>5</w:t>
      </w:r>
      <w:r w:rsidR="00D27B46" w:rsidRPr="003E6C3A">
        <w:rPr>
          <w:rFonts w:ascii="Tahoma" w:hAnsi="Tahoma" w:cs="Tahoma"/>
        </w:rPr>
        <w:t xml:space="preserve"> </w:t>
      </w:r>
      <w:r w:rsidRPr="003E6C3A">
        <w:rPr>
          <w:rFonts w:ascii="Tahoma" w:hAnsi="Tahoma" w:cs="Tahoma"/>
        </w:rPr>
        <w:t>sestavni</w:t>
      </w:r>
      <w:r w:rsidRPr="00C8579C">
        <w:rPr>
          <w:rFonts w:ascii="Tahoma" w:hAnsi="Tahoma" w:cs="Tahoma"/>
        </w:rPr>
        <w:t xml:space="preserve">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42A5F704" w14:textId="77777777" w:rsidR="00292BF8" w:rsidRPr="00C8579C" w:rsidRDefault="00292BF8" w:rsidP="00AB5935">
      <w:pPr>
        <w:keepNext/>
        <w:keepLines/>
        <w:jc w:val="both"/>
        <w:rPr>
          <w:rFonts w:ascii="Tahoma" w:hAnsi="Tahoma" w:cs="Tahoma"/>
        </w:rPr>
      </w:pPr>
    </w:p>
    <w:p w14:paraId="74022D17"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14:paraId="1288C6FE" w14:textId="77777777" w:rsidR="007C70A1" w:rsidRPr="00C8579C" w:rsidRDefault="007C70A1" w:rsidP="00AB5935">
      <w:pPr>
        <w:keepNext/>
        <w:keepLines/>
        <w:jc w:val="both"/>
        <w:rPr>
          <w:rFonts w:ascii="Tahoma" w:hAnsi="Tahoma" w:cs="Tahoma"/>
          <w:b/>
        </w:rPr>
      </w:pPr>
    </w:p>
    <w:p w14:paraId="61DD4112" w14:textId="49DAEC89" w:rsidR="000E4C54" w:rsidRPr="000E4C54" w:rsidRDefault="000E4C54" w:rsidP="00AB5935">
      <w:pPr>
        <w:keepNext/>
        <w:keepLines/>
        <w:autoSpaceDE w:val="0"/>
        <w:autoSpaceDN w:val="0"/>
        <w:adjustRightInd w:val="0"/>
        <w:jc w:val="both"/>
        <w:rPr>
          <w:rFonts w:ascii="Tahoma" w:hAnsi="Tahoma" w:cs="Tahoma"/>
        </w:rPr>
      </w:pPr>
      <w:r w:rsidRPr="000E4C54">
        <w:rPr>
          <w:rFonts w:ascii="Tahoma" w:hAnsi="Tahoma" w:cs="Tahoma"/>
        </w:rPr>
        <w:t xml:space="preserve">Ponudnikom je zagotovljeno pravno varstvo skladno z določbami Zakona o pravnem varstvu v postopkih javnega </w:t>
      </w:r>
      <w:r>
        <w:rPr>
          <w:rFonts w:ascii="Tahoma" w:hAnsi="Tahoma" w:cs="Tahoma"/>
        </w:rPr>
        <w:t>naročanja (Ur. l. RS, št. 43/11 in nadaljnji</w:t>
      </w:r>
      <w:r w:rsidRPr="000E4C54">
        <w:rPr>
          <w:rFonts w:ascii="Tahoma" w:hAnsi="Tahoma" w:cs="Tahoma"/>
        </w:rPr>
        <w:t>; v nadaljevanju: ZPVPJN).</w:t>
      </w:r>
    </w:p>
    <w:p w14:paraId="00162902" w14:textId="77777777" w:rsidR="000E4C54" w:rsidRPr="000E4C54" w:rsidRDefault="000E4C54" w:rsidP="00AB5935">
      <w:pPr>
        <w:keepNext/>
        <w:keepLines/>
        <w:autoSpaceDE w:val="0"/>
        <w:autoSpaceDN w:val="0"/>
        <w:adjustRightInd w:val="0"/>
        <w:jc w:val="both"/>
        <w:rPr>
          <w:rFonts w:ascii="Tahoma" w:hAnsi="Tahoma" w:cs="Tahoma"/>
        </w:rPr>
      </w:pPr>
    </w:p>
    <w:p w14:paraId="6D2FE08E" w14:textId="77777777" w:rsidR="000E4C54" w:rsidRPr="000E4C54" w:rsidRDefault="000E4C54" w:rsidP="00AB5935">
      <w:pPr>
        <w:keepNext/>
        <w:keepLines/>
        <w:tabs>
          <w:tab w:val="left" w:pos="1155"/>
        </w:tabs>
        <w:autoSpaceDE w:val="0"/>
        <w:autoSpaceDN w:val="0"/>
        <w:adjustRightInd w:val="0"/>
        <w:jc w:val="both"/>
        <w:rPr>
          <w:rFonts w:ascii="Tahoma" w:hAnsi="Tahoma" w:cs="Tahoma"/>
        </w:rPr>
      </w:pPr>
      <w:r w:rsidRPr="000E4C54">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60C69595" w14:textId="77777777" w:rsidR="000E4C54" w:rsidRPr="000E4C54" w:rsidRDefault="000E4C54" w:rsidP="00AB5935">
      <w:pPr>
        <w:keepNext/>
        <w:keepLines/>
        <w:autoSpaceDE w:val="0"/>
        <w:autoSpaceDN w:val="0"/>
        <w:adjustRightInd w:val="0"/>
        <w:jc w:val="both"/>
        <w:rPr>
          <w:rFonts w:ascii="Tahoma" w:hAnsi="Tahoma" w:cs="Tahoma"/>
        </w:rPr>
      </w:pPr>
    </w:p>
    <w:p w14:paraId="3D654F45" w14:textId="77777777" w:rsidR="000E4C54" w:rsidRPr="000E4C54" w:rsidRDefault="000E4C54" w:rsidP="00AB5935">
      <w:pPr>
        <w:keepNext/>
        <w:keepLines/>
        <w:autoSpaceDE w:val="0"/>
        <w:autoSpaceDN w:val="0"/>
        <w:adjustRightInd w:val="0"/>
        <w:jc w:val="both"/>
        <w:rPr>
          <w:rFonts w:ascii="Tahoma" w:hAnsi="Tahoma" w:cs="Tahoma"/>
        </w:rPr>
      </w:pPr>
      <w:r w:rsidRPr="000E4C54">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29ED13F" w14:textId="77777777" w:rsidR="000E4C54" w:rsidRPr="000E4C54" w:rsidRDefault="000E4C54" w:rsidP="00AB5935">
      <w:pPr>
        <w:keepNext/>
        <w:keepLines/>
        <w:ind w:right="56"/>
        <w:jc w:val="both"/>
        <w:rPr>
          <w:rFonts w:ascii="Tahoma" w:hAnsi="Tahoma" w:cs="Tahoma"/>
        </w:rPr>
      </w:pPr>
    </w:p>
    <w:p w14:paraId="45747790" w14:textId="651D7BFB" w:rsidR="00896CF6" w:rsidRDefault="000E4C54" w:rsidP="00155997">
      <w:pPr>
        <w:keepNext/>
        <w:keepLines/>
        <w:jc w:val="both"/>
        <w:rPr>
          <w:rFonts w:ascii="Tahoma" w:hAnsi="Tahoma" w:cs="Tahoma"/>
        </w:rPr>
      </w:pPr>
      <w:r w:rsidRPr="000E4C54">
        <w:rPr>
          <w:rFonts w:ascii="Tahoma" w:hAnsi="Tahoma" w:cs="Tahoma"/>
        </w:rPr>
        <w:t xml:space="preserve">Zahtevek za revizijo mora biti sestavljen v skladu z določili 15. člena ZPVPJN, vloži se preko portala </w:t>
      </w:r>
      <w:proofErr w:type="spellStart"/>
      <w:r w:rsidRPr="000E4C54">
        <w:rPr>
          <w:rFonts w:ascii="Tahoma" w:hAnsi="Tahoma" w:cs="Tahoma"/>
        </w:rPr>
        <w:t>eRevizija</w:t>
      </w:r>
      <w:proofErr w:type="spellEnd"/>
      <w:r w:rsidRPr="000E4C54">
        <w:rPr>
          <w:rFonts w:ascii="Tahoma" w:hAnsi="Tahoma" w:cs="Tahoma"/>
        </w:rPr>
        <w:t xml:space="preserve">. Vlagatelj mora zahtevku za revizijo priložiti potrdilo o plačilu takse. Zahtevek za revizijo se vloži v roku iz 25. člena ZPVPJN. </w:t>
      </w:r>
    </w:p>
    <w:p w14:paraId="201BA4CF" w14:textId="77777777" w:rsidR="007C70A1" w:rsidRDefault="007C70A1" w:rsidP="00AB5935">
      <w:pPr>
        <w:keepNext/>
        <w:keepLines/>
        <w:numPr>
          <w:ilvl w:val="1"/>
          <w:numId w:val="2"/>
        </w:numPr>
        <w:jc w:val="both"/>
        <w:rPr>
          <w:rFonts w:ascii="Tahoma" w:hAnsi="Tahoma" w:cs="Tahoma"/>
          <w:b/>
        </w:rPr>
      </w:pPr>
      <w:bookmarkStart w:id="12" w:name="_Toc163615935"/>
      <w:r w:rsidRPr="00C8579C">
        <w:rPr>
          <w:rFonts w:ascii="Tahoma" w:hAnsi="Tahoma" w:cs="Tahoma"/>
          <w:b/>
        </w:rPr>
        <w:lastRenderedPageBreak/>
        <w:t>Zaupnost po</w:t>
      </w:r>
      <w:bookmarkEnd w:id="12"/>
      <w:r w:rsidR="00502E8E" w:rsidRPr="00C8579C">
        <w:rPr>
          <w:rFonts w:ascii="Tahoma" w:hAnsi="Tahoma" w:cs="Tahoma"/>
          <w:b/>
        </w:rPr>
        <w:t>datkov</w:t>
      </w:r>
      <w:r w:rsidR="004E252F">
        <w:rPr>
          <w:rFonts w:ascii="Tahoma" w:hAnsi="Tahoma" w:cs="Tahoma"/>
          <w:b/>
        </w:rPr>
        <w:t xml:space="preserve"> in vpogled</w:t>
      </w:r>
    </w:p>
    <w:p w14:paraId="5F8E5657" w14:textId="77777777" w:rsidR="00896CF6" w:rsidRPr="00C8579C" w:rsidRDefault="00896CF6" w:rsidP="00AB5935">
      <w:pPr>
        <w:keepNext/>
        <w:keepLines/>
        <w:ind w:left="720"/>
        <w:jc w:val="both"/>
        <w:rPr>
          <w:rFonts w:ascii="Tahoma" w:hAnsi="Tahoma" w:cs="Tahoma"/>
          <w:b/>
        </w:rPr>
      </w:pPr>
    </w:p>
    <w:p w14:paraId="729329D5" w14:textId="77777777" w:rsidR="00025B4F" w:rsidRDefault="00025B4F" w:rsidP="00AB5935">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12B8D59B" w14:textId="77777777" w:rsidR="00896CF6" w:rsidRPr="00C8579C" w:rsidRDefault="00896CF6" w:rsidP="00AB5935">
      <w:pPr>
        <w:keepNext/>
        <w:keepLines/>
        <w:jc w:val="both"/>
        <w:rPr>
          <w:rFonts w:ascii="Tahoma" w:hAnsi="Tahoma" w:cs="Tahoma"/>
        </w:rPr>
      </w:pPr>
    </w:p>
    <w:p w14:paraId="57E74D49" w14:textId="77777777" w:rsidR="00025B4F" w:rsidRDefault="00025B4F" w:rsidP="00AB5935">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F8CC947" w14:textId="77777777" w:rsidR="005F1B04" w:rsidRDefault="005F1B04" w:rsidP="00AB5935">
      <w:pPr>
        <w:keepNext/>
        <w:keepLines/>
        <w:jc w:val="both"/>
        <w:rPr>
          <w:rFonts w:ascii="Tahoma" w:hAnsi="Tahoma" w:cs="Tahoma"/>
        </w:rPr>
      </w:pPr>
    </w:p>
    <w:p w14:paraId="371287E1" w14:textId="77777777" w:rsidR="004E252F" w:rsidRPr="008C53AF" w:rsidRDefault="004E252F" w:rsidP="00AB5935">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w:t>
      </w:r>
      <w:proofErr w:type="spellStart"/>
      <w:r w:rsidRPr="008C53AF">
        <w:rPr>
          <w:rFonts w:ascii="Tahoma" w:hAnsi="Tahoma" w:cs="Tahoma"/>
        </w:rPr>
        <w:t>d.o.o</w:t>
      </w:r>
      <w:proofErr w:type="spellEnd"/>
      <w:r w:rsidRPr="008C53AF">
        <w:rPr>
          <w:rFonts w:ascii="Tahoma" w:hAnsi="Tahoma" w:cs="Tahoma"/>
        </w:rPr>
        <w:t xml:space="preserve">.,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5CF38978" w14:textId="77777777" w:rsidR="004E252F" w:rsidRPr="00C8579C" w:rsidRDefault="004E252F" w:rsidP="00AB5935">
      <w:pPr>
        <w:keepNext/>
        <w:keepLines/>
        <w:jc w:val="both"/>
        <w:rPr>
          <w:rFonts w:ascii="Tahoma" w:hAnsi="Tahoma" w:cs="Tahoma"/>
        </w:rPr>
      </w:pPr>
    </w:p>
    <w:p w14:paraId="05EDAC6B" w14:textId="40E6E3AC"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09FC46F6" w14:textId="77777777" w:rsidR="00777852" w:rsidRPr="00C8579C" w:rsidRDefault="00777852" w:rsidP="00AB5935">
      <w:pPr>
        <w:keepNext/>
        <w:keepLines/>
        <w:ind w:left="720"/>
        <w:jc w:val="both"/>
        <w:rPr>
          <w:rFonts w:ascii="Tahoma" w:hAnsi="Tahoma" w:cs="Tahoma"/>
          <w:b/>
        </w:rPr>
      </w:pPr>
    </w:p>
    <w:p w14:paraId="2E3B06C9" w14:textId="543C027A" w:rsidR="007C70A1" w:rsidRPr="00C8579C" w:rsidRDefault="00787A19" w:rsidP="00AB5935">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6F544F">
        <w:rPr>
          <w:rFonts w:ascii="Tahoma" w:hAnsi="Tahoma" w:cs="Tahoma"/>
        </w:rPr>
        <w:t xml:space="preserve"> za posamezni sklop</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71E956F9" w14:textId="77777777" w:rsidR="00382D76" w:rsidRPr="00C8579C" w:rsidRDefault="00382D76" w:rsidP="00AB5935">
      <w:pPr>
        <w:keepNext/>
        <w:keepLines/>
        <w:jc w:val="both"/>
        <w:rPr>
          <w:rFonts w:ascii="Tahoma" w:hAnsi="Tahoma" w:cs="Tahoma"/>
        </w:rPr>
      </w:pPr>
    </w:p>
    <w:p w14:paraId="1FBA70D7" w14:textId="77777777" w:rsidR="00AE4BEB" w:rsidRPr="00C8579C" w:rsidRDefault="00AE4BEB" w:rsidP="00AB5935">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4E87AE9D" w14:textId="77777777" w:rsidR="00AE4BEB" w:rsidRPr="00C8579C" w:rsidRDefault="00AE4BEB" w:rsidP="00AB5935">
      <w:pPr>
        <w:keepNext/>
        <w:keepLines/>
        <w:autoSpaceDE w:val="0"/>
        <w:autoSpaceDN w:val="0"/>
        <w:adjustRightInd w:val="0"/>
        <w:ind w:left="720"/>
        <w:jc w:val="both"/>
        <w:rPr>
          <w:rFonts w:ascii="Tahoma" w:eastAsia="Calibri" w:hAnsi="Tahoma" w:cs="Tahoma"/>
        </w:rPr>
      </w:pPr>
    </w:p>
    <w:p w14:paraId="464293F4" w14:textId="77777777" w:rsidR="00C53A34" w:rsidRDefault="00C53A34" w:rsidP="00AB5935">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0332C618" w14:textId="77777777" w:rsidR="00BE5F42" w:rsidRPr="00C8579C" w:rsidRDefault="00BE5F42" w:rsidP="00AB5935">
      <w:pPr>
        <w:keepNext/>
        <w:keepLines/>
        <w:autoSpaceDE w:val="0"/>
        <w:autoSpaceDN w:val="0"/>
        <w:adjustRightInd w:val="0"/>
        <w:jc w:val="both"/>
        <w:rPr>
          <w:rFonts w:ascii="Tahoma" w:hAnsi="Tahoma" w:cs="Tahoma"/>
        </w:rPr>
      </w:pPr>
    </w:p>
    <w:p w14:paraId="4DE64103" w14:textId="77777777" w:rsidR="00BE5F42" w:rsidRPr="0072622B" w:rsidRDefault="00BE5F42" w:rsidP="00AB5935">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558F613" w14:textId="77777777" w:rsidR="00BE5F42" w:rsidRPr="0072622B" w:rsidRDefault="00BE5F42" w:rsidP="00AB5935">
      <w:pPr>
        <w:keepNext/>
        <w:keepLines/>
        <w:jc w:val="both"/>
        <w:rPr>
          <w:rFonts w:ascii="Tahoma" w:eastAsiaTheme="minorHAnsi" w:hAnsi="Tahoma" w:cs="Tahoma"/>
        </w:rPr>
      </w:pPr>
    </w:p>
    <w:p w14:paraId="10E4E330" w14:textId="77777777" w:rsidR="00BE5F42" w:rsidRPr="0072622B" w:rsidRDefault="00BE5F42" w:rsidP="00AB5935">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EC6954" w14:textId="77777777" w:rsidR="00777852" w:rsidRDefault="00777852" w:rsidP="00AB5935">
      <w:pPr>
        <w:keepNext/>
        <w:keepLines/>
        <w:autoSpaceDE w:val="0"/>
        <w:autoSpaceDN w:val="0"/>
        <w:adjustRightInd w:val="0"/>
        <w:jc w:val="both"/>
        <w:rPr>
          <w:rFonts w:ascii="Tahoma" w:eastAsia="Calibri" w:hAnsi="Tahoma" w:cs="Tahoma"/>
        </w:rPr>
      </w:pPr>
    </w:p>
    <w:p w14:paraId="03917A89" w14:textId="77777777" w:rsidR="009E5232" w:rsidRDefault="009E5232" w:rsidP="00AB5935">
      <w:pPr>
        <w:keepNext/>
        <w:keepLines/>
        <w:numPr>
          <w:ilvl w:val="1"/>
          <w:numId w:val="2"/>
        </w:numPr>
        <w:jc w:val="both"/>
        <w:rPr>
          <w:rFonts w:ascii="Tahoma" w:hAnsi="Tahoma" w:cs="Tahoma"/>
          <w:b/>
        </w:rPr>
      </w:pPr>
      <w:r>
        <w:rPr>
          <w:rFonts w:ascii="Tahoma" w:hAnsi="Tahoma" w:cs="Tahoma"/>
          <w:b/>
        </w:rPr>
        <w:t>Samostojna ponudba</w:t>
      </w:r>
    </w:p>
    <w:p w14:paraId="7F168407" w14:textId="77777777" w:rsidR="009E5232" w:rsidRPr="00B0702A" w:rsidRDefault="009E5232" w:rsidP="00AB5935">
      <w:pPr>
        <w:keepNext/>
        <w:keepLines/>
        <w:jc w:val="both"/>
        <w:rPr>
          <w:rFonts w:ascii="Tahoma" w:hAnsi="Tahoma" w:cs="Tahoma"/>
        </w:rPr>
      </w:pPr>
    </w:p>
    <w:p w14:paraId="1DD3EB78" w14:textId="77777777" w:rsidR="009E5232" w:rsidRPr="00B0702A" w:rsidRDefault="009E5232" w:rsidP="00AB5935">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65FD15DC" w14:textId="77777777" w:rsidR="009E5232" w:rsidRPr="00C8579C" w:rsidRDefault="009E5232" w:rsidP="00AB5935">
      <w:pPr>
        <w:keepNext/>
        <w:keepLines/>
        <w:autoSpaceDE w:val="0"/>
        <w:autoSpaceDN w:val="0"/>
        <w:adjustRightInd w:val="0"/>
        <w:jc w:val="both"/>
        <w:rPr>
          <w:rFonts w:ascii="Tahoma" w:eastAsia="Calibri" w:hAnsi="Tahoma" w:cs="Tahoma"/>
        </w:rPr>
      </w:pPr>
    </w:p>
    <w:p w14:paraId="393C8CC3" w14:textId="77777777" w:rsidR="003418E8" w:rsidRPr="00C8579C" w:rsidRDefault="003418E8" w:rsidP="00AB5935">
      <w:pPr>
        <w:keepNext/>
        <w:keepLines/>
        <w:numPr>
          <w:ilvl w:val="1"/>
          <w:numId w:val="2"/>
        </w:numPr>
        <w:jc w:val="both"/>
        <w:rPr>
          <w:rFonts w:ascii="Tahoma" w:hAnsi="Tahoma" w:cs="Tahoma"/>
          <w:b/>
        </w:rPr>
      </w:pPr>
      <w:r w:rsidRPr="00C8579C">
        <w:rPr>
          <w:rFonts w:ascii="Tahoma" w:hAnsi="Tahoma" w:cs="Tahoma"/>
          <w:b/>
        </w:rPr>
        <w:t>Skupna ponudba</w:t>
      </w:r>
    </w:p>
    <w:p w14:paraId="62F0E7A2" w14:textId="77777777" w:rsidR="00147135" w:rsidRPr="00C8579C" w:rsidRDefault="00147135" w:rsidP="00AB5935">
      <w:pPr>
        <w:pStyle w:val="tekst1"/>
        <w:keepNext/>
        <w:keepLines/>
        <w:spacing w:before="0" w:line="240" w:lineRule="auto"/>
        <w:rPr>
          <w:rFonts w:ascii="Tahoma" w:hAnsi="Tahoma" w:cs="Tahoma"/>
          <w:sz w:val="20"/>
        </w:rPr>
      </w:pPr>
    </w:p>
    <w:p w14:paraId="4EF3270A" w14:textId="77777777" w:rsidR="003418E8" w:rsidRPr="00C8579C" w:rsidRDefault="003418E8" w:rsidP="00AB5935">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612D87C4"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2ABE61F1"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64C01811"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86822E3"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E0F28B9" w14:textId="77777777" w:rsidR="003418E8" w:rsidRPr="00C8579C" w:rsidRDefault="003418E8" w:rsidP="00AB5935">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7699F4E8"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B554EDD"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2BF1B05"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587C8B7F" w14:textId="77777777" w:rsidR="00F0119C" w:rsidRDefault="00F0119C" w:rsidP="00AB5935">
      <w:pPr>
        <w:pStyle w:val="tekst1"/>
        <w:keepNext/>
        <w:keepLines/>
        <w:tabs>
          <w:tab w:val="left" w:pos="180"/>
        </w:tabs>
        <w:spacing w:before="0" w:line="240" w:lineRule="auto"/>
        <w:rPr>
          <w:rFonts w:ascii="Tahoma" w:hAnsi="Tahoma" w:cs="Tahoma"/>
          <w:sz w:val="20"/>
        </w:rPr>
      </w:pPr>
    </w:p>
    <w:p w14:paraId="3D006A91" w14:textId="77777777" w:rsidR="004607A5" w:rsidRDefault="003418E8" w:rsidP="00AB5935">
      <w:pPr>
        <w:pStyle w:val="tekst1"/>
        <w:keepNext/>
        <w:keepLines/>
        <w:tabs>
          <w:tab w:val="left" w:pos="180"/>
        </w:tabs>
        <w:spacing w:before="0" w:line="240" w:lineRule="auto"/>
        <w:rPr>
          <w:rFonts w:ascii="Tahoma" w:hAnsi="Tahoma" w:cs="Tahoma"/>
          <w:sz w:val="20"/>
        </w:rPr>
      </w:pPr>
      <w:r w:rsidRPr="00C8579C">
        <w:rPr>
          <w:rFonts w:ascii="Tahoma" w:hAnsi="Tahoma" w:cs="Tahoma"/>
          <w:sz w:val="20"/>
        </w:rPr>
        <w:lastRenderedPageBreak/>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40517F0" w14:textId="77777777" w:rsidR="00750F5A" w:rsidRPr="00C8579C" w:rsidRDefault="00750F5A" w:rsidP="00AB5935">
      <w:pPr>
        <w:pStyle w:val="tekst1"/>
        <w:keepNext/>
        <w:keepLines/>
        <w:tabs>
          <w:tab w:val="left" w:pos="180"/>
        </w:tabs>
        <w:spacing w:before="0" w:line="240" w:lineRule="auto"/>
        <w:rPr>
          <w:rFonts w:ascii="Tahoma" w:hAnsi="Tahoma" w:cs="Tahoma"/>
          <w:sz w:val="20"/>
        </w:rPr>
      </w:pPr>
    </w:p>
    <w:p w14:paraId="6274352A" w14:textId="77777777" w:rsidR="00C53A34" w:rsidRDefault="00C53A34" w:rsidP="00AB5935">
      <w:pPr>
        <w:keepNext/>
        <w:keepLines/>
        <w:jc w:val="both"/>
        <w:rPr>
          <w:rFonts w:ascii="Tahoma" w:hAnsi="Tahoma" w:cs="Tahoma"/>
          <w:kern w:val="16"/>
        </w:rPr>
      </w:pPr>
      <w:r w:rsidRPr="00C8579C">
        <w:rPr>
          <w:rFonts w:ascii="Tahoma" w:hAnsi="Tahoma" w:cs="Tahoma"/>
        </w:rPr>
        <w:t xml:space="preserve">V primeru skupne ponudbe mora glavni </w:t>
      </w:r>
      <w:r w:rsidR="007A6A7A">
        <w:rPr>
          <w:rFonts w:ascii="Tahoma" w:hAnsi="Tahoma" w:cs="Tahoma"/>
        </w:rPr>
        <w:t>(vodilni) ponudnik</w:t>
      </w:r>
      <w:r w:rsidR="007A6A7A" w:rsidRPr="00C8579C">
        <w:rPr>
          <w:rFonts w:ascii="Tahoma" w:hAnsi="Tahoma" w:cs="Tahoma"/>
        </w:rPr>
        <w:t xml:space="preserve"> </w:t>
      </w:r>
      <w:r w:rsidRPr="00C8579C">
        <w:rPr>
          <w:rFonts w:ascii="Tahoma" w:hAnsi="Tahoma" w:cs="Tahoma"/>
        </w:rPr>
        <w:t xml:space="preserve">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w:t>
      </w:r>
      <w:proofErr w:type="spellStart"/>
      <w:r w:rsidRPr="00C8579C">
        <w:rPr>
          <w:rFonts w:ascii="Tahoma" w:hAnsi="Tahoma" w:cs="Tahoma"/>
        </w:rPr>
        <w:t>pdf</w:t>
      </w:r>
      <w:proofErr w:type="spellEnd"/>
      <w:r w:rsidRPr="00C8579C">
        <w:rPr>
          <w:rFonts w:ascii="Tahoma" w:hAnsi="Tahoma" w:cs="Tahoma"/>
        </w:rPr>
        <w:t xml:space="preserve"> formatu</w:t>
      </w:r>
      <w:r w:rsidR="00F3674A">
        <w:rPr>
          <w:rFonts w:ascii="Tahoma" w:hAnsi="Tahoma" w:cs="Tahoma"/>
        </w:rPr>
        <w:t xml:space="preserve"> </w:t>
      </w:r>
      <w:r w:rsidR="00F3674A" w:rsidRPr="00F3674A">
        <w:rPr>
          <w:rFonts w:ascii="Tahoma" w:hAnsi="Tahoma" w:cs="Tahoma"/>
        </w:rPr>
        <w:t xml:space="preserve">ali v elektronski obliki podpisan </w:t>
      </w:r>
      <w:proofErr w:type="spellStart"/>
      <w:r w:rsidR="00F3674A" w:rsidRPr="00F3674A">
        <w:rPr>
          <w:rFonts w:ascii="Tahoma" w:hAnsi="Tahoma" w:cs="Tahoma"/>
        </w:rPr>
        <w:t>xml</w:t>
      </w:r>
      <w:proofErr w:type="spellEnd"/>
      <w:r w:rsidR="00F3674A" w:rsidRPr="00F3674A">
        <w:rPr>
          <w:rFonts w:ascii="Tahoma" w:hAnsi="Tahoma" w:cs="Tahoma"/>
        </w:rPr>
        <w:t>.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Pr="00827374">
        <w:rPr>
          <w:rFonts w:ascii="Tahoma" w:hAnsi="Tahoma" w:cs="Tahoma"/>
          <w:kern w:val="16"/>
        </w:rPr>
        <w:t>Prilogo 1</w:t>
      </w:r>
      <w:r w:rsidR="007A6A7A">
        <w:rPr>
          <w:rFonts w:ascii="Tahoma" w:hAnsi="Tahoma" w:cs="Tahoma"/>
          <w:kern w:val="16"/>
        </w:rPr>
        <w:t xml:space="preserve"> </w:t>
      </w:r>
      <w:r w:rsidR="007A6A7A" w:rsidRPr="001B4647">
        <w:rPr>
          <w:rFonts w:ascii="Tahoma" w:hAnsi="Tahoma" w:cs="Tahoma"/>
        </w:rPr>
        <w:t xml:space="preserve">PODATKI O </w:t>
      </w:r>
      <w:r w:rsidR="007A6A7A">
        <w:rPr>
          <w:rFonts w:ascii="Tahoma" w:hAnsi="Tahoma" w:cs="Tahoma"/>
        </w:rPr>
        <w:t>PONUDNIKU</w:t>
      </w:r>
      <w:r w:rsidRPr="00827374">
        <w:rPr>
          <w:rFonts w:ascii="Tahoma" w:hAnsi="Tahoma" w:cs="Tahoma"/>
          <w:kern w:val="16"/>
        </w:rPr>
        <w:t>, Prilogo 3/1</w:t>
      </w:r>
      <w:r w:rsidR="007A6A7A">
        <w:rPr>
          <w:rFonts w:ascii="Tahoma" w:hAnsi="Tahoma" w:cs="Tahoma"/>
          <w:kern w:val="16"/>
        </w:rPr>
        <w:t xml:space="preserve"> </w:t>
      </w:r>
      <w:r w:rsidR="007A6A7A" w:rsidRPr="00C8579C">
        <w:rPr>
          <w:rFonts w:ascii="Tahoma" w:hAnsi="Tahoma" w:cs="Tahoma"/>
        </w:rPr>
        <w:t>POOBLASTILO ZA PRIDOBITEV POTRDILA IZ KAZENSKE EVIDENCE – ZA PRAVNE OSEBE in Prilogo 3/2 POOBLASTILO ZA PRIDOBITEV POTRDILA IZ KAZENSKE EVIDENCE – ZA FIZIČNO OSEBE</w:t>
      </w:r>
      <w:r w:rsidR="007A6A7A">
        <w:rPr>
          <w:rFonts w:ascii="Tahoma" w:hAnsi="Tahoma" w:cs="Tahoma"/>
          <w:kern w:val="16"/>
        </w:rPr>
        <w:t>,</w:t>
      </w:r>
      <w:r w:rsidRPr="00827374">
        <w:rPr>
          <w:rFonts w:ascii="Tahoma" w:hAnsi="Tahoma" w:cs="Tahoma"/>
          <w:kern w:val="16"/>
        </w:rPr>
        <w:t xml:space="preserve"> Prilogo 3/3</w:t>
      </w:r>
      <w:r w:rsidR="007A6A7A">
        <w:rPr>
          <w:rFonts w:ascii="Tahoma" w:hAnsi="Tahoma" w:cs="Tahoma"/>
          <w:kern w:val="16"/>
        </w:rPr>
        <w:t xml:space="preserve"> </w:t>
      </w:r>
      <w:r w:rsidR="007A6A7A" w:rsidRPr="001B4647">
        <w:rPr>
          <w:rFonts w:ascii="Tahoma" w:hAnsi="Tahoma" w:cs="Tahoma"/>
        </w:rPr>
        <w:t>IZJAVA O UDELEŽBI FIZIČNIH IN PRAVNIH OSEB V LASTNIŠTVU GOSPODARSKEGA SUBJEKTA</w:t>
      </w:r>
      <w:r w:rsidR="007A6A7A">
        <w:rPr>
          <w:rFonts w:ascii="Tahoma" w:hAnsi="Tahoma" w:cs="Tahoma"/>
        </w:rPr>
        <w:t xml:space="preserve"> ter </w:t>
      </w:r>
      <w:r w:rsidR="007A6A7A" w:rsidRPr="001B4647">
        <w:rPr>
          <w:rFonts w:ascii="Tahoma" w:hAnsi="Tahoma" w:cs="Tahoma"/>
        </w:rPr>
        <w:t>ostala dokazila, v kolikor/kot to izhaja iz posameznih točk v nadaljevanju razpisne dokumentacije</w:t>
      </w:r>
      <w:r w:rsidRPr="00C8579C">
        <w:rPr>
          <w:rFonts w:ascii="Tahoma" w:hAnsi="Tahoma" w:cs="Tahoma"/>
          <w:kern w:val="16"/>
        </w:rPr>
        <w:t>.</w:t>
      </w:r>
    </w:p>
    <w:p w14:paraId="1F288A70" w14:textId="77777777" w:rsidR="009E5232" w:rsidRDefault="009E5232" w:rsidP="00AB5935">
      <w:pPr>
        <w:keepNext/>
        <w:keepLines/>
        <w:jc w:val="both"/>
        <w:rPr>
          <w:rFonts w:ascii="Tahoma" w:hAnsi="Tahoma" w:cs="Tahoma"/>
          <w:kern w:val="16"/>
        </w:rPr>
      </w:pPr>
    </w:p>
    <w:p w14:paraId="7153C007" w14:textId="77777777" w:rsidR="003418E8" w:rsidRPr="00C8579C" w:rsidRDefault="003418E8" w:rsidP="00AB5935">
      <w:pPr>
        <w:keepNext/>
        <w:keepLines/>
        <w:numPr>
          <w:ilvl w:val="1"/>
          <w:numId w:val="2"/>
        </w:numPr>
        <w:jc w:val="both"/>
        <w:rPr>
          <w:rFonts w:ascii="Tahoma" w:hAnsi="Tahoma" w:cs="Tahoma"/>
          <w:b/>
        </w:rPr>
      </w:pPr>
      <w:r w:rsidRPr="00C8579C">
        <w:rPr>
          <w:rFonts w:ascii="Tahoma" w:hAnsi="Tahoma" w:cs="Tahoma"/>
          <w:b/>
        </w:rPr>
        <w:t>Ponudba s podizvajalci</w:t>
      </w:r>
    </w:p>
    <w:p w14:paraId="34FAC87A" w14:textId="77777777" w:rsidR="003418E8" w:rsidRPr="00C8579C" w:rsidRDefault="003418E8" w:rsidP="00AB5935">
      <w:pPr>
        <w:keepNext/>
        <w:keepLines/>
        <w:ind w:left="720"/>
        <w:jc w:val="both"/>
        <w:rPr>
          <w:rFonts w:ascii="Tahoma" w:hAnsi="Tahoma" w:cs="Tahoma"/>
        </w:rPr>
      </w:pPr>
    </w:p>
    <w:p w14:paraId="13E9B495" w14:textId="77777777" w:rsidR="00C53A34" w:rsidRDefault="00C53A34" w:rsidP="00AB5935">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w:t>
      </w:r>
      <w:proofErr w:type="spellStart"/>
      <w:r w:rsidR="009E5232">
        <w:rPr>
          <w:rFonts w:ascii="Tahoma" w:hAnsi="Tahoma" w:cs="Tahoma"/>
        </w:rPr>
        <w:t>pdf</w:t>
      </w:r>
      <w:proofErr w:type="spellEnd"/>
      <w:r w:rsidR="009E5232">
        <w:rPr>
          <w:rFonts w:ascii="Tahoma" w:hAnsi="Tahoma" w:cs="Tahoma"/>
        </w:rPr>
        <w:t xml:space="preserve">.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07C17DD1" w14:textId="77777777" w:rsidR="007A6A7A" w:rsidRPr="005A32E7" w:rsidRDefault="007A6A7A" w:rsidP="00AB5935">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25046B8E" w14:textId="60242728" w:rsidR="00C53A34"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w:t>
      </w:r>
      <w:proofErr w:type="spellStart"/>
      <w:r w:rsidRPr="00C8579C">
        <w:rPr>
          <w:rFonts w:ascii="Tahoma" w:hAnsi="Tahoma" w:cs="Tahoma"/>
        </w:rPr>
        <w:t>ev</w:t>
      </w:r>
      <w:proofErr w:type="spellEnd"/>
      <w:r w:rsidRPr="00C8579C">
        <w:rPr>
          <w:rFonts w:ascii="Tahoma" w:hAnsi="Tahoma" w:cs="Tahoma"/>
        </w:rPr>
        <w:t xml:space="preserve"> (Priloga 3),</w:t>
      </w:r>
    </w:p>
    <w:p w14:paraId="359EFC01" w14:textId="77777777" w:rsidR="007A6A7A" w:rsidRPr="005A32E7" w:rsidRDefault="007A6A7A" w:rsidP="00AB5935">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2F368EE7" w14:textId="77777777" w:rsidR="00C53A34" w:rsidRPr="00C8579C"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izpolnjeno in podpisano Prilogo 3/1</w:t>
      </w:r>
      <w:r w:rsidR="002B0FB8" w:rsidRPr="00C8579C">
        <w:rPr>
          <w:rFonts w:ascii="Tahoma" w:hAnsi="Tahoma" w:cs="Tahoma"/>
        </w:rPr>
        <w:t xml:space="preserve"> POOBLASTILO ZA PRIDOBITEV POTRDILA IZ KAZENSKE EVIDENCE – ZA PRAVNE OSEBE</w:t>
      </w:r>
      <w:r w:rsidRPr="00C8579C">
        <w:rPr>
          <w:rFonts w:ascii="Tahoma" w:hAnsi="Tahoma" w:cs="Tahoma"/>
        </w:rPr>
        <w:t xml:space="preserve"> in</w:t>
      </w:r>
      <w:r w:rsidR="00486EA4" w:rsidRPr="00C8579C">
        <w:rPr>
          <w:rFonts w:ascii="Tahoma" w:hAnsi="Tahoma" w:cs="Tahoma"/>
        </w:rPr>
        <w:t xml:space="preserve"> </w:t>
      </w:r>
      <w:r w:rsidRPr="00C8579C">
        <w:rPr>
          <w:rFonts w:ascii="Tahoma" w:hAnsi="Tahoma" w:cs="Tahoma"/>
        </w:rPr>
        <w:t>Prilogo 3/2</w:t>
      </w:r>
      <w:r w:rsidR="002B0FB8" w:rsidRPr="00C8579C">
        <w:rPr>
          <w:rFonts w:ascii="Tahoma" w:hAnsi="Tahoma" w:cs="Tahoma"/>
        </w:rPr>
        <w:t xml:space="preserve"> POOBLASTILO ZA PRIDOBITEV POTRDILA IZ KAZENSKE EVIDENCE – ZA FIZIČNO OSEBE</w:t>
      </w:r>
      <w:r w:rsidRPr="00C8579C">
        <w:rPr>
          <w:rFonts w:ascii="Tahoma" w:hAnsi="Tahoma" w:cs="Tahoma"/>
        </w:rPr>
        <w:t>,</w:t>
      </w:r>
    </w:p>
    <w:p w14:paraId="5B14F3E8" w14:textId="77777777" w:rsidR="002B0FB8"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r w:rsidR="002B0FB8" w:rsidRPr="00C8579C">
        <w:rPr>
          <w:rFonts w:ascii="Tahoma" w:hAnsi="Tahoma" w:cs="Tahoma"/>
        </w:rPr>
        <w:t>,</w:t>
      </w:r>
    </w:p>
    <w:p w14:paraId="4DDDE9C4" w14:textId="39CB11CE" w:rsidR="00292BF8" w:rsidRPr="00C8579C" w:rsidRDefault="00292BF8" w:rsidP="00AB5935">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555DDFEA" w14:textId="77777777" w:rsidR="00636CC0" w:rsidRDefault="00292BF8" w:rsidP="00AB593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0D63FA70" w14:textId="30CAE831" w:rsidR="00292BF8" w:rsidRDefault="00636CC0" w:rsidP="00AB593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7A6A7A">
        <w:rPr>
          <w:rFonts w:ascii="Tahoma" w:hAnsi="Tahoma" w:cs="Tahoma"/>
        </w:rPr>
        <w:t>,</w:t>
      </w:r>
    </w:p>
    <w:p w14:paraId="4F8B59C7" w14:textId="77777777" w:rsidR="007A6A7A" w:rsidRPr="00C8579C" w:rsidRDefault="00636CC0" w:rsidP="00AB5935">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2FFFFEE3" w14:textId="77777777" w:rsidR="00C53A34" w:rsidRPr="00C8579C" w:rsidRDefault="002B0FB8" w:rsidP="00AB5935">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0AE20AE8" w14:textId="77777777" w:rsidR="009E5232" w:rsidRPr="00C8579C" w:rsidRDefault="009E5232" w:rsidP="00AB5935">
      <w:pPr>
        <w:pStyle w:val="Odstavekseznama"/>
        <w:keepNext/>
        <w:keepLines/>
        <w:ind w:left="720"/>
        <w:jc w:val="both"/>
        <w:rPr>
          <w:rFonts w:ascii="Tahoma" w:hAnsi="Tahoma" w:cs="Tahoma"/>
        </w:rPr>
      </w:pPr>
    </w:p>
    <w:p w14:paraId="1CC921DA" w14:textId="164D9BC0" w:rsidR="002B0FB8" w:rsidRPr="00C8579C" w:rsidRDefault="00C53A34" w:rsidP="00AB5935">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B246B2E" w14:textId="77777777" w:rsidR="002B0FB8" w:rsidRPr="00C8579C" w:rsidRDefault="002B0FB8" w:rsidP="00AB5935">
      <w:pPr>
        <w:keepNext/>
        <w:keepLines/>
        <w:jc w:val="both"/>
        <w:rPr>
          <w:rFonts w:ascii="Tahoma" w:hAnsi="Tahoma" w:cs="Tahoma"/>
        </w:rPr>
      </w:pPr>
    </w:p>
    <w:p w14:paraId="6F30AC62" w14:textId="577F0280" w:rsidR="00514460" w:rsidRPr="00C8579C" w:rsidRDefault="00514460" w:rsidP="00AB5935">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3952225D" w14:textId="77777777" w:rsidR="00C53A34" w:rsidRPr="00C8579C" w:rsidRDefault="00C53A34" w:rsidP="00AB5935">
      <w:pPr>
        <w:keepNext/>
        <w:keepLines/>
        <w:jc w:val="both"/>
        <w:rPr>
          <w:rFonts w:ascii="Tahoma" w:hAnsi="Tahoma" w:cs="Tahoma"/>
        </w:rPr>
      </w:pPr>
    </w:p>
    <w:p w14:paraId="1EFD1FE1" w14:textId="77777777" w:rsidR="00C53A34" w:rsidRPr="00C8579C" w:rsidRDefault="00C53A34" w:rsidP="00AB5935">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6FBCC943" w14:textId="77777777" w:rsidR="00C53A34" w:rsidRPr="00C8579C" w:rsidRDefault="00C53A34" w:rsidP="00AB5935">
      <w:pPr>
        <w:keepNext/>
        <w:keepLines/>
        <w:jc w:val="both"/>
        <w:rPr>
          <w:rFonts w:ascii="Tahoma" w:hAnsi="Tahoma" w:cs="Tahoma"/>
        </w:rPr>
      </w:pPr>
    </w:p>
    <w:p w14:paraId="3881F6F7" w14:textId="77777777" w:rsidR="00C53A34" w:rsidRDefault="00C53A34" w:rsidP="00AB5935">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6CEC43A9" w14:textId="77777777" w:rsidR="00DA5B21" w:rsidRDefault="00DA5B21" w:rsidP="00AB5935">
      <w:pPr>
        <w:keepNext/>
        <w:keepLines/>
        <w:numPr>
          <w:ilvl w:val="12"/>
          <w:numId w:val="0"/>
        </w:numPr>
        <w:jc w:val="both"/>
        <w:rPr>
          <w:rFonts w:ascii="Tahoma" w:hAnsi="Tahoma" w:cs="Tahoma"/>
          <w:kern w:val="16"/>
        </w:rPr>
      </w:pPr>
    </w:p>
    <w:p w14:paraId="3EEC93BE" w14:textId="233A82A3" w:rsidR="00DA5B21" w:rsidRPr="00DA5B21" w:rsidRDefault="00DA5B21" w:rsidP="00AB5935">
      <w:pPr>
        <w:keepNext/>
        <w:keepLines/>
        <w:numPr>
          <w:ilvl w:val="12"/>
          <w:numId w:val="0"/>
        </w:numPr>
        <w:jc w:val="both"/>
        <w:rPr>
          <w:rFonts w:ascii="Tahoma" w:hAnsi="Tahoma" w:cs="Tahoma"/>
          <w:i/>
          <w:kern w:val="16"/>
        </w:rPr>
      </w:pPr>
      <w:r w:rsidRPr="00DA5B21">
        <w:rPr>
          <w:rFonts w:ascii="Tahoma" w:hAnsi="Tahoma" w:cs="Tahoma"/>
          <w:kern w:val="16"/>
        </w:rPr>
        <w:t xml:space="preserve">Naročnik lahko od ponudnika, kateremu se je odločil oddati javno naročilo zahteva predložitev </w:t>
      </w:r>
      <w:proofErr w:type="spellStart"/>
      <w:r w:rsidRPr="00DA5B21">
        <w:rPr>
          <w:rFonts w:ascii="Tahoma" w:hAnsi="Tahoma" w:cs="Tahoma"/>
          <w:kern w:val="16"/>
        </w:rPr>
        <w:t>podizvajalske</w:t>
      </w:r>
      <w:proofErr w:type="spellEnd"/>
      <w:r w:rsidRPr="00DA5B21">
        <w:rPr>
          <w:rFonts w:ascii="Tahoma" w:hAnsi="Tahoma" w:cs="Tahoma"/>
          <w:kern w:val="16"/>
        </w:rPr>
        <w:t xml:space="preserve"> pogodbe, v kateri morajo biti opredeljeni poln naziv in naslov pod</w:t>
      </w:r>
      <w:r w:rsidR="00680C5A">
        <w:rPr>
          <w:rFonts w:ascii="Tahoma" w:hAnsi="Tahoma" w:cs="Tahoma"/>
          <w:kern w:val="16"/>
        </w:rPr>
        <w:t>izvajalca</w:t>
      </w:r>
      <w:r w:rsidRPr="00DA5B21">
        <w:rPr>
          <w:rFonts w:ascii="Tahoma" w:hAnsi="Tahoma" w:cs="Tahoma"/>
          <w:kern w:val="16"/>
        </w:rPr>
        <w:t xml:space="preserve"> (vključno z matično številko, davčno številko in transakcijskim računom), vsak del javnega naročila (storitev/gradnja/blago), ki se oddaja v </w:t>
      </w:r>
      <w:proofErr w:type="spellStart"/>
      <w:r w:rsidRPr="00DA5B21">
        <w:rPr>
          <w:rFonts w:ascii="Tahoma" w:hAnsi="Tahoma" w:cs="Tahoma"/>
          <w:kern w:val="16"/>
        </w:rPr>
        <w:t>podizvajanje</w:t>
      </w:r>
      <w:proofErr w:type="spellEnd"/>
      <w:r w:rsidRPr="00DA5B21">
        <w:rPr>
          <w:rFonts w:ascii="Tahoma" w:hAnsi="Tahoma" w:cs="Tahoma"/>
          <w:kern w:val="16"/>
        </w:rPr>
        <w:t>.</w:t>
      </w:r>
    </w:p>
    <w:p w14:paraId="14ECC8DA" w14:textId="77777777" w:rsidR="00DA5B21" w:rsidRPr="00DA5B21" w:rsidRDefault="00DA5B21" w:rsidP="00AB5935">
      <w:pPr>
        <w:keepNext/>
        <w:keepLines/>
        <w:numPr>
          <w:ilvl w:val="12"/>
          <w:numId w:val="0"/>
        </w:numPr>
        <w:jc w:val="both"/>
        <w:rPr>
          <w:rFonts w:ascii="Tahoma" w:hAnsi="Tahoma" w:cs="Tahoma"/>
          <w:kern w:val="16"/>
        </w:rPr>
      </w:pPr>
    </w:p>
    <w:p w14:paraId="51BB16E6" w14:textId="13945282" w:rsidR="000E4C54" w:rsidRDefault="00DA5B21" w:rsidP="00AB5935">
      <w:pPr>
        <w:keepNext/>
        <w:keepLines/>
        <w:numPr>
          <w:ilvl w:val="12"/>
          <w:numId w:val="0"/>
        </w:numPr>
        <w:jc w:val="both"/>
        <w:rPr>
          <w:rFonts w:ascii="Tahoma" w:hAnsi="Tahoma" w:cs="Tahoma"/>
          <w:kern w:val="16"/>
        </w:rPr>
      </w:pPr>
      <w:r w:rsidRPr="00DA5B21">
        <w:rPr>
          <w:rFonts w:ascii="Tahoma" w:hAnsi="Tahoma" w:cs="Tahoma"/>
          <w:kern w:val="16"/>
        </w:rPr>
        <w:t xml:space="preserve">Obveznosti veljajo tudi za podizvajalce podizvajalcev glavnega </w:t>
      </w:r>
      <w:r w:rsidR="00680C5A">
        <w:rPr>
          <w:rFonts w:ascii="Tahoma" w:hAnsi="Tahoma" w:cs="Tahoma"/>
          <w:kern w:val="16"/>
        </w:rPr>
        <w:t>izvajalca</w:t>
      </w:r>
      <w:r w:rsidRPr="00DA5B21">
        <w:rPr>
          <w:rFonts w:ascii="Tahoma" w:hAnsi="Tahoma" w:cs="Tahoma"/>
          <w:kern w:val="16"/>
        </w:rPr>
        <w:t xml:space="preserve"> ali nadaljnje podizvajalce v </w:t>
      </w:r>
      <w:proofErr w:type="spellStart"/>
      <w:r w:rsidRPr="00DA5B21">
        <w:rPr>
          <w:rFonts w:ascii="Tahoma" w:hAnsi="Tahoma" w:cs="Tahoma"/>
          <w:kern w:val="16"/>
        </w:rPr>
        <w:t>podizvajalski</w:t>
      </w:r>
      <w:proofErr w:type="spellEnd"/>
      <w:r w:rsidRPr="00DA5B21">
        <w:rPr>
          <w:rFonts w:ascii="Tahoma" w:hAnsi="Tahoma" w:cs="Tahoma"/>
          <w:kern w:val="16"/>
        </w:rPr>
        <w:t xml:space="preserve"> verigi. </w:t>
      </w:r>
    </w:p>
    <w:p w14:paraId="3C2DFDF3" w14:textId="4AE3BC16" w:rsidR="00D77244" w:rsidRDefault="00D77244" w:rsidP="00AB5935">
      <w:pPr>
        <w:keepNext/>
        <w:keepLines/>
        <w:numPr>
          <w:ilvl w:val="12"/>
          <w:numId w:val="0"/>
        </w:numPr>
        <w:jc w:val="both"/>
        <w:rPr>
          <w:rFonts w:ascii="Tahoma" w:hAnsi="Tahoma" w:cs="Tahoma"/>
          <w:kern w:val="16"/>
        </w:rPr>
      </w:pPr>
    </w:p>
    <w:p w14:paraId="1DB36326" w14:textId="593590A4" w:rsidR="00D77244" w:rsidRDefault="00D77244" w:rsidP="00AB5935">
      <w:pPr>
        <w:keepNext/>
        <w:keepLines/>
        <w:numPr>
          <w:ilvl w:val="12"/>
          <w:numId w:val="0"/>
        </w:numPr>
        <w:jc w:val="both"/>
        <w:rPr>
          <w:rFonts w:ascii="Tahoma" w:hAnsi="Tahoma" w:cs="Tahoma"/>
          <w:kern w:val="16"/>
        </w:rPr>
      </w:pPr>
    </w:p>
    <w:p w14:paraId="76FABEB0" w14:textId="72042136" w:rsidR="00D77244" w:rsidRDefault="00D77244" w:rsidP="00AB5935">
      <w:pPr>
        <w:keepNext/>
        <w:keepLines/>
        <w:numPr>
          <w:ilvl w:val="12"/>
          <w:numId w:val="0"/>
        </w:numPr>
        <w:jc w:val="both"/>
        <w:rPr>
          <w:rFonts w:ascii="Tahoma" w:hAnsi="Tahoma" w:cs="Tahoma"/>
          <w:kern w:val="16"/>
        </w:rPr>
      </w:pPr>
    </w:p>
    <w:p w14:paraId="237AFEF1" w14:textId="77777777" w:rsidR="00D77244" w:rsidRPr="00750DEB" w:rsidRDefault="00D77244" w:rsidP="00AB5935">
      <w:pPr>
        <w:keepNext/>
        <w:keepLines/>
        <w:numPr>
          <w:ilvl w:val="12"/>
          <w:numId w:val="0"/>
        </w:numPr>
        <w:jc w:val="both"/>
        <w:rPr>
          <w:rFonts w:ascii="Tahoma" w:hAnsi="Tahoma" w:cs="Tahoma"/>
          <w:kern w:val="16"/>
        </w:rPr>
      </w:pPr>
    </w:p>
    <w:p w14:paraId="61FBDDB8" w14:textId="77777777" w:rsidR="008A7FE3" w:rsidRPr="00C8579C" w:rsidRDefault="008A7FE3" w:rsidP="00AB5935">
      <w:pPr>
        <w:keepNext/>
        <w:keepLines/>
        <w:numPr>
          <w:ilvl w:val="1"/>
          <w:numId w:val="2"/>
        </w:numPr>
        <w:jc w:val="both"/>
        <w:rPr>
          <w:rFonts w:ascii="Tahoma" w:hAnsi="Tahoma" w:cs="Tahoma"/>
          <w:b/>
        </w:rPr>
      </w:pPr>
      <w:r w:rsidRPr="00C8579C">
        <w:rPr>
          <w:rFonts w:ascii="Tahoma" w:hAnsi="Tahoma" w:cs="Tahoma"/>
          <w:b/>
        </w:rPr>
        <w:lastRenderedPageBreak/>
        <w:t>Uporaba zmogljivosti drugih subjektov</w:t>
      </w:r>
    </w:p>
    <w:p w14:paraId="1675B829" w14:textId="77777777" w:rsidR="008A7FE3" w:rsidRPr="00C8579C" w:rsidRDefault="008A7FE3" w:rsidP="00AB5935">
      <w:pPr>
        <w:keepNext/>
        <w:keepLines/>
        <w:jc w:val="both"/>
        <w:rPr>
          <w:rFonts w:ascii="Tahoma" w:hAnsi="Tahoma" w:cs="Tahoma"/>
        </w:rPr>
      </w:pPr>
    </w:p>
    <w:p w14:paraId="3D26A7FB" w14:textId="77777777" w:rsidR="00DE5970" w:rsidRPr="00C8579C" w:rsidRDefault="00DE5970" w:rsidP="00AB5935">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F070CAC" w14:textId="77777777" w:rsidR="00DE5970" w:rsidRPr="00C8579C" w:rsidRDefault="00DE5970" w:rsidP="00AB5935">
      <w:pPr>
        <w:keepNext/>
        <w:keepLines/>
        <w:jc w:val="both"/>
        <w:rPr>
          <w:rFonts w:ascii="Tahoma" w:hAnsi="Tahoma" w:cs="Tahoma"/>
        </w:rPr>
      </w:pPr>
    </w:p>
    <w:p w14:paraId="1C7DD6B6" w14:textId="4279153A" w:rsidR="00DE5970" w:rsidRDefault="00DE5970" w:rsidP="00AB5935">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3A301C7A" w14:textId="77777777" w:rsidR="006F544F" w:rsidRPr="00C8579C" w:rsidRDefault="006F544F" w:rsidP="00AB5935">
      <w:pPr>
        <w:pStyle w:val="Telobesedila2"/>
        <w:keepNext/>
        <w:keepLines/>
        <w:rPr>
          <w:rFonts w:ascii="Tahoma" w:hAnsi="Tahoma" w:cs="Tahoma"/>
          <w:b w:val="0"/>
          <w:lang w:val="sl-SI"/>
        </w:rPr>
      </w:pPr>
    </w:p>
    <w:p w14:paraId="22A2CEBF" w14:textId="43AE53AE" w:rsidR="00BE5F42" w:rsidRPr="0072622B" w:rsidRDefault="00BE5F42" w:rsidP="00AB5935">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AE24BED" w14:textId="77777777" w:rsidR="00BE5F42" w:rsidRDefault="00BE5F42" w:rsidP="00AB5935">
      <w:pPr>
        <w:pStyle w:val="Telobesedila2"/>
        <w:keepNext/>
        <w:keepLines/>
        <w:rPr>
          <w:rFonts w:ascii="Tahoma" w:hAnsi="Tahoma" w:cs="Tahoma"/>
          <w:b w:val="0"/>
          <w:lang w:val="sl-SI"/>
        </w:rPr>
      </w:pPr>
    </w:p>
    <w:p w14:paraId="3687BB6F" w14:textId="7757C3BD" w:rsidR="00DE5970" w:rsidRDefault="00DE5970" w:rsidP="00AB5935">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w:t>
      </w:r>
      <w:proofErr w:type="spellStart"/>
      <w:r w:rsidR="00C06B3C">
        <w:rPr>
          <w:rFonts w:ascii="Tahoma" w:hAnsi="Tahoma" w:cs="Tahoma"/>
          <w:b w:val="0"/>
          <w:lang w:val="sl-SI"/>
        </w:rPr>
        <w:t>pdf</w:t>
      </w:r>
      <w:proofErr w:type="spellEnd"/>
      <w:r w:rsidR="00C06B3C">
        <w:rPr>
          <w:rFonts w:ascii="Tahoma" w:hAnsi="Tahoma" w:cs="Tahoma"/>
          <w:b w:val="0"/>
          <w:lang w:val="sl-SI"/>
        </w:rPr>
        <w:t>. formatu</w:t>
      </w:r>
      <w:r w:rsidRPr="00C8579C">
        <w:rPr>
          <w:rFonts w:ascii="Tahoma" w:hAnsi="Tahoma" w:cs="Tahoma"/>
          <w:b w:val="0"/>
          <w:lang w:val="sl-SI"/>
        </w:rPr>
        <w:t xml:space="preserve">: </w:t>
      </w:r>
    </w:p>
    <w:p w14:paraId="102E603A" w14:textId="77777777" w:rsidR="00C06B3C" w:rsidRPr="000D3BA3" w:rsidRDefault="00C06B3C" w:rsidP="00AB5935">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5E2E4ECF" w14:textId="77777777" w:rsidR="00DE5970" w:rsidRDefault="00DE5970" w:rsidP="00AB5935">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31924ED1" w14:textId="77777777" w:rsidR="00C06B3C" w:rsidRPr="000D3BA3" w:rsidRDefault="00C06B3C" w:rsidP="00AB5935">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4E665D1" w14:textId="77777777" w:rsidR="00DE5970" w:rsidRDefault="00DE5970" w:rsidP="00AB5935">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Prilogo 3/1 </w:t>
      </w:r>
      <w:r w:rsidR="002B0FB8" w:rsidRPr="00C8579C">
        <w:rPr>
          <w:rFonts w:ascii="Tahoma" w:hAnsi="Tahoma" w:cs="Tahoma"/>
        </w:rPr>
        <w:t>POOBLASTILO ZA PRIDOBITEV POTRDILA IZ KAZENSKE EVIDENCE – ZA PRAVNE OSEBE in</w:t>
      </w:r>
      <w:r w:rsidR="00486EA4" w:rsidRPr="00C8579C">
        <w:rPr>
          <w:rFonts w:ascii="Tahoma" w:hAnsi="Tahoma" w:cs="Tahoma"/>
        </w:rPr>
        <w:t xml:space="preserve"> </w:t>
      </w:r>
      <w:r w:rsidR="002B0FB8" w:rsidRPr="00C8579C">
        <w:rPr>
          <w:rFonts w:ascii="Tahoma" w:hAnsi="Tahoma" w:cs="Tahoma"/>
        </w:rPr>
        <w:t>Prilogo 3/2 POOBLASTILO ZA PRIDOBITEV POTRDILA IZ KAZENSKE EVIDENCE – ZA FIZIČN</w:t>
      </w:r>
      <w:r w:rsidR="00514460" w:rsidRPr="00C8579C">
        <w:rPr>
          <w:rFonts w:ascii="Tahoma" w:hAnsi="Tahoma" w:cs="Tahoma"/>
        </w:rPr>
        <w:t>E</w:t>
      </w:r>
      <w:r w:rsidR="002B0FB8" w:rsidRPr="00C8579C">
        <w:rPr>
          <w:rFonts w:ascii="Tahoma" w:hAnsi="Tahoma" w:cs="Tahoma"/>
        </w:rPr>
        <w:t xml:space="preserve"> OSEBE</w:t>
      </w:r>
      <w:r w:rsidRPr="00C8579C">
        <w:rPr>
          <w:rFonts w:ascii="Tahoma" w:hAnsi="Tahoma" w:cs="Tahoma"/>
        </w:rPr>
        <w:t>,</w:t>
      </w:r>
    </w:p>
    <w:p w14:paraId="25DCDE1E" w14:textId="77777777" w:rsidR="00DE5970" w:rsidRPr="00C8579C" w:rsidRDefault="00DE5970" w:rsidP="00AB5935">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2541DA8D" w14:textId="77777777" w:rsidR="0094613F" w:rsidRPr="00C8579C" w:rsidRDefault="0094613F" w:rsidP="00AB5935">
      <w:pPr>
        <w:keepNext/>
        <w:keepLines/>
        <w:jc w:val="both"/>
        <w:rPr>
          <w:rFonts w:ascii="Tahoma" w:hAnsi="Tahoma" w:cs="Tahoma"/>
        </w:rPr>
      </w:pPr>
    </w:p>
    <w:p w14:paraId="6A6A08CB" w14:textId="77777777" w:rsidR="00C53A34" w:rsidRPr="00C8579C" w:rsidRDefault="00C53A34" w:rsidP="00AB5935">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sidR="00292BF8">
        <w:rPr>
          <w:rFonts w:ascii="Tahoma" w:hAnsi="Tahoma" w:cs="Tahoma"/>
        </w:rPr>
        <w:t xml:space="preserve"> in</w:t>
      </w:r>
      <w:r w:rsidRPr="00C8579C">
        <w:rPr>
          <w:rFonts w:ascii="Tahoma" w:hAnsi="Tahoma" w:cs="Tahoma"/>
        </w:rPr>
        <w:t xml:space="preserve"> Priloge 3/2 priložiti dokazila v skladu z zahtevami razpisne dokumentacije.</w:t>
      </w:r>
    </w:p>
    <w:p w14:paraId="00E04F15" w14:textId="77777777" w:rsidR="00C53A34" w:rsidRPr="00C8579C" w:rsidRDefault="00C53A34" w:rsidP="00AB5935">
      <w:pPr>
        <w:keepNext/>
        <w:keepLines/>
        <w:ind w:left="720"/>
        <w:jc w:val="both"/>
        <w:rPr>
          <w:rFonts w:ascii="Tahoma" w:hAnsi="Tahoma" w:cs="Tahoma"/>
        </w:rPr>
      </w:pPr>
    </w:p>
    <w:p w14:paraId="38468B5B" w14:textId="77777777" w:rsidR="00C53A34" w:rsidRPr="00C8579C" w:rsidRDefault="00C53A34" w:rsidP="00AB5935">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55CFAC7" w14:textId="77777777" w:rsidR="00C53A34" w:rsidRPr="00C8579C" w:rsidRDefault="00C53A34" w:rsidP="00AB5935">
      <w:pPr>
        <w:pStyle w:val="Telobesedila2"/>
        <w:keepNext/>
        <w:keepLines/>
        <w:rPr>
          <w:rFonts w:ascii="Tahoma" w:hAnsi="Tahoma" w:cs="Tahoma"/>
          <w:b w:val="0"/>
          <w:lang w:val="sl-SI"/>
        </w:rPr>
      </w:pPr>
    </w:p>
    <w:p w14:paraId="5B0D65A1" w14:textId="77777777" w:rsidR="00C53A34" w:rsidRPr="00C8579C" w:rsidRDefault="00C53A34" w:rsidP="00AB5935">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2C00BA51" w14:textId="77777777" w:rsidR="001D7684" w:rsidRPr="00C8579C" w:rsidRDefault="001D7684" w:rsidP="00AB5935">
      <w:pPr>
        <w:keepNext/>
        <w:keepLines/>
        <w:ind w:left="720"/>
        <w:jc w:val="both"/>
        <w:rPr>
          <w:rFonts w:ascii="Tahoma" w:hAnsi="Tahoma" w:cs="Tahoma"/>
        </w:rPr>
      </w:pPr>
    </w:p>
    <w:p w14:paraId="32F86D53" w14:textId="429F1CF5" w:rsidR="00C74881" w:rsidRPr="00C8579C" w:rsidRDefault="00AD102C" w:rsidP="00AB5935">
      <w:pPr>
        <w:keepNext/>
        <w:keepLines/>
        <w:numPr>
          <w:ilvl w:val="1"/>
          <w:numId w:val="2"/>
        </w:numPr>
        <w:jc w:val="both"/>
        <w:rPr>
          <w:rFonts w:ascii="Tahoma" w:hAnsi="Tahoma" w:cs="Tahoma"/>
          <w:b/>
        </w:rPr>
      </w:pPr>
      <w:r>
        <w:rPr>
          <w:rFonts w:ascii="Tahoma" w:hAnsi="Tahoma" w:cs="Tahoma"/>
          <w:b/>
        </w:rPr>
        <w:t>Ponudbeni predračun</w:t>
      </w:r>
    </w:p>
    <w:p w14:paraId="7F86CFF5" w14:textId="77777777" w:rsidR="00AA0A25" w:rsidRDefault="00AA0A25" w:rsidP="00AB5935">
      <w:pPr>
        <w:keepNext/>
        <w:keepLines/>
        <w:jc w:val="both"/>
        <w:rPr>
          <w:rFonts w:ascii="Tahoma" w:hAnsi="Tahoma" w:cs="Tahoma"/>
        </w:rPr>
      </w:pPr>
    </w:p>
    <w:p w14:paraId="50750A86" w14:textId="77777777" w:rsidR="00AD102C" w:rsidRPr="00EF2A1F" w:rsidRDefault="00AD102C" w:rsidP="00AB5935">
      <w:pPr>
        <w:keepNext/>
        <w:keepLines/>
        <w:jc w:val="both"/>
        <w:rPr>
          <w:rFonts w:ascii="Tahoma" w:hAnsi="Tahoma" w:cs="Tahoma"/>
        </w:rPr>
      </w:pPr>
      <w:r w:rsidRPr="00EF2A1F">
        <w:rPr>
          <w:rFonts w:ascii="Tahoma" w:hAnsi="Tahoma" w:cs="Tahoma"/>
        </w:rPr>
        <w:t xml:space="preserve">Količine, navedene v posameznih postavkah ponudbenega predračuna so v času veljavnosti okvirnega sporazuma okvirne in odvisne od dejanskih potreb naročnika. V ponudbenem predračunu so navedene okvirne količine, ki jih bo naročnik potreboval v obdobju veljavnosti okvirnega sporazuma. </w:t>
      </w:r>
    </w:p>
    <w:p w14:paraId="35219624" w14:textId="77777777" w:rsidR="00AD102C" w:rsidRPr="00EF2A1F" w:rsidRDefault="00AD102C" w:rsidP="00AB5935">
      <w:pPr>
        <w:keepNext/>
        <w:keepLines/>
        <w:jc w:val="both"/>
        <w:rPr>
          <w:rFonts w:ascii="Tahoma" w:hAnsi="Tahoma" w:cs="Tahoma"/>
        </w:rPr>
      </w:pPr>
    </w:p>
    <w:p w14:paraId="6489A649" w14:textId="77777777" w:rsidR="00AD102C" w:rsidRPr="00EF2A1F" w:rsidRDefault="00AD102C" w:rsidP="00AB5935">
      <w:pPr>
        <w:pStyle w:val="tekst1"/>
        <w:keepNext/>
        <w:keepLines/>
        <w:spacing w:before="0" w:line="240" w:lineRule="auto"/>
        <w:rPr>
          <w:rFonts w:ascii="Tahoma" w:hAnsi="Tahoma" w:cs="Tahoma"/>
          <w:b/>
          <w:sz w:val="20"/>
        </w:rPr>
      </w:pPr>
      <w:r w:rsidRPr="00EF2A1F">
        <w:rPr>
          <w:rFonts w:ascii="Tahoma" w:hAnsi="Tahoma" w:cs="Tahoma"/>
          <w:b/>
          <w:sz w:val="20"/>
        </w:rPr>
        <w:t>Ponudbeni predračuni za posamezne sklope predmeta javnega naročila so priloga k tej razpisni dokumentaciji in so na voljo v elektronski obliki. Ponudniki ponudbenega predračuna ne smejo kakorkoli spreminjati, dodajati vrstice, stolpce ali celice ter spreminjati formule, ki jih je nastavil naročnik ali kakorkoli drugače dopolnjevati.</w:t>
      </w:r>
    </w:p>
    <w:p w14:paraId="0FBD3C1A" w14:textId="77777777" w:rsidR="00AD102C" w:rsidRPr="00EF2A1F" w:rsidRDefault="00AD102C" w:rsidP="00AB5935">
      <w:pPr>
        <w:pStyle w:val="tekst1"/>
        <w:keepNext/>
        <w:keepLines/>
        <w:spacing w:before="0" w:line="240" w:lineRule="auto"/>
        <w:rPr>
          <w:rFonts w:ascii="Tahoma" w:hAnsi="Tahoma" w:cs="Tahoma"/>
          <w:sz w:val="20"/>
        </w:rPr>
      </w:pPr>
    </w:p>
    <w:p w14:paraId="69B77567" w14:textId="374C5B2F" w:rsidR="00AD102C" w:rsidRPr="00EF2A1F" w:rsidRDefault="00AD102C" w:rsidP="00AB5935">
      <w:pPr>
        <w:pStyle w:val="tekst1"/>
        <w:keepNext/>
        <w:keepLines/>
        <w:spacing w:before="0" w:line="240" w:lineRule="auto"/>
        <w:rPr>
          <w:rFonts w:ascii="Tahoma" w:hAnsi="Tahoma" w:cs="Tahoma"/>
          <w:sz w:val="20"/>
        </w:rPr>
      </w:pPr>
      <w:r w:rsidRPr="00EF2A1F">
        <w:rPr>
          <w:rFonts w:ascii="Tahoma" w:hAnsi="Tahoma" w:cs="Tahoma"/>
          <w:sz w:val="20"/>
        </w:rPr>
        <w:lastRenderedPageBreak/>
        <w:t>Ponudbeni predračun izpolnite tako, da v vsaki posamezni postavki v ponudbenem predračunu vnesete ceno za posamezni artikel, določite popust posameznemu artiklu in navedete pro</w:t>
      </w:r>
      <w:r w:rsidR="00777CCF">
        <w:rPr>
          <w:rFonts w:ascii="Tahoma" w:hAnsi="Tahoma" w:cs="Tahoma"/>
          <w:sz w:val="20"/>
        </w:rPr>
        <w:t>izv</w:t>
      </w:r>
      <w:r w:rsidR="00680C5A">
        <w:rPr>
          <w:rFonts w:ascii="Tahoma" w:hAnsi="Tahoma" w:cs="Tahoma"/>
          <w:sz w:val="20"/>
        </w:rPr>
        <w:t>ajalca</w:t>
      </w:r>
      <w:r w:rsidRPr="00EF2A1F">
        <w:rPr>
          <w:rFonts w:ascii="Tahoma" w:hAnsi="Tahoma" w:cs="Tahoma"/>
          <w:sz w:val="20"/>
        </w:rPr>
        <w:t xml:space="preserve"> ponujenega nadomestnega dela. V ponudbenem predračunu so navedene tudi kataloške številke posameznih artiklov. V primeru, da obstaja druga, zaradi kakršnegakoli razloga, novejša kataloška številka materiala, ponudnik v  ponudbenem predračunu v stolpec „Nova kataloška številka“ vpiše svojo, novo kataloško številko. Naročnik bo nove kataloške številke preverjal. V primeru, da kataloška številka v ponudbenem predračunu ni navedena, ponudnik v stolpec »nova kataloška številka«, vpiše kataloško številko ponujenega artikla. </w:t>
      </w:r>
    </w:p>
    <w:p w14:paraId="3E1FE6F4" w14:textId="77777777" w:rsidR="00AD102C" w:rsidRPr="00EF2A1F" w:rsidRDefault="00AD102C" w:rsidP="00AB5935">
      <w:pPr>
        <w:pStyle w:val="tekst1"/>
        <w:keepNext/>
        <w:keepLines/>
        <w:spacing w:before="0" w:line="240" w:lineRule="auto"/>
        <w:rPr>
          <w:rFonts w:ascii="Tahoma" w:hAnsi="Tahoma" w:cs="Tahoma"/>
          <w:sz w:val="20"/>
        </w:rPr>
      </w:pPr>
    </w:p>
    <w:p w14:paraId="68EC061D" w14:textId="77777777" w:rsidR="00AD102C" w:rsidRPr="00EF2A1F" w:rsidRDefault="00AD102C" w:rsidP="00AB5935">
      <w:pPr>
        <w:pStyle w:val="tekst1"/>
        <w:keepNext/>
        <w:keepLines/>
        <w:spacing w:before="0" w:line="240" w:lineRule="auto"/>
        <w:rPr>
          <w:rFonts w:ascii="Tahoma" w:hAnsi="Tahoma" w:cs="Tahoma"/>
          <w:sz w:val="20"/>
        </w:rPr>
      </w:pPr>
      <w:r w:rsidRPr="00EF2A1F">
        <w:rPr>
          <w:rFonts w:ascii="Tahoma" w:hAnsi="Tahoma" w:cs="Tahoma"/>
          <w:sz w:val="20"/>
        </w:rPr>
        <w:t>V primeru spremenjene kataloške številke nadomestnega dela, ponudnik ni upravičen do spremembe cen.</w:t>
      </w:r>
    </w:p>
    <w:p w14:paraId="03B00477" w14:textId="7C6BD7F7" w:rsidR="00AD102C" w:rsidRDefault="00AD102C" w:rsidP="00AB5935">
      <w:pPr>
        <w:keepNext/>
        <w:keepLines/>
        <w:jc w:val="both"/>
        <w:rPr>
          <w:rFonts w:ascii="Tahoma" w:hAnsi="Tahoma" w:cs="Tahoma"/>
        </w:rPr>
      </w:pPr>
    </w:p>
    <w:p w14:paraId="074AC05D" w14:textId="109853E2" w:rsidR="00AD102C" w:rsidRPr="00AD102C" w:rsidRDefault="00AD102C" w:rsidP="00AB5935">
      <w:pPr>
        <w:keepNext/>
        <w:keepLines/>
        <w:numPr>
          <w:ilvl w:val="1"/>
          <w:numId w:val="2"/>
        </w:numPr>
        <w:jc w:val="both"/>
        <w:rPr>
          <w:rFonts w:ascii="Tahoma" w:hAnsi="Tahoma" w:cs="Tahoma"/>
          <w:b/>
        </w:rPr>
      </w:pPr>
      <w:r w:rsidRPr="00C8579C">
        <w:rPr>
          <w:rFonts w:ascii="Tahoma" w:hAnsi="Tahoma" w:cs="Tahoma"/>
          <w:b/>
        </w:rPr>
        <w:t xml:space="preserve">Ponudbena </w:t>
      </w:r>
      <w:r>
        <w:rPr>
          <w:rFonts w:ascii="Tahoma" w:hAnsi="Tahoma" w:cs="Tahoma"/>
          <w:b/>
        </w:rPr>
        <w:t>cena</w:t>
      </w:r>
    </w:p>
    <w:p w14:paraId="119AE113" w14:textId="41FFD041" w:rsidR="00AD102C" w:rsidRDefault="00AD102C" w:rsidP="00AB5935">
      <w:pPr>
        <w:keepNext/>
        <w:keepLines/>
        <w:jc w:val="both"/>
        <w:rPr>
          <w:rFonts w:ascii="Tahoma" w:hAnsi="Tahoma" w:cs="Tahoma"/>
        </w:rPr>
      </w:pPr>
    </w:p>
    <w:p w14:paraId="3D8C85F6" w14:textId="65DFF58F" w:rsidR="00AD102C" w:rsidRDefault="00AD102C" w:rsidP="00AB5935">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 xml:space="preserve">ponudbi </w:t>
      </w:r>
      <w:r w:rsidRPr="005E53D4">
        <w:rPr>
          <w:rFonts w:ascii="Tahoma" w:hAnsi="Tahoma" w:cs="Tahoma"/>
        </w:rPr>
        <w:t>oziroma</w:t>
      </w:r>
      <w:r>
        <w:rPr>
          <w:rFonts w:ascii="Tahoma" w:hAnsi="Tahoma" w:cs="Tahoma"/>
        </w:rPr>
        <w:t xml:space="preserve"> ponudbenem predračunu</w:t>
      </w:r>
      <w:r w:rsidRPr="00C8579C">
        <w:rPr>
          <w:rFonts w:ascii="Tahoma" w:hAnsi="Tahoma" w:cs="Tahoma"/>
        </w:rPr>
        <w:t xml:space="preserve">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 razen v primeru znižanja cen in zvišanja v skladu z naslednjim odstavkom.</w:t>
      </w:r>
    </w:p>
    <w:p w14:paraId="52FC0582" w14:textId="77777777" w:rsidR="00AD102C" w:rsidRDefault="00AD102C" w:rsidP="00AB5935">
      <w:pPr>
        <w:keepNext/>
        <w:keepLines/>
        <w:jc w:val="both"/>
        <w:rPr>
          <w:rFonts w:ascii="Tahoma" w:hAnsi="Tahoma" w:cs="Tahoma"/>
        </w:rPr>
      </w:pPr>
    </w:p>
    <w:p w14:paraId="7850B24B" w14:textId="56C017C4" w:rsidR="00AD102C" w:rsidRDefault="00AD102C" w:rsidP="00AB5935">
      <w:pPr>
        <w:keepNext/>
        <w:keepLines/>
        <w:jc w:val="both"/>
        <w:rPr>
          <w:rFonts w:ascii="Tahoma" w:hAnsi="Tahoma" w:cs="Tahoma"/>
        </w:rPr>
      </w:pPr>
      <w:r w:rsidRPr="003E6C3A">
        <w:rPr>
          <w:rFonts w:ascii="Tahoma" w:hAnsi="Tahoma" w:cs="Tahoma"/>
        </w:rPr>
        <w:t>Cene se lahko po preteku enega (1) leta enkrat (1) letno spremenijo, skladno s pravilnikom o načinih valorizacije denarnih obveznosti, ki jih v večletnih pogodbah dogovarjajo pravne osebe javnega sektorja, valorizira z indeksom rasti cen industrijskih proizvodov</w:t>
      </w:r>
      <w:r w:rsidR="00155997">
        <w:rPr>
          <w:rFonts w:ascii="Tahoma" w:hAnsi="Tahoma" w:cs="Tahoma"/>
        </w:rPr>
        <w:t xml:space="preserve"> za dejavnost C 29 Proizvodnja motornih vozil, prikolic in polprikolic (ID tabele: 0457101S)</w:t>
      </w:r>
      <w:r w:rsidRPr="003E6C3A">
        <w:rPr>
          <w:rFonts w:ascii="Tahoma" w:hAnsi="Tahoma" w:cs="Tahoma"/>
        </w:rPr>
        <w:t>, ki ga uradno objavlja Statistični urad RS. Natančne določbe glede zvišanja cen so opredeljene v osnutku okvirnega sporazuma.</w:t>
      </w:r>
    </w:p>
    <w:p w14:paraId="7E3BAA22" w14:textId="77777777" w:rsidR="00AD102C" w:rsidRDefault="00AD102C" w:rsidP="00AB5935">
      <w:pPr>
        <w:keepNext/>
        <w:keepLines/>
        <w:jc w:val="both"/>
        <w:rPr>
          <w:rFonts w:ascii="Tahoma" w:hAnsi="Tahoma" w:cs="Tahoma"/>
        </w:rPr>
      </w:pPr>
    </w:p>
    <w:p w14:paraId="12AD43BB" w14:textId="4F147638" w:rsidR="00BF26C0" w:rsidRDefault="00BF26C0" w:rsidP="00AB5935">
      <w:pPr>
        <w:keepNext/>
        <w:keepLines/>
        <w:jc w:val="both"/>
        <w:rPr>
          <w:rFonts w:ascii="Tahoma" w:hAnsi="Tahoma" w:cs="Tahoma"/>
        </w:rPr>
      </w:pPr>
      <w:r w:rsidRPr="00A91A5A">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 xml:space="preserve">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w:t>
      </w:r>
      <w:r w:rsidR="00777CCF">
        <w:rPr>
          <w:rFonts w:ascii="Tahoma" w:hAnsi="Tahoma" w:cs="Tahoma"/>
        </w:rPr>
        <w:t>izvajalca</w:t>
      </w:r>
      <w:r w:rsidRPr="00A91A5A">
        <w:rPr>
          <w:rFonts w:ascii="Tahoma" w:hAnsi="Tahoma" w:cs="Tahoma"/>
        </w:rPr>
        <w:t>.</w:t>
      </w:r>
    </w:p>
    <w:p w14:paraId="5DB8480E" w14:textId="0F10E9F2" w:rsidR="00FF1002" w:rsidRDefault="00FF1002" w:rsidP="00AB5935">
      <w:pPr>
        <w:keepNext/>
        <w:keepLines/>
        <w:jc w:val="both"/>
        <w:rPr>
          <w:rFonts w:ascii="Tahoma" w:hAnsi="Tahoma" w:cs="Tahoma"/>
        </w:rPr>
      </w:pPr>
    </w:p>
    <w:p w14:paraId="1834C2EE" w14:textId="77777777" w:rsidR="00FF1002" w:rsidRPr="00EF2A1F" w:rsidRDefault="00FF1002" w:rsidP="00AB5935">
      <w:pPr>
        <w:keepNext/>
        <w:keepLines/>
        <w:spacing w:after="120"/>
        <w:jc w:val="both"/>
        <w:rPr>
          <w:rFonts w:ascii="Tahoma" w:hAnsi="Tahoma" w:cs="Tahoma"/>
        </w:rPr>
      </w:pPr>
      <w:r w:rsidRPr="00EF2A1F">
        <w:rPr>
          <w:rFonts w:ascii="Tahoma" w:hAnsi="Tahoma" w:cs="Tahoma"/>
        </w:rPr>
        <w:t>Izbrani ponudnik bo moral v času veljavnosti okvirnega sporazuma, naročniku zagotavljati:</w:t>
      </w:r>
    </w:p>
    <w:p w14:paraId="3B26D8D6"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veljavnem maloprodajnem ceniku prodajalca, za vse nadomestne dele in potrošni material, ki niso navedeni v ponudbenem predračunu, po namenu pa sodi v istovrstno blago, ki je predmet sklenjenega okvirnega sporazuma,</w:t>
      </w:r>
    </w:p>
    <w:p w14:paraId="5C59624E"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veljavnem maloprodajnem ceniku prodajalca, za vse ostale storitve, ki niso navedene v ponudbenem predračunu (velja za sklope, ki zajemajo tudi vzdrževanje vozil – strojev) in</w:t>
      </w:r>
    </w:p>
    <w:p w14:paraId="6C1D3EFF"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posamezni postavki posameznega ponudbenega predračuna.</w:t>
      </w:r>
    </w:p>
    <w:p w14:paraId="3906B5B9" w14:textId="77777777" w:rsidR="00FF1002" w:rsidRPr="00EF2A1F" w:rsidRDefault="00FF1002" w:rsidP="00AB5935">
      <w:pPr>
        <w:keepNext/>
        <w:keepLines/>
        <w:jc w:val="both"/>
        <w:rPr>
          <w:rFonts w:ascii="Tahoma" w:hAnsi="Tahoma" w:cs="Tahoma"/>
        </w:rPr>
      </w:pPr>
    </w:p>
    <w:p w14:paraId="51764210" w14:textId="77777777" w:rsidR="00FF1002" w:rsidRPr="00EF2A1F" w:rsidRDefault="00FF1002" w:rsidP="00AB5935">
      <w:pPr>
        <w:keepNext/>
        <w:keepLines/>
        <w:jc w:val="both"/>
        <w:rPr>
          <w:rFonts w:ascii="Tahoma" w:hAnsi="Tahoma" w:cs="Tahoma"/>
        </w:rPr>
      </w:pPr>
      <w:r w:rsidRPr="00EF2A1F">
        <w:rPr>
          <w:rFonts w:ascii="Tahoma" w:hAnsi="Tahoma" w:cs="Tahoma"/>
        </w:rPr>
        <w:t>Ponudnik mora, v skladu z določili prejšnjega odstavka, v prilogi 2 (Ponudba) navesti popuste na cene, navedene v veljavnem maloprodajnem ceniku.</w:t>
      </w:r>
    </w:p>
    <w:p w14:paraId="40D14112" w14:textId="77777777" w:rsidR="00FF1002" w:rsidRPr="00EF2A1F" w:rsidRDefault="00FF1002" w:rsidP="00AB5935">
      <w:pPr>
        <w:keepNext/>
        <w:keepLines/>
        <w:jc w:val="both"/>
        <w:rPr>
          <w:rFonts w:ascii="Tahoma" w:hAnsi="Tahoma" w:cs="Tahoma"/>
        </w:rPr>
      </w:pPr>
    </w:p>
    <w:p w14:paraId="36BA208A" w14:textId="55670A21" w:rsidR="00FF1002" w:rsidRPr="00251D88" w:rsidRDefault="00FF1002" w:rsidP="00AB5935">
      <w:pPr>
        <w:pStyle w:val="Telobesedila"/>
        <w:keepNext/>
        <w:keepLines/>
        <w:widowControl/>
        <w:rPr>
          <w:rFonts w:ascii="Tahoma" w:hAnsi="Tahoma" w:cs="Tahoma"/>
          <w:b w:val="0"/>
        </w:rPr>
      </w:pPr>
      <w:r>
        <w:rPr>
          <w:rFonts w:ascii="Tahoma" w:hAnsi="Tahoma" w:cs="Tahoma"/>
          <w:b w:val="0"/>
        </w:rPr>
        <w:t xml:space="preserve">Veljavni ceniki </w:t>
      </w:r>
      <w:r w:rsidR="00777CCF">
        <w:rPr>
          <w:rFonts w:ascii="Tahoma" w:hAnsi="Tahoma" w:cs="Tahoma"/>
          <w:b w:val="0"/>
          <w:lang w:val="sl-SI"/>
        </w:rPr>
        <w:t>prodajalca</w:t>
      </w:r>
      <w:r>
        <w:rPr>
          <w:rFonts w:ascii="Tahoma" w:hAnsi="Tahoma" w:cs="Tahoma"/>
          <w:b w:val="0"/>
        </w:rPr>
        <w:t xml:space="preserve"> so ceniki, ki so javno objavljeni na uradnih straneh prodajalca in po katerih prodajalec obračunava svoje storitve in blago. </w:t>
      </w:r>
      <w:r w:rsidRPr="00251D88">
        <w:rPr>
          <w:rFonts w:ascii="Tahoma" w:hAnsi="Tahoma" w:cs="Tahoma"/>
          <w:b w:val="0"/>
        </w:rPr>
        <w:t xml:space="preserve">Velja cena iz najugodnejšega veljavnega cenika, če je teh več. Uradno veljavni cenik </w:t>
      </w:r>
      <w:r w:rsidR="00777CCF">
        <w:rPr>
          <w:rFonts w:ascii="Tahoma" w:hAnsi="Tahoma" w:cs="Tahoma"/>
          <w:b w:val="0"/>
        </w:rPr>
        <w:t>p</w:t>
      </w:r>
      <w:r w:rsidR="00680C5A">
        <w:rPr>
          <w:rFonts w:ascii="Tahoma" w:hAnsi="Tahoma" w:cs="Tahoma"/>
          <w:b w:val="0"/>
        </w:rPr>
        <w:t>rodajalca</w:t>
      </w:r>
      <w:r w:rsidRPr="00251D88">
        <w:rPr>
          <w:rFonts w:ascii="Tahoma" w:hAnsi="Tahoma" w:cs="Tahoma"/>
          <w:b w:val="0"/>
        </w:rPr>
        <w:t xml:space="preserve"> je cenik, po katerem </w:t>
      </w:r>
      <w:r w:rsidR="00777CCF">
        <w:rPr>
          <w:rFonts w:ascii="Tahoma" w:hAnsi="Tahoma" w:cs="Tahoma"/>
          <w:b w:val="0"/>
          <w:lang w:val="sl-SI"/>
        </w:rPr>
        <w:t>p</w:t>
      </w:r>
      <w:proofErr w:type="spellStart"/>
      <w:r w:rsidR="00680C5A">
        <w:rPr>
          <w:rFonts w:ascii="Tahoma" w:hAnsi="Tahoma" w:cs="Tahoma"/>
          <w:b w:val="0"/>
        </w:rPr>
        <w:t>rodajalec</w:t>
      </w:r>
      <w:proofErr w:type="spellEnd"/>
      <w:r w:rsidRPr="00251D88">
        <w:rPr>
          <w:rFonts w:ascii="Tahoma" w:hAnsi="Tahoma" w:cs="Tahoma"/>
          <w:b w:val="0"/>
        </w:rPr>
        <w:t xml:space="preserve"> zaračunava dobave in storitve na trgu in je skladen s Pravilnikom o načinu označevanja cen blaga in storitev (Ur. l. RS., št. 63/99 in nadaljnji). Cene takih dobav blaga ali izvedenih storitev, ne smejo presegati primerljivih cen na tržišču. </w:t>
      </w:r>
    </w:p>
    <w:p w14:paraId="1D7F0F2C" w14:textId="77777777" w:rsidR="00FF1002" w:rsidRDefault="00FF1002" w:rsidP="00AB5935">
      <w:pPr>
        <w:keepNext/>
        <w:keepLines/>
        <w:jc w:val="both"/>
        <w:rPr>
          <w:rFonts w:ascii="Tahoma" w:hAnsi="Tahoma" w:cs="Tahoma"/>
        </w:rPr>
      </w:pPr>
    </w:p>
    <w:p w14:paraId="2E75D7F0" w14:textId="022718E1" w:rsidR="00FF1002" w:rsidRDefault="00FF1002" w:rsidP="00AB5935">
      <w:pPr>
        <w:keepNext/>
        <w:keepLines/>
        <w:jc w:val="both"/>
        <w:rPr>
          <w:rFonts w:ascii="Tahoma" w:hAnsi="Tahoma" w:cs="Tahoma"/>
        </w:rPr>
      </w:pPr>
      <w:r w:rsidRPr="00EF2A1F">
        <w:rPr>
          <w:rFonts w:ascii="Tahoma" w:hAnsi="Tahoma" w:cs="Tahoma"/>
        </w:rPr>
        <w:lastRenderedPageBreak/>
        <w:t xml:space="preserve">Ponudbene cene s popustom brez DDV, navedene v posamezni postavki posameznega ponudbenega predračuna,  ponujen popust za vse nadomestne dele in potrošni material, ki niso navedeni v ponudbenem predračunu ter ponujen popust za vse ostale storitve, ki niso navedene v ponudbenem predračunu (velja za sklope, ki zajemajo tudi vzdrževanje vozil – strojev), so v času veljavnosti okvirnega sporazuma fiksne in se ne spreminjajo pod nobenim pogojem. </w:t>
      </w:r>
    </w:p>
    <w:p w14:paraId="30F2241D" w14:textId="77777777" w:rsidR="00AD102C" w:rsidRPr="00EF2A1F" w:rsidRDefault="00AD102C" w:rsidP="00AB5935">
      <w:pPr>
        <w:keepNext/>
        <w:keepLines/>
        <w:jc w:val="both"/>
        <w:rPr>
          <w:rFonts w:ascii="Tahoma" w:hAnsi="Tahoma" w:cs="Tahoma"/>
        </w:rPr>
      </w:pPr>
    </w:p>
    <w:p w14:paraId="16EBAA1B" w14:textId="10853483" w:rsidR="00FF1002" w:rsidRDefault="00777CCF" w:rsidP="00AB5935">
      <w:pPr>
        <w:keepNext/>
        <w:keepLines/>
        <w:jc w:val="both"/>
        <w:rPr>
          <w:rFonts w:ascii="Tahoma" w:hAnsi="Tahoma" w:cs="Tahoma"/>
        </w:rPr>
      </w:pPr>
      <w:r>
        <w:rPr>
          <w:rFonts w:ascii="Tahoma" w:hAnsi="Tahoma" w:cs="Tahoma"/>
        </w:rPr>
        <w:t>Izvajalec</w:t>
      </w:r>
      <w:r w:rsidR="00FF1002" w:rsidRPr="00EF2A1F">
        <w:rPr>
          <w:rFonts w:ascii="Tahoma" w:hAnsi="Tahoma" w:cs="Tahoma"/>
        </w:rPr>
        <w:t>, ki bo izvajal vzdrževanje vozil za posamezni sklop predmeta javnega naročila, bo moral naročniku obračunavati stroške vzdrževanja po ceni, navedeni v ponudbenem predračunu ter obračunavati vgrajene nadomestne dele in potrošni material po cenah, navedenih v ponudbenem predračunu oziroma za nadomestne dele, ki niso navedeni v ponudbenem predračunu, naročniku priznavati popust, ki je naveden v ponudbi ponudnika.</w:t>
      </w:r>
    </w:p>
    <w:p w14:paraId="1C0C17D4" w14:textId="2076D37B" w:rsidR="00E52A69" w:rsidRDefault="00E52A69" w:rsidP="00AB5935">
      <w:pPr>
        <w:keepNext/>
        <w:keepLines/>
        <w:jc w:val="both"/>
        <w:rPr>
          <w:rFonts w:ascii="Tahoma" w:hAnsi="Tahoma" w:cs="Tahoma"/>
        </w:rPr>
      </w:pPr>
    </w:p>
    <w:p w14:paraId="16FAF104" w14:textId="0293E71C" w:rsidR="00F3674A" w:rsidRPr="00F3674A" w:rsidRDefault="00F3674A" w:rsidP="00AB5935">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AD102C">
        <w:rPr>
          <w:rFonts w:ascii="Tahoma" w:hAnsi="Tahoma" w:cs="Tahoma"/>
        </w:rPr>
        <w:t>u</w:t>
      </w:r>
      <w:r w:rsidRPr="00F3674A">
        <w:rPr>
          <w:rFonts w:ascii="Tahoma" w:hAnsi="Tahoma" w:cs="Tahoma"/>
        </w:rPr>
        <w:t xml:space="preserve"> </w:t>
      </w:r>
      <w:r w:rsidR="00AD102C">
        <w:rPr>
          <w:rFonts w:ascii="Tahoma" w:hAnsi="Tahoma" w:cs="Tahoma"/>
        </w:rPr>
        <w:t>priloženem k Prilogi 2,</w:t>
      </w:r>
      <w:r w:rsidRPr="00F3674A">
        <w:rPr>
          <w:rFonts w:ascii="Tahoma" w:hAnsi="Tahoma" w:cs="Tahoma"/>
        </w:rPr>
        <w:t xml:space="preserv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C06B3C">
        <w:rPr>
          <w:rFonts w:ascii="Tahoma" w:hAnsi="Tahoma" w:cs="Tahoma"/>
        </w:rPr>
        <w:t>u</w:t>
      </w:r>
      <w:r w:rsidR="00AD102C">
        <w:rPr>
          <w:rFonts w:ascii="Tahoma" w:hAnsi="Tahoma" w:cs="Tahoma"/>
        </w:rPr>
        <w:t xml:space="preserve"> priloženem k Prilogi 2</w:t>
      </w:r>
      <w:r w:rsidRPr="008D5B2B">
        <w:rPr>
          <w:rFonts w:ascii="Tahoma" w:hAnsi="Tahoma" w:cs="Tahoma"/>
        </w:rPr>
        <w:t>,</w:t>
      </w:r>
      <w:r w:rsidRPr="00F3674A">
        <w:rPr>
          <w:rFonts w:ascii="Tahoma" w:hAnsi="Tahoma" w:cs="Tahoma"/>
        </w:rPr>
        <w:t xml:space="preserve"> ki je predložen v razdelku »Dokumenti«, del »Ostale priloge«.</w:t>
      </w:r>
    </w:p>
    <w:p w14:paraId="33FCE77E" w14:textId="77777777" w:rsidR="00F3674A" w:rsidRPr="00C8579C" w:rsidRDefault="00F3674A" w:rsidP="00AB5935">
      <w:pPr>
        <w:keepNext/>
        <w:keepLines/>
        <w:jc w:val="both"/>
        <w:rPr>
          <w:rFonts w:ascii="Tahoma" w:hAnsi="Tahoma" w:cs="Tahoma"/>
        </w:rPr>
      </w:pPr>
    </w:p>
    <w:p w14:paraId="084999BB" w14:textId="77777777" w:rsidR="0075292D" w:rsidRPr="00C8579C" w:rsidRDefault="00325548" w:rsidP="00AB5935">
      <w:pPr>
        <w:keepNext/>
        <w:keepLines/>
        <w:numPr>
          <w:ilvl w:val="1"/>
          <w:numId w:val="2"/>
        </w:numPr>
        <w:jc w:val="both"/>
        <w:rPr>
          <w:rFonts w:ascii="Tahoma" w:hAnsi="Tahoma" w:cs="Tahoma"/>
          <w:b/>
        </w:rPr>
      </w:pPr>
      <w:r w:rsidRPr="00C8579C">
        <w:rPr>
          <w:rFonts w:ascii="Tahoma" w:hAnsi="Tahoma" w:cs="Tahoma"/>
          <w:b/>
        </w:rPr>
        <w:t>Veljavnost ponudbe</w:t>
      </w:r>
    </w:p>
    <w:p w14:paraId="0A9B3CF4" w14:textId="77777777" w:rsidR="00325548" w:rsidRPr="00C8579C" w:rsidRDefault="00325548" w:rsidP="00AB5935">
      <w:pPr>
        <w:keepNext/>
        <w:keepLines/>
        <w:jc w:val="both"/>
        <w:rPr>
          <w:rFonts w:ascii="Tahoma" w:hAnsi="Tahoma" w:cs="Tahoma"/>
        </w:rPr>
      </w:pPr>
    </w:p>
    <w:p w14:paraId="007E21F4" w14:textId="77777777" w:rsidR="00CD70FE" w:rsidRDefault="00C53A34" w:rsidP="00AB5935">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01E941CB" w14:textId="77777777" w:rsidR="00CD70FE" w:rsidRDefault="00CD70FE" w:rsidP="00AB5935">
      <w:pPr>
        <w:keepNext/>
        <w:keepLines/>
        <w:jc w:val="both"/>
        <w:rPr>
          <w:rFonts w:ascii="Tahoma" w:hAnsi="Tahoma" w:cs="Tahoma"/>
        </w:rPr>
      </w:pPr>
    </w:p>
    <w:p w14:paraId="6C8DCC68" w14:textId="77777777" w:rsidR="00193548" w:rsidRPr="00C8579C" w:rsidRDefault="00734DC1" w:rsidP="00AB5935">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6E797F2" w14:textId="77777777" w:rsidR="003C01C9" w:rsidRPr="00C8579C" w:rsidRDefault="003C01C9" w:rsidP="00AB5935">
      <w:pPr>
        <w:pStyle w:val="BESEDILO"/>
        <w:keepNext/>
        <w:widowControl/>
        <w:tabs>
          <w:tab w:val="clear" w:pos="2155"/>
        </w:tabs>
        <w:rPr>
          <w:rFonts w:ascii="Tahoma" w:hAnsi="Tahoma" w:cs="Tahoma"/>
        </w:rPr>
      </w:pPr>
    </w:p>
    <w:p w14:paraId="4DBCE845" w14:textId="6826CF9F" w:rsidR="003418E8" w:rsidRDefault="003418E8" w:rsidP="00AB5935">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6327723C" w14:textId="77777777" w:rsidR="00E51E22" w:rsidRDefault="00E51E22" w:rsidP="00AB5935">
      <w:pPr>
        <w:keepNext/>
        <w:keepLines/>
        <w:jc w:val="both"/>
        <w:rPr>
          <w:rFonts w:ascii="Tahoma" w:hAnsi="Tahoma" w:cs="Tahoma"/>
          <w:kern w:val="16"/>
        </w:rPr>
      </w:pPr>
    </w:p>
    <w:p w14:paraId="7B565976" w14:textId="373095FE" w:rsidR="00203567" w:rsidRPr="00C8579C" w:rsidRDefault="00DE5970" w:rsidP="00AB5935">
      <w:pPr>
        <w:keepNext/>
        <w:keepLines/>
        <w:numPr>
          <w:ilvl w:val="0"/>
          <w:numId w:val="2"/>
        </w:numPr>
        <w:jc w:val="both"/>
        <w:rPr>
          <w:rFonts w:ascii="Tahoma" w:hAnsi="Tahoma" w:cs="Tahoma"/>
          <w:b/>
          <w:sz w:val="24"/>
        </w:rPr>
      </w:pPr>
      <w:r w:rsidRPr="00C8579C">
        <w:rPr>
          <w:rFonts w:ascii="Tahoma" w:hAnsi="Tahoma" w:cs="Tahoma"/>
          <w:b/>
          <w:sz w:val="24"/>
        </w:rPr>
        <w:t>OSTALI PONUDBENI POGOJI IN ZAHTEVE</w:t>
      </w:r>
    </w:p>
    <w:p w14:paraId="050C3D7E" w14:textId="43180088" w:rsidR="00024197" w:rsidRPr="008A251A" w:rsidRDefault="00024197" w:rsidP="00AB5935">
      <w:pPr>
        <w:keepNext/>
        <w:keepLines/>
        <w:jc w:val="both"/>
        <w:rPr>
          <w:rFonts w:ascii="Tahoma" w:hAnsi="Tahoma" w:cs="Tahoma"/>
          <w:color w:val="FF0000"/>
        </w:rPr>
      </w:pPr>
    </w:p>
    <w:p w14:paraId="419FC8D0" w14:textId="20807658" w:rsidR="00582C99" w:rsidRPr="00790D6C" w:rsidRDefault="00790D6C" w:rsidP="00AB5935">
      <w:pPr>
        <w:keepNext/>
        <w:keepLines/>
        <w:numPr>
          <w:ilvl w:val="1"/>
          <w:numId w:val="2"/>
        </w:numPr>
        <w:jc w:val="both"/>
        <w:rPr>
          <w:rFonts w:ascii="Tahoma" w:hAnsi="Tahoma" w:cs="Tahoma"/>
          <w:b/>
        </w:rPr>
      </w:pPr>
      <w:r>
        <w:rPr>
          <w:rFonts w:ascii="Tahoma" w:hAnsi="Tahoma" w:cs="Tahoma"/>
          <w:b/>
        </w:rPr>
        <w:t>Kakovost nadomestnih delov</w:t>
      </w:r>
    </w:p>
    <w:p w14:paraId="29E7BCB0" w14:textId="77777777" w:rsidR="00582C99" w:rsidRDefault="00582C99" w:rsidP="00AB5935">
      <w:pPr>
        <w:keepNext/>
        <w:keepLines/>
        <w:jc w:val="both"/>
        <w:rPr>
          <w:rFonts w:ascii="Tahoma" w:hAnsi="Tahoma" w:cs="Tahoma"/>
        </w:rPr>
      </w:pPr>
    </w:p>
    <w:p w14:paraId="19769BAD" w14:textId="6C00173A" w:rsidR="00ED1BFF" w:rsidRDefault="00ED1BFF" w:rsidP="00AB5935">
      <w:pPr>
        <w:keepNext/>
        <w:keepLines/>
        <w:jc w:val="both"/>
        <w:rPr>
          <w:rFonts w:ascii="Tahoma" w:hAnsi="Tahoma" w:cs="Tahoma"/>
        </w:rPr>
      </w:pPr>
      <w:r w:rsidRPr="00ED1BFF">
        <w:rPr>
          <w:rFonts w:ascii="Tahoma" w:hAnsi="Tahoma" w:cs="Tahoma"/>
        </w:rPr>
        <w:t>Ponujeni nadomestni deli iz sklopov številka 1, 2, 3, 4, 5, 6, 7, 8, 9, 10</w:t>
      </w:r>
      <w:r w:rsidR="00142072">
        <w:rPr>
          <w:rFonts w:ascii="Tahoma" w:hAnsi="Tahoma" w:cs="Tahoma"/>
        </w:rPr>
        <w:t xml:space="preserve">, 12, 13, 16, 17, 18, 19, 22, </w:t>
      </w:r>
      <w:r w:rsidRPr="00ED1BFF">
        <w:rPr>
          <w:rFonts w:ascii="Tahoma" w:hAnsi="Tahoma" w:cs="Tahoma"/>
        </w:rPr>
        <w:t>23</w:t>
      </w:r>
      <w:r w:rsidR="00142072">
        <w:rPr>
          <w:rFonts w:ascii="Tahoma" w:hAnsi="Tahoma" w:cs="Tahoma"/>
        </w:rPr>
        <w:t xml:space="preserve"> in 24,</w:t>
      </w:r>
      <w:r w:rsidRPr="00ED1BFF">
        <w:rPr>
          <w:rFonts w:ascii="Tahoma" w:hAnsi="Tahoma" w:cs="Tahoma"/>
        </w:rPr>
        <w:t xml:space="preserve"> morajo biti </w:t>
      </w:r>
      <w:r w:rsidRPr="00ED1BFF">
        <w:rPr>
          <w:rFonts w:ascii="Tahoma" w:hAnsi="Tahoma" w:cs="Tahoma"/>
          <w:u w:val="single"/>
        </w:rPr>
        <w:t>originalni nadomestni deli</w:t>
      </w:r>
      <w:r w:rsidRPr="00ED1BFF">
        <w:rPr>
          <w:rFonts w:ascii="Tahoma" w:hAnsi="Tahoma" w:cs="Tahoma"/>
        </w:rPr>
        <w:t xml:space="preserve"> pro</w:t>
      </w:r>
      <w:r w:rsidR="00777CCF">
        <w:rPr>
          <w:rFonts w:ascii="Tahoma" w:hAnsi="Tahoma" w:cs="Tahoma"/>
        </w:rPr>
        <w:t>izv</w:t>
      </w:r>
      <w:r w:rsidR="00680C5A">
        <w:rPr>
          <w:rFonts w:ascii="Tahoma" w:hAnsi="Tahoma" w:cs="Tahoma"/>
        </w:rPr>
        <w:t>ajalca</w:t>
      </w:r>
      <w:r w:rsidRPr="00ED1BFF">
        <w:rPr>
          <w:rFonts w:ascii="Tahoma" w:hAnsi="Tahoma" w:cs="Tahoma"/>
        </w:rPr>
        <w:t xml:space="preserve"> vozil, ki jih ta uporablja pri sestavljanju vozila – stroja (originalni nadomestni deli v embalaži pro</w:t>
      </w:r>
      <w:r w:rsidR="00777CCF">
        <w:rPr>
          <w:rFonts w:ascii="Tahoma" w:hAnsi="Tahoma" w:cs="Tahoma"/>
        </w:rPr>
        <w:t>izv</w:t>
      </w:r>
      <w:r w:rsidR="00680C5A">
        <w:rPr>
          <w:rFonts w:ascii="Tahoma" w:hAnsi="Tahoma" w:cs="Tahoma"/>
        </w:rPr>
        <w:t>ajalca</w:t>
      </w:r>
      <w:r w:rsidRPr="00ED1BFF">
        <w:rPr>
          <w:rFonts w:ascii="Tahoma" w:hAnsi="Tahoma" w:cs="Tahoma"/>
        </w:rPr>
        <w:t xml:space="preserve"> vozil - stroja) ali </w:t>
      </w:r>
      <w:r w:rsidRPr="00ED1BFF">
        <w:rPr>
          <w:rFonts w:ascii="Tahoma" w:hAnsi="Tahoma" w:cs="Tahoma"/>
          <w:u w:val="single"/>
        </w:rPr>
        <w:t>originalu enakovredni nadomestni deli</w:t>
      </w:r>
      <w:r w:rsidRPr="00ED1BFF">
        <w:rPr>
          <w:rFonts w:ascii="Tahoma" w:hAnsi="Tahoma" w:cs="Tahoma"/>
        </w:rPr>
        <w:t>, ki morajo biti ustrezni za uporabo pri tehnično brezhibnem vzdrževanju, kot je navedeno v Uredbi komisije (EU) št. 461/2010.</w:t>
      </w:r>
    </w:p>
    <w:p w14:paraId="5A87EA07" w14:textId="0C8C6080" w:rsidR="00636090" w:rsidRDefault="00636090" w:rsidP="00AB5935">
      <w:pPr>
        <w:keepNext/>
        <w:keepLines/>
        <w:jc w:val="both"/>
        <w:rPr>
          <w:rFonts w:ascii="Tahoma" w:hAnsi="Tahoma" w:cs="Tahoma"/>
        </w:rPr>
      </w:pPr>
    </w:p>
    <w:p w14:paraId="005ED6F6" w14:textId="10257C30" w:rsidR="00636090" w:rsidRPr="00ED1BFF" w:rsidRDefault="00636090" w:rsidP="00AB5935">
      <w:pPr>
        <w:keepNext/>
        <w:keepLines/>
        <w:jc w:val="both"/>
        <w:rPr>
          <w:rFonts w:ascii="Tahoma" w:hAnsi="Tahoma" w:cs="Tahoma"/>
        </w:rPr>
      </w:pPr>
      <w:r w:rsidRPr="00636090">
        <w:rPr>
          <w:rFonts w:ascii="Tahoma" w:hAnsi="Tahoma" w:cs="Tahoma"/>
          <w:bCs/>
        </w:rPr>
        <w:t xml:space="preserve">Vsi rezervni deli, ki so enakovredni originalu morajo imeti ustrezne certifikate, to je ISO TS 16949, oziroma potrdilo BER 1400/2002, ki zagotavljajo, da se le-ti vgrajujejo pri prvi vgradnji vozil in imajo status originalnih izdelkov.  Dokazila (certifikate) morajo ponudniki predložiti k ponudbi. </w:t>
      </w:r>
      <w:r>
        <w:rPr>
          <w:rFonts w:ascii="Tahoma" w:hAnsi="Tahoma" w:cs="Tahoma"/>
          <w:bCs/>
        </w:rPr>
        <w:t>S tem ponudnik izkaže</w:t>
      </w:r>
      <w:r w:rsidRPr="00636090">
        <w:rPr>
          <w:rFonts w:ascii="Tahoma" w:hAnsi="Tahoma" w:cs="Tahoma"/>
          <w:bCs/>
        </w:rPr>
        <w:t>, da se ponujeni rezervni deli ujemajo s kakovostjo delov, kateri se uporabljajo za sestavljanje motornih vozil.</w:t>
      </w:r>
    </w:p>
    <w:p w14:paraId="763EEC19" w14:textId="77777777" w:rsidR="00ED1BFF" w:rsidRPr="00ED1BFF" w:rsidRDefault="00ED1BFF" w:rsidP="00AB5935">
      <w:pPr>
        <w:keepNext/>
        <w:keepLines/>
        <w:jc w:val="both"/>
        <w:rPr>
          <w:rFonts w:ascii="Tahoma" w:hAnsi="Tahoma" w:cs="Tahoma"/>
        </w:rPr>
      </w:pPr>
    </w:p>
    <w:p w14:paraId="66F47A62" w14:textId="77777777" w:rsidR="00ED1BFF" w:rsidRPr="00ED1BFF" w:rsidRDefault="00ED1BFF" w:rsidP="00AB5935">
      <w:pPr>
        <w:keepNext/>
        <w:keepLines/>
        <w:jc w:val="both"/>
        <w:rPr>
          <w:rFonts w:ascii="Tahoma" w:hAnsi="Tahoma" w:cs="Tahoma"/>
        </w:rPr>
      </w:pPr>
      <w:r w:rsidRPr="00ED1BFF">
        <w:rPr>
          <w:rFonts w:ascii="Tahoma" w:hAnsi="Tahoma" w:cs="Tahoma"/>
        </w:rPr>
        <w:t>Ponujeni nadomestni deli (material) iz sklopov številka 11, 14, 15, 20 in 21, morajo biti skladni z vsemi predpisi, standardi in direktivami EU ter ustrezati tehničnim predpisom in tako ustrezati za prodajo na enotnem trgu Evropske unije ter ustrezno označeni v kolikor je taka oznaka potrebna.</w:t>
      </w:r>
    </w:p>
    <w:p w14:paraId="4C07F2D1" w14:textId="77777777" w:rsidR="00ED1BFF" w:rsidRPr="00ED1BFF" w:rsidRDefault="00ED1BFF" w:rsidP="00AB5935">
      <w:pPr>
        <w:keepNext/>
        <w:keepLines/>
        <w:jc w:val="both"/>
        <w:rPr>
          <w:rFonts w:ascii="Tahoma" w:hAnsi="Tahoma" w:cs="Tahoma"/>
        </w:rPr>
      </w:pPr>
    </w:p>
    <w:p w14:paraId="67FB275F" w14:textId="77777777" w:rsidR="00ED1BFF" w:rsidRPr="00ED1BFF" w:rsidRDefault="00ED1BFF" w:rsidP="00AB5935">
      <w:pPr>
        <w:keepNext/>
        <w:keepLines/>
        <w:jc w:val="both"/>
        <w:rPr>
          <w:rFonts w:ascii="Tahoma" w:hAnsi="Tahoma" w:cs="Tahoma"/>
          <w:b/>
        </w:rPr>
      </w:pPr>
      <w:r w:rsidRPr="00ED1BFF">
        <w:rPr>
          <w:rFonts w:ascii="Tahoma" w:hAnsi="Tahoma" w:cs="Tahoma"/>
          <w:b/>
        </w:rPr>
        <w:t>Vsi ponujeni nadomestni deli morajo biti novi in nikakor ne obnovljeni.</w:t>
      </w:r>
    </w:p>
    <w:p w14:paraId="2922537C" w14:textId="77777777" w:rsidR="00ED1BFF" w:rsidRPr="00ED1BFF" w:rsidRDefault="00ED1BFF" w:rsidP="00AB5935">
      <w:pPr>
        <w:keepNext/>
        <w:keepLines/>
        <w:jc w:val="both"/>
        <w:rPr>
          <w:rFonts w:ascii="Tahoma" w:hAnsi="Tahoma" w:cs="Tahoma"/>
        </w:rPr>
      </w:pPr>
    </w:p>
    <w:p w14:paraId="24E98C13" w14:textId="77777777" w:rsidR="00ED1BFF" w:rsidRPr="00ED1BFF" w:rsidRDefault="00ED1BFF" w:rsidP="00AB5935">
      <w:pPr>
        <w:keepNext/>
        <w:keepLines/>
        <w:jc w:val="both"/>
        <w:rPr>
          <w:rFonts w:ascii="Tahoma" w:hAnsi="Tahoma" w:cs="Tahoma"/>
        </w:rPr>
      </w:pPr>
      <w:r w:rsidRPr="00ED1BFF">
        <w:rPr>
          <w:rFonts w:ascii="Tahoma" w:hAnsi="Tahoma" w:cs="Tahoma"/>
        </w:rPr>
        <w:t xml:space="preserve">Naročnik lahko v fazi ocenjevanja ponudb ali pred sklenitvijo okvirnega sporazuma, preveri kakovost ponujenih nadomestnih delov glede na razpisne pogoje in zahteve naročnika, navedene v razpisni dokumentaciji ter pozove ponudnika k dopolnitvi ponudbe ali ga pozove, da dodatno pojasni navedbe iz svoje ponudbe. Prav tako lahko naročnik preveri kakovost dobavljenih nadomestnih delov v obdobju veljavnosti okvirnega sporazuma. </w:t>
      </w:r>
    </w:p>
    <w:p w14:paraId="56B4AD2B" w14:textId="420384F1" w:rsidR="00790D6C" w:rsidRDefault="00790D6C" w:rsidP="00AB5935">
      <w:pPr>
        <w:keepNext/>
        <w:keepLines/>
        <w:jc w:val="both"/>
        <w:rPr>
          <w:rFonts w:ascii="Tahoma" w:hAnsi="Tahoma" w:cs="Tahoma"/>
        </w:rPr>
      </w:pPr>
    </w:p>
    <w:p w14:paraId="1C0FF5A8" w14:textId="14EA437E" w:rsidR="00D55FA8" w:rsidRDefault="00D55FA8" w:rsidP="00AB5935">
      <w:pPr>
        <w:keepNext/>
        <w:keepLines/>
        <w:jc w:val="both"/>
        <w:rPr>
          <w:rFonts w:ascii="Tahoma" w:hAnsi="Tahoma" w:cs="Tahoma"/>
        </w:rPr>
      </w:pPr>
    </w:p>
    <w:p w14:paraId="7A2BEB46" w14:textId="77777777" w:rsidR="00D55FA8" w:rsidRDefault="00D55FA8" w:rsidP="00AB5935">
      <w:pPr>
        <w:keepNext/>
        <w:keepLines/>
        <w:jc w:val="both"/>
        <w:rPr>
          <w:rFonts w:ascii="Tahoma" w:hAnsi="Tahoma" w:cs="Tahoma"/>
        </w:rPr>
      </w:pPr>
    </w:p>
    <w:p w14:paraId="6EE3E46C" w14:textId="10FADD53" w:rsidR="00582C99" w:rsidRPr="00ED1BFF" w:rsidRDefault="00ED1BFF" w:rsidP="00AB5935">
      <w:pPr>
        <w:pStyle w:val="Odstavekseznama"/>
        <w:keepNext/>
        <w:keepLines/>
        <w:numPr>
          <w:ilvl w:val="1"/>
          <w:numId w:val="2"/>
        </w:numPr>
        <w:jc w:val="both"/>
        <w:rPr>
          <w:rFonts w:ascii="Tahoma" w:hAnsi="Tahoma" w:cs="Tahoma"/>
          <w:b/>
        </w:rPr>
      </w:pPr>
      <w:r>
        <w:rPr>
          <w:rFonts w:ascii="Tahoma" w:hAnsi="Tahoma" w:cs="Tahoma"/>
          <w:b/>
        </w:rPr>
        <w:lastRenderedPageBreak/>
        <w:t>Garancijski rok</w:t>
      </w:r>
    </w:p>
    <w:p w14:paraId="5F4BCCE1" w14:textId="77777777" w:rsidR="00ED1BFF" w:rsidRPr="00582C99" w:rsidRDefault="00ED1BFF" w:rsidP="00AB5935">
      <w:pPr>
        <w:keepNext/>
        <w:keepLines/>
        <w:jc w:val="both"/>
        <w:rPr>
          <w:rFonts w:ascii="Tahoma" w:hAnsi="Tahoma" w:cs="Tahoma"/>
        </w:rPr>
      </w:pPr>
    </w:p>
    <w:p w14:paraId="37BEE52B" w14:textId="5B258498" w:rsidR="00582C99" w:rsidRPr="00582C99" w:rsidRDefault="00582C99" w:rsidP="00AB5935">
      <w:pPr>
        <w:keepNext/>
        <w:keepLines/>
        <w:jc w:val="both"/>
        <w:rPr>
          <w:rFonts w:ascii="Tahoma" w:hAnsi="Tahoma" w:cs="Tahoma"/>
        </w:rPr>
      </w:pPr>
      <w:r w:rsidRPr="00582C99">
        <w:rPr>
          <w:rFonts w:ascii="Tahoma" w:hAnsi="Tahoma" w:cs="Tahoma"/>
        </w:rPr>
        <w:t xml:space="preserve">Garancijski rok </w:t>
      </w:r>
      <w:r w:rsidR="00ED1BFF">
        <w:rPr>
          <w:rFonts w:ascii="Tahoma" w:hAnsi="Tahoma" w:cs="Tahoma"/>
        </w:rPr>
        <w:t xml:space="preserve">za posamezni sklop </w:t>
      </w:r>
      <w:r w:rsidRPr="00582C99">
        <w:rPr>
          <w:rFonts w:ascii="Tahoma" w:hAnsi="Tahoma" w:cs="Tahoma"/>
        </w:rPr>
        <w:t>predmeta javnega naročila ne sme biti krajši od dvanajst (12) mesecev</w:t>
      </w:r>
      <w:r w:rsidR="00ED1BFF">
        <w:rPr>
          <w:rFonts w:ascii="Tahoma" w:hAnsi="Tahoma" w:cs="Tahoma"/>
        </w:rPr>
        <w:t xml:space="preserve"> od dneva izvedbe/vgradnje</w:t>
      </w:r>
      <w:r w:rsidR="006718D4">
        <w:rPr>
          <w:rFonts w:ascii="Tahoma" w:hAnsi="Tahoma" w:cs="Tahoma"/>
        </w:rPr>
        <w:t>.</w:t>
      </w:r>
      <w:r w:rsidRPr="00582C99">
        <w:rPr>
          <w:rFonts w:ascii="Tahoma" w:hAnsi="Tahoma" w:cs="Tahoma"/>
        </w:rPr>
        <w:t xml:space="preserve"> V kolikor je garancijski rok krajši od zahtevanega, se ponudba izloči. </w:t>
      </w:r>
    </w:p>
    <w:p w14:paraId="316A65AF" w14:textId="77777777" w:rsidR="00582C99" w:rsidRPr="00582C99" w:rsidRDefault="00582C99" w:rsidP="00AB5935">
      <w:pPr>
        <w:keepNext/>
        <w:keepLines/>
        <w:jc w:val="both"/>
        <w:rPr>
          <w:rFonts w:ascii="Tahoma" w:hAnsi="Tahoma" w:cs="Tahoma"/>
        </w:rPr>
      </w:pPr>
    </w:p>
    <w:p w14:paraId="59CBB3DA" w14:textId="23D2B8F5" w:rsidR="00BB4F43" w:rsidRDefault="00582C99" w:rsidP="00AB5935">
      <w:pPr>
        <w:keepNext/>
        <w:keepLines/>
        <w:jc w:val="both"/>
        <w:rPr>
          <w:rFonts w:ascii="Tahoma" w:hAnsi="Tahoma" w:cs="Tahoma"/>
        </w:rPr>
      </w:pPr>
      <w:r w:rsidRPr="00AD102C">
        <w:rPr>
          <w:rFonts w:ascii="Tahoma" w:hAnsi="Tahoma" w:cs="Tahoma"/>
        </w:rPr>
        <w:t>Ponudnik ponujeni garancijski rok vpiše v Prilogo 2.</w:t>
      </w:r>
    </w:p>
    <w:p w14:paraId="660E5057" w14:textId="77777777" w:rsidR="00FF1002" w:rsidRDefault="00FF1002" w:rsidP="00AB5935">
      <w:pPr>
        <w:keepNext/>
        <w:keepLines/>
        <w:jc w:val="both"/>
        <w:rPr>
          <w:rFonts w:ascii="Tahoma" w:hAnsi="Tahoma" w:cs="Tahoma"/>
        </w:rPr>
      </w:pPr>
    </w:p>
    <w:p w14:paraId="37F4F27E" w14:textId="7793A164" w:rsidR="009C094D" w:rsidRPr="00ED1BFF" w:rsidRDefault="009C094D" w:rsidP="00AB5935">
      <w:pPr>
        <w:pStyle w:val="Odstavekseznama"/>
        <w:keepNext/>
        <w:keepLines/>
        <w:numPr>
          <w:ilvl w:val="1"/>
          <w:numId w:val="2"/>
        </w:numPr>
        <w:jc w:val="both"/>
        <w:rPr>
          <w:rFonts w:ascii="Tahoma" w:hAnsi="Tahoma" w:cs="Tahoma"/>
          <w:b/>
        </w:rPr>
      </w:pPr>
      <w:r>
        <w:rPr>
          <w:rFonts w:ascii="Tahoma" w:hAnsi="Tahoma" w:cs="Tahoma"/>
          <w:b/>
        </w:rPr>
        <w:t>Vzdrževanje vozil</w:t>
      </w:r>
    </w:p>
    <w:p w14:paraId="31209C44" w14:textId="77777777" w:rsidR="00582C99" w:rsidRPr="00582C99" w:rsidRDefault="00582C99" w:rsidP="00AB5935">
      <w:pPr>
        <w:keepNext/>
        <w:keepLines/>
        <w:jc w:val="both"/>
        <w:rPr>
          <w:rFonts w:ascii="Tahoma" w:hAnsi="Tahoma" w:cs="Tahoma"/>
          <w:b/>
        </w:rPr>
      </w:pPr>
    </w:p>
    <w:p w14:paraId="36E19D86" w14:textId="77777777" w:rsidR="009C094D" w:rsidRPr="009C094D" w:rsidRDefault="009C094D" w:rsidP="00AB5935">
      <w:pPr>
        <w:keepNext/>
        <w:keepLines/>
        <w:jc w:val="both"/>
        <w:rPr>
          <w:rFonts w:ascii="Tahoma" w:hAnsi="Tahoma" w:cs="Tahoma"/>
        </w:rPr>
      </w:pPr>
      <w:r w:rsidRPr="009C094D">
        <w:rPr>
          <w:rFonts w:ascii="Tahoma" w:hAnsi="Tahoma" w:cs="Tahoma"/>
        </w:rPr>
        <w:t>Predmet javnega naročila zajema tudi vzdrževanje vozil za nekatere sklope predmeta javnega naročila. Posamezni sklopi predmeta javnega naročila, ki zajemajo tudi vzdrževanje vozil, so opredeljeni v točki 1.1. te razpisne dokumentacije.</w:t>
      </w:r>
    </w:p>
    <w:p w14:paraId="0864ECCF" w14:textId="77777777" w:rsidR="009C094D" w:rsidRPr="009C094D" w:rsidRDefault="009C094D" w:rsidP="00AB5935">
      <w:pPr>
        <w:keepNext/>
        <w:keepLines/>
        <w:jc w:val="both"/>
        <w:rPr>
          <w:rFonts w:ascii="Tahoma" w:hAnsi="Tahoma" w:cs="Tahoma"/>
        </w:rPr>
      </w:pPr>
    </w:p>
    <w:p w14:paraId="22DD6D7C" w14:textId="3D6D9FDF" w:rsidR="009C094D" w:rsidRPr="009C094D" w:rsidRDefault="009C094D" w:rsidP="00AB5935">
      <w:pPr>
        <w:keepNext/>
        <w:keepLines/>
        <w:jc w:val="both"/>
        <w:rPr>
          <w:rFonts w:ascii="Tahoma" w:hAnsi="Tahoma" w:cs="Tahoma"/>
        </w:rPr>
      </w:pPr>
      <w:r w:rsidRPr="009C094D">
        <w:rPr>
          <w:rFonts w:ascii="Tahoma" w:hAnsi="Tahoma" w:cs="Tahoma"/>
        </w:rPr>
        <w:t>Ponudnik mora zagotavljati, da bodo storitve, ki so predmet javnega naročila za posamezni sklop predmeta javnega naročila in za katerega gospodarski subjekt oddaja ponudbo, opravljene v skladu s standardi pro</w:t>
      </w:r>
      <w:r w:rsidR="00777CCF">
        <w:rPr>
          <w:rFonts w:ascii="Tahoma" w:hAnsi="Tahoma" w:cs="Tahoma"/>
        </w:rPr>
        <w:t>izv</w:t>
      </w:r>
      <w:r w:rsidR="00680C5A">
        <w:rPr>
          <w:rFonts w:ascii="Tahoma" w:hAnsi="Tahoma" w:cs="Tahoma"/>
        </w:rPr>
        <w:t>ajalca</w:t>
      </w:r>
      <w:r w:rsidRPr="009C094D">
        <w:rPr>
          <w:rFonts w:ascii="Tahoma" w:hAnsi="Tahoma" w:cs="Tahoma"/>
        </w:rPr>
        <w:t xml:space="preserve"> vozil, pri čemer mora ponudnik poznati in upoštevati navodila pro</w:t>
      </w:r>
      <w:r w:rsidR="00777CCF">
        <w:rPr>
          <w:rFonts w:ascii="Tahoma" w:hAnsi="Tahoma" w:cs="Tahoma"/>
        </w:rPr>
        <w:t>izv</w:t>
      </w:r>
      <w:r w:rsidR="00680C5A">
        <w:rPr>
          <w:rFonts w:ascii="Tahoma" w:hAnsi="Tahoma" w:cs="Tahoma"/>
        </w:rPr>
        <w:t>ajalca</w:t>
      </w:r>
      <w:r w:rsidRPr="009C094D">
        <w:rPr>
          <w:rFonts w:ascii="Tahoma" w:hAnsi="Tahoma" w:cs="Tahoma"/>
        </w:rPr>
        <w:t xml:space="preserve"> vozil glede vzdrževanja in popravila vozila, poznati in upoštevati normative pro</w:t>
      </w:r>
      <w:r w:rsidR="00777CCF">
        <w:rPr>
          <w:rFonts w:ascii="Tahoma" w:hAnsi="Tahoma" w:cs="Tahoma"/>
        </w:rPr>
        <w:t>izv</w:t>
      </w:r>
      <w:r w:rsidR="00680C5A">
        <w:rPr>
          <w:rFonts w:ascii="Tahoma" w:hAnsi="Tahoma" w:cs="Tahoma"/>
        </w:rPr>
        <w:t>ajalca</w:t>
      </w:r>
      <w:r w:rsidRPr="009C094D">
        <w:rPr>
          <w:rFonts w:ascii="Tahoma" w:hAnsi="Tahoma" w:cs="Tahoma"/>
        </w:rPr>
        <w:t xml:space="preserve"> vozil glede vzdrževanja in popravila vozil ter vgrajevati tovarniško priznane (originalne ali originalu enakovredne) nadomestne dele.</w:t>
      </w:r>
    </w:p>
    <w:p w14:paraId="23BDEEF0" w14:textId="77777777" w:rsidR="009C094D" w:rsidRPr="009C094D" w:rsidRDefault="009C094D" w:rsidP="00AB5935">
      <w:pPr>
        <w:keepNext/>
        <w:keepLines/>
        <w:jc w:val="both"/>
        <w:rPr>
          <w:rFonts w:ascii="Tahoma" w:hAnsi="Tahoma" w:cs="Tahoma"/>
        </w:rPr>
      </w:pPr>
    </w:p>
    <w:p w14:paraId="48842C34" w14:textId="77777777" w:rsidR="009C094D" w:rsidRPr="009C094D" w:rsidRDefault="009C094D" w:rsidP="00AB5935">
      <w:pPr>
        <w:keepNext/>
        <w:keepLines/>
        <w:jc w:val="both"/>
        <w:rPr>
          <w:rFonts w:ascii="Tahoma" w:hAnsi="Tahoma" w:cs="Tahoma"/>
        </w:rPr>
      </w:pPr>
      <w:r w:rsidRPr="009C094D">
        <w:rPr>
          <w:rFonts w:ascii="Tahoma" w:hAnsi="Tahoma" w:cs="Tahoma"/>
        </w:rPr>
        <w:t>Ponudnik mora biti ustrezno tehnološko opremljen za diagnosticiranje napak in servisiranje ter vzdrževanje osebnih vozil blagovne znamke za sklop za katerega oddaja ponudbo.</w:t>
      </w:r>
    </w:p>
    <w:p w14:paraId="11A09784" w14:textId="77777777" w:rsidR="009C094D" w:rsidRPr="009C094D" w:rsidRDefault="009C094D" w:rsidP="00AB5935">
      <w:pPr>
        <w:keepNext/>
        <w:keepLines/>
        <w:jc w:val="both"/>
        <w:rPr>
          <w:rFonts w:ascii="Tahoma" w:hAnsi="Tahoma"/>
        </w:rPr>
      </w:pPr>
    </w:p>
    <w:p w14:paraId="58E16783" w14:textId="0CC61C75" w:rsidR="009C094D" w:rsidRPr="009C094D" w:rsidRDefault="009C094D" w:rsidP="00AB5935">
      <w:pPr>
        <w:keepNext/>
        <w:keepLines/>
        <w:jc w:val="both"/>
        <w:rPr>
          <w:rFonts w:ascii="Tahoma" w:hAnsi="Tahoma"/>
        </w:rPr>
      </w:pPr>
      <w:r w:rsidRPr="009C094D">
        <w:rPr>
          <w:rFonts w:ascii="Tahoma" w:hAnsi="Tahoma"/>
        </w:rPr>
        <w:t>Izbrani ponudnik, ki bo opravljal tudi storitve vzdrževanja vozil ali strojev, bo moral le te izvajati v skladu z  navodili – smernicami pro</w:t>
      </w:r>
      <w:r w:rsidR="00777CCF">
        <w:rPr>
          <w:rFonts w:ascii="Tahoma" w:hAnsi="Tahoma"/>
        </w:rPr>
        <w:t>izv</w:t>
      </w:r>
      <w:r w:rsidR="00680C5A">
        <w:rPr>
          <w:rFonts w:ascii="Tahoma" w:hAnsi="Tahoma"/>
        </w:rPr>
        <w:t>ajalca</w:t>
      </w:r>
      <w:r w:rsidRPr="009C094D">
        <w:rPr>
          <w:rFonts w:ascii="Tahoma" w:hAnsi="Tahoma"/>
        </w:rPr>
        <w:t xml:space="preserve"> vozil, v katerih so med drugim navedene točke, ki so priznane </w:t>
      </w:r>
      <w:r w:rsidR="00777CCF">
        <w:rPr>
          <w:rFonts w:ascii="Tahoma" w:hAnsi="Tahoma"/>
        </w:rPr>
        <w:t>izvajalcu</w:t>
      </w:r>
      <w:r w:rsidRPr="009C094D">
        <w:rPr>
          <w:rFonts w:ascii="Tahoma" w:hAnsi="Tahoma"/>
        </w:rPr>
        <w:t xml:space="preserve"> za izvedbo posamezne vrste storitve,</w:t>
      </w:r>
      <w:r w:rsidRPr="009C094D">
        <w:rPr>
          <w:rFonts w:ascii="Tahoma" w:hAnsi="Tahoma"/>
          <w:color w:val="FF0000"/>
        </w:rPr>
        <w:t xml:space="preserve"> </w:t>
      </w:r>
      <w:r w:rsidRPr="009C094D">
        <w:rPr>
          <w:rFonts w:ascii="Tahoma" w:hAnsi="Tahoma"/>
        </w:rPr>
        <w:t>podrobno opredeljena težavnost posameznih del, ki jih mora upoštevati serviser (ponudnik) pri izvedbi storitev vzdrževanja.</w:t>
      </w:r>
    </w:p>
    <w:p w14:paraId="5A4CEE25" w14:textId="77777777" w:rsidR="009C094D" w:rsidRPr="009C094D" w:rsidRDefault="009C094D" w:rsidP="00AB5935">
      <w:pPr>
        <w:keepNext/>
        <w:keepLines/>
        <w:jc w:val="both"/>
        <w:rPr>
          <w:rFonts w:ascii="Tahoma" w:hAnsi="Tahoma"/>
        </w:rPr>
      </w:pPr>
    </w:p>
    <w:p w14:paraId="5458EE50" w14:textId="77777777" w:rsidR="009C094D" w:rsidRPr="009C094D" w:rsidRDefault="009C094D" w:rsidP="00AB5935">
      <w:pPr>
        <w:keepNext/>
        <w:keepLines/>
        <w:jc w:val="both"/>
        <w:rPr>
          <w:rFonts w:ascii="Tahoma" w:hAnsi="Tahoma" w:cs="Tahoma"/>
        </w:rPr>
      </w:pPr>
      <w:r w:rsidRPr="009C094D">
        <w:rPr>
          <w:rFonts w:ascii="Tahoma" w:hAnsi="Tahoma" w:cs="Tahoma"/>
        </w:rPr>
        <w:t>Lokacija, na kateri bo ponudnik izvajal vzdrževanje vozil – strojev, ne sme biti več kot 20 kilometrov oddaljena od lokacije naročnika (Cesta dveh cesarjev 111, 1000 Ljubljana). Ponudnik mora v ponudbi podati naslov na katerem se izvaja vzdrževanje vozil in oddaljenost od lokacije naročnike. Naročnik bo točnost navedene razdalje tudi preveril na spletni strani https://zemljevid.najdi.si/najdi z izbiro »Najkrajša pot z avtom«. Pri preračunu razdalje se upošteva najkrajša razdalja od naročnika do ponudnika.</w:t>
      </w:r>
    </w:p>
    <w:p w14:paraId="72BB49FA" w14:textId="77777777" w:rsidR="009C094D" w:rsidRPr="009C094D" w:rsidRDefault="009C094D" w:rsidP="00AB5935">
      <w:pPr>
        <w:keepNext/>
        <w:keepLines/>
        <w:jc w:val="both"/>
        <w:rPr>
          <w:rFonts w:ascii="Tahoma" w:hAnsi="Tahoma" w:cs="Tahoma"/>
        </w:rPr>
      </w:pPr>
    </w:p>
    <w:p w14:paraId="1611F0A3" w14:textId="77777777" w:rsidR="009C094D" w:rsidRPr="009C094D" w:rsidRDefault="009C094D" w:rsidP="00AB5935">
      <w:pPr>
        <w:keepNext/>
        <w:keepLines/>
        <w:jc w:val="both"/>
        <w:rPr>
          <w:rFonts w:ascii="Tahoma" w:hAnsi="Tahoma" w:cs="Tahoma"/>
        </w:rPr>
      </w:pPr>
      <w:r w:rsidRPr="009C094D">
        <w:rPr>
          <w:rFonts w:ascii="Tahoma" w:hAnsi="Tahoma" w:cs="Tahoma"/>
        </w:rPr>
        <w:t>V kolikor je lokacija ponudnika, ki oddaja ponudbo za sklop predmeta javnega naročila, ki zajema tudi vzdrževanje in je od lokacije naročnika oddaljena več kot 20 kilometrov, bo moral  ponudnik na lastne stroške zagotoviti prevzem vozil na lokaciji naročnika (Cesta dveh cesarjev 111, 1000 Ljubljana), pri čemer bo moral:</w:t>
      </w:r>
    </w:p>
    <w:p w14:paraId="49495795" w14:textId="300A822F" w:rsidR="009C094D" w:rsidRPr="009C094D" w:rsidRDefault="009C094D" w:rsidP="00AB5935">
      <w:pPr>
        <w:keepNext/>
        <w:keepLines/>
        <w:numPr>
          <w:ilvl w:val="0"/>
          <w:numId w:val="31"/>
        </w:numPr>
        <w:spacing w:after="200" w:line="276" w:lineRule="auto"/>
        <w:ind w:left="284" w:hanging="219"/>
        <w:contextualSpacing/>
        <w:jc w:val="both"/>
        <w:rPr>
          <w:rFonts w:ascii="Tahoma" w:eastAsia="Calibri" w:hAnsi="Tahoma" w:cs="Tahoma"/>
          <w:lang w:eastAsia="en-US"/>
        </w:rPr>
      </w:pPr>
      <w:r w:rsidRPr="009C094D">
        <w:rPr>
          <w:rFonts w:ascii="Tahoma" w:eastAsia="Calibri" w:hAnsi="Tahoma" w:cs="Tahoma"/>
          <w:lang w:eastAsia="en-US"/>
        </w:rPr>
        <w:t xml:space="preserve">ponudnik zagotoviti prevoz z lastnim tovornim vozilom (naročnikovo tovorno vozilo ali stroj ustrezno naložiti na tovorno vozilo) od lokacije naročnika do lokacije </w:t>
      </w:r>
      <w:r w:rsidR="00777CCF">
        <w:rPr>
          <w:rFonts w:ascii="Tahoma" w:eastAsia="Calibri" w:hAnsi="Tahoma" w:cs="Tahoma"/>
          <w:lang w:eastAsia="en-US"/>
        </w:rPr>
        <w:t>izvajalca</w:t>
      </w:r>
      <w:r w:rsidRPr="009C094D">
        <w:rPr>
          <w:rFonts w:ascii="Tahoma" w:eastAsia="Calibri" w:hAnsi="Tahoma" w:cs="Tahoma"/>
          <w:lang w:eastAsia="en-US"/>
        </w:rPr>
        <w:t xml:space="preserve"> in po popravilu oz. vzdrževanju enako nazaj na isto lokacijo, </w:t>
      </w:r>
    </w:p>
    <w:p w14:paraId="1DB1DC14" w14:textId="5C0B2F78" w:rsidR="009C094D" w:rsidRPr="009C094D" w:rsidRDefault="009C094D" w:rsidP="00AB5935">
      <w:pPr>
        <w:keepNext/>
        <w:keepLines/>
        <w:numPr>
          <w:ilvl w:val="0"/>
          <w:numId w:val="31"/>
        </w:numPr>
        <w:spacing w:after="200" w:line="276" w:lineRule="auto"/>
        <w:ind w:left="284" w:hanging="219"/>
        <w:contextualSpacing/>
        <w:jc w:val="both"/>
        <w:rPr>
          <w:rFonts w:ascii="Tahoma" w:eastAsia="Calibri" w:hAnsi="Tahoma" w:cs="Tahoma"/>
          <w:lang w:eastAsia="en-US"/>
        </w:rPr>
      </w:pPr>
      <w:r w:rsidRPr="009C094D">
        <w:rPr>
          <w:rFonts w:ascii="Tahoma" w:eastAsia="Calibri" w:hAnsi="Tahoma" w:cs="Tahoma"/>
          <w:lang w:eastAsia="en-US"/>
        </w:rPr>
        <w:t xml:space="preserve">ponudnik poskrbeti za ustrezno prevozno zavarovanje vozila oz. kritje stroškov v primeru poškodb, prometnih nesreč in podobno (odgovornosti za prevzeto vozilo od trenutka prevzema le tega s strani </w:t>
      </w:r>
      <w:r w:rsidR="00777CCF">
        <w:rPr>
          <w:rFonts w:ascii="Tahoma" w:eastAsia="Calibri" w:hAnsi="Tahoma" w:cs="Tahoma"/>
          <w:lang w:eastAsia="en-US"/>
        </w:rPr>
        <w:t>izvajalca</w:t>
      </w:r>
      <w:r w:rsidRPr="009C094D">
        <w:rPr>
          <w:rFonts w:ascii="Tahoma" w:eastAsia="Calibri" w:hAnsi="Tahoma" w:cs="Tahoma"/>
          <w:lang w:eastAsia="en-US"/>
        </w:rPr>
        <w:t xml:space="preserve"> do ponovnega prevzema s strani naročnika je na strani </w:t>
      </w:r>
      <w:r w:rsidR="00777CCF">
        <w:rPr>
          <w:rFonts w:ascii="Tahoma" w:eastAsia="Calibri" w:hAnsi="Tahoma" w:cs="Tahoma"/>
          <w:lang w:eastAsia="en-US"/>
        </w:rPr>
        <w:t>izvajalca</w:t>
      </w:r>
      <w:r w:rsidRPr="009C094D">
        <w:rPr>
          <w:rFonts w:ascii="Tahoma" w:eastAsia="Calibri" w:hAnsi="Tahoma" w:cs="Tahoma"/>
          <w:lang w:eastAsia="en-US"/>
        </w:rPr>
        <w:t>).</w:t>
      </w:r>
    </w:p>
    <w:p w14:paraId="4B54A2CA" w14:textId="77777777" w:rsidR="009C094D" w:rsidRPr="009C094D" w:rsidRDefault="009C094D" w:rsidP="00AB5935">
      <w:pPr>
        <w:keepNext/>
        <w:keepLines/>
        <w:jc w:val="both"/>
        <w:rPr>
          <w:rFonts w:ascii="Tahoma" w:eastAsia="Calibri" w:hAnsi="Tahoma" w:cs="Tahoma"/>
          <w:sz w:val="14"/>
          <w:szCs w:val="22"/>
          <w:lang w:eastAsia="en-US"/>
        </w:rPr>
      </w:pPr>
    </w:p>
    <w:p w14:paraId="08F5E9B7" w14:textId="77777777" w:rsidR="009C094D" w:rsidRPr="009C094D" w:rsidRDefault="009C094D" w:rsidP="00AB5935">
      <w:pPr>
        <w:keepNext/>
        <w:keepLines/>
        <w:jc w:val="both"/>
        <w:rPr>
          <w:rFonts w:ascii="Tahoma" w:eastAsia="Calibri" w:hAnsi="Tahoma" w:cs="Tahoma"/>
          <w:szCs w:val="22"/>
          <w:lang w:eastAsia="en-US"/>
        </w:rPr>
      </w:pPr>
      <w:r w:rsidRPr="009C094D">
        <w:rPr>
          <w:rFonts w:ascii="Tahoma" w:eastAsia="Calibri" w:hAnsi="Tahoma" w:cs="Tahoma"/>
          <w:szCs w:val="22"/>
          <w:lang w:eastAsia="en-US"/>
        </w:rPr>
        <w:t>(V primeru, če bo izbran ponudnik, ki je od lokacije</w:t>
      </w:r>
      <w:r w:rsidRPr="009C094D">
        <w:rPr>
          <w:rFonts w:ascii="Tahoma" w:hAnsi="Tahoma" w:cs="Tahoma"/>
        </w:rPr>
        <w:t xml:space="preserve"> Cesta dveh cesarjev 111, 1000 Ljubljana oddaljen več kot 20 kilometrov, </w:t>
      </w:r>
      <w:r w:rsidRPr="009C094D">
        <w:rPr>
          <w:rFonts w:ascii="Tahoma" w:eastAsia="Calibri" w:hAnsi="Tahoma" w:cs="Tahoma"/>
          <w:szCs w:val="22"/>
          <w:lang w:eastAsia="en-US"/>
        </w:rPr>
        <w:t>bo naročnik ustrezno uskladil vsebino okvirnega sporazuma glede izvedbe v skladu z zgoraj navedenim).</w:t>
      </w:r>
    </w:p>
    <w:p w14:paraId="5D13CC26" w14:textId="77777777" w:rsidR="009C094D" w:rsidRPr="009C094D" w:rsidRDefault="009C094D" w:rsidP="00AB5935">
      <w:pPr>
        <w:keepNext/>
        <w:keepLines/>
        <w:jc w:val="both"/>
        <w:rPr>
          <w:rFonts w:ascii="Tahoma" w:hAnsi="Tahoma"/>
        </w:rPr>
      </w:pPr>
    </w:p>
    <w:p w14:paraId="5B8BB042" w14:textId="77777777" w:rsidR="009C094D" w:rsidRPr="009C094D" w:rsidRDefault="009C094D" w:rsidP="00AB5935">
      <w:pPr>
        <w:keepNext/>
        <w:keepLines/>
        <w:jc w:val="both"/>
        <w:rPr>
          <w:rFonts w:ascii="Tahoma" w:hAnsi="Tahoma" w:cs="Tahoma"/>
        </w:rPr>
      </w:pPr>
      <w:r w:rsidRPr="009C094D">
        <w:rPr>
          <w:rFonts w:ascii="Tahoma" w:hAnsi="Tahoma"/>
        </w:rPr>
        <w:t xml:space="preserve">Izbrani ponudnik bo moral naročniku zagotavljati popust </w:t>
      </w:r>
      <w:r w:rsidRPr="009C094D">
        <w:rPr>
          <w:rFonts w:ascii="Tahoma" w:hAnsi="Tahoma" w:cs="Tahoma"/>
        </w:rPr>
        <w:t>na veljavni cenik prodajalca za vse ostale storitve, ki niso navedene v ponudbenem predračunu in jih bo naročnik morebiti potreboval v času veljavnosti okvirnega sporazuma, v višini najmanj 15 % na dan opravljene storitve.</w:t>
      </w:r>
    </w:p>
    <w:p w14:paraId="18F5C7BE" w14:textId="77777777" w:rsidR="009C094D" w:rsidRPr="009C094D" w:rsidRDefault="009C094D" w:rsidP="00AB5935">
      <w:pPr>
        <w:keepNext/>
        <w:keepLines/>
        <w:jc w:val="both"/>
        <w:rPr>
          <w:rFonts w:ascii="Tahoma" w:hAnsi="Tahoma" w:cs="Tahoma"/>
        </w:rPr>
      </w:pPr>
    </w:p>
    <w:p w14:paraId="27FC8FDA" w14:textId="77777777" w:rsidR="009C094D" w:rsidRPr="009C094D" w:rsidRDefault="009C094D" w:rsidP="00AB5935">
      <w:pPr>
        <w:keepNext/>
        <w:keepLines/>
        <w:tabs>
          <w:tab w:val="left" w:pos="1702"/>
        </w:tabs>
        <w:suppressAutoHyphens/>
        <w:jc w:val="both"/>
        <w:rPr>
          <w:rFonts w:ascii="Tahoma" w:hAnsi="Tahoma" w:cs="Tahoma"/>
          <w:lang w:eastAsia="ar-SA"/>
        </w:rPr>
      </w:pPr>
      <w:r w:rsidRPr="001012A2">
        <w:rPr>
          <w:rFonts w:ascii="Tahoma" w:hAnsi="Tahoma" w:cs="Tahoma"/>
          <w:lang w:eastAsia="ar-SA"/>
        </w:rPr>
        <w:lastRenderedPageBreak/>
        <w:t>Predmet javnega naročila ne zajema storitev oziroma popravil vozil, ki jih bo izbrani ponudnik izvajal iz naslova uveljavljanje škode iz kasko police naročnika ali uveljavljanje škode iz police druge zavarovalnice.</w:t>
      </w:r>
    </w:p>
    <w:p w14:paraId="0CA4F676" w14:textId="2CA39989" w:rsidR="003C3B9C" w:rsidRDefault="003C3B9C" w:rsidP="00AB5935">
      <w:pPr>
        <w:pStyle w:val="Telobesedila211"/>
        <w:keepNext/>
        <w:keepLines/>
        <w:rPr>
          <w:rFonts w:ascii="Tahoma" w:hAnsi="Tahoma" w:cs="Tahoma"/>
          <w:sz w:val="20"/>
          <w:szCs w:val="20"/>
        </w:rPr>
      </w:pPr>
    </w:p>
    <w:p w14:paraId="1B45E84D" w14:textId="4E4A03E0" w:rsidR="003C3B9C" w:rsidRPr="009C094D" w:rsidRDefault="009C094D" w:rsidP="00AB5935">
      <w:pPr>
        <w:pStyle w:val="Odstavekseznama"/>
        <w:keepNext/>
        <w:keepLines/>
        <w:numPr>
          <w:ilvl w:val="1"/>
          <w:numId w:val="2"/>
        </w:numPr>
        <w:jc w:val="both"/>
        <w:rPr>
          <w:rFonts w:ascii="Tahoma" w:hAnsi="Tahoma" w:cs="Tahoma"/>
          <w:b/>
        </w:rPr>
      </w:pPr>
      <w:r>
        <w:rPr>
          <w:rFonts w:ascii="Tahoma" w:hAnsi="Tahoma" w:cs="Tahoma"/>
          <w:b/>
        </w:rPr>
        <w:t>Tehnična podpora</w:t>
      </w:r>
    </w:p>
    <w:p w14:paraId="2389A378" w14:textId="1DDEB6BF" w:rsidR="00D76856" w:rsidRDefault="00D76856" w:rsidP="00AB5935">
      <w:pPr>
        <w:pStyle w:val="Telobesedila211"/>
        <w:keepNext/>
        <w:keepLines/>
        <w:rPr>
          <w:rFonts w:ascii="Tahoma" w:hAnsi="Tahoma" w:cs="Tahoma"/>
          <w:sz w:val="20"/>
          <w:szCs w:val="20"/>
        </w:rPr>
      </w:pPr>
    </w:p>
    <w:p w14:paraId="2A3257E3" w14:textId="77777777" w:rsidR="009C094D" w:rsidRPr="00EF2A1F" w:rsidRDefault="009C094D" w:rsidP="00AB5935">
      <w:pPr>
        <w:keepNext/>
        <w:keepLines/>
        <w:spacing w:after="120"/>
        <w:jc w:val="both"/>
        <w:rPr>
          <w:rFonts w:ascii="Tahoma" w:hAnsi="Tahoma" w:cs="Tahoma"/>
        </w:rPr>
      </w:pPr>
      <w:r w:rsidRPr="00EF2A1F">
        <w:rPr>
          <w:rFonts w:ascii="Tahoma" w:hAnsi="Tahoma" w:cs="Tahoma"/>
        </w:rPr>
        <w:t>Ponudnik bo moral naročniku nuditi vso tehnično in strokovno pomoč v kolikor jo bo zahteval in sicer:</w:t>
      </w:r>
    </w:p>
    <w:p w14:paraId="68627974" w14:textId="77777777" w:rsidR="009C094D" w:rsidRPr="00EF2A1F" w:rsidRDefault="009C094D" w:rsidP="00AB5935">
      <w:pPr>
        <w:keepNext/>
        <w:keepLines/>
        <w:numPr>
          <w:ilvl w:val="0"/>
          <w:numId w:val="5"/>
        </w:numPr>
        <w:contextualSpacing/>
        <w:jc w:val="both"/>
        <w:rPr>
          <w:rFonts w:ascii="Tahoma" w:hAnsi="Tahoma" w:cs="Tahoma"/>
        </w:rPr>
      </w:pPr>
      <w:r w:rsidRPr="00EF2A1F">
        <w:rPr>
          <w:rFonts w:ascii="Tahoma" w:hAnsi="Tahoma" w:cs="Tahoma"/>
        </w:rPr>
        <w:t>če bo imel težave pri definiranju posameznih nadomestnih delov pri naročanju,</w:t>
      </w:r>
    </w:p>
    <w:p w14:paraId="24DA36C0" w14:textId="77777777" w:rsidR="009C094D" w:rsidRPr="00EF2A1F" w:rsidRDefault="009C094D" w:rsidP="00AB5935">
      <w:pPr>
        <w:keepNext/>
        <w:keepLines/>
        <w:numPr>
          <w:ilvl w:val="0"/>
          <w:numId w:val="5"/>
        </w:numPr>
        <w:contextualSpacing/>
        <w:jc w:val="both"/>
        <w:rPr>
          <w:rFonts w:ascii="Tahoma" w:hAnsi="Tahoma" w:cs="Tahoma"/>
        </w:rPr>
      </w:pPr>
      <w:r w:rsidRPr="00EF2A1F">
        <w:rPr>
          <w:rFonts w:ascii="Tahoma" w:hAnsi="Tahoma" w:cs="Tahoma"/>
        </w:rPr>
        <w:t>če bodo za vgradnjo dobavljenega rezervnega dela potrebni posebni pogoji in znanja ob vgradnji, ki jih naročnik še nima.</w:t>
      </w:r>
    </w:p>
    <w:p w14:paraId="627334E5" w14:textId="77777777" w:rsidR="009C094D" w:rsidRPr="00EF2A1F" w:rsidRDefault="009C094D" w:rsidP="00AB5935">
      <w:pPr>
        <w:keepNext/>
        <w:keepLines/>
        <w:jc w:val="both"/>
        <w:rPr>
          <w:rFonts w:ascii="Tahoma" w:hAnsi="Tahoma" w:cs="Tahoma"/>
        </w:rPr>
      </w:pPr>
    </w:p>
    <w:p w14:paraId="78C12A87" w14:textId="35AD4122" w:rsidR="009C094D" w:rsidRDefault="009C094D" w:rsidP="00AB5935">
      <w:pPr>
        <w:keepNext/>
        <w:keepLines/>
        <w:jc w:val="both"/>
        <w:rPr>
          <w:rFonts w:ascii="Tahoma" w:hAnsi="Tahoma" w:cs="Tahoma"/>
        </w:rPr>
      </w:pPr>
      <w:r w:rsidRPr="00EF2A1F">
        <w:rPr>
          <w:rFonts w:ascii="Tahoma" w:hAnsi="Tahoma" w:cs="Tahoma"/>
        </w:rPr>
        <w:t>Prav tako bo moral ponudnik naročnika sprotno obveščati o spremembah na nadomestnih delih in eventualnih novih kataloških številkah obstoječih, v posameznem predračunu navedenih nadomestnih delov ter zagotoviti dostop do kataloga nadomestnih delov.</w:t>
      </w:r>
    </w:p>
    <w:p w14:paraId="52A883E0" w14:textId="53A7DFD1" w:rsidR="009C094D" w:rsidRDefault="009C094D" w:rsidP="00AB5935">
      <w:pPr>
        <w:keepNext/>
        <w:keepLines/>
        <w:jc w:val="both"/>
        <w:rPr>
          <w:rFonts w:ascii="Tahoma" w:hAnsi="Tahoma" w:cs="Tahoma"/>
        </w:rPr>
      </w:pPr>
    </w:p>
    <w:p w14:paraId="6A424132" w14:textId="19EC08F6"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Rok in način dobave</w:t>
      </w:r>
    </w:p>
    <w:p w14:paraId="0F208DD3" w14:textId="17FB1563" w:rsidR="009C094D" w:rsidRDefault="009C094D" w:rsidP="00AB5935">
      <w:pPr>
        <w:keepNext/>
        <w:keepLines/>
        <w:jc w:val="both"/>
        <w:rPr>
          <w:rFonts w:ascii="Tahoma" w:hAnsi="Tahoma" w:cs="Tahoma"/>
          <w:b/>
        </w:rPr>
      </w:pPr>
    </w:p>
    <w:p w14:paraId="356A8417" w14:textId="29710B0A" w:rsidR="009C094D" w:rsidRPr="009C094D" w:rsidRDefault="009C094D" w:rsidP="00AB5935">
      <w:pPr>
        <w:keepNext/>
        <w:keepLines/>
        <w:jc w:val="both"/>
        <w:rPr>
          <w:rFonts w:ascii="Tahoma" w:hAnsi="Tahoma" w:cs="Tahoma"/>
        </w:rPr>
      </w:pPr>
      <w:r w:rsidRPr="009C094D">
        <w:rPr>
          <w:rFonts w:ascii="Tahoma" w:hAnsi="Tahoma" w:cs="Tahoma"/>
        </w:rPr>
        <w:t xml:space="preserve">Dobavni rok ne sme biti daljši od treh (3) dni od dneva prejema naročila (pisno, tel., </w:t>
      </w:r>
      <w:r w:rsidR="00AB7FF8">
        <w:rPr>
          <w:rFonts w:ascii="Tahoma" w:hAnsi="Tahoma" w:cs="Tahoma"/>
        </w:rPr>
        <w:t xml:space="preserve">e- </w:t>
      </w:r>
      <w:r w:rsidRPr="009C094D">
        <w:rPr>
          <w:rFonts w:ascii="Tahoma" w:hAnsi="Tahoma" w:cs="Tahoma"/>
        </w:rPr>
        <w:t xml:space="preserve">mail). V kolikor  naročnik pri naročilu izrazi potrebo po interventni dobavi se ponudnik zavezuje, da bo dobavni rok v čim krajšem času. V kolikor prodajalec pri sprejemu naročila ugotovi, da posamezno blago ne bo možno dobaviti v dogovorjenem roku, mora o tem nemudoma obvestiti kupca in pri tem navesti vzroke zamude ter navesti pričakovan dobavni rok, ki skupno ne sme biti daljši od sedmih (7) dni od dneva prejema naročila. </w:t>
      </w:r>
    </w:p>
    <w:p w14:paraId="525A2B37" w14:textId="77777777" w:rsidR="009C094D" w:rsidRPr="009C094D" w:rsidRDefault="009C094D" w:rsidP="00AB5935">
      <w:pPr>
        <w:keepNext/>
        <w:keepLines/>
        <w:jc w:val="both"/>
        <w:rPr>
          <w:rFonts w:ascii="Tahoma" w:hAnsi="Tahoma" w:cs="Tahoma"/>
        </w:rPr>
      </w:pPr>
    </w:p>
    <w:p w14:paraId="6838B40C" w14:textId="77777777" w:rsidR="009C094D" w:rsidRPr="009C094D" w:rsidRDefault="009C094D" w:rsidP="00AB5935">
      <w:pPr>
        <w:keepNext/>
        <w:keepLines/>
        <w:jc w:val="both"/>
        <w:rPr>
          <w:rFonts w:ascii="Tahoma" w:hAnsi="Tahoma" w:cs="Tahoma"/>
        </w:rPr>
      </w:pPr>
      <w:r w:rsidRPr="009C094D">
        <w:rPr>
          <w:rFonts w:ascii="Tahoma" w:hAnsi="Tahoma" w:cs="Tahoma"/>
        </w:rPr>
        <w:t>Naročnik bo posamezna naročila znotraj posameznega sklopa, oddajal sukcesivno na podlagi sprotnih, pisnih naročil.</w:t>
      </w:r>
    </w:p>
    <w:p w14:paraId="62600CBF" w14:textId="77777777" w:rsidR="009C094D" w:rsidRPr="009C094D" w:rsidRDefault="009C094D" w:rsidP="00AB5935">
      <w:pPr>
        <w:keepNext/>
        <w:keepLines/>
        <w:jc w:val="both"/>
        <w:rPr>
          <w:rFonts w:ascii="Tahoma" w:hAnsi="Tahoma" w:cs="Tahoma"/>
        </w:rPr>
      </w:pPr>
    </w:p>
    <w:p w14:paraId="3B2B4633" w14:textId="3EEA8464" w:rsidR="009C094D" w:rsidRPr="009C094D" w:rsidRDefault="009C094D" w:rsidP="00AB5935">
      <w:pPr>
        <w:keepNext/>
        <w:keepLines/>
        <w:jc w:val="both"/>
        <w:rPr>
          <w:rFonts w:ascii="Tahoma" w:hAnsi="Tahoma" w:cs="Tahoma"/>
        </w:rPr>
      </w:pPr>
      <w:r w:rsidRPr="009C094D">
        <w:rPr>
          <w:rFonts w:ascii="Tahoma" w:hAnsi="Tahoma" w:cs="Tahoma"/>
        </w:rPr>
        <w:t>Prodajalec bo za posamezni sklop predmeta javnega naročila obvezan predmet okvirnega sporazuma dobavljati na lokacijo kupca (</w:t>
      </w:r>
      <w:proofErr w:type="spellStart"/>
      <w:r w:rsidRPr="009C094D">
        <w:rPr>
          <w:rFonts w:ascii="Tahoma" w:hAnsi="Tahoma" w:cs="Tahoma"/>
        </w:rPr>
        <w:t>fco</w:t>
      </w:r>
      <w:proofErr w:type="spellEnd"/>
      <w:r w:rsidRPr="009C094D">
        <w:rPr>
          <w:rFonts w:ascii="Tahoma" w:hAnsi="Tahoma" w:cs="Tahoma"/>
        </w:rPr>
        <w:t xml:space="preserve">. skladišče kupca- razloženo). </w:t>
      </w:r>
    </w:p>
    <w:p w14:paraId="58174263" w14:textId="77777777" w:rsidR="00AB7FF8" w:rsidRDefault="00AB7FF8" w:rsidP="00AB5935">
      <w:pPr>
        <w:keepNext/>
        <w:keepLines/>
        <w:jc w:val="both"/>
        <w:rPr>
          <w:rFonts w:ascii="Tahoma" w:hAnsi="Tahoma" w:cs="Tahoma"/>
          <w:b/>
        </w:rPr>
      </w:pPr>
    </w:p>
    <w:p w14:paraId="0630ED7F" w14:textId="41E061DD" w:rsidR="009C094D" w:rsidRPr="009C094D" w:rsidRDefault="009C094D" w:rsidP="00AB5935">
      <w:pPr>
        <w:keepNext/>
        <w:keepLines/>
        <w:jc w:val="both"/>
        <w:rPr>
          <w:rFonts w:ascii="Tahoma" w:hAnsi="Tahoma" w:cs="Tahoma"/>
          <w:b/>
        </w:rPr>
      </w:pPr>
      <w:r w:rsidRPr="009C094D">
        <w:rPr>
          <w:rFonts w:ascii="Tahoma" w:hAnsi="Tahoma" w:cs="Tahoma"/>
          <w:b/>
        </w:rPr>
        <w:t>VELJA SAMO ZA SKLOP št. 15</w:t>
      </w:r>
    </w:p>
    <w:p w14:paraId="1E13C1E2" w14:textId="1FCD59F6" w:rsidR="009C094D" w:rsidRPr="009C094D" w:rsidRDefault="00777CCF" w:rsidP="00AB5935">
      <w:pPr>
        <w:keepNext/>
        <w:keepLines/>
        <w:jc w:val="both"/>
        <w:rPr>
          <w:rFonts w:ascii="Tahoma" w:hAnsi="Tahoma" w:cs="Tahoma"/>
        </w:rPr>
      </w:pPr>
      <w:r>
        <w:rPr>
          <w:rFonts w:ascii="Tahoma" w:hAnsi="Tahoma" w:cs="Tahoma"/>
        </w:rPr>
        <w:t>Izvajalec</w:t>
      </w:r>
      <w:r w:rsidR="009C094D" w:rsidRPr="009C094D">
        <w:rPr>
          <w:rFonts w:ascii="Tahoma" w:hAnsi="Tahoma" w:cs="Tahoma"/>
        </w:rPr>
        <w:t xml:space="preserve"> bo moral  za sklop 15: Hidravlične in ostale cevi ter priključki (izdelava in popravilo) dostaviti na lokacijo Cesta dveh cesarjev 111, v roku najmanj štirih delovnih ur od prevzema vzorca na lokaciji naročnika. </w:t>
      </w:r>
      <w:r>
        <w:rPr>
          <w:rFonts w:ascii="Tahoma" w:hAnsi="Tahoma" w:cs="Tahoma"/>
        </w:rPr>
        <w:t>Izvajalec</w:t>
      </w:r>
      <w:r w:rsidR="009C094D" w:rsidRPr="009C094D">
        <w:rPr>
          <w:rFonts w:ascii="Tahoma" w:hAnsi="Tahoma" w:cs="Tahoma"/>
        </w:rPr>
        <w:t xml:space="preserve"> mora vzorec prevzeti v roku ene delovne ure od poziva naročnika (pisno, tel., mail), oddanega vsak delovni dan med 6:00 in 14:00 delovno uro. Za delovne ure se šteje čas med 6:00 in 14:00 uro posameznega delovnega dne.</w:t>
      </w:r>
    </w:p>
    <w:p w14:paraId="16702CB1" w14:textId="25BDBE25" w:rsidR="009C094D" w:rsidRDefault="009C094D" w:rsidP="00AB5935">
      <w:pPr>
        <w:keepNext/>
        <w:keepLines/>
        <w:jc w:val="both"/>
        <w:rPr>
          <w:rFonts w:ascii="Tahoma" w:hAnsi="Tahoma" w:cs="Tahoma"/>
        </w:rPr>
      </w:pPr>
    </w:p>
    <w:p w14:paraId="255C60F2" w14:textId="2B76FDA0"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Reklamacije</w:t>
      </w:r>
    </w:p>
    <w:p w14:paraId="0EECBC98" w14:textId="74AED3A3" w:rsidR="009C094D" w:rsidRDefault="009C094D" w:rsidP="00AB5935">
      <w:pPr>
        <w:keepNext/>
        <w:keepLines/>
        <w:jc w:val="both"/>
        <w:rPr>
          <w:rFonts w:ascii="Tahoma" w:hAnsi="Tahoma" w:cs="Tahoma"/>
          <w:b/>
        </w:rPr>
      </w:pPr>
    </w:p>
    <w:p w14:paraId="71FA0188" w14:textId="20194F97" w:rsidR="009C094D" w:rsidRPr="009C094D" w:rsidRDefault="009C094D" w:rsidP="00AB5935">
      <w:pPr>
        <w:keepNext/>
        <w:keepLines/>
        <w:jc w:val="both"/>
        <w:rPr>
          <w:rFonts w:ascii="Tahoma" w:hAnsi="Tahoma" w:cs="Tahoma"/>
        </w:rPr>
      </w:pPr>
      <w:r w:rsidRPr="00EF2A1F">
        <w:rPr>
          <w:rFonts w:ascii="Tahoma" w:hAnsi="Tahoma" w:cs="Tahoma"/>
        </w:rPr>
        <w:t>Naročnik bo morebitne reklamacije uveljavljal v skladu z določili Obligacijskega zakonika ter v skladu z določili, navedenimi v osnutku okvirnega sporazuma.</w:t>
      </w:r>
    </w:p>
    <w:p w14:paraId="27B900CB" w14:textId="77777777" w:rsidR="009C094D" w:rsidRDefault="009C094D" w:rsidP="00AB5935">
      <w:pPr>
        <w:keepNext/>
        <w:keepLines/>
        <w:jc w:val="both"/>
        <w:rPr>
          <w:rFonts w:ascii="Tahoma" w:hAnsi="Tahoma" w:cs="Tahoma"/>
          <w:b/>
        </w:rPr>
      </w:pPr>
    </w:p>
    <w:p w14:paraId="2EDE1501" w14:textId="52945388" w:rsidR="009C094D" w:rsidRDefault="00B446B1" w:rsidP="00AB5935">
      <w:pPr>
        <w:pStyle w:val="Odstavekseznama"/>
        <w:keepNext/>
        <w:keepLines/>
        <w:numPr>
          <w:ilvl w:val="1"/>
          <w:numId w:val="2"/>
        </w:numPr>
        <w:jc w:val="both"/>
        <w:rPr>
          <w:rFonts w:ascii="Tahoma" w:hAnsi="Tahoma" w:cs="Tahoma"/>
          <w:b/>
        </w:rPr>
      </w:pPr>
      <w:r>
        <w:rPr>
          <w:rFonts w:ascii="Tahoma" w:hAnsi="Tahoma" w:cs="Tahoma"/>
          <w:b/>
        </w:rPr>
        <w:t>Odvoz in uničenje odpadkov</w:t>
      </w:r>
    </w:p>
    <w:p w14:paraId="1028D3E3" w14:textId="3EAAE065" w:rsidR="009C094D" w:rsidRDefault="009C094D" w:rsidP="00AB5935">
      <w:pPr>
        <w:keepNext/>
        <w:keepLines/>
        <w:jc w:val="both"/>
        <w:rPr>
          <w:rFonts w:ascii="Tahoma" w:hAnsi="Tahoma" w:cs="Tahoma"/>
          <w:b/>
        </w:rPr>
      </w:pPr>
    </w:p>
    <w:p w14:paraId="51D14353" w14:textId="453D491F" w:rsidR="000957E2" w:rsidRDefault="000957E2" w:rsidP="00AB5935">
      <w:pPr>
        <w:keepNext/>
        <w:keepLines/>
        <w:jc w:val="both"/>
        <w:rPr>
          <w:rFonts w:ascii="Tahoma" w:hAnsi="Tahoma" w:cs="Tahoma"/>
        </w:rPr>
      </w:pPr>
      <w:r>
        <w:rPr>
          <w:rFonts w:ascii="Tahoma" w:hAnsi="Tahoma" w:cs="Tahoma"/>
        </w:rPr>
        <w:t>Vrste odpadkov, ki nastajajo naročniku pri izvajanju svojih dejavnosti:</w:t>
      </w:r>
    </w:p>
    <w:tbl>
      <w:tblPr>
        <w:tblStyle w:val="Tabelamrea"/>
        <w:tblW w:w="0" w:type="auto"/>
        <w:tblLook w:val="04A0" w:firstRow="1" w:lastRow="0" w:firstColumn="1" w:lastColumn="0" w:noHBand="0" w:noVBand="1"/>
      </w:tblPr>
      <w:tblGrid>
        <w:gridCol w:w="4530"/>
        <w:gridCol w:w="4531"/>
      </w:tblGrid>
      <w:tr w:rsidR="007849A9" w14:paraId="40A5409E" w14:textId="77777777" w:rsidTr="007849A9">
        <w:tc>
          <w:tcPr>
            <w:tcW w:w="4530" w:type="dxa"/>
          </w:tcPr>
          <w:p w14:paraId="17EB8302" w14:textId="17CA38D9" w:rsidR="007849A9" w:rsidRDefault="007849A9" w:rsidP="00AB5935">
            <w:pPr>
              <w:keepNext/>
              <w:keepLines/>
              <w:jc w:val="both"/>
              <w:rPr>
                <w:rFonts w:ascii="Tahoma" w:hAnsi="Tahoma" w:cs="Tahoma"/>
              </w:rPr>
            </w:pPr>
            <w:r>
              <w:rPr>
                <w:rFonts w:ascii="Tahoma" w:hAnsi="Tahoma" w:cs="Tahoma"/>
              </w:rPr>
              <w:t>Papir in kartonska embalaža</w:t>
            </w:r>
          </w:p>
        </w:tc>
        <w:tc>
          <w:tcPr>
            <w:tcW w:w="4531" w:type="dxa"/>
          </w:tcPr>
          <w:p w14:paraId="410D91F5" w14:textId="5DB52649" w:rsidR="007849A9" w:rsidRDefault="007849A9" w:rsidP="00AB5935">
            <w:pPr>
              <w:keepNext/>
              <w:keepLines/>
              <w:jc w:val="both"/>
              <w:rPr>
                <w:rFonts w:ascii="Tahoma" w:hAnsi="Tahoma" w:cs="Tahoma"/>
              </w:rPr>
            </w:pPr>
            <w:r>
              <w:rPr>
                <w:rFonts w:ascii="Tahoma" w:hAnsi="Tahoma" w:cs="Tahoma"/>
              </w:rPr>
              <w:t>Klasifikacijska številka: 15 01 01</w:t>
            </w:r>
          </w:p>
        </w:tc>
      </w:tr>
      <w:tr w:rsidR="007849A9" w14:paraId="44C7C852" w14:textId="77777777" w:rsidTr="007849A9">
        <w:tc>
          <w:tcPr>
            <w:tcW w:w="4530" w:type="dxa"/>
          </w:tcPr>
          <w:p w14:paraId="1EACB45C" w14:textId="58CD3272" w:rsidR="007849A9" w:rsidRDefault="007849A9" w:rsidP="00AB5935">
            <w:pPr>
              <w:keepNext/>
              <w:keepLines/>
              <w:jc w:val="both"/>
              <w:rPr>
                <w:rFonts w:ascii="Tahoma" w:hAnsi="Tahoma" w:cs="Tahoma"/>
              </w:rPr>
            </w:pPr>
            <w:r>
              <w:rPr>
                <w:rFonts w:ascii="Tahoma" w:hAnsi="Tahoma" w:cs="Tahoma"/>
              </w:rPr>
              <w:t>Plastična embalaža</w:t>
            </w:r>
          </w:p>
        </w:tc>
        <w:tc>
          <w:tcPr>
            <w:tcW w:w="4531" w:type="dxa"/>
          </w:tcPr>
          <w:p w14:paraId="628FE16C" w14:textId="380BE9BC" w:rsidR="007849A9" w:rsidRDefault="007849A9" w:rsidP="00AB5935">
            <w:pPr>
              <w:keepNext/>
              <w:keepLines/>
              <w:jc w:val="both"/>
              <w:rPr>
                <w:rFonts w:ascii="Tahoma" w:hAnsi="Tahoma" w:cs="Tahoma"/>
              </w:rPr>
            </w:pPr>
            <w:r>
              <w:rPr>
                <w:rFonts w:ascii="Tahoma" w:hAnsi="Tahoma" w:cs="Tahoma"/>
              </w:rPr>
              <w:t>Klasifikacijska številka: 15 01 02</w:t>
            </w:r>
          </w:p>
        </w:tc>
      </w:tr>
      <w:tr w:rsidR="007849A9" w14:paraId="496D580E" w14:textId="77777777" w:rsidTr="007849A9">
        <w:tc>
          <w:tcPr>
            <w:tcW w:w="4530" w:type="dxa"/>
          </w:tcPr>
          <w:p w14:paraId="3F5CD4B2" w14:textId="34A6DF08" w:rsidR="007849A9" w:rsidRDefault="007849A9" w:rsidP="00AB5935">
            <w:pPr>
              <w:keepNext/>
              <w:keepLines/>
              <w:jc w:val="both"/>
              <w:rPr>
                <w:rFonts w:ascii="Tahoma" w:hAnsi="Tahoma" w:cs="Tahoma"/>
              </w:rPr>
            </w:pPr>
            <w:r>
              <w:rPr>
                <w:rFonts w:ascii="Tahoma" w:hAnsi="Tahoma" w:cs="Tahoma"/>
              </w:rPr>
              <w:t>Druga tovrstna sestavina – odpadna guma</w:t>
            </w:r>
          </w:p>
        </w:tc>
        <w:tc>
          <w:tcPr>
            <w:tcW w:w="4531" w:type="dxa"/>
          </w:tcPr>
          <w:p w14:paraId="67588182" w14:textId="5F08080D" w:rsidR="007849A9" w:rsidRDefault="007849A9" w:rsidP="00AB5935">
            <w:pPr>
              <w:keepNext/>
              <w:keepLines/>
              <w:jc w:val="both"/>
              <w:rPr>
                <w:rFonts w:ascii="Tahoma" w:hAnsi="Tahoma" w:cs="Tahoma"/>
              </w:rPr>
            </w:pPr>
            <w:r>
              <w:rPr>
                <w:rFonts w:ascii="Tahoma" w:hAnsi="Tahoma" w:cs="Tahoma"/>
              </w:rPr>
              <w:t>Klasifikacijska številka: 16 01 22</w:t>
            </w:r>
          </w:p>
        </w:tc>
      </w:tr>
      <w:tr w:rsidR="007849A9" w14:paraId="2C9254BD" w14:textId="77777777" w:rsidTr="007849A9">
        <w:tc>
          <w:tcPr>
            <w:tcW w:w="4530" w:type="dxa"/>
          </w:tcPr>
          <w:p w14:paraId="02D7E649" w14:textId="6CC06423" w:rsidR="007849A9" w:rsidRDefault="007849A9" w:rsidP="00AB5935">
            <w:pPr>
              <w:keepNext/>
              <w:keepLines/>
              <w:jc w:val="both"/>
              <w:rPr>
                <w:rFonts w:ascii="Tahoma" w:hAnsi="Tahoma" w:cs="Tahoma"/>
              </w:rPr>
            </w:pPr>
            <w:r>
              <w:rPr>
                <w:rFonts w:ascii="Tahoma" w:hAnsi="Tahoma" w:cs="Tahoma"/>
              </w:rPr>
              <w:t>Odpadni oljni čistilci</w:t>
            </w:r>
          </w:p>
        </w:tc>
        <w:tc>
          <w:tcPr>
            <w:tcW w:w="4531" w:type="dxa"/>
          </w:tcPr>
          <w:p w14:paraId="2FAA1FCA" w14:textId="2D5523A3" w:rsidR="007849A9" w:rsidRDefault="007849A9" w:rsidP="00AB5935">
            <w:pPr>
              <w:keepNext/>
              <w:keepLines/>
              <w:jc w:val="both"/>
              <w:rPr>
                <w:rFonts w:ascii="Tahoma" w:hAnsi="Tahoma" w:cs="Tahoma"/>
              </w:rPr>
            </w:pPr>
            <w:r>
              <w:rPr>
                <w:rFonts w:ascii="Tahoma" w:hAnsi="Tahoma" w:cs="Tahoma"/>
              </w:rPr>
              <w:t>Klasifikacijska številka: 16 01 07</w:t>
            </w:r>
          </w:p>
        </w:tc>
      </w:tr>
      <w:tr w:rsidR="007849A9" w14:paraId="1F8946A7" w14:textId="77777777" w:rsidTr="007849A9">
        <w:tc>
          <w:tcPr>
            <w:tcW w:w="4530" w:type="dxa"/>
          </w:tcPr>
          <w:p w14:paraId="04C9A4AA" w14:textId="786CED1B" w:rsidR="007849A9" w:rsidRDefault="007849A9" w:rsidP="00AB5935">
            <w:pPr>
              <w:keepNext/>
              <w:keepLines/>
              <w:jc w:val="both"/>
              <w:rPr>
                <w:rFonts w:ascii="Tahoma" w:hAnsi="Tahoma" w:cs="Tahoma"/>
              </w:rPr>
            </w:pPr>
            <w:r>
              <w:rPr>
                <w:rFonts w:ascii="Tahoma" w:hAnsi="Tahoma" w:cs="Tahoma"/>
              </w:rPr>
              <w:t>Fluorescentne cevi in drugi odpadki, ki vsebujejo živo srebro</w:t>
            </w:r>
          </w:p>
        </w:tc>
        <w:tc>
          <w:tcPr>
            <w:tcW w:w="4531" w:type="dxa"/>
          </w:tcPr>
          <w:p w14:paraId="46BEC49B" w14:textId="398DD88E" w:rsidR="007849A9" w:rsidRDefault="007849A9" w:rsidP="00AB5935">
            <w:pPr>
              <w:keepNext/>
              <w:keepLines/>
              <w:jc w:val="both"/>
              <w:rPr>
                <w:rFonts w:ascii="Tahoma" w:hAnsi="Tahoma" w:cs="Tahoma"/>
              </w:rPr>
            </w:pPr>
            <w:r>
              <w:rPr>
                <w:rFonts w:ascii="Tahoma" w:hAnsi="Tahoma" w:cs="Tahoma"/>
              </w:rPr>
              <w:t>Klasifikacijska številka: 20 01 21*</w:t>
            </w:r>
          </w:p>
        </w:tc>
      </w:tr>
    </w:tbl>
    <w:p w14:paraId="13B7DD82" w14:textId="3AED0246" w:rsidR="000957E2" w:rsidRPr="00EF2A1F" w:rsidRDefault="000957E2" w:rsidP="00AB5935">
      <w:pPr>
        <w:keepNext/>
        <w:keepLines/>
        <w:jc w:val="both"/>
        <w:rPr>
          <w:rFonts w:ascii="Tahoma" w:hAnsi="Tahoma" w:cs="Tahoma"/>
        </w:rPr>
      </w:pPr>
    </w:p>
    <w:p w14:paraId="0FD3A5BE" w14:textId="24006DCA" w:rsidR="00B446B1" w:rsidRPr="00EF2A1F" w:rsidRDefault="00B446B1" w:rsidP="00AB5935">
      <w:pPr>
        <w:keepNext/>
        <w:keepLines/>
        <w:jc w:val="both"/>
        <w:rPr>
          <w:rFonts w:ascii="Tahoma" w:hAnsi="Tahoma" w:cs="Tahoma"/>
        </w:rPr>
      </w:pPr>
      <w:r w:rsidRPr="00EF2A1F">
        <w:rPr>
          <w:rFonts w:ascii="Tahoma" w:hAnsi="Tahoma" w:cs="Tahoma"/>
        </w:rPr>
        <w:lastRenderedPageBreak/>
        <w:t xml:space="preserve">Izbrani ponudnik bo moral zagotavljati, da bo pri izvedbi predmeta tega okvirnega sporazuma upošteval vsa določila Uredbe o odpadkih oziroma vsakokrat veljavno zakonodajo s tega področja ter vso ostalo relevantno zakonodajo, ki se na predmet javnega naročila in na varstvo okolja nanaša in jo je </w:t>
      </w:r>
      <w:r w:rsidR="00777CCF">
        <w:rPr>
          <w:rFonts w:ascii="Tahoma" w:hAnsi="Tahoma" w:cs="Tahoma"/>
        </w:rPr>
        <w:t>izvajalec</w:t>
      </w:r>
      <w:r w:rsidRPr="00EF2A1F">
        <w:rPr>
          <w:rFonts w:ascii="Tahoma" w:hAnsi="Tahoma" w:cs="Tahoma"/>
        </w:rPr>
        <w:t xml:space="preserve"> pri izvedbi  predmeta tega okvirnega sporazuma dolžan upoštevati.</w:t>
      </w:r>
    </w:p>
    <w:p w14:paraId="458A1735" w14:textId="77777777" w:rsidR="00B446B1" w:rsidRPr="00EF2A1F" w:rsidRDefault="00B446B1" w:rsidP="00AB5935">
      <w:pPr>
        <w:keepNext/>
        <w:keepLines/>
        <w:jc w:val="both"/>
        <w:rPr>
          <w:rFonts w:ascii="Tahoma" w:hAnsi="Tahoma" w:cs="Tahoma"/>
        </w:rPr>
      </w:pPr>
    </w:p>
    <w:p w14:paraId="5DA91409" w14:textId="18C1FD49" w:rsidR="00B446B1" w:rsidRPr="00EF2A1F" w:rsidRDefault="001B731D" w:rsidP="00AB5935">
      <w:pPr>
        <w:keepNext/>
        <w:keepLines/>
        <w:jc w:val="both"/>
        <w:rPr>
          <w:rFonts w:ascii="Tahoma" w:hAnsi="Tahoma" w:cs="Tahoma"/>
        </w:rPr>
      </w:pPr>
      <w:r>
        <w:rPr>
          <w:rFonts w:ascii="Tahoma" w:hAnsi="Tahoma" w:cs="Tahoma"/>
        </w:rPr>
        <w:t>Naročnik</w:t>
      </w:r>
      <w:r w:rsidR="00B446B1" w:rsidRPr="00EF2A1F">
        <w:rPr>
          <w:rFonts w:ascii="Tahoma" w:hAnsi="Tahoma" w:cs="Tahoma"/>
        </w:rPr>
        <w:t xml:space="preserve"> bo sam poskrbel za oddajo in prevoz odpadkov pooblaščenemu </w:t>
      </w:r>
      <w:r w:rsidR="00777CCF">
        <w:rPr>
          <w:rFonts w:ascii="Tahoma" w:hAnsi="Tahoma" w:cs="Tahoma"/>
        </w:rPr>
        <w:t>izvajalcu</w:t>
      </w:r>
      <w:r w:rsidR="00B446B1" w:rsidRPr="00EF2A1F">
        <w:rPr>
          <w:rFonts w:ascii="Tahoma" w:hAnsi="Tahoma" w:cs="Tahoma"/>
        </w:rPr>
        <w:t xml:space="preserve"> obdelave odpadkov, ki bodo nastali pri izvedbi predmeta okvirnega sporazuma, v skladu z določili Uredbe o odpadkih.  </w:t>
      </w:r>
    </w:p>
    <w:p w14:paraId="3A72778F" w14:textId="77777777" w:rsidR="00B446B1" w:rsidRPr="00EF2A1F" w:rsidRDefault="00B446B1" w:rsidP="00AB5935">
      <w:pPr>
        <w:keepNext/>
        <w:keepLines/>
        <w:jc w:val="both"/>
        <w:rPr>
          <w:rFonts w:ascii="Tahoma" w:hAnsi="Tahoma" w:cs="Tahoma"/>
        </w:rPr>
      </w:pPr>
    </w:p>
    <w:p w14:paraId="54617E11" w14:textId="46ADC9EF" w:rsidR="00B446B1" w:rsidRPr="00EF2A1F" w:rsidRDefault="00B446B1" w:rsidP="00AB5935">
      <w:pPr>
        <w:keepNext/>
        <w:keepLines/>
        <w:jc w:val="both"/>
        <w:rPr>
          <w:rFonts w:ascii="Tahoma" w:hAnsi="Tahoma" w:cs="Tahoma"/>
        </w:rPr>
      </w:pPr>
      <w:r w:rsidRPr="00EF2A1F">
        <w:rPr>
          <w:rFonts w:ascii="Tahoma" w:hAnsi="Tahoma" w:cs="Tahoma"/>
        </w:rPr>
        <w:t xml:space="preserve">Izbrani ponudnik se obvezuje, da bo </w:t>
      </w:r>
      <w:r w:rsidR="001B731D">
        <w:rPr>
          <w:rFonts w:ascii="Tahoma" w:hAnsi="Tahoma" w:cs="Tahoma"/>
        </w:rPr>
        <w:t>naročniku</w:t>
      </w:r>
      <w:r w:rsidRPr="00EF2A1F">
        <w:rPr>
          <w:rFonts w:ascii="Tahoma" w:hAnsi="Tahoma" w:cs="Tahoma"/>
        </w:rPr>
        <w:t xml:space="preserve"> povrnil morebitne nastale stroške oddaje in prevoza odpadkov, katerih odvoz je v skladu z vso relevantno zakonodajo obveznost </w:t>
      </w:r>
      <w:r w:rsidR="001B731D">
        <w:rPr>
          <w:rFonts w:ascii="Tahoma" w:hAnsi="Tahoma" w:cs="Tahoma"/>
        </w:rPr>
        <w:t>ponudnika</w:t>
      </w:r>
      <w:r w:rsidRPr="00EF2A1F">
        <w:rPr>
          <w:rFonts w:ascii="Tahoma" w:hAnsi="Tahoma" w:cs="Tahoma"/>
        </w:rPr>
        <w:t xml:space="preserve"> in bodo ti odpadki nastali pri  izvedbi predmeta tega okvirnega sporazuma. </w:t>
      </w:r>
      <w:r w:rsidR="001B731D">
        <w:rPr>
          <w:rFonts w:ascii="Tahoma" w:hAnsi="Tahoma" w:cs="Tahoma"/>
        </w:rPr>
        <w:t>Naročnik</w:t>
      </w:r>
      <w:r w:rsidRPr="00EF2A1F">
        <w:rPr>
          <w:rFonts w:ascii="Tahoma" w:hAnsi="Tahoma" w:cs="Tahoma"/>
        </w:rPr>
        <w:t xml:space="preserve"> bo v tem primeru, za vsakokratni prevoz takih odpadkov pooblaščenemu </w:t>
      </w:r>
      <w:r w:rsidR="00777CCF">
        <w:rPr>
          <w:rFonts w:ascii="Tahoma" w:hAnsi="Tahoma" w:cs="Tahoma"/>
        </w:rPr>
        <w:t>izvajalcu</w:t>
      </w:r>
      <w:r w:rsidRPr="00EF2A1F">
        <w:rPr>
          <w:rFonts w:ascii="Tahoma" w:hAnsi="Tahoma" w:cs="Tahoma"/>
        </w:rPr>
        <w:t xml:space="preserve"> obdelave odpadkov, </w:t>
      </w:r>
      <w:r w:rsidRPr="00EF2A1F">
        <w:rPr>
          <w:rFonts w:ascii="Tahoma" w:hAnsi="Tahoma" w:cs="Tahoma"/>
          <w:lang w:eastAsia="en-US"/>
        </w:rPr>
        <w:t xml:space="preserve"> izbranemu </w:t>
      </w:r>
      <w:r w:rsidR="001B731D">
        <w:rPr>
          <w:rFonts w:ascii="Tahoma" w:hAnsi="Tahoma" w:cs="Tahoma"/>
          <w:lang w:eastAsia="en-US"/>
        </w:rPr>
        <w:t>ponudniku</w:t>
      </w:r>
      <w:r w:rsidRPr="00EF2A1F">
        <w:rPr>
          <w:rFonts w:ascii="Tahoma" w:hAnsi="Tahoma" w:cs="Tahoma"/>
          <w:lang w:eastAsia="en-US"/>
        </w:rPr>
        <w:t xml:space="preserve"> izstavil račun</w:t>
      </w:r>
      <w:r w:rsidRPr="00EF2A1F">
        <w:rPr>
          <w:rFonts w:ascii="Tahoma" w:hAnsi="Tahoma" w:cs="Tahoma"/>
          <w:lang w:eastAsia="ar-SA"/>
        </w:rPr>
        <w:t>, z zapadlostjo osem (8) koledarskih dni po izstavitvi računa.</w:t>
      </w:r>
      <w:r w:rsidRPr="00EF2A1F">
        <w:rPr>
          <w:rFonts w:ascii="Tahoma" w:hAnsi="Tahoma" w:cs="Tahoma"/>
        </w:rPr>
        <w:t xml:space="preserve"> </w:t>
      </w:r>
      <w:r w:rsidR="001B731D">
        <w:rPr>
          <w:rFonts w:ascii="Tahoma" w:hAnsi="Tahoma" w:cs="Tahoma"/>
        </w:rPr>
        <w:t>Naročnik</w:t>
      </w:r>
      <w:r w:rsidRPr="00EF2A1F">
        <w:rPr>
          <w:rFonts w:ascii="Tahoma" w:hAnsi="Tahoma" w:cs="Tahoma"/>
        </w:rPr>
        <w:t xml:space="preserve"> in izbrani </w:t>
      </w:r>
      <w:r w:rsidR="001B731D">
        <w:rPr>
          <w:rFonts w:ascii="Tahoma" w:hAnsi="Tahoma" w:cs="Tahoma"/>
        </w:rPr>
        <w:t>ponudnik</w:t>
      </w:r>
      <w:r w:rsidRPr="00EF2A1F">
        <w:rPr>
          <w:rFonts w:ascii="Tahoma" w:hAnsi="Tahoma" w:cs="Tahoma"/>
        </w:rPr>
        <w:t xml:space="preserve"> sta sporazumna, da se plačilo takega računa obračunava kot kompenzacija medsebojnih terjatev – plačil med </w:t>
      </w:r>
      <w:r w:rsidR="001B731D">
        <w:rPr>
          <w:rFonts w:ascii="Tahoma" w:hAnsi="Tahoma" w:cs="Tahoma"/>
        </w:rPr>
        <w:t>naročnikom</w:t>
      </w:r>
      <w:r w:rsidRPr="00EF2A1F">
        <w:rPr>
          <w:rFonts w:ascii="Tahoma" w:hAnsi="Tahoma" w:cs="Tahoma"/>
        </w:rPr>
        <w:t xml:space="preserve"> in izbranim </w:t>
      </w:r>
      <w:r w:rsidR="001B731D">
        <w:rPr>
          <w:rFonts w:ascii="Tahoma" w:hAnsi="Tahoma" w:cs="Tahoma"/>
        </w:rPr>
        <w:t>ponudnikom</w:t>
      </w:r>
      <w:r w:rsidRPr="00EF2A1F">
        <w:rPr>
          <w:rFonts w:ascii="Tahoma" w:hAnsi="Tahoma" w:cs="Tahoma"/>
        </w:rPr>
        <w:t>.</w:t>
      </w:r>
    </w:p>
    <w:p w14:paraId="3B2E3934" w14:textId="77777777" w:rsidR="00B446B1" w:rsidRPr="00EF2A1F" w:rsidRDefault="00B446B1" w:rsidP="00AB5935">
      <w:pPr>
        <w:keepNext/>
        <w:keepLines/>
        <w:jc w:val="both"/>
        <w:rPr>
          <w:rFonts w:ascii="Tahoma" w:hAnsi="Tahoma" w:cs="Tahoma"/>
        </w:rPr>
      </w:pPr>
    </w:p>
    <w:p w14:paraId="3C6F68F8" w14:textId="5C17F3B9" w:rsidR="009C094D" w:rsidRPr="000957E2" w:rsidRDefault="001B731D" w:rsidP="00AB5935">
      <w:pPr>
        <w:keepNext/>
        <w:keepLines/>
        <w:jc w:val="both"/>
        <w:rPr>
          <w:rFonts w:ascii="Tahoma" w:hAnsi="Tahoma" w:cs="Tahoma"/>
        </w:rPr>
      </w:pPr>
      <w:r>
        <w:rPr>
          <w:rFonts w:ascii="Tahoma" w:hAnsi="Tahoma" w:cs="Tahoma"/>
        </w:rPr>
        <w:t>Naročnik</w:t>
      </w:r>
      <w:r w:rsidR="00B446B1" w:rsidRPr="00EF2A1F">
        <w:rPr>
          <w:rFonts w:ascii="Tahoma" w:hAnsi="Tahoma" w:cs="Tahoma"/>
        </w:rPr>
        <w:t xml:space="preserve"> in izbrani </w:t>
      </w:r>
      <w:r>
        <w:rPr>
          <w:rFonts w:ascii="Tahoma" w:hAnsi="Tahoma" w:cs="Tahoma"/>
        </w:rPr>
        <w:t>ponudnik</w:t>
      </w:r>
      <w:r w:rsidR="00B446B1" w:rsidRPr="00EF2A1F">
        <w:rPr>
          <w:rFonts w:ascii="Tahoma" w:hAnsi="Tahoma" w:cs="Tahoma"/>
        </w:rPr>
        <w:t xml:space="preserve"> se lahko dogovorita, da bo </w:t>
      </w:r>
      <w:r>
        <w:rPr>
          <w:rFonts w:ascii="Tahoma" w:hAnsi="Tahoma" w:cs="Tahoma"/>
        </w:rPr>
        <w:t>naročnik</w:t>
      </w:r>
      <w:r w:rsidR="00B446B1" w:rsidRPr="00EF2A1F">
        <w:rPr>
          <w:rFonts w:ascii="Tahoma" w:hAnsi="Tahoma" w:cs="Tahoma"/>
        </w:rPr>
        <w:t xml:space="preserve"> odpadke, ki bodo nastali pri izvedbi predmeta tega okvirnega sporazuma, predal izbranemu </w:t>
      </w:r>
      <w:r>
        <w:rPr>
          <w:rFonts w:ascii="Tahoma" w:hAnsi="Tahoma" w:cs="Tahoma"/>
        </w:rPr>
        <w:t>ponudniku</w:t>
      </w:r>
      <w:r w:rsidR="00B446B1" w:rsidRPr="00EF2A1F">
        <w:rPr>
          <w:rFonts w:ascii="Tahoma" w:hAnsi="Tahoma" w:cs="Tahoma"/>
        </w:rPr>
        <w:t xml:space="preserve">, ki bo sam poskrbel za prevoz in oddajo odpadkov pooblaščenemu </w:t>
      </w:r>
      <w:r w:rsidR="00777CCF">
        <w:rPr>
          <w:rFonts w:ascii="Tahoma" w:hAnsi="Tahoma" w:cs="Tahoma"/>
        </w:rPr>
        <w:t>izvajalcu</w:t>
      </w:r>
      <w:r w:rsidR="00B446B1" w:rsidRPr="00EF2A1F">
        <w:rPr>
          <w:rFonts w:ascii="Tahoma" w:hAnsi="Tahoma" w:cs="Tahoma"/>
        </w:rPr>
        <w:t xml:space="preserve"> obdelave odpadkov, na način in v skladu z določili Uredbe o odpadkih in ostale relevantne zakonodaje, na katero se varstvo okolja nanaša.</w:t>
      </w:r>
    </w:p>
    <w:p w14:paraId="59B1B272" w14:textId="77777777" w:rsidR="009C094D" w:rsidRDefault="009C094D" w:rsidP="00AB5935">
      <w:pPr>
        <w:keepNext/>
        <w:keepLines/>
        <w:jc w:val="both"/>
        <w:rPr>
          <w:rFonts w:ascii="Tahoma" w:hAnsi="Tahoma" w:cs="Tahoma"/>
          <w:b/>
        </w:rPr>
      </w:pPr>
    </w:p>
    <w:p w14:paraId="1CB90A77" w14:textId="53EAC276"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Ostale splošne in posebne zahteve naročnika in osnutek okvirnega sporazuma</w:t>
      </w:r>
    </w:p>
    <w:p w14:paraId="4E7630B8" w14:textId="44C78831" w:rsidR="009C094D" w:rsidRDefault="009C094D" w:rsidP="00AB5935">
      <w:pPr>
        <w:pStyle w:val="Telobesedila211"/>
        <w:keepNext/>
        <w:keepLines/>
        <w:rPr>
          <w:rFonts w:ascii="Tahoma" w:hAnsi="Tahoma" w:cs="Tahoma"/>
          <w:sz w:val="20"/>
          <w:szCs w:val="20"/>
        </w:rPr>
      </w:pPr>
    </w:p>
    <w:p w14:paraId="1432CB17" w14:textId="2F16AE08" w:rsidR="00FF1002" w:rsidRPr="00EF2A1F" w:rsidRDefault="00FF1002" w:rsidP="00AB5935">
      <w:pPr>
        <w:keepNext/>
        <w:keepLines/>
        <w:contextualSpacing/>
        <w:jc w:val="both"/>
        <w:rPr>
          <w:rFonts w:ascii="Tahoma" w:hAnsi="Tahoma" w:cs="Tahoma"/>
        </w:rPr>
      </w:pPr>
      <w:r w:rsidRPr="00EF2A1F">
        <w:rPr>
          <w:rFonts w:ascii="Tahoma" w:hAnsi="Tahoma" w:cs="Tahoma"/>
        </w:rPr>
        <w:t xml:space="preserve">Ostale zahteve naročnika so podrobno opisane v osnutku okvirnega sporazuma, ki je kot priloga sestavni del te razpisne dokumentacije. Ponudnik </w:t>
      </w:r>
      <w:r>
        <w:rPr>
          <w:rFonts w:ascii="Tahoma" w:hAnsi="Tahoma" w:cs="Tahoma"/>
        </w:rPr>
        <w:t xml:space="preserve">s </w:t>
      </w:r>
      <w:r w:rsidR="00BC2CDA">
        <w:rPr>
          <w:rFonts w:ascii="Tahoma" w:hAnsi="Tahoma" w:cs="Tahoma"/>
        </w:rPr>
        <w:t>predložitvijo podpisanega</w:t>
      </w:r>
      <w:r>
        <w:rPr>
          <w:rFonts w:ascii="Tahoma" w:hAnsi="Tahoma" w:cs="Tahoma"/>
        </w:rPr>
        <w:t xml:space="preserve"> ESPD obrazca</w:t>
      </w:r>
      <w:r w:rsidR="00BC2CDA">
        <w:rPr>
          <w:rFonts w:ascii="Tahoma" w:hAnsi="Tahoma" w:cs="Tahoma"/>
        </w:rPr>
        <w:t xml:space="preserve"> (v »Del VI: Sklepne izjave«)</w:t>
      </w:r>
      <w:r>
        <w:rPr>
          <w:rFonts w:ascii="Tahoma" w:hAnsi="Tahoma" w:cs="Tahoma"/>
        </w:rPr>
        <w:t xml:space="preserve"> </w:t>
      </w:r>
      <w:r w:rsidRPr="00EF2A1F">
        <w:rPr>
          <w:rFonts w:ascii="Tahoma" w:hAnsi="Tahoma" w:cs="Tahoma"/>
        </w:rPr>
        <w:t xml:space="preserve">potrjuje, da se z osnutkom okvirnega </w:t>
      </w:r>
      <w:r w:rsidRPr="00AD102C">
        <w:rPr>
          <w:rFonts w:ascii="Tahoma" w:hAnsi="Tahoma" w:cs="Tahoma"/>
        </w:rPr>
        <w:t>sporazuma strinja. (Priloga 5)</w:t>
      </w:r>
    </w:p>
    <w:p w14:paraId="7BA5F131" w14:textId="77777777" w:rsidR="00FF1002" w:rsidRPr="00EF2A1F" w:rsidRDefault="00FF1002" w:rsidP="00AB5935">
      <w:pPr>
        <w:keepNext/>
        <w:keepLines/>
        <w:contextualSpacing/>
        <w:jc w:val="both"/>
        <w:rPr>
          <w:rFonts w:ascii="Tahoma" w:hAnsi="Tahoma" w:cs="Tahoma"/>
          <w:bCs/>
        </w:rPr>
      </w:pPr>
    </w:p>
    <w:p w14:paraId="126F9121" w14:textId="04A93822" w:rsidR="00FF1002" w:rsidRPr="00BC2CDA" w:rsidRDefault="00FF1002" w:rsidP="00AB5935">
      <w:pPr>
        <w:keepNext/>
        <w:keepLines/>
        <w:tabs>
          <w:tab w:val="left" w:pos="567"/>
          <w:tab w:val="left" w:pos="1418"/>
          <w:tab w:val="left" w:pos="1702"/>
        </w:tabs>
        <w:contextualSpacing/>
        <w:jc w:val="both"/>
        <w:rPr>
          <w:rFonts w:ascii="Tahoma" w:hAnsi="Tahoma" w:cs="Tahoma"/>
          <w:color w:val="000000"/>
        </w:rPr>
      </w:pPr>
      <w:r w:rsidRPr="00EF2A1F">
        <w:rPr>
          <w:rFonts w:ascii="Tahoma" w:hAnsi="Tahoma" w:cs="Tahoma"/>
          <w:bCs/>
        </w:rPr>
        <w:t>Izbrani ponudnik bo k podpisu okvirnega sporazuma pozvan pisno.</w:t>
      </w:r>
      <w:r w:rsidRPr="00EF2A1F">
        <w:rPr>
          <w:rFonts w:ascii="Tahoma" w:hAnsi="Tahoma" w:cs="Tahoma"/>
          <w:color w:val="000000"/>
        </w:rPr>
        <w:t xml:space="preserve"> V kolikor izbrani ponudnik ne bo sklenil okvirnega sporazuma z naročnikom, bo naročnik </w:t>
      </w:r>
      <w:r w:rsidRPr="00EF2A1F">
        <w:rPr>
          <w:rFonts w:ascii="Tahoma" w:hAnsi="Tahoma" w:cs="Tahoma"/>
        </w:rPr>
        <w:t>Državni revizijski komisiji predlagal, da uvede postopek o prekršku iz 112. člena ZJN-3.</w:t>
      </w:r>
    </w:p>
    <w:p w14:paraId="1BA1EFC9" w14:textId="77777777" w:rsidR="001B731D" w:rsidRPr="00C8579C" w:rsidRDefault="001B731D" w:rsidP="00AB5935">
      <w:pPr>
        <w:keepNext/>
        <w:keepLines/>
        <w:jc w:val="both"/>
        <w:rPr>
          <w:rFonts w:ascii="Tahoma" w:hAnsi="Tahoma" w:cs="Tahoma"/>
        </w:rPr>
      </w:pPr>
    </w:p>
    <w:p w14:paraId="28AA8344" w14:textId="77777777" w:rsidR="007C70A1" w:rsidRPr="00C8579C" w:rsidRDefault="009F4E76" w:rsidP="00AB5935">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307AA165" w14:textId="77777777" w:rsidR="007C70A1" w:rsidRPr="00C8579C" w:rsidRDefault="007C70A1" w:rsidP="00AB5935">
      <w:pPr>
        <w:keepNext/>
        <w:keepLines/>
        <w:jc w:val="both"/>
        <w:rPr>
          <w:rFonts w:ascii="Tahoma" w:hAnsi="Tahoma" w:cs="Tahoma"/>
        </w:rPr>
      </w:pPr>
    </w:p>
    <w:p w14:paraId="6B8E636D"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 xml:space="preserve">Splošno: </w:t>
      </w:r>
    </w:p>
    <w:p w14:paraId="50892E3B" w14:textId="77777777" w:rsidR="00C53A34" w:rsidRPr="00C8579C" w:rsidRDefault="00C53A34" w:rsidP="00AB5935">
      <w:pPr>
        <w:keepNext/>
        <w:keepLines/>
        <w:jc w:val="both"/>
        <w:rPr>
          <w:rFonts w:ascii="Tahoma" w:hAnsi="Tahoma" w:cs="Tahoma"/>
          <w:bCs/>
        </w:rPr>
      </w:pPr>
    </w:p>
    <w:p w14:paraId="39BF5AFC" w14:textId="77777777" w:rsidR="00C53A34" w:rsidRPr="00C8579C" w:rsidRDefault="00C53A34" w:rsidP="00AB5935">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7D124F4F" w14:textId="77777777" w:rsidR="00D93F5A" w:rsidRPr="00C8579C" w:rsidRDefault="00D93F5A" w:rsidP="00AB5935">
      <w:pPr>
        <w:keepNext/>
        <w:keepLines/>
        <w:jc w:val="both"/>
        <w:rPr>
          <w:rFonts w:ascii="Tahoma" w:hAnsi="Tahoma" w:cs="Tahoma"/>
        </w:rPr>
      </w:pPr>
    </w:p>
    <w:p w14:paraId="42797AC4" w14:textId="77777777" w:rsidR="00C53A34" w:rsidRPr="00C8579C" w:rsidRDefault="00C53A34" w:rsidP="00AB5935">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9678ECA" w14:textId="77777777" w:rsidR="007225D2" w:rsidRDefault="007225D2" w:rsidP="00AB5935">
      <w:pPr>
        <w:keepNext/>
        <w:keepLines/>
        <w:jc w:val="both"/>
        <w:rPr>
          <w:rFonts w:ascii="Tahoma" w:hAnsi="Tahoma" w:cs="Tahoma"/>
          <w:bCs/>
          <w:i/>
        </w:rPr>
      </w:pPr>
    </w:p>
    <w:p w14:paraId="24DDB034" w14:textId="77777777" w:rsidR="00F25778" w:rsidRPr="00C8579C" w:rsidRDefault="00F25778" w:rsidP="00AB5935">
      <w:pPr>
        <w:keepNext/>
        <w:keepLines/>
        <w:jc w:val="both"/>
        <w:rPr>
          <w:rFonts w:ascii="Tahoma" w:hAnsi="Tahoma" w:cs="Tahoma"/>
          <w:bCs/>
          <w:i/>
        </w:rPr>
      </w:pPr>
      <w:r w:rsidRPr="00C8579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7BD860B" w14:textId="77777777" w:rsidR="00671A33" w:rsidRDefault="00671A33" w:rsidP="00AB5935">
      <w:pPr>
        <w:keepNext/>
        <w:keepLines/>
        <w:jc w:val="both"/>
        <w:rPr>
          <w:rFonts w:ascii="Tahoma" w:hAnsi="Tahoma" w:cs="Tahoma"/>
          <w:bCs/>
          <w:i/>
        </w:rPr>
      </w:pPr>
    </w:p>
    <w:p w14:paraId="6CCC34F3"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 xml:space="preserve">Ponudnik: </w:t>
      </w:r>
    </w:p>
    <w:p w14:paraId="71185020" w14:textId="77777777" w:rsidR="00C53A34" w:rsidRPr="00C8579C" w:rsidRDefault="00C53A34" w:rsidP="00AB5935">
      <w:pPr>
        <w:keepNext/>
        <w:keepLines/>
        <w:jc w:val="both"/>
        <w:rPr>
          <w:rFonts w:ascii="Tahoma" w:hAnsi="Tahoma" w:cs="Tahoma"/>
        </w:rPr>
      </w:pPr>
    </w:p>
    <w:p w14:paraId="4CC6D396" w14:textId="77777777" w:rsidR="00C53A34" w:rsidRPr="00C8579C" w:rsidRDefault="00C53A34" w:rsidP="00AB5935">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02AFF3FE" w14:textId="77777777" w:rsidR="006927C4" w:rsidRPr="00C8579C" w:rsidRDefault="006927C4" w:rsidP="00AB5935">
      <w:pPr>
        <w:keepNext/>
        <w:keepLines/>
        <w:jc w:val="both"/>
        <w:rPr>
          <w:rFonts w:ascii="Tahoma" w:hAnsi="Tahoma" w:cs="Tahoma"/>
        </w:rPr>
      </w:pPr>
    </w:p>
    <w:p w14:paraId="33300A3A"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55051A54" w14:textId="77777777" w:rsidR="006927C4" w:rsidRPr="00C8579C" w:rsidRDefault="006927C4" w:rsidP="00AB5935">
      <w:pPr>
        <w:keepNext/>
        <w:keepLines/>
        <w:jc w:val="both"/>
        <w:rPr>
          <w:rFonts w:ascii="Tahoma" w:hAnsi="Tahoma" w:cs="Tahoma"/>
        </w:rPr>
      </w:pPr>
    </w:p>
    <w:p w14:paraId="3FCFEF64" w14:textId="05F4949D" w:rsidR="00C53A34" w:rsidRPr="00C8579C" w:rsidRDefault="00C53A34" w:rsidP="00AB5935">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w:t>
      </w:r>
      <w:r w:rsidR="00777CCF">
        <w:rPr>
          <w:rFonts w:ascii="Tahoma" w:hAnsi="Tahoma" w:cs="Tahoma"/>
        </w:rPr>
        <w:t>izv</w:t>
      </w:r>
      <w:r w:rsidR="00680C5A">
        <w:rPr>
          <w:rFonts w:ascii="Tahoma" w:hAnsi="Tahoma" w:cs="Tahoma"/>
        </w:rPr>
        <w:t>ajalca</w:t>
      </w:r>
      <w:r w:rsidRPr="00C8579C">
        <w:rPr>
          <w:rFonts w:ascii="Tahoma" w:hAnsi="Tahoma" w:cs="Tahoma"/>
        </w:rPr>
        <w:t xml:space="preserve"> in subjekta, katerih zmogljivosti uporablja ponudnik v ponudbi). </w:t>
      </w:r>
    </w:p>
    <w:p w14:paraId="271FB83B" w14:textId="77777777" w:rsidR="00CD70FE" w:rsidRPr="00C8579C" w:rsidRDefault="00CD70FE" w:rsidP="00AB5935">
      <w:pPr>
        <w:keepNext/>
        <w:keepLines/>
        <w:jc w:val="both"/>
        <w:rPr>
          <w:rFonts w:ascii="Tahoma" w:hAnsi="Tahoma" w:cs="Tahoma"/>
        </w:rPr>
      </w:pPr>
    </w:p>
    <w:p w14:paraId="06EB6E4D" w14:textId="77777777" w:rsidR="00C53A34" w:rsidRPr="00C8579C" w:rsidRDefault="00C53A34" w:rsidP="00AB5935">
      <w:pPr>
        <w:keepNext/>
        <w:keepLines/>
        <w:numPr>
          <w:ilvl w:val="0"/>
          <w:numId w:val="15"/>
        </w:numPr>
        <w:jc w:val="both"/>
        <w:rPr>
          <w:rFonts w:ascii="Tahoma" w:hAnsi="Tahoma" w:cs="Tahoma"/>
          <w:b/>
        </w:rPr>
      </w:pPr>
      <w:r w:rsidRPr="00C8579C">
        <w:rPr>
          <w:rFonts w:ascii="Tahoma" w:hAnsi="Tahoma" w:cs="Tahoma"/>
          <w:b/>
        </w:rPr>
        <w:t>Navodila za ESPD obrazec:</w:t>
      </w:r>
    </w:p>
    <w:p w14:paraId="10F342A9" w14:textId="77777777" w:rsidR="00C53A34" w:rsidRPr="00C8579C" w:rsidRDefault="00C53A34" w:rsidP="00AB5935">
      <w:pPr>
        <w:keepNext/>
        <w:keepLines/>
        <w:jc w:val="both"/>
        <w:rPr>
          <w:rFonts w:ascii="Tahoma" w:hAnsi="Tahoma" w:cs="Tahoma"/>
        </w:rPr>
      </w:pPr>
    </w:p>
    <w:p w14:paraId="5F511A32" w14:textId="77777777" w:rsidR="00C53A34" w:rsidRPr="00C8579C" w:rsidRDefault="00C53A34" w:rsidP="00AB5935">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4566D0F9" w14:textId="77777777" w:rsidR="00D239BA" w:rsidRPr="00C8579C" w:rsidRDefault="00D239BA" w:rsidP="00AB5935">
      <w:pPr>
        <w:keepNext/>
        <w:keepLines/>
        <w:jc w:val="both"/>
        <w:rPr>
          <w:rFonts w:ascii="Tahoma" w:hAnsi="Tahoma" w:cs="Tahoma"/>
          <w:bCs/>
        </w:rPr>
      </w:pPr>
    </w:p>
    <w:p w14:paraId="146BAE03" w14:textId="77777777" w:rsidR="00A3096A" w:rsidRDefault="00DA0B3F" w:rsidP="00AB5935">
      <w:pPr>
        <w:keepNext/>
        <w:keepLines/>
        <w:jc w:val="both"/>
        <w:rPr>
          <w:rFonts w:ascii="Tahoma" w:hAnsi="Tahoma" w:cs="Tahoma"/>
          <w:bCs/>
        </w:rPr>
      </w:pPr>
      <w:bookmarkStart w:id="13" w:name="_Hlk511905322"/>
      <w:r w:rsidRPr="00C8579C">
        <w:rPr>
          <w:rFonts w:ascii="Tahoma" w:hAnsi="Tahoma" w:cs="Tahoma"/>
          <w:bCs/>
        </w:rPr>
        <w:t xml:space="preserve">Ponudnik, ki v sistemu e-JN oddaja ponudbo, naloži svoj ESPD v razdelek </w:t>
      </w:r>
      <w:r w:rsidR="00F3674A" w:rsidRPr="00400E97">
        <w:rPr>
          <w:rFonts w:ascii="Tahoma" w:hAnsi="Tahoma" w:cs="Tahoma"/>
          <w:bCs/>
        </w:rPr>
        <w:t>»Dokumenti«, del »ESPD-ponudnik«</w:t>
      </w:r>
      <w:r w:rsidRPr="00C8579C">
        <w:rPr>
          <w:rFonts w:ascii="Tahoma" w:hAnsi="Tahoma" w:cs="Tahoma"/>
          <w:bCs/>
        </w:rPr>
        <w:t xml:space="preserve">, ESPD ostalih sodelujočih pa naloži v razdelek </w:t>
      </w:r>
      <w:r w:rsidR="00F3674A" w:rsidRPr="00F3674A">
        <w:rPr>
          <w:rFonts w:ascii="Tahoma" w:hAnsi="Tahoma" w:cs="Tahoma"/>
          <w:bCs/>
        </w:rPr>
        <w:t>»Sodelujoči«, del »ESPD – ostali sodelujoči«</w:t>
      </w:r>
      <w:r w:rsidRPr="00C8579C">
        <w:rPr>
          <w:rFonts w:ascii="Tahoma" w:hAnsi="Tahoma" w:cs="Tahoma"/>
          <w:bCs/>
        </w:rPr>
        <w:t xml:space="preserve">. Ponudnik, ki v sistemu e-JN oddaja ponudbo, naloži elektronsko podpisan ESPD v </w:t>
      </w:r>
      <w:proofErr w:type="spellStart"/>
      <w:r w:rsidRPr="00C8579C">
        <w:rPr>
          <w:rFonts w:ascii="Tahoma" w:hAnsi="Tahoma" w:cs="Tahoma"/>
          <w:bCs/>
        </w:rPr>
        <w:t>xml</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xml:space="preserve"> ali nepodpisan ESPD v </w:t>
      </w:r>
      <w:proofErr w:type="spellStart"/>
      <w:r w:rsidRPr="00C8579C">
        <w:rPr>
          <w:rFonts w:ascii="Tahoma" w:hAnsi="Tahoma" w:cs="Tahoma"/>
          <w:bCs/>
        </w:rPr>
        <w:t>xml</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01FF5C7F" w14:textId="77777777" w:rsidR="00DA0B3F" w:rsidRPr="00C8579C" w:rsidRDefault="00DA0B3F" w:rsidP="00AB5935">
      <w:pPr>
        <w:keepNext/>
        <w:keepLines/>
        <w:jc w:val="both"/>
        <w:rPr>
          <w:rFonts w:ascii="Tahoma" w:hAnsi="Tahoma" w:cs="Tahoma"/>
          <w:bCs/>
        </w:rPr>
      </w:pPr>
      <w:r w:rsidRPr="00C8579C">
        <w:rPr>
          <w:rFonts w:ascii="Tahoma" w:hAnsi="Tahoma" w:cs="Tahoma"/>
          <w:bCs/>
        </w:rPr>
        <w:t xml:space="preserve"> </w:t>
      </w:r>
    </w:p>
    <w:bookmarkEnd w:id="13"/>
    <w:p w14:paraId="3C8C187A" w14:textId="77777777" w:rsidR="00DA0B3F" w:rsidRPr="00C8579C" w:rsidRDefault="00DA0B3F" w:rsidP="00AB5935">
      <w:pPr>
        <w:keepNext/>
        <w:keepLines/>
        <w:jc w:val="both"/>
        <w:rPr>
          <w:rFonts w:ascii="Tahoma" w:hAnsi="Tahoma" w:cs="Tahoma"/>
          <w:bCs/>
        </w:rPr>
      </w:pPr>
      <w:r w:rsidRPr="00C8579C">
        <w:rPr>
          <w:rFonts w:ascii="Tahoma" w:hAnsi="Tahoma" w:cs="Tahoma"/>
          <w:bCs/>
        </w:rPr>
        <w:t xml:space="preserve">Za ostale sodelujoče ponudnik v razdelek </w:t>
      </w:r>
      <w:r w:rsidR="00F3674A" w:rsidRPr="00400E97">
        <w:rPr>
          <w:rFonts w:ascii="Tahoma" w:hAnsi="Tahoma" w:cs="Tahoma"/>
          <w:bCs/>
        </w:rPr>
        <w:t>»Sodelujoči«, del »ESPD – ostali sodelujoči«</w:t>
      </w:r>
      <w:r w:rsidRPr="00C8579C">
        <w:rPr>
          <w:rFonts w:ascii="Tahoma" w:hAnsi="Tahoma" w:cs="Tahoma"/>
          <w:bCs/>
        </w:rPr>
        <w:t xml:space="preserve"> priloži podpisane ESPD v </w:t>
      </w:r>
      <w:proofErr w:type="spellStart"/>
      <w:r w:rsidRPr="00C8579C">
        <w:rPr>
          <w:rFonts w:ascii="Tahoma" w:hAnsi="Tahoma" w:cs="Tahoma"/>
          <w:bCs/>
        </w:rPr>
        <w:t>pdf</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xml:space="preserve">, ali v elektronski obliki podpisan </w:t>
      </w:r>
      <w:proofErr w:type="spellStart"/>
      <w:r w:rsidRPr="00C8579C">
        <w:rPr>
          <w:rFonts w:ascii="Tahoma" w:hAnsi="Tahoma" w:cs="Tahoma"/>
          <w:bCs/>
        </w:rPr>
        <w:t>xml</w:t>
      </w:r>
      <w:proofErr w:type="spellEnd"/>
      <w:r w:rsidRPr="00C8579C">
        <w:rPr>
          <w:rFonts w:ascii="Tahoma" w:hAnsi="Tahoma" w:cs="Tahoma"/>
          <w:bCs/>
        </w:rPr>
        <w:t>.</w:t>
      </w:r>
    </w:p>
    <w:p w14:paraId="6593DDD5" w14:textId="77777777" w:rsidR="00934542" w:rsidRDefault="00934542" w:rsidP="00AB5935">
      <w:pPr>
        <w:keepNext/>
        <w:keepLines/>
        <w:jc w:val="both"/>
        <w:rPr>
          <w:rFonts w:ascii="Tahoma" w:hAnsi="Tahoma" w:cs="Tahoma"/>
          <w:b/>
          <w:bCs/>
          <w:i/>
          <w:sz w:val="18"/>
        </w:rPr>
      </w:pPr>
    </w:p>
    <w:p w14:paraId="74B2193B" w14:textId="77777777" w:rsidR="00C06B3C" w:rsidRPr="008A3D17" w:rsidRDefault="00C06B3C" w:rsidP="00AB5935">
      <w:pPr>
        <w:keepNext/>
        <w:keepLines/>
        <w:jc w:val="both"/>
        <w:rPr>
          <w:rFonts w:ascii="Tahoma" w:hAnsi="Tahoma" w:cs="Tahoma"/>
          <w:b/>
          <w:bCs/>
          <w:i/>
          <w:sz w:val="18"/>
        </w:rPr>
      </w:pPr>
      <w:r w:rsidRPr="008A3D17">
        <w:rPr>
          <w:rFonts w:ascii="Tahoma" w:hAnsi="Tahoma" w:cs="Tahoma"/>
          <w:b/>
          <w:bCs/>
          <w:i/>
          <w:sz w:val="18"/>
        </w:rPr>
        <w:t xml:space="preserve">Naročnik lahko ponudnike kadarkoli med postopkom pozove, da predložijo vsa dokazila ali del dokazil v zvezi z navedbami v </w:t>
      </w:r>
      <w:r>
        <w:rPr>
          <w:rFonts w:ascii="Tahoma" w:hAnsi="Tahoma" w:cs="Tahoma"/>
          <w:b/>
          <w:bCs/>
          <w:i/>
          <w:sz w:val="18"/>
        </w:rPr>
        <w:t>ESPD</w:t>
      </w:r>
      <w:r w:rsidRPr="008A3D17">
        <w:rPr>
          <w:rFonts w:ascii="Tahoma" w:hAnsi="Tahoma" w:cs="Tahoma"/>
          <w:b/>
          <w:bCs/>
          <w:i/>
          <w:sz w:val="18"/>
        </w:rPr>
        <w:t>.</w:t>
      </w:r>
    </w:p>
    <w:p w14:paraId="6F7ED901" w14:textId="77777777" w:rsidR="00C06B3C" w:rsidRDefault="00C06B3C" w:rsidP="00AB5935">
      <w:pPr>
        <w:keepNext/>
        <w:keepLines/>
        <w:jc w:val="both"/>
        <w:rPr>
          <w:rFonts w:ascii="Tahoma" w:hAnsi="Tahoma" w:cs="Tahoma"/>
          <w:b/>
          <w:bCs/>
          <w:i/>
          <w:sz w:val="18"/>
        </w:rPr>
      </w:pPr>
    </w:p>
    <w:p w14:paraId="7057DCD8" w14:textId="77777777" w:rsidR="00734DC1" w:rsidRPr="00C8579C" w:rsidRDefault="006B3202" w:rsidP="00AB5935">
      <w:pPr>
        <w:keepNext/>
        <w:keepLines/>
        <w:numPr>
          <w:ilvl w:val="1"/>
          <w:numId w:val="2"/>
        </w:numPr>
        <w:jc w:val="both"/>
        <w:rPr>
          <w:rFonts w:ascii="Tahoma" w:hAnsi="Tahoma" w:cs="Tahoma"/>
          <w:b/>
        </w:rPr>
      </w:pPr>
      <w:r w:rsidRPr="00C8579C">
        <w:rPr>
          <w:rFonts w:ascii="Tahoma" w:hAnsi="Tahoma" w:cs="Tahoma"/>
          <w:b/>
        </w:rPr>
        <w:t>Razlogi za izključitev</w:t>
      </w:r>
    </w:p>
    <w:p w14:paraId="75C03071" w14:textId="77777777" w:rsidR="00734DC1" w:rsidRDefault="00734DC1" w:rsidP="00AB5935">
      <w:pPr>
        <w:keepNext/>
        <w:keepLines/>
        <w:jc w:val="both"/>
        <w:rPr>
          <w:rFonts w:ascii="Tahoma" w:hAnsi="Tahoma" w:cs="Tahoma"/>
        </w:rPr>
      </w:pPr>
    </w:p>
    <w:p w14:paraId="690F677E" w14:textId="77777777" w:rsidR="007225D2" w:rsidRDefault="00204E9A" w:rsidP="00AB5935">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0F024423" w14:textId="77777777" w:rsidR="00B058CC" w:rsidRDefault="00204E9A" w:rsidP="00AB5935">
      <w:pPr>
        <w:keepNext/>
        <w:keepLines/>
        <w:jc w:val="both"/>
        <w:rPr>
          <w:rFonts w:ascii="Tahoma" w:hAnsi="Tahoma" w:cs="Tahoma"/>
        </w:rPr>
      </w:pPr>
      <w:r w:rsidRPr="008A3D17">
        <w:rPr>
          <w:rFonts w:ascii="Tahoma" w:hAnsi="Tahoma" w:cs="Tahoma"/>
          <w:bCs/>
        </w:rPr>
        <w:t xml:space="preserve"> </w:t>
      </w:r>
    </w:p>
    <w:p w14:paraId="64FCB3C0" w14:textId="77777777" w:rsidR="00B058CC" w:rsidRDefault="00B058CC" w:rsidP="00AB5935">
      <w:pPr>
        <w:keepNext/>
        <w:keepLines/>
        <w:jc w:val="both"/>
        <w:rPr>
          <w:rFonts w:ascii="Tahoma" w:hAnsi="Tahoma" w:cs="Tahoma"/>
        </w:rPr>
      </w:pPr>
      <w:r>
        <w:rPr>
          <w:rFonts w:ascii="Tahoma" w:hAnsi="Tahoma" w:cs="Tahoma"/>
        </w:rPr>
        <w:t xml:space="preserve">V kolikor je gospodarski subjekt </w:t>
      </w:r>
      <w:r w:rsidRPr="00B058CC">
        <w:rPr>
          <w:rFonts w:ascii="Tahoma" w:hAnsi="Tahoma" w:cs="Tahoma"/>
        </w:rPr>
        <w:t>v enem od položajev iz prvega ali b) točke četrtega odstavka 75. člena ZJN-3</w:t>
      </w:r>
      <w:r>
        <w:rPr>
          <w:rFonts w:ascii="Tahoma" w:hAnsi="Tahoma" w:cs="Tahoma"/>
        </w:rPr>
        <w:t xml:space="preserve">, lahko na podlagi </w:t>
      </w:r>
      <w:r w:rsidRPr="00B058CC">
        <w:rPr>
          <w:rFonts w:ascii="Tahoma" w:hAnsi="Tahoma" w:cs="Tahoma"/>
          <w:bCs/>
        </w:rPr>
        <w:t>Sklep</w:t>
      </w:r>
      <w:r>
        <w:rPr>
          <w:rFonts w:ascii="Tahoma" w:hAnsi="Tahoma" w:cs="Tahoma"/>
          <w:bCs/>
        </w:rPr>
        <w:t>a</w:t>
      </w:r>
      <w:r w:rsidRPr="00B058CC">
        <w:rPr>
          <w:rFonts w:ascii="Tahoma" w:hAnsi="Tahoma" w:cs="Tahoma"/>
          <w:bCs/>
        </w:rPr>
        <w:t xml:space="preserve"> Ustavnega sodišča RS št. U-I-180/19-17</w:t>
      </w:r>
      <w:r>
        <w:rPr>
          <w:rFonts w:ascii="Tahoma" w:hAnsi="Tahoma" w:cs="Tahoma"/>
          <w:bCs/>
        </w:rPr>
        <w:t xml:space="preserve"> ter v skladu z </w:t>
      </w:r>
      <w:r w:rsidRPr="00B058CC">
        <w:rPr>
          <w:rFonts w:ascii="Tahoma" w:hAnsi="Tahoma" w:cs="Tahoma"/>
          <w:bCs/>
        </w:rPr>
        <w:t>devetim odstavkom 75. člena ZJN-3</w:t>
      </w:r>
      <w:r>
        <w:rPr>
          <w:rFonts w:ascii="Tahoma" w:hAnsi="Tahoma" w:cs="Tahoma"/>
        </w:rPr>
        <w:t xml:space="preserve"> uveljavlja popravni mehanizem, </w:t>
      </w:r>
      <w:r>
        <w:rPr>
          <w:rFonts w:ascii="Tahoma" w:hAnsi="Tahoma" w:cs="Tahoma"/>
          <w:bCs/>
        </w:rPr>
        <w:t>s katerim lahko dokaže</w:t>
      </w:r>
      <w:r w:rsidRPr="005456F3">
        <w:rPr>
          <w:rFonts w:ascii="Tahoma" w:hAnsi="Tahoma" w:cs="Tahoma"/>
          <w:bCs/>
        </w:rPr>
        <w:t xml:space="preserve"> svojo zanesljivost kljub obstoju razlogov za izključitev</w:t>
      </w:r>
      <w:r w:rsidRPr="005F1918">
        <w:rPr>
          <w:rFonts w:ascii="Tahoma" w:hAnsi="Tahoma" w:cs="Tahoma"/>
        </w:rPr>
        <w:t xml:space="preserve"> </w:t>
      </w:r>
      <w:r>
        <w:rPr>
          <w:rFonts w:ascii="Tahoma" w:hAnsi="Tahoma" w:cs="Tahoma"/>
        </w:rPr>
        <w:t xml:space="preserve">ter </w:t>
      </w:r>
      <w:r w:rsidRPr="005F1918">
        <w:rPr>
          <w:rFonts w:ascii="Tahoma" w:hAnsi="Tahoma" w:cs="Tahoma"/>
        </w:rPr>
        <w:t>naročniku predloži dokaze, da je sprejel zadostne ukrepe, s katerimi lahko dokaže svojo zanesljivost kljub obstoju razlogov za izključitev</w:t>
      </w:r>
      <w:r>
        <w:rPr>
          <w:rFonts w:ascii="Tahoma" w:hAnsi="Tahoma" w:cs="Tahoma"/>
        </w:rPr>
        <w:t>.</w:t>
      </w:r>
    </w:p>
    <w:p w14:paraId="4D88C010" w14:textId="77777777" w:rsidR="004E252F" w:rsidRDefault="004E252F" w:rsidP="00AB5935">
      <w:pPr>
        <w:keepNext/>
        <w:keepLines/>
        <w:jc w:val="both"/>
        <w:rPr>
          <w:rFonts w:ascii="Tahoma" w:hAnsi="Tahoma" w:cs="Tahoma"/>
        </w:rPr>
      </w:pPr>
    </w:p>
    <w:p w14:paraId="123D148F" w14:textId="2BD9022E" w:rsidR="009C70F6" w:rsidRPr="009C70F6" w:rsidRDefault="009C70F6" w:rsidP="00AB5935">
      <w:pPr>
        <w:pStyle w:val="Telobesedila2"/>
        <w:keepNext/>
        <w:keepLines/>
        <w:rPr>
          <w:rFonts w:ascii="Tahoma" w:hAnsi="Tahoma" w:cs="Tahoma"/>
          <w:b w:val="0"/>
          <w:bCs/>
          <w:lang w:val="sl-SI"/>
        </w:rPr>
      </w:pPr>
      <w:r w:rsidRPr="009C70F6">
        <w:rPr>
          <w:rFonts w:ascii="Tahoma" w:hAnsi="Tahoma" w:cs="Tahoma"/>
          <w:b w:val="0"/>
          <w:bCs/>
          <w:lang w:val="sl-SI"/>
        </w:rPr>
        <w:t>V kolikor je v primeru pri izpolnjevanju obrazca ESPD (v »Del III: Razlogi za izključitev, A: Razlogi p</w:t>
      </w:r>
      <w:r w:rsidR="002A124E">
        <w:rPr>
          <w:rFonts w:ascii="Tahoma" w:hAnsi="Tahoma" w:cs="Tahoma"/>
          <w:b w:val="0"/>
          <w:bCs/>
          <w:lang w:val="sl-SI"/>
        </w:rPr>
        <w:t>ovezani s kazenskimi obsodbami</w:t>
      </w:r>
      <w:r w:rsidRPr="009C70F6">
        <w:rPr>
          <w:rFonts w:ascii="Tahoma" w:hAnsi="Tahoma" w:cs="Tahoma"/>
          <w:b w:val="0"/>
          <w:bCs/>
          <w:lang w:val="sl-SI"/>
        </w:rPr>
        <w:t xml:space="preserve"> ali Oddelek D: Nacionalni razlogi za izključitev«) za </w:t>
      </w:r>
      <w:r w:rsidR="00892BBB">
        <w:rPr>
          <w:rFonts w:ascii="Tahoma" w:hAnsi="Tahoma" w:cs="Tahoma"/>
          <w:b w:val="0"/>
          <w:bCs/>
          <w:lang w:val="sl-SI"/>
        </w:rPr>
        <w:t xml:space="preserve">posamezne </w:t>
      </w:r>
      <w:r w:rsidRPr="009C70F6">
        <w:rPr>
          <w:rFonts w:ascii="Tahoma" w:hAnsi="Tahoma" w:cs="Tahoma"/>
          <w:b w:val="0"/>
          <w:bCs/>
          <w:lang w:val="sl-SI"/>
        </w:rPr>
        <w:t xml:space="preserve">gospodarske subjekte v ponudbi, vaš odgovor »DA«, in uveljavljate popravni mehanizem, v polje »Opišite jih« napišete kršitve in ukrepe za </w:t>
      </w:r>
      <w:proofErr w:type="spellStart"/>
      <w:r w:rsidRPr="009C70F6">
        <w:rPr>
          <w:rFonts w:ascii="Tahoma" w:hAnsi="Tahoma" w:cs="Tahoma"/>
          <w:b w:val="0"/>
          <w:bCs/>
          <w:lang w:val="sl-SI"/>
        </w:rPr>
        <w:t>samoočiščenje</w:t>
      </w:r>
      <w:proofErr w:type="spellEnd"/>
      <w:r w:rsidRPr="009C70F6">
        <w:rPr>
          <w:rFonts w:ascii="Tahoma" w:hAnsi="Tahoma" w:cs="Tahoma"/>
          <w:b w:val="0"/>
          <w:bCs/>
          <w:lang w:val="sl-SI"/>
        </w:rPr>
        <w:t xml:space="preserve"> </w:t>
      </w:r>
      <w:r w:rsidRPr="00140E07">
        <w:rPr>
          <w:rFonts w:ascii="Tahoma" w:hAnsi="Tahoma" w:cs="Tahoma"/>
          <w:b w:val="0"/>
          <w:bCs/>
          <w:lang w:val="sl-SI"/>
        </w:rPr>
        <w:t xml:space="preserve">ali predložite lastno izjavo z navedbo kršitev in ukrepov za </w:t>
      </w:r>
      <w:proofErr w:type="spellStart"/>
      <w:r w:rsidRPr="00140E07">
        <w:rPr>
          <w:rFonts w:ascii="Tahoma" w:hAnsi="Tahoma" w:cs="Tahoma"/>
          <w:b w:val="0"/>
          <w:bCs/>
          <w:lang w:val="sl-SI"/>
        </w:rPr>
        <w:t>samoočiščenje</w:t>
      </w:r>
      <w:proofErr w:type="spellEnd"/>
      <w:r w:rsidRPr="009C70F6">
        <w:rPr>
          <w:rFonts w:ascii="Tahoma" w:hAnsi="Tahoma" w:cs="Tahoma"/>
          <w:b w:val="0"/>
          <w:bCs/>
          <w:lang w:val="sl-SI"/>
        </w:rPr>
        <w:t xml:space="preserve">, s katerimi lahko dokažete svojo zanesljivost kljub obstoju razlogov za izključitev, </w:t>
      </w:r>
      <w:r w:rsidR="00892BBB">
        <w:rPr>
          <w:rFonts w:ascii="Tahoma" w:hAnsi="Tahoma" w:cs="Tahoma"/>
          <w:b w:val="0"/>
          <w:bCs/>
          <w:lang w:val="sl-SI"/>
        </w:rPr>
        <w:t xml:space="preserve">ter predložite </w:t>
      </w:r>
      <w:r w:rsidRPr="009C70F6">
        <w:rPr>
          <w:rFonts w:ascii="Tahoma" w:hAnsi="Tahoma" w:cs="Tahoma"/>
          <w:b w:val="0"/>
          <w:bCs/>
          <w:lang w:val="sl-SI"/>
        </w:rPr>
        <w:t>dokaze glede njih pa predložite skupaj s ponudbo ali na poziv naročnika.</w:t>
      </w:r>
    </w:p>
    <w:p w14:paraId="4C4A7742" w14:textId="77777777" w:rsidR="00402C1B" w:rsidRDefault="00402C1B" w:rsidP="00AB5935">
      <w:pPr>
        <w:keepNext/>
        <w:keepLines/>
        <w:jc w:val="both"/>
        <w:rPr>
          <w:rFonts w:ascii="Tahoma" w:hAnsi="Tahoma" w:cs="Tahoma"/>
          <w:highlight w:val="cyan"/>
        </w:rPr>
      </w:pPr>
    </w:p>
    <w:p w14:paraId="5FCDF97D" w14:textId="1EABE048" w:rsidR="00CD1BD6" w:rsidRDefault="003D2D57" w:rsidP="00AB5935">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 in D 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7BE91A6E" w14:textId="2B36F11A" w:rsidR="00703EC3" w:rsidRDefault="00703EC3" w:rsidP="00AB5935">
      <w:pPr>
        <w:pStyle w:val="Telobesedila2"/>
        <w:keepNext/>
        <w:keepLines/>
        <w:rPr>
          <w:rFonts w:ascii="Tahoma" w:hAnsi="Tahoma" w:cs="Tahoma"/>
        </w:rPr>
      </w:pPr>
    </w:p>
    <w:p w14:paraId="75CC2FF5" w14:textId="0F97A18A" w:rsidR="00D55FA8" w:rsidRDefault="00D55FA8" w:rsidP="00AB5935">
      <w:pPr>
        <w:pStyle w:val="Telobesedila2"/>
        <w:keepNext/>
        <w:keepLines/>
        <w:rPr>
          <w:rFonts w:ascii="Tahoma" w:hAnsi="Tahoma" w:cs="Tahoma"/>
        </w:rPr>
      </w:pPr>
    </w:p>
    <w:p w14:paraId="471CE6A0" w14:textId="1E1AAEC2" w:rsidR="00D55FA8" w:rsidRDefault="00D55FA8" w:rsidP="00AB5935">
      <w:pPr>
        <w:pStyle w:val="Telobesedila2"/>
        <w:keepNext/>
        <w:keepLines/>
        <w:rPr>
          <w:rFonts w:ascii="Tahoma" w:hAnsi="Tahoma" w:cs="Tahoma"/>
        </w:rPr>
      </w:pPr>
    </w:p>
    <w:p w14:paraId="00AF1163" w14:textId="2FC4553C" w:rsidR="00D55FA8" w:rsidRDefault="00D55FA8" w:rsidP="00AB5935">
      <w:pPr>
        <w:pStyle w:val="Telobesedila2"/>
        <w:keepNext/>
        <w:keepLines/>
        <w:rPr>
          <w:rFonts w:ascii="Tahoma" w:hAnsi="Tahoma" w:cs="Tahoma"/>
        </w:rPr>
      </w:pPr>
    </w:p>
    <w:p w14:paraId="1A069EA3" w14:textId="3DB83B76" w:rsidR="00D55FA8" w:rsidRDefault="00D55FA8" w:rsidP="00AB5935">
      <w:pPr>
        <w:pStyle w:val="Telobesedila2"/>
        <w:keepNext/>
        <w:keepLines/>
        <w:rPr>
          <w:rFonts w:ascii="Tahoma" w:hAnsi="Tahoma" w:cs="Tahoma"/>
        </w:rPr>
      </w:pPr>
    </w:p>
    <w:p w14:paraId="5FCDEF16" w14:textId="77777777" w:rsidR="00D55FA8" w:rsidRDefault="00D55FA8" w:rsidP="00AB5935">
      <w:pPr>
        <w:pStyle w:val="Telobesedila2"/>
        <w:keepNext/>
        <w:keepLines/>
        <w:rPr>
          <w:rFonts w:ascii="Tahoma" w:hAnsi="Tahoma" w:cs="Tahoma"/>
        </w:rPr>
      </w:pPr>
    </w:p>
    <w:p w14:paraId="38A7EEFD" w14:textId="77777777" w:rsidR="00B630AD" w:rsidRPr="00C8579C" w:rsidRDefault="00B630AD" w:rsidP="00AB5935">
      <w:pPr>
        <w:pStyle w:val="Telobesedila2"/>
        <w:keepNext/>
        <w:keepLines/>
        <w:rPr>
          <w:rFonts w:ascii="Tahoma" w:hAnsi="Tahoma" w:cs="Tahoma"/>
          <w:lang w:val="sl-SI"/>
        </w:rPr>
      </w:pPr>
      <w:r w:rsidRPr="00C8579C">
        <w:rPr>
          <w:rFonts w:ascii="Tahoma" w:hAnsi="Tahoma" w:cs="Tahoma"/>
          <w:lang w:val="sl-SI"/>
        </w:rPr>
        <w:lastRenderedPageBreak/>
        <w:t xml:space="preserve">A: Razlogi, povezani s kazenskimi obsodbami </w:t>
      </w:r>
    </w:p>
    <w:p w14:paraId="1D8831A9" w14:textId="77777777" w:rsidR="00B630AD" w:rsidRPr="00C8579C" w:rsidRDefault="00010FE1" w:rsidP="00AB5935">
      <w:pPr>
        <w:pStyle w:val="Telobesedila2"/>
        <w:keepNext/>
        <w:keepLines/>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CE5DA64" w14:textId="77777777" w:rsidR="00A3096A" w:rsidRDefault="00A3096A" w:rsidP="00AB5935">
      <w:pPr>
        <w:pStyle w:val="Telobesedila2"/>
        <w:keepNext/>
        <w:keepLines/>
        <w:rPr>
          <w:rFonts w:ascii="Tahoma" w:hAnsi="Tahoma" w:cs="Tahoma"/>
          <w:b w:val="0"/>
          <w:lang w:val="sl-SI"/>
        </w:rPr>
      </w:pPr>
    </w:p>
    <w:p w14:paraId="68F7F86E"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0C028674" w14:textId="6D5AEC44" w:rsidR="00FC2E27" w:rsidRDefault="00357AF8" w:rsidP="00AB5935">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A: Razlogi, povezani s kazenskimi obsodbami«</w:t>
      </w:r>
      <w:r w:rsidR="00500A39" w:rsidRPr="00C8579C">
        <w:rPr>
          <w:rFonts w:ascii="Tahoma" w:hAnsi="Tahoma" w:cs="Tahoma"/>
          <w:szCs w:val="22"/>
        </w:rPr>
        <w:t>)</w:t>
      </w:r>
      <w:r w:rsidRPr="00C8579C">
        <w:rPr>
          <w:rFonts w:ascii="Tahoma" w:hAnsi="Tahoma" w:cs="Tahoma"/>
          <w:szCs w:val="22"/>
        </w:rPr>
        <w:t xml:space="preserve"> s strani vseh gospodarskih subjektov v ponudbi.</w:t>
      </w:r>
      <w:r w:rsidR="00CB0547" w:rsidRPr="00C8579C">
        <w:rPr>
          <w:rFonts w:ascii="Tahoma" w:hAnsi="Tahoma" w:cs="Tahoma"/>
          <w:szCs w:val="22"/>
        </w:rPr>
        <w:t xml:space="preserve"> </w:t>
      </w:r>
    </w:p>
    <w:p w14:paraId="5426CE55" w14:textId="77777777" w:rsidR="00777CCF" w:rsidRPr="00C8579C" w:rsidRDefault="00777CCF" w:rsidP="00AB5935">
      <w:pPr>
        <w:pStyle w:val="Odstavekseznama"/>
        <w:keepNext/>
        <w:keepLines/>
        <w:ind w:left="0"/>
        <w:jc w:val="both"/>
        <w:rPr>
          <w:rFonts w:ascii="Tahoma" w:hAnsi="Tahoma" w:cs="Tahoma"/>
          <w:szCs w:val="22"/>
        </w:rPr>
      </w:pPr>
    </w:p>
    <w:p w14:paraId="57ECD898" w14:textId="77777777" w:rsidR="009571C5" w:rsidRPr="00111389" w:rsidRDefault="009571C5" w:rsidP="00AB5935">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sidRPr="00111389">
        <w:rPr>
          <w:rFonts w:ascii="Tahoma" w:hAnsi="Tahoma" w:cs="Tahoma"/>
          <w:szCs w:val="22"/>
          <w:u w:val="single"/>
        </w:rPr>
        <w:t xml:space="preserve">Ponudnik </w:t>
      </w:r>
      <w:r w:rsidRPr="00111389">
        <w:rPr>
          <w:rFonts w:ascii="Tahoma" w:hAnsi="Tahoma" w:cs="Tahoma"/>
          <w:b/>
          <w:szCs w:val="22"/>
          <w:u w:val="single"/>
        </w:rPr>
        <w:t>lahko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343E31DC" w14:textId="77777777" w:rsidR="009571C5" w:rsidRPr="00111389" w:rsidRDefault="009571C5" w:rsidP="00AB5935">
      <w:pPr>
        <w:pStyle w:val="Odstavekseznama"/>
        <w:keepNext/>
        <w:keepLines/>
        <w:ind w:left="0"/>
        <w:jc w:val="both"/>
        <w:rPr>
          <w:rFonts w:ascii="Tahoma" w:hAnsi="Tahoma" w:cs="Tahoma"/>
          <w:szCs w:val="22"/>
          <w:highlight w:val="yellow"/>
        </w:rPr>
      </w:pPr>
    </w:p>
    <w:p w14:paraId="510B9B50" w14:textId="77777777" w:rsidR="00642FE9" w:rsidRDefault="00642FE9" w:rsidP="00AB5935">
      <w:pPr>
        <w:keepNext/>
        <w:keepLines/>
        <w:jc w:val="both"/>
        <w:rPr>
          <w:rFonts w:ascii="Tahoma" w:hAnsi="Tahoma" w:cs="Tahoma"/>
          <w:szCs w:val="22"/>
        </w:rPr>
      </w:pPr>
      <w:r w:rsidRPr="00471CBB">
        <w:rPr>
          <w:rFonts w:ascii="Tahoma" w:hAnsi="Tahoma" w:cs="Tahoma"/>
          <w:szCs w:val="22"/>
        </w:rPr>
        <w:t>V kolikor naročnik sam ne bo mogel preveriti (ne)obstoja zgoraj navedenih razlogov za izključitev</w:t>
      </w:r>
      <w:r>
        <w:rPr>
          <w:rFonts w:ascii="Tahoma" w:hAnsi="Tahoma" w:cs="Tahoma"/>
          <w:szCs w:val="22"/>
        </w:rPr>
        <w:t xml:space="preserve"> pri </w:t>
      </w:r>
      <w:r w:rsidRPr="00752313">
        <w:rPr>
          <w:rFonts w:ascii="Tahoma" w:hAnsi="Tahoma" w:cs="Tahoma"/>
          <w:szCs w:val="22"/>
        </w:rPr>
        <w:t>pristojne</w:t>
      </w:r>
      <w:r>
        <w:rPr>
          <w:rFonts w:ascii="Tahoma" w:hAnsi="Tahoma" w:cs="Tahoma"/>
          <w:szCs w:val="22"/>
        </w:rPr>
        <w:t>m</w:t>
      </w:r>
      <w:r w:rsidRPr="00752313">
        <w:rPr>
          <w:rFonts w:ascii="Tahoma" w:hAnsi="Tahoma" w:cs="Tahoma"/>
          <w:szCs w:val="22"/>
        </w:rPr>
        <w:t xml:space="preserve"> organ</w:t>
      </w:r>
      <w:r>
        <w:rPr>
          <w:rFonts w:ascii="Tahoma" w:hAnsi="Tahoma" w:cs="Tahoma"/>
          <w:szCs w:val="22"/>
        </w:rPr>
        <w:t>u</w:t>
      </w:r>
      <w:r w:rsidRPr="00752313">
        <w:rPr>
          <w:rFonts w:ascii="Tahoma" w:hAnsi="Tahoma" w:cs="Tahoma"/>
          <w:szCs w:val="22"/>
        </w:rPr>
        <w:t xml:space="preserve"> v Republiki Sloveniji</w:t>
      </w:r>
      <w:r w:rsidRPr="00471CBB">
        <w:rPr>
          <w:rFonts w:ascii="Tahoma" w:hAnsi="Tahoma" w:cs="Tahoma"/>
          <w:szCs w:val="22"/>
        </w:rPr>
        <w:t>, bo ponudnika pozval na predložitev ustreznih dokazil. Ponudnik bo moral naročniku, v roku, ki ga bo določil naročnik, predložiti naslednja dokazila:</w:t>
      </w:r>
    </w:p>
    <w:p w14:paraId="45523676" w14:textId="77777777" w:rsidR="00642FE9" w:rsidRPr="007165A6" w:rsidRDefault="00642FE9" w:rsidP="00AB5935">
      <w:pPr>
        <w:pStyle w:val="Odstavekseznama"/>
        <w:keepNext/>
        <w:keepLines/>
        <w:numPr>
          <w:ilvl w:val="0"/>
          <w:numId w:val="18"/>
        </w:numPr>
        <w:jc w:val="both"/>
        <w:rPr>
          <w:rFonts w:ascii="Tahoma" w:hAnsi="Tahoma" w:cs="Tahoma"/>
          <w:bCs/>
        </w:rPr>
      </w:pPr>
      <w:r w:rsidRPr="007165A6">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w:t>
      </w:r>
    </w:p>
    <w:p w14:paraId="7E002401" w14:textId="77777777" w:rsidR="009571C5" w:rsidRDefault="009571C5" w:rsidP="00AB5935">
      <w:pPr>
        <w:pStyle w:val="Odstavekseznama"/>
        <w:keepNext/>
        <w:keepLines/>
        <w:ind w:left="0"/>
        <w:jc w:val="both"/>
        <w:rPr>
          <w:rFonts w:ascii="Tahoma" w:hAnsi="Tahoma" w:cs="Tahoma"/>
        </w:rPr>
      </w:pPr>
    </w:p>
    <w:p w14:paraId="66724414" w14:textId="77777777" w:rsidR="009571C5" w:rsidRPr="00C8579C" w:rsidRDefault="009571C5" w:rsidP="00AB5935">
      <w:pPr>
        <w:pStyle w:val="Odstavekseznama"/>
        <w:keepNext/>
        <w:keepLines/>
        <w:ind w:left="0"/>
        <w:jc w:val="both"/>
        <w:rPr>
          <w:rFonts w:ascii="Tahoma" w:hAnsi="Tahoma" w:cs="Tahoma"/>
        </w:rPr>
      </w:pPr>
      <w:r w:rsidRPr="00C8579C">
        <w:rPr>
          <w:rFonts w:ascii="Tahoma" w:hAnsi="Tahoma" w:cs="Tahoma"/>
        </w:rPr>
        <w:t>Če država članica ali tretja država dokumentov in dokazil iz tretjega odstavka 77. člena ZJN-3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2DF99AE" w14:textId="0CED6657" w:rsidR="00777CCF" w:rsidRPr="00C8579C" w:rsidRDefault="00777CCF" w:rsidP="00AB5935">
      <w:pPr>
        <w:pStyle w:val="Odstavekseznama"/>
        <w:keepNext/>
        <w:keepLines/>
        <w:ind w:left="0"/>
        <w:jc w:val="both"/>
        <w:rPr>
          <w:rFonts w:ascii="Tahoma" w:hAnsi="Tahoma" w:cs="Tahoma"/>
          <w:szCs w:val="22"/>
        </w:rPr>
      </w:pPr>
    </w:p>
    <w:p w14:paraId="56E4DD93" w14:textId="77777777" w:rsidR="00B630AD" w:rsidRPr="00C8579C" w:rsidRDefault="00B630AD" w:rsidP="00AB5935">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p>
    <w:p w14:paraId="251545F8" w14:textId="77777777" w:rsidR="009571C5" w:rsidRPr="007B4497" w:rsidRDefault="00010FE1" w:rsidP="00AB5935">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3C29EE58"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2FA9891A" w14:textId="77777777" w:rsidR="00357AF8" w:rsidRPr="00C8579C" w:rsidRDefault="00357AF8" w:rsidP="00AB5935">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B</w:t>
      </w:r>
      <w:r w:rsidR="00500A39" w:rsidRPr="00C8579C">
        <w:rPr>
          <w:rFonts w:ascii="Tahoma" w:hAnsi="Tahoma" w:cs="Tahoma"/>
          <w:i/>
          <w:iCs/>
          <w:szCs w:val="22"/>
        </w:rPr>
        <w:t>: Razlogi, povezani s plačilom davkov ali prispevkov za socialno varnost</w:t>
      </w:r>
      <w:r w:rsidR="00500A39" w:rsidRPr="00C8579C">
        <w:rPr>
          <w:rFonts w:ascii="Tahoma" w:hAnsi="Tahoma" w:cs="Tahoma"/>
          <w:i/>
          <w:szCs w:val="22"/>
        </w:rPr>
        <w:t>«</w:t>
      </w:r>
      <w:r w:rsidR="00500A39" w:rsidRPr="00C8579C">
        <w:rPr>
          <w:rFonts w:ascii="Tahoma" w:hAnsi="Tahoma" w:cs="Tahoma"/>
          <w:szCs w:val="22"/>
        </w:rPr>
        <w:t>)</w:t>
      </w:r>
      <w:r w:rsidRPr="00C8579C">
        <w:rPr>
          <w:rFonts w:ascii="Tahoma" w:hAnsi="Tahoma" w:cs="Tahoma"/>
          <w:szCs w:val="22"/>
        </w:rPr>
        <w:t xml:space="preserve"> s strani vseh gospodarskih subjektov v ponudbi.</w:t>
      </w:r>
    </w:p>
    <w:p w14:paraId="15FD69D6" w14:textId="77777777" w:rsidR="00F30DAF" w:rsidRPr="00C8579C" w:rsidRDefault="00F30DAF" w:rsidP="00AB5935">
      <w:pPr>
        <w:pStyle w:val="Odstavekseznama"/>
        <w:keepNext/>
        <w:keepLines/>
        <w:ind w:left="0"/>
        <w:jc w:val="both"/>
        <w:rPr>
          <w:rFonts w:ascii="Tahoma" w:hAnsi="Tahoma" w:cs="Tahoma"/>
          <w:szCs w:val="22"/>
        </w:rPr>
      </w:pPr>
    </w:p>
    <w:p w14:paraId="35D203D8" w14:textId="77777777" w:rsidR="004968D0" w:rsidRDefault="004968D0" w:rsidP="00AB5935">
      <w:pPr>
        <w:pStyle w:val="Telobesedila2"/>
        <w:keepNext/>
        <w:keepLines/>
        <w:rPr>
          <w:rFonts w:ascii="Tahoma" w:hAnsi="Tahoma" w:cs="Tahoma"/>
          <w:b w:val="0"/>
          <w:lang w:val="sl-SI"/>
        </w:rPr>
      </w:pPr>
      <w:r w:rsidRPr="004968D0">
        <w:rPr>
          <w:rFonts w:ascii="Tahoma" w:hAnsi="Tahoma" w:cs="Tahoma"/>
          <w:b w:val="0"/>
          <w:lang w:val="sl-SI"/>
        </w:rPr>
        <w:t xml:space="preserve">Naročnik bo pred oddajo javnega naročila za ponudnika s sedežem v Republiki Sloveniji pridobil potrdilo, ki ga izda pristojni organ v Republiki Sloveniji, drugi državi članici EU ali tretji državi oziroma izpis iz aplikacije </w:t>
      </w:r>
      <w:proofErr w:type="spellStart"/>
      <w:r w:rsidRPr="004968D0">
        <w:rPr>
          <w:rFonts w:ascii="Tahoma" w:hAnsi="Tahoma" w:cs="Tahoma"/>
          <w:b w:val="0"/>
          <w:lang w:val="sl-SI"/>
        </w:rPr>
        <w:t>eDosje</w:t>
      </w:r>
      <w:proofErr w:type="spellEnd"/>
      <w:r w:rsidRPr="004968D0">
        <w:rPr>
          <w:rFonts w:ascii="Tahoma" w:hAnsi="Tahoma" w:cs="Tahoma"/>
          <w:b w:val="0"/>
          <w:lang w:val="sl-SI"/>
        </w:rPr>
        <w:t xml:space="preserve">. </w:t>
      </w:r>
    </w:p>
    <w:p w14:paraId="54EA4BC9" w14:textId="77777777" w:rsidR="004968D0" w:rsidRPr="004968D0" w:rsidRDefault="004968D0" w:rsidP="00AB5935">
      <w:pPr>
        <w:pStyle w:val="Telobesedila2"/>
        <w:keepNext/>
        <w:keepLines/>
        <w:rPr>
          <w:rFonts w:ascii="Tahoma" w:hAnsi="Tahoma" w:cs="Tahoma"/>
          <w:b w:val="0"/>
          <w:lang w:val="sl-SI"/>
        </w:rPr>
      </w:pPr>
    </w:p>
    <w:p w14:paraId="3B6A4173" w14:textId="77777777" w:rsidR="009571C5" w:rsidRDefault="004968D0" w:rsidP="00AB5935">
      <w:pPr>
        <w:pStyle w:val="Telobesedila2"/>
        <w:keepNext/>
        <w:keepLines/>
        <w:rPr>
          <w:rFonts w:ascii="Tahoma" w:hAnsi="Tahoma" w:cs="Tahoma"/>
          <w:b w:val="0"/>
          <w:lang w:val="sl-SI"/>
        </w:rPr>
      </w:pPr>
      <w:r w:rsidRPr="004968D0">
        <w:rPr>
          <w:rFonts w:ascii="Tahoma" w:hAnsi="Tahoma" w:cs="Tahoma"/>
          <w:b w:val="0"/>
          <w:lang w:val="sl-SI"/>
        </w:rPr>
        <w:t>Če ima ponudnik sedež izven Republike Slovenije, bo moral ponudnik, na poziv naročnika, potrdilo pristojnega organa predložiti sam.</w:t>
      </w:r>
    </w:p>
    <w:p w14:paraId="765DB409" w14:textId="77777777" w:rsidR="004968D0" w:rsidRPr="00C8579C" w:rsidRDefault="004968D0" w:rsidP="00AB5935">
      <w:pPr>
        <w:pStyle w:val="Telobesedila2"/>
        <w:keepNext/>
        <w:keepLines/>
        <w:ind w:left="357"/>
        <w:rPr>
          <w:rFonts w:ascii="Tahoma" w:hAnsi="Tahoma" w:cs="Tahoma"/>
          <w:b w:val="0"/>
          <w:lang w:val="sl-SI"/>
        </w:rPr>
      </w:pPr>
    </w:p>
    <w:p w14:paraId="03D0C69E" w14:textId="77777777" w:rsidR="009571C5" w:rsidRPr="00C8579C" w:rsidRDefault="009571C5" w:rsidP="00AB5935">
      <w:pPr>
        <w:pStyle w:val="Telobesedila2"/>
        <w:keepNext/>
        <w:keepLines/>
        <w:rPr>
          <w:rFonts w:ascii="Tahoma" w:hAnsi="Tahoma" w:cs="Tahoma"/>
          <w:b w:val="0"/>
          <w:lang w:val="sl-SI"/>
        </w:rPr>
      </w:pPr>
      <w:r w:rsidRPr="00C8579C">
        <w:rPr>
          <w:rFonts w:ascii="Tahoma" w:hAnsi="Tahoma" w:cs="Tahoma"/>
          <w:b w:val="0"/>
          <w:lang w:val="sl-SI"/>
        </w:rPr>
        <w:lastRenderedPageBreak/>
        <w:t>Če država članica ali tretja država dokumentov in potrdil iz tretjega odstavka 77. člena ZJN-3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B604CEC" w14:textId="77777777" w:rsidR="00623F48" w:rsidRPr="00C8579C" w:rsidRDefault="00623F48" w:rsidP="00AB5935">
      <w:pPr>
        <w:pStyle w:val="Odstavekseznama"/>
        <w:keepNext/>
        <w:keepLines/>
        <w:ind w:left="0"/>
        <w:jc w:val="both"/>
        <w:rPr>
          <w:rFonts w:ascii="Tahoma" w:hAnsi="Tahoma" w:cs="Tahoma"/>
          <w:szCs w:val="22"/>
        </w:rPr>
      </w:pPr>
    </w:p>
    <w:p w14:paraId="3873FC69" w14:textId="77777777" w:rsidR="00B630AD" w:rsidRPr="00C8579C" w:rsidRDefault="007E74DF" w:rsidP="00AB5935">
      <w:pPr>
        <w:pStyle w:val="Telobesedila2"/>
        <w:keepNext/>
        <w:keepLines/>
        <w:rPr>
          <w:rFonts w:ascii="Tahoma" w:hAnsi="Tahoma" w:cs="Tahoma"/>
          <w:lang w:val="sl-SI"/>
        </w:rPr>
      </w:pPr>
      <w:r w:rsidRPr="00C8579C">
        <w:rPr>
          <w:rFonts w:ascii="Tahoma" w:hAnsi="Tahoma" w:cs="Tahoma"/>
          <w:lang w:val="sl-SI"/>
        </w:rPr>
        <w:t>D: Nacionalni razlogi za izključitev</w:t>
      </w:r>
    </w:p>
    <w:p w14:paraId="54A71997" w14:textId="77777777" w:rsidR="00B630AD" w:rsidRPr="00C8579C" w:rsidRDefault="00B630AD" w:rsidP="00AB5935">
      <w:pPr>
        <w:pStyle w:val="Telobesedila2"/>
        <w:keepNext/>
        <w:keepLines/>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298DA0B4" w14:textId="41C05710" w:rsidR="007E74DF" w:rsidRPr="00C8579C" w:rsidRDefault="00B630AD" w:rsidP="00AB5935">
      <w:pPr>
        <w:pStyle w:val="Telobesedila2"/>
        <w:keepNext/>
        <w:keepLines/>
        <w:numPr>
          <w:ilvl w:val="0"/>
          <w:numId w:val="10"/>
        </w:numPr>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2A124E" w:rsidRPr="002A124E">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395AF3FB" w14:textId="77777777" w:rsidR="00C53A34" w:rsidRPr="00C8579C" w:rsidRDefault="00C53A34" w:rsidP="00AB5935">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14EAECF" w14:textId="77777777" w:rsidR="00571F1D" w:rsidRDefault="00571F1D" w:rsidP="00AB5935">
      <w:pPr>
        <w:pStyle w:val="Telobesedila2"/>
        <w:keepNext/>
        <w:keepLines/>
        <w:rPr>
          <w:rFonts w:ascii="Tahoma" w:hAnsi="Tahoma" w:cs="Tahoma"/>
          <w:b w:val="0"/>
          <w:lang w:val="sl-SI"/>
        </w:rPr>
      </w:pPr>
    </w:p>
    <w:p w14:paraId="7295381A" w14:textId="77777777" w:rsidR="00650E5C" w:rsidRPr="00C8579C" w:rsidRDefault="00650E5C" w:rsidP="00AB5935">
      <w:pPr>
        <w:pStyle w:val="Telobesedila2"/>
        <w:keepNext/>
        <w:keepLines/>
        <w:rPr>
          <w:rFonts w:ascii="Tahoma" w:hAnsi="Tahoma" w:cs="Tahoma"/>
          <w:smallCaps/>
          <w:lang w:val="sl-SI"/>
        </w:rPr>
      </w:pPr>
      <w:r w:rsidRPr="00C8579C">
        <w:rPr>
          <w:rFonts w:ascii="Tahoma" w:hAnsi="Tahoma" w:cs="Tahoma"/>
          <w:smallCaps/>
          <w:lang w:val="sl-SI"/>
        </w:rPr>
        <w:t>Dokazil</w:t>
      </w:r>
      <w:r w:rsidR="00357AF8" w:rsidRPr="00C8579C">
        <w:rPr>
          <w:rFonts w:ascii="Tahoma" w:hAnsi="Tahoma" w:cs="Tahoma"/>
          <w:smallCaps/>
          <w:lang w:val="sl-SI"/>
        </w:rPr>
        <w:t>o</w:t>
      </w:r>
      <w:r w:rsidRPr="00C8579C">
        <w:rPr>
          <w:rFonts w:ascii="Tahoma" w:hAnsi="Tahoma" w:cs="Tahoma"/>
          <w:smallCaps/>
          <w:lang w:val="sl-SI"/>
        </w:rPr>
        <w:t>:</w:t>
      </w:r>
    </w:p>
    <w:p w14:paraId="5A9CE880" w14:textId="5C7B26B5" w:rsidR="009571C5" w:rsidRPr="00032E46" w:rsidRDefault="00580017" w:rsidP="00AB5935">
      <w:pPr>
        <w:pStyle w:val="Odstavekseznama"/>
        <w:keepNext/>
        <w:keepLines/>
        <w:ind w:left="0"/>
        <w:jc w:val="both"/>
        <w:rPr>
          <w:rFonts w:ascii="Tahoma" w:hAnsi="Tahoma" w:cs="Tahoma"/>
          <w:szCs w:val="22"/>
        </w:rPr>
      </w:pPr>
      <w:r w:rsidRPr="00C8579C">
        <w:rPr>
          <w:rFonts w:ascii="Tahoma" w:hAnsi="Tahoma" w:cs="Tahoma"/>
          <w:szCs w:val="22"/>
        </w:rPr>
        <w:t>Izpolnjen</w:t>
      </w:r>
      <w:r w:rsidR="00357AF8" w:rsidRPr="00C8579C">
        <w:rPr>
          <w:rFonts w:ascii="Tahoma" w:hAnsi="Tahoma" w:cs="Tahoma"/>
          <w:szCs w:val="22"/>
        </w:rPr>
        <w:t xml:space="preserve"> </w:t>
      </w:r>
      <w:r w:rsidRPr="00C8579C">
        <w:rPr>
          <w:rFonts w:ascii="Tahoma" w:hAnsi="Tahoma" w:cs="Tahoma"/>
          <w:szCs w:val="22"/>
        </w:rPr>
        <w:t>ESPD</w:t>
      </w:r>
      <w:r w:rsidR="00A114D9" w:rsidRPr="00C8579C">
        <w:rPr>
          <w:rFonts w:ascii="Tahoma" w:hAnsi="Tahoma" w:cs="Tahoma"/>
          <w:szCs w:val="22"/>
        </w:rPr>
        <w:t xml:space="preserve"> (</w:t>
      </w:r>
      <w:r w:rsidR="00A114D9" w:rsidRPr="00C8579C">
        <w:rPr>
          <w:rFonts w:ascii="Tahoma" w:hAnsi="Tahoma" w:cs="Tahoma"/>
          <w:i/>
          <w:szCs w:val="22"/>
        </w:rPr>
        <w:t xml:space="preserve">v »Del III: Razlogi za izključitev, D: </w:t>
      </w:r>
      <w:r w:rsidR="00A114D9" w:rsidRPr="00C8579C">
        <w:rPr>
          <w:rFonts w:ascii="Tahoma" w:hAnsi="Tahoma" w:cs="Tahoma"/>
          <w:i/>
        </w:rPr>
        <w:t>Nacionalni razlogi za izključite</w:t>
      </w:r>
      <w:r w:rsidR="00A114D9" w:rsidRPr="00C8579C">
        <w:rPr>
          <w:rFonts w:ascii="Tahoma" w:hAnsi="Tahoma" w:cs="Tahoma"/>
        </w:rPr>
        <w:t>v</w:t>
      </w:r>
      <w:r w:rsidR="00A114D9" w:rsidRPr="00C8579C">
        <w:rPr>
          <w:rFonts w:ascii="Tahoma" w:hAnsi="Tahoma" w:cs="Tahoma"/>
          <w:i/>
          <w:szCs w:val="22"/>
        </w:rPr>
        <w:t>«</w:t>
      </w:r>
      <w:r w:rsidR="00A114D9" w:rsidRPr="00C8579C">
        <w:rPr>
          <w:rFonts w:ascii="Tahoma" w:hAnsi="Tahoma" w:cs="Tahoma"/>
          <w:szCs w:val="22"/>
        </w:rPr>
        <w:t>)</w:t>
      </w:r>
      <w:r w:rsidRPr="00C8579C">
        <w:rPr>
          <w:rFonts w:ascii="Tahoma" w:hAnsi="Tahoma" w:cs="Tahoma"/>
          <w:szCs w:val="22"/>
        </w:rPr>
        <w:t xml:space="preserve"> s strani vseh gospodarskih subjektov v ponudbi.</w:t>
      </w:r>
    </w:p>
    <w:p w14:paraId="50905D73" w14:textId="77777777" w:rsidR="004968D0" w:rsidRPr="004968D0" w:rsidRDefault="004968D0" w:rsidP="00AB5935">
      <w:pPr>
        <w:keepNext/>
        <w:keepLines/>
        <w:jc w:val="both"/>
        <w:rPr>
          <w:rFonts w:ascii="Tahoma" w:hAnsi="Tahoma" w:cs="Tahoma"/>
        </w:rPr>
      </w:pPr>
      <w:r w:rsidRPr="004968D0">
        <w:rPr>
          <w:rFonts w:ascii="Tahoma" w:hAnsi="Tahoma" w:cs="Tahoma"/>
        </w:rPr>
        <w:t xml:space="preserve">Naročnik </w:t>
      </w:r>
      <w:r w:rsidRPr="004968D0">
        <w:rPr>
          <w:rFonts w:ascii="Tahoma" w:hAnsi="Tahoma" w:cs="Tahoma"/>
          <w:bCs/>
        </w:rPr>
        <w:t xml:space="preserve">bo pred oddajo javnega naročila za </w:t>
      </w:r>
      <w:r w:rsidRPr="004968D0">
        <w:rPr>
          <w:rFonts w:ascii="Tahoma" w:hAnsi="Tahoma" w:cs="Tahoma"/>
        </w:rPr>
        <w:t>ponudnika s sedežem v Republiki Sloveniji</w:t>
      </w:r>
      <w:r w:rsidRPr="004968D0">
        <w:rPr>
          <w:rFonts w:ascii="Tahoma" w:hAnsi="Tahoma" w:cs="Tahoma"/>
          <w:bCs/>
        </w:rPr>
        <w:t xml:space="preserve"> </w:t>
      </w:r>
      <w:r w:rsidRPr="004968D0">
        <w:rPr>
          <w:rFonts w:ascii="Tahoma" w:hAnsi="Tahoma" w:cs="Tahoma"/>
        </w:rPr>
        <w:t xml:space="preserve">pridobil izpis iz evidence o pravnomočnih odločbah o prekrških, ki jo vodi pristojni organ v Republiki Sloveniji, drugi državi članici EU ali tretji državi oziroma izpis iz aplikacije </w:t>
      </w:r>
      <w:proofErr w:type="spellStart"/>
      <w:r w:rsidRPr="004968D0">
        <w:rPr>
          <w:rFonts w:ascii="Tahoma" w:hAnsi="Tahoma" w:cs="Tahoma"/>
        </w:rPr>
        <w:t>eDosje</w:t>
      </w:r>
      <w:proofErr w:type="spellEnd"/>
      <w:r w:rsidRPr="004968D0">
        <w:rPr>
          <w:rFonts w:ascii="Tahoma" w:hAnsi="Tahoma" w:cs="Tahoma"/>
        </w:rPr>
        <w:t xml:space="preserve">. </w:t>
      </w:r>
    </w:p>
    <w:p w14:paraId="4D5DF4A5" w14:textId="77777777" w:rsidR="004968D0" w:rsidRPr="00037E72" w:rsidRDefault="004968D0" w:rsidP="00AB5935">
      <w:pPr>
        <w:pStyle w:val="Odstavekseznama"/>
        <w:keepNext/>
        <w:keepLines/>
        <w:ind w:left="357"/>
        <w:jc w:val="both"/>
        <w:rPr>
          <w:rFonts w:ascii="Tahoma" w:hAnsi="Tahoma" w:cs="Tahoma"/>
        </w:rPr>
      </w:pPr>
    </w:p>
    <w:p w14:paraId="287F3F0D" w14:textId="77777777" w:rsidR="004968D0" w:rsidRPr="004968D0" w:rsidRDefault="004968D0" w:rsidP="00AB5935">
      <w:pPr>
        <w:pStyle w:val="Telobesedila2"/>
        <w:keepNext/>
        <w:keepLines/>
        <w:rPr>
          <w:rFonts w:ascii="Tahoma" w:hAnsi="Tahoma" w:cs="Tahoma"/>
          <w:b w:val="0"/>
        </w:rPr>
      </w:pPr>
      <w:r w:rsidRPr="004968D0">
        <w:rPr>
          <w:rFonts w:ascii="Tahoma" w:hAnsi="Tahoma" w:cs="Tahoma"/>
          <w:b w:val="0"/>
        </w:rPr>
        <w:t>Če ima ponudnik sedež izven Republike Slovenije, bo moral ponudnik, na poziv naročnika, potrdilo pristojnega organa predložiti sam.</w:t>
      </w:r>
    </w:p>
    <w:p w14:paraId="34A298C9" w14:textId="77777777" w:rsidR="00827E4B" w:rsidRDefault="00827E4B" w:rsidP="00AB5935">
      <w:pPr>
        <w:pStyle w:val="Odstavekseznama"/>
        <w:keepNext/>
        <w:keepLines/>
        <w:ind w:left="0"/>
        <w:jc w:val="both"/>
        <w:rPr>
          <w:rFonts w:ascii="Tahoma" w:hAnsi="Tahoma" w:cs="Tahoma"/>
        </w:rPr>
      </w:pPr>
    </w:p>
    <w:p w14:paraId="5CCC204C" w14:textId="77777777" w:rsidR="00117348" w:rsidRDefault="009571C5" w:rsidP="00AB5935">
      <w:pPr>
        <w:pStyle w:val="Odstavekseznama"/>
        <w:keepNext/>
        <w:keepLines/>
        <w:ind w:left="0"/>
        <w:jc w:val="both"/>
        <w:rPr>
          <w:rFonts w:ascii="Tahoma" w:hAnsi="Tahoma" w:cs="Tahoma"/>
        </w:rPr>
      </w:pPr>
      <w:r w:rsidRPr="00C8579C">
        <w:rPr>
          <w:rFonts w:ascii="Tahoma" w:hAnsi="Tahoma" w:cs="Tahoma"/>
        </w:rPr>
        <w:t>Če država članica ali tretja država dokumentov in potrdil iz tretjega odstavka 77. člena ZJN-3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w:t>
      </w:r>
      <w:r w:rsidR="007B4497">
        <w:rPr>
          <w:rFonts w:ascii="Tahoma" w:hAnsi="Tahoma" w:cs="Tahoma"/>
        </w:rPr>
        <w:t xml:space="preserve"> ima sedež gospodarski subjekt.</w:t>
      </w:r>
    </w:p>
    <w:p w14:paraId="14286B2A" w14:textId="0233B446" w:rsidR="007050BD" w:rsidRPr="00C8579C" w:rsidRDefault="007050BD" w:rsidP="00AB5935">
      <w:pPr>
        <w:keepNext/>
        <w:keepLines/>
        <w:jc w:val="both"/>
        <w:rPr>
          <w:rFonts w:ascii="Tahoma" w:hAnsi="Tahoma" w:cs="Tahoma"/>
        </w:rPr>
      </w:pPr>
    </w:p>
    <w:p w14:paraId="7F93EBC5" w14:textId="77777777" w:rsidR="00440BF3" w:rsidRPr="00C8579C" w:rsidRDefault="00440BF3" w:rsidP="00AB5935">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68C8D315" w14:textId="77777777" w:rsidR="00440BF3" w:rsidRPr="00C8579C" w:rsidRDefault="00440BF3" w:rsidP="00AB5935">
      <w:pPr>
        <w:keepNext/>
        <w:keepLines/>
        <w:ind w:left="720"/>
        <w:jc w:val="both"/>
        <w:rPr>
          <w:rFonts w:ascii="Tahoma" w:hAnsi="Tahoma" w:cs="Tahoma"/>
          <w:b/>
        </w:rPr>
      </w:pPr>
    </w:p>
    <w:p w14:paraId="7B56C9D5" w14:textId="77777777" w:rsidR="00F04689" w:rsidRPr="00C8579C" w:rsidRDefault="00702B79" w:rsidP="00AB5935">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B89DE39" w14:textId="77777777" w:rsidR="00E11ADF" w:rsidRPr="00C8579C" w:rsidRDefault="00E11ADF" w:rsidP="00AB5935">
      <w:pPr>
        <w:keepNext/>
        <w:keepLines/>
        <w:jc w:val="both"/>
        <w:rPr>
          <w:rFonts w:ascii="Tahoma" w:hAnsi="Tahoma" w:cs="Tahoma"/>
        </w:rPr>
      </w:pPr>
    </w:p>
    <w:p w14:paraId="031F15A4" w14:textId="77777777" w:rsidR="00BF1947" w:rsidRPr="00C8579C" w:rsidRDefault="00702B79" w:rsidP="00AB5935">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A8DDB64" w14:textId="77777777" w:rsidR="00F20C0B" w:rsidRPr="00C8579C" w:rsidRDefault="00F20C0B" w:rsidP="00AB5935">
      <w:pPr>
        <w:keepNext/>
        <w:keepLines/>
        <w:jc w:val="both"/>
        <w:rPr>
          <w:rFonts w:ascii="Tahoma" w:hAnsi="Tahoma" w:cs="Tahoma"/>
        </w:rPr>
      </w:pPr>
    </w:p>
    <w:p w14:paraId="0F26689F" w14:textId="77777777" w:rsidR="00702B79" w:rsidRDefault="00702B79" w:rsidP="00AB5935">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884559" w14:textId="77777777" w:rsidR="00341A94" w:rsidRPr="00C8579C" w:rsidRDefault="00341A94" w:rsidP="00AB5935">
      <w:pPr>
        <w:keepNext/>
        <w:keepLines/>
        <w:jc w:val="both"/>
        <w:rPr>
          <w:rFonts w:ascii="Tahoma" w:hAnsi="Tahoma" w:cs="Tahoma"/>
        </w:rPr>
      </w:pPr>
    </w:p>
    <w:p w14:paraId="5D8F3333" w14:textId="2ACAA109" w:rsidR="006A4A03" w:rsidRPr="00CD1685" w:rsidRDefault="00821BE2" w:rsidP="00AB5935">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C0E3E5E" w14:textId="77777777" w:rsidR="00A97F09" w:rsidRPr="00C8579C" w:rsidRDefault="00A97F09" w:rsidP="00AB5935">
      <w:pPr>
        <w:keepNext/>
        <w:keepLines/>
        <w:jc w:val="both"/>
        <w:rPr>
          <w:rFonts w:ascii="Tahoma" w:eastAsia="Calibri" w:hAnsi="Tahoma" w:cs="Tahoma"/>
          <w:bCs/>
        </w:rPr>
      </w:pPr>
    </w:p>
    <w:p w14:paraId="59AC1506" w14:textId="77777777" w:rsidR="00650E5C" w:rsidRPr="00C8579C" w:rsidRDefault="00650E5C" w:rsidP="00AB5935">
      <w:pPr>
        <w:pStyle w:val="Telobesedila2"/>
        <w:keepNext/>
        <w:keepLines/>
        <w:rPr>
          <w:rFonts w:ascii="Tahoma" w:hAnsi="Tahoma" w:cs="Tahoma"/>
          <w:smallCaps/>
          <w:lang w:val="sl-SI"/>
        </w:rPr>
      </w:pPr>
      <w:r w:rsidRPr="00C8579C">
        <w:rPr>
          <w:rFonts w:ascii="Tahoma" w:hAnsi="Tahoma" w:cs="Tahoma"/>
          <w:smallCaps/>
          <w:lang w:val="sl-SI"/>
        </w:rPr>
        <w:t>Dokazila:</w:t>
      </w:r>
    </w:p>
    <w:p w14:paraId="39AF7DCB" w14:textId="77777777" w:rsidR="00363E6C" w:rsidRDefault="00363E6C" w:rsidP="00AB5935">
      <w:pPr>
        <w:pStyle w:val="Telobesedila2"/>
        <w:keepNext/>
        <w:keepLines/>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1C799CD4" w14:textId="77777777" w:rsidR="00D239BA" w:rsidRDefault="00D239BA" w:rsidP="00AB5935">
      <w:pPr>
        <w:pStyle w:val="Odstavekseznama"/>
        <w:keepNext/>
        <w:keepLines/>
        <w:ind w:left="0"/>
        <w:jc w:val="both"/>
        <w:rPr>
          <w:rFonts w:ascii="Tahoma" w:hAnsi="Tahoma" w:cs="Tahoma"/>
          <w:szCs w:val="22"/>
        </w:rPr>
      </w:pPr>
    </w:p>
    <w:p w14:paraId="008240D2" w14:textId="77777777" w:rsidR="00E216A1" w:rsidRPr="00E216A1" w:rsidRDefault="00E216A1" w:rsidP="00AB5935">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FFD5690" w14:textId="77777777" w:rsidR="00E216A1" w:rsidRPr="00F14D37" w:rsidRDefault="00E216A1" w:rsidP="00AB5935">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lastRenderedPageBreak/>
        <w:t>potrdilo o vpisu v enega od poklicnih ali poslovnih registrov, ki se vodijo v državi članici, v kateri ima gospodarski subjekt sedež</w:t>
      </w:r>
      <w:r>
        <w:rPr>
          <w:rFonts w:ascii="Tahoma" w:hAnsi="Tahoma" w:cs="Tahoma"/>
          <w:b w:val="0"/>
          <w:szCs w:val="22"/>
          <w:lang w:val="sl-SI"/>
        </w:rPr>
        <w:t>.</w:t>
      </w:r>
    </w:p>
    <w:p w14:paraId="54EE9479" w14:textId="77777777" w:rsidR="00827E4B" w:rsidRDefault="00827E4B" w:rsidP="00AB5935">
      <w:pPr>
        <w:pStyle w:val="Telobesedila2"/>
        <w:keepNext/>
        <w:keepLines/>
        <w:rPr>
          <w:rFonts w:ascii="Tahoma" w:hAnsi="Tahoma" w:cs="Tahoma"/>
          <w:b w:val="0"/>
          <w:szCs w:val="22"/>
          <w:lang w:val="sl-SI"/>
        </w:rPr>
      </w:pPr>
    </w:p>
    <w:p w14:paraId="5FC2DA35" w14:textId="77777777" w:rsidR="00471CBB" w:rsidRDefault="00E216A1" w:rsidP="00AB5935">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513A0928" w14:textId="77777777" w:rsidR="009A4772" w:rsidRDefault="009A4772" w:rsidP="00AB5935">
      <w:pPr>
        <w:pStyle w:val="Telobesedila2"/>
        <w:keepNext/>
        <w:keepLines/>
        <w:rPr>
          <w:rFonts w:ascii="Tahoma" w:hAnsi="Tahoma" w:cs="Tahoma"/>
          <w:b w:val="0"/>
          <w:szCs w:val="22"/>
          <w:lang w:val="sl-SI"/>
        </w:rPr>
      </w:pPr>
    </w:p>
    <w:p w14:paraId="3A7E1E92" w14:textId="4B0B3977" w:rsidR="009A4772" w:rsidRPr="009A4772" w:rsidRDefault="005D44C8" w:rsidP="00AB5935">
      <w:pPr>
        <w:pStyle w:val="Telobesedila2"/>
        <w:keepNext/>
        <w:keepLines/>
        <w:numPr>
          <w:ilvl w:val="2"/>
          <w:numId w:val="2"/>
        </w:numPr>
        <w:rPr>
          <w:rFonts w:ascii="Tahoma" w:hAnsi="Tahoma" w:cs="Tahoma"/>
          <w:szCs w:val="22"/>
        </w:rPr>
      </w:pPr>
      <w:r>
        <w:rPr>
          <w:rFonts w:ascii="Tahoma" w:hAnsi="Tahoma" w:cs="Tahoma"/>
          <w:szCs w:val="22"/>
          <w:lang w:val="sl-SI"/>
        </w:rPr>
        <w:t>Ekonomski in finančni položaj</w:t>
      </w:r>
    </w:p>
    <w:p w14:paraId="1367951E" w14:textId="77777777" w:rsidR="00C10A70" w:rsidRDefault="00C10A70" w:rsidP="00AB5935">
      <w:pPr>
        <w:keepNext/>
        <w:keepLines/>
        <w:jc w:val="both"/>
        <w:rPr>
          <w:rFonts w:ascii="Tahoma" w:hAnsi="Tahoma" w:cs="Tahoma"/>
          <w:bCs/>
        </w:rPr>
      </w:pPr>
    </w:p>
    <w:p w14:paraId="0E3AAD51" w14:textId="77777777" w:rsidR="005D44C8" w:rsidRPr="005D44C8" w:rsidRDefault="005D44C8" w:rsidP="00AB5935">
      <w:pPr>
        <w:keepNext/>
        <w:keepLines/>
        <w:contextualSpacing/>
        <w:jc w:val="both"/>
        <w:rPr>
          <w:rFonts w:ascii="Tahoma" w:hAnsi="Tahoma" w:cs="Tahoma"/>
          <w:color w:val="FF0000"/>
        </w:rPr>
      </w:pPr>
      <w:r w:rsidRPr="005D44C8">
        <w:rPr>
          <w:rFonts w:ascii="Tahoma" w:hAnsi="Tahoma" w:cs="Tahoma"/>
        </w:rPr>
        <w:t xml:space="preserve">Gospodarski subjekt mora biti ekonomsko in finančno sposoben izvesti predmet javnega naročila. </w:t>
      </w:r>
    </w:p>
    <w:p w14:paraId="7C17B0DF" w14:textId="77777777" w:rsidR="005D44C8" w:rsidRPr="005D44C8" w:rsidRDefault="005D44C8" w:rsidP="00AB5935">
      <w:pPr>
        <w:keepNext/>
        <w:keepLines/>
        <w:contextualSpacing/>
        <w:jc w:val="both"/>
        <w:rPr>
          <w:rFonts w:ascii="Tahoma" w:hAnsi="Tahoma" w:cs="Tahoma"/>
          <w:b/>
        </w:rPr>
      </w:pPr>
    </w:p>
    <w:p w14:paraId="33E960E9" w14:textId="77777777" w:rsidR="005D44C8" w:rsidRPr="005D44C8" w:rsidRDefault="005D44C8" w:rsidP="00AB5935">
      <w:pPr>
        <w:keepNext/>
        <w:keepLines/>
        <w:contextualSpacing/>
        <w:jc w:val="both"/>
        <w:rPr>
          <w:rFonts w:ascii="Tahoma" w:hAnsi="Tahoma" w:cs="Tahoma"/>
          <w:b/>
          <w:u w:val="single"/>
        </w:rPr>
      </w:pPr>
      <w:r w:rsidRPr="005D44C8">
        <w:rPr>
          <w:rFonts w:ascii="Tahoma" w:hAnsi="Tahoma" w:cs="Tahoma"/>
          <w:b/>
        </w:rPr>
        <w:t xml:space="preserve">Vsi pogoji v tej točki veljajo tudi za posamezne člane skupine ponudnikov v okviru skupne ponudbe in za vse v ponudbi </w:t>
      </w:r>
      <w:r w:rsidRPr="005D44C8">
        <w:rPr>
          <w:rFonts w:ascii="Tahoma" w:hAnsi="Tahoma" w:cs="Tahoma"/>
          <w:b/>
          <w:u w:val="single"/>
        </w:rPr>
        <w:t>navedene podizvajalce.</w:t>
      </w:r>
    </w:p>
    <w:p w14:paraId="1B3794E7" w14:textId="77777777" w:rsidR="005D44C8" w:rsidRPr="005D44C8" w:rsidRDefault="005D44C8" w:rsidP="00AB5935">
      <w:pPr>
        <w:keepNext/>
        <w:keepLines/>
        <w:contextualSpacing/>
        <w:jc w:val="both"/>
        <w:rPr>
          <w:rFonts w:ascii="Tahoma" w:hAnsi="Tahoma" w:cs="Tahoma"/>
          <w:b/>
        </w:rPr>
      </w:pPr>
    </w:p>
    <w:p w14:paraId="3E58159E" w14:textId="77777777" w:rsidR="005D44C8" w:rsidRPr="005D44C8" w:rsidRDefault="005D44C8" w:rsidP="00AB5935">
      <w:pPr>
        <w:keepNext/>
        <w:keepLines/>
        <w:contextualSpacing/>
        <w:jc w:val="both"/>
        <w:rPr>
          <w:rFonts w:ascii="Tahoma" w:hAnsi="Tahoma" w:cs="Tahoma"/>
          <w:bCs/>
        </w:rPr>
      </w:pPr>
      <w:r w:rsidRPr="005D44C8">
        <w:rPr>
          <w:rFonts w:ascii="Tahoma" w:hAnsi="Tahoma" w:cs="Tahoma"/>
          <w:bCs/>
        </w:rPr>
        <w:t>Če gospodarski subjekt v skladu z 81. členom ZJN-3 uporablja zmogljivosti drugih subjektov, morajo pogoje iz te točke izpolnjevati tudi subjekti, katerih zmogljivosti uporablja gospodarski subjekt.</w:t>
      </w:r>
    </w:p>
    <w:p w14:paraId="4E34E72C" w14:textId="77777777" w:rsidR="009A4772" w:rsidRPr="009A4772" w:rsidRDefault="009A4772" w:rsidP="00AB5935">
      <w:pPr>
        <w:keepNext/>
        <w:keepLines/>
        <w:jc w:val="both"/>
        <w:rPr>
          <w:rFonts w:ascii="Tahoma" w:hAnsi="Tahoma" w:cs="Tahoma"/>
          <w:b/>
          <w:bCs/>
        </w:rPr>
      </w:pPr>
    </w:p>
    <w:p w14:paraId="5E955002" w14:textId="5EA431E9" w:rsidR="009A4772" w:rsidRPr="009A4772" w:rsidRDefault="005D44C8" w:rsidP="00AB5935">
      <w:pPr>
        <w:keepNext/>
        <w:keepLines/>
        <w:jc w:val="both"/>
        <w:rPr>
          <w:rFonts w:ascii="Tahoma" w:hAnsi="Tahoma" w:cs="Tahoma"/>
          <w:b/>
          <w:bCs/>
        </w:rPr>
      </w:pPr>
      <w:r>
        <w:rPr>
          <w:rFonts w:ascii="Tahoma" w:hAnsi="Tahoma" w:cs="Tahoma"/>
          <w:b/>
          <w:bCs/>
        </w:rPr>
        <w:t>Dokazilo</w:t>
      </w:r>
      <w:r w:rsidR="009A4772" w:rsidRPr="009A4772">
        <w:rPr>
          <w:rFonts w:ascii="Tahoma" w:hAnsi="Tahoma" w:cs="Tahoma"/>
          <w:b/>
          <w:bCs/>
        </w:rPr>
        <w:t>:</w:t>
      </w:r>
    </w:p>
    <w:p w14:paraId="4F0E1FDC" w14:textId="769BFABF" w:rsidR="009A4772" w:rsidRDefault="009A4772" w:rsidP="00AB5935">
      <w:pPr>
        <w:keepNext/>
        <w:keepLines/>
        <w:jc w:val="both"/>
        <w:rPr>
          <w:rFonts w:ascii="Tahoma" w:hAnsi="Tahoma" w:cs="Tahoma"/>
          <w:bCs/>
        </w:rPr>
      </w:pPr>
      <w:r w:rsidRPr="009A4772">
        <w:rPr>
          <w:rFonts w:ascii="Tahoma" w:hAnsi="Tahoma" w:cs="Tahoma"/>
          <w:bCs/>
        </w:rPr>
        <w:t>Izpolnjen ESPD (</w:t>
      </w:r>
      <w:r w:rsidRPr="009A4772">
        <w:rPr>
          <w:rFonts w:ascii="Tahoma" w:hAnsi="Tahoma" w:cs="Tahoma"/>
          <w:bCs/>
          <w:i/>
        </w:rPr>
        <w:t>v »Del IV: Pogoji za sodelovanje, ɑ: Skupna navedba za vse pogoje za sodelovanje«</w:t>
      </w:r>
      <w:r w:rsidRPr="009A4772">
        <w:rPr>
          <w:rFonts w:ascii="Tahoma" w:hAnsi="Tahoma" w:cs="Tahoma"/>
          <w:bCs/>
        </w:rPr>
        <w:t>) s strani vseh ponudnikov v ponudbi.</w:t>
      </w:r>
    </w:p>
    <w:p w14:paraId="58EF5E8E" w14:textId="77777777" w:rsidR="000C1B37" w:rsidRDefault="000C1B37" w:rsidP="00AB5935">
      <w:pPr>
        <w:keepNext/>
        <w:keepLines/>
        <w:jc w:val="both"/>
        <w:rPr>
          <w:rFonts w:ascii="Tahoma" w:hAnsi="Tahoma" w:cs="Tahoma"/>
          <w:bCs/>
        </w:rPr>
      </w:pPr>
    </w:p>
    <w:p w14:paraId="6BE92757" w14:textId="41D7E711" w:rsidR="009A4772" w:rsidRDefault="005D44C8" w:rsidP="00AB5935">
      <w:pPr>
        <w:pStyle w:val="Odstavekseznama"/>
        <w:keepNext/>
        <w:keepLines/>
        <w:numPr>
          <w:ilvl w:val="2"/>
          <w:numId w:val="2"/>
        </w:numPr>
        <w:jc w:val="both"/>
        <w:rPr>
          <w:rFonts w:ascii="Tahoma" w:hAnsi="Tahoma" w:cs="Tahoma"/>
          <w:b/>
          <w:bCs/>
        </w:rPr>
      </w:pPr>
      <w:r>
        <w:rPr>
          <w:rFonts w:ascii="Tahoma" w:hAnsi="Tahoma" w:cs="Tahoma"/>
          <w:b/>
          <w:bCs/>
        </w:rPr>
        <w:t>Tehnična in strokovna sposobnost</w:t>
      </w:r>
    </w:p>
    <w:p w14:paraId="12C84D6C" w14:textId="09B0013C" w:rsidR="005D44C8" w:rsidRDefault="005D44C8" w:rsidP="00AB5935">
      <w:pPr>
        <w:keepNext/>
        <w:keepLines/>
        <w:jc w:val="both"/>
        <w:rPr>
          <w:rFonts w:ascii="Tahoma" w:hAnsi="Tahoma" w:cs="Tahoma"/>
          <w:b/>
          <w:bCs/>
        </w:rPr>
      </w:pPr>
    </w:p>
    <w:p w14:paraId="402BFF70" w14:textId="575711C1" w:rsidR="005D44C8" w:rsidRPr="005D44C8" w:rsidRDefault="005D44C8" w:rsidP="00AB5935">
      <w:pPr>
        <w:pStyle w:val="Odstavekseznama"/>
        <w:keepNext/>
        <w:keepLines/>
        <w:numPr>
          <w:ilvl w:val="3"/>
          <w:numId w:val="2"/>
        </w:numPr>
        <w:jc w:val="both"/>
        <w:rPr>
          <w:rFonts w:ascii="Tahoma" w:hAnsi="Tahoma" w:cs="Tahoma"/>
          <w:b/>
          <w:bCs/>
        </w:rPr>
      </w:pPr>
      <w:r>
        <w:rPr>
          <w:rFonts w:ascii="Tahoma" w:hAnsi="Tahoma" w:cs="Tahoma"/>
          <w:b/>
          <w:bCs/>
        </w:rPr>
        <w:t>Tehnična sposobnost</w:t>
      </w:r>
    </w:p>
    <w:p w14:paraId="6A972E70" w14:textId="77777777" w:rsidR="009A4772" w:rsidRDefault="009A4772" w:rsidP="00AB5935">
      <w:pPr>
        <w:keepNext/>
        <w:keepLines/>
        <w:jc w:val="both"/>
        <w:rPr>
          <w:rFonts w:ascii="Tahoma" w:hAnsi="Tahoma" w:cs="Tahoma"/>
          <w:bCs/>
        </w:rPr>
      </w:pPr>
    </w:p>
    <w:p w14:paraId="1F6D13C3" w14:textId="77777777" w:rsidR="005D44C8" w:rsidRPr="005D44C8" w:rsidRDefault="005D44C8" w:rsidP="00AB5935">
      <w:pPr>
        <w:keepNext/>
        <w:keepLines/>
        <w:jc w:val="both"/>
        <w:rPr>
          <w:rFonts w:ascii="Tahoma" w:hAnsi="Tahoma" w:cs="Tahoma"/>
          <w:bCs/>
        </w:rPr>
      </w:pPr>
      <w:r w:rsidRPr="005D44C8">
        <w:rPr>
          <w:rFonts w:ascii="Tahoma" w:hAnsi="Tahoma" w:cs="Tahoma"/>
          <w:bCs/>
        </w:rPr>
        <w:t xml:space="preserve">Gospodarski subjekt mora izpolnjevati vse standarde, pogoje in zahteve naročnika, navedene v razpisni dokumentaciji ter imeti  na razpolago vsa tehnična sredstva, ki so potrebna za uspešno izvedbo predmeta javnega naročila za posamezni sklop predmeta javnega naročila za katerega ponudnik oddaja ponudbo. </w:t>
      </w:r>
    </w:p>
    <w:p w14:paraId="369BE4A0" w14:textId="77777777" w:rsidR="005D44C8" w:rsidRPr="005D44C8" w:rsidRDefault="005D44C8" w:rsidP="00AB5935">
      <w:pPr>
        <w:keepNext/>
        <w:keepLines/>
        <w:jc w:val="both"/>
        <w:rPr>
          <w:rFonts w:ascii="Tahoma" w:hAnsi="Tahoma" w:cs="Tahoma"/>
          <w:bCs/>
        </w:rPr>
      </w:pPr>
    </w:p>
    <w:p w14:paraId="74398308" w14:textId="68013EF9" w:rsidR="009A4772" w:rsidRPr="005D44C8" w:rsidRDefault="005D44C8" w:rsidP="00AB5935">
      <w:pPr>
        <w:keepNext/>
        <w:keepLines/>
        <w:jc w:val="both"/>
        <w:rPr>
          <w:rFonts w:ascii="Tahoma" w:hAnsi="Tahoma" w:cs="Tahoma"/>
          <w:bCs/>
        </w:rPr>
      </w:pPr>
      <w:r w:rsidRPr="005D44C8">
        <w:rPr>
          <w:rFonts w:ascii="Tahoma" w:hAnsi="Tahoma" w:cs="Tahoma"/>
          <w:bCs/>
        </w:rPr>
        <w:t>Predmet ponudbe mora izpolnjevati tehnične zahteve in vse pogoje naročnika, navedene v razpisni dokumentaciji.</w:t>
      </w:r>
    </w:p>
    <w:p w14:paraId="4C89F2F3" w14:textId="7D63FD6A" w:rsidR="005D44C8" w:rsidRDefault="005D44C8" w:rsidP="00AB5935">
      <w:pPr>
        <w:keepNext/>
        <w:keepLines/>
        <w:jc w:val="both"/>
        <w:rPr>
          <w:rFonts w:ascii="Tahoma" w:hAnsi="Tahoma" w:cs="Tahoma"/>
          <w:b/>
          <w:bCs/>
        </w:rPr>
      </w:pPr>
    </w:p>
    <w:p w14:paraId="7FFDD85F" w14:textId="77777777" w:rsidR="00CD1685" w:rsidRPr="009A4772" w:rsidRDefault="00CD1685" w:rsidP="00AB5935">
      <w:pPr>
        <w:keepNext/>
        <w:keepLines/>
        <w:jc w:val="both"/>
        <w:rPr>
          <w:rFonts w:ascii="Tahoma" w:hAnsi="Tahoma" w:cs="Tahoma"/>
          <w:b/>
          <w:bCs/>
        </w:rPr>
      </w:pPr>
    </w:p>
    <w:p w14:paraId="5D64C96F" w14:textId="7F09E363" w:rsidR="009A4772" w:rsidRPr="009A4772" w:rsidRDefault="005D44C8" w:rsidP="00AB5935">
      <w:pPr>
        <w:keepNext/>
        <w:keepLines/>
        <w:jc w:val="both"/>
        <w:rPr>
          <w:rFonts w:ascii="Tahoma" w:hAnsi="Tahoma" w:cs="Tahoma"/>
          <w:b/>
          <w:bCs/>
        </w:rPr>
      </w:pPr>
      <w:r>
        <w:rPr>
          <w:rFonts w:ascii="Tahoma" w:hAnsi="Tahoma" w:cs="Tahoma"/>
          <w:b/>
          <w:bCs/>
        </w:rPr>
        <w:t>Dokazilo</w:t>
      </w:r>
      <w:r w:rsidR="009A4772" w:rsidRPr="009A4772">
        <w:rPr>
          <w:rFonts w:ascii="Tahoma" w:hAnsi="Tahoma" w:cs="Tahoma"/>
          <w:b/>
          <w:bCs/>
        </w:rPr>
        <w:t>:</w:t>
      </w:r>
    </w:p>
    <w:p w14:paraId="7E908727" w14:textId="77777777" w:rsidR="009A4772" w:rsidRPr="009A4772" w:rsidRDefault="009A4772" w:rsidP="00AB5935">
      <w:pPr>
        <w:keepNext/>
        <w:keepLines/>
        <w:jc w:val="both"/>
        <w:rPr>
          <w:rFonts w:ascii="Tahoma" w:hAnsi="Tahoma" w:cs="Tahoma"/>
          <w:bCs/>
          <w:lang w:val="x-none"/>
        </w:rPr>
      </w:pPr>
      <w:r w:rsidRPr="009A4772">
        <w:rPr>
          <w:rFonts w:ascii="Tahoma" w:hAnsi="Tahoma" w:cs="Tahoma"/>
          <w:bCs/>
          <w:lang w:val="x-none"/>
        </w:rPr>
        <w:t>Izpolnjen ESPD (</w:t>
      </w:r>
      <w:r w:rsidRPr="009A4772">
        <w:rPr>
          <w:rFonts w:ascii="Tahoma" w:hAnsi="Tahoma" w:cs="Tahoma"/>
          <w:bCs/>
          <w:i/>
          <w:lang w:val="x-none"/>
        </w:rPr>
        <w:t>v »Del IV: Pogoji za sodelovanje, ɑ: Skupna navedba za vse pogoje za sodelovanje«</w:t>
      </w:r>
      <w:r w:rsidRPr="009A4772">
        <w:rPr>
          <w:rFonts w:ascii="Tahoma" w:hAnsi="Tahoma" w:cs="Tahoma"/>
          <w:bCs/>
          <w:lang w:val="x-none"/>
        </w:rPr>
        <w:t>) s strani vseh gospodarskih subjektov v ponudbi.</w:t>
      </w:r>
    </w:p>
    <w:p w14:paraId="29656163" w14:textId="77777777" w:rsidR="009A4772" w:rsidRPr="00741641" w:rsidRDefault="009A4772" w:rsidP="00AB5935">
      <w:pPr>
        <w:keepNext/>
        <w:keepLines/>
        <w:jc w:val="both"/>
        <w:rPr>
          <w:rFonts w:ascii="Tahoma" w:hAnsi="Tahoma" w:cs="Tahoma"/>
          <w:bCs/>
        </w:rPr>
      </w:pPr>
    </w:p>
    <w:p w14:paraId="16D93C04" w14:textId="77777777" w:rsidR="005D44C8" w:rsidRPr="005D44C8" w:rsidRDefault="005D44C8" w:rsidP="00AB5935">
      <w:pPr>
        <w:keepNext/>
        <w:keepLines/>
        <w:contextualSpacing/>
        <w:jc w:val="both"/>
        <w:rPr>
          <w:rFonts w:ascii="Tahoma" w:hAnsi="Tahoma" w:cs="Tahoma"/>
        </w:rPr>
      </w:pPr>
      <w:r w:rsidRPr="005D44C8">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4317E9CF" w14:textId="77777777" w:rsidR="008D1811" w:rsidRPr="00934542" w:rsidRDefault="008D1811" w:rsidP="00AB5935">
      <w:pPr>
        <w:keepNext/>
        <w:keepLines/>
        <w:jc w:val="both"/>
        <w:rPr>
          <w:rFonts w:ascii="Tahoma" w:hAnsi="Tahoma" w:cs="Tahoma"/>
          <w:b/>
        </w:rPr>
      </w:pPr>
    </w:p>
    <w:p w14:paraId="07718072" w14:textId="254E1FA3" w:rsidR="00AF6136" w:rsidRPr="00CB3A04" w:rsidRDefault="00F16D5E" w:rsidP="00AB5935">
      <w:pPr>
        <w:pStyle w:val="Odstavekseznama"/>
        <w:keepNext/>
        <w:keepLines/>
        <w:numPr>
          <w:ilvl w:val="3"/>
          <w:numId w:val="2"/>
        </w:numPr>
        <w:jc w:val="both"/>
        <w:rPr>
          <w:rFonts w:ascii="Tahoma" w:hAnsi="Tahoma" w:cs="Tahoma"/>
          <w:b/>
          <w:bCs/>
        </w:rPr>
      </w:pPr>
      <w:r w:rsidRPr="00CB3A04">
        <w:rPr>
          <w:rFonts w:ascii="Tahoma" w:hAnsi="Tahoma" w:cs="Tahoma"/>
          <w:b/>
          <w:bCs/>
        </w:rPr>
        <w:t>Strokovna sposobnost</w:t>
      </w:r>
    </w:p>
    <w:p w14:paraId="28594B84" w14:textId="77777777" w:rsidR="00F16D5E" w:rsidRDefault="00F16D5E" w:rsidP="00AB5935">
      <w:pPr>
        <w:keepNext/>
        <w:keepLines/>
        <w:jc w:val="both"/>
        <w:rPr>
          <w:rFonts w:ascii="Tahoma" w:hAnsi="Tahoma" w:cs="Tahoma"/>
          <w:bCs/>
        </w:rPr>
      </w:pPr>
    </w:p>
    <w:p w14:paraId="6DED502C" w14:textId="77777777" w:rsidR="00CB3A04" w:rsidRPr="00CB3A04" w:rsidRDefault="00CB3A04" w:rsidP="00AB5935">
      <w:pPr>
        <w:keepNext/>
        <w:keepLines/>
        <w:contextualSpacing/>
        <w:jc w:val="both"/>
        <w:rPr>
          <w:rFonts w:ascii="Tahoma" w:hAnsi="Tahoma" w:cs="Tahoma"/>
        </w:rPr>
      </w:pPr>
      <w:r w:rsidRPr="00CB3A04">
        <w:rPr>
          <w:rFonts w:ascii="Tahoma" w:hAnsi="Tahoma" w:cs="Tahoma"/>
        </w:rPr>
        <w:t xml:space="preserve">Gospodarski subjekt mora razpolagati z ustreznimi kadri, ki so izkušeni, strokovno usposobljeni in sposobni izvesti predmet javnega naročila.  </w:t>
      </w:r>
    </w:p>
    <w:p w14:paraId="4429AB1C" w14:textId="77777777" w:rsidR="00CB3A04" w:rsidRPr="00CB3A04" w:rsidRDefault="00CB3A04" w:rsidP="00AB5935">
      <w:pPr>
        <w:keepNext/>
        <w:keepLines/>
        <w:contextualSpacing/>
        <w:jc w:val="both"/>
        <w:rPr>
          <w:rFonts w:ascii="Tahoma" w:hAnsi="Tahoma" w:cs="Tahoma"/>
        </w:rPr>
      </w:pPr>
    </w:p>
    <w:p w14:paraId="0D962638" w14:textId="77777777" w:rsidR="00CB3A04" w:rsidRPr="00CB3A04" w:rsidRDefault="00CB3A04" w:rsidP="00AB5935">
      <w:pPr>
        <w:keepNext/>
        <w:keepLines/>
        <w:spacing w:after="120"/>
        <w:jc w:val="both"/>
        <w:rPr>
          <w:rFonts w:ascii="Tahoma" w:hAnsi="Tahoma" w:cs="Tahoma"/>
          <w:b/>
          <w:u w:val="single"/>
        </w:rPr>
      </w:pPr>
      <w:r w:rsidRPr="00CB3A04">
        <w:rPr>
          <w:rFonts w:ascii="Tahoma" w:hAnsi="Tahoma" w:cs="Tahoma"/>
          <w:b/>
          <w:u w:val="single"/>
        </w:rPr>
        <w:t>Velja za sklope, ki zajemajo tudi vzdrževanje vozil - strojev</w:t>
      </w:r>
    </w:p>
    <w:p w14:paraId="5444EC0A" w14:textId="1F17A341" w:rsidR="00CB3A04" w:rsidRPr="00CB3A04" w:rsidRDefault="00CB3A04" w:rsidP="00AB5935">
      <w:pPr>
        <w:keepNext/>
        <w:keepLines/>
        <w:jc w:val="both"/>
        <w:rPr>
          <w:rFonts w:ascii="Tahoma" w:hAnsi="Tahoma" w:cs="Tahoma"/>
        </w:rPr>
      </w:pPr>
      <w:r w:rsidRPr="00CB3A04">
        <w:rPr>
          <w:rFonts w:ascii="Tahoma" w:hAnsi="Tahoma" w:cs="Tahoma"/>
        </w:rPr>
        <w:lastRenderedPageBreak/>
        <w:t>Ponudnik mora za posamezni sklop predmeta javnega naročila (velja za sklope predmeta javnega naročila, ki zajemajo tudi vzdrževanje vozil- strojev) za katerega oddaja ponudbo (ponudnik ali skupina ponudnikov v okviru skupne ponudbe in vsi v ponudbi navedeni podizvajalci, s katerimi namerava ponudnik izvesti predmet javnega naročila) zagotavljati, da bodo storitve opravljene v skladu s standardi pro</w:t>
      </w:r>
      <w:r w:rsidR="00FA79C3">
        <w:rPr>
          <w:rFonts w:ascii="Tahoma" w:hAnsi="Tahoma" w:cs="Tahoma"/>
        </w:rPr>
        <w:t>izv</w:t>
      </w:r>
      <w:r w:rsidR="00680C5A">
        <w:rPr>
          <w:rFonts w:ascii="Tahoma" w:hAnsi="Tahoma" w:cs="Tahoma"/>
        </w:rPr>
        <w:t>ajalca</w:t>
      </w:r>
      <w:r w:rsidRPr="00CB3A04">
        <w:rPr>
          <w:rFonts w:ascii="Tahoma" w:hAnsi="Tahoma" w:cs="Tahoma"/>
        </w:rPr>
        <w:t xml:space="preserve"> vozil, pri čemer mora ponudnik poznati in upoštevati navodila pro</w:t>
      </w:r>
      <w:r w:rsidR="00FA79C3">
        <w:rPr>
          <w:rFonts w:ascii="Tahoma" w:hAnsi="Tahoma" w:cs="Tahoma"/>
        </w:rPr>
        <w:t>izv</w:t>
      </w:r>
      <w:r w:rsidR="00680C5A">
        <w:rPr>
          <w:rFonts w:ascii="Tahoma" w:hAnsi="Tahoma" w:cs="Tahoma"/>
        </w:rPr>
        <w:t>ajalca</w:t>
      </w:r>
      <w:r w:rsidRPr="00CB3A04">
        <w:rPr>
          <w:rFonts w:ascii="Tahoma" w:hAnsi="Tahoma" w:cs="Tahoma"/>
        </w:rPr>
        <w:t xml:space="preserve"> vozil glede vzdrževanja in popravila vozila, poznati in upoštevati normative pro</w:t>
      </w:r>
      <w:r w:rsidR="00FA79C3">
        <w:rPr>
          <w:rFonts w:ascii="Tahoma" w:hAnsi="Tahoma" w:cs="Tahoma"/>
        </w:rPr>
        <w:t>izv</w:t>
      </w:r>
      <w:r w:rsidR="00680C5A">
        <w:rPr>
          <w:rFonts w:ascii="Tahoma" w:hAnsi="Tahoma" w:cs="Tahoma"/>
        </w:rPr>
        <w:t>ajalca</w:t>
      </w:r>
      <w:r w:rsidRPr="00CB3A04">
        <w:rPr>
          <w:rFonts w:ascii="Tahoma" w:hAnsi="Tahoma" w:cs="Tahoma"/>
        </w:rPr>
        <w:t xml:space="preserve"> vozil glede vzdrževanja in popravila vozil ter vgrajevati tovarniško priznane (originalne ali originalu enakovredne) nadomestne dele.</w:t>
      </w:r>
    </w:p>
    <w:p w14:paraId="73201039" w14:textId="77777777" w:rsidR="00CB3A04" w:rsidRPr="00CB3A04" w:rsidRDefault="00CB3A04" w:rsidP="00AB5935">
      <w:pPr>
        <w:keepNext/>
        <w:keepLines/>
        <w:jc w:val="both"/>
        <w:rPr>
          <w:rFonts w:ascii="Tahoma" w:hAnsi="Tahoma" w:cs="Tahoma"/>
        </w:rPr>
      </w:pPr>
    </w:p>
    <w:p w14:paraId="301B5DAF" w14:textId="77777777" w:rsidR="00CB3A04" w:rsidRPr="00CB3A04" w:rsidRDefault="00CB3A04" w:rsidP="00AB5935">
      <w:pPr>
        <w:keepNext/>
        <w:keepLines/>
        <w:jc w:val="both"/>
        <w:rPr>
          <w:rFonts w:ascii="Tahoma" w:hAnsi="Tahoma" w:cs="Tahoma"/>
        </w:rPr>
      </w:pPr>
      <w:r w:rsidRPr="00CB3A04">
        <w:rPr>
          <w:rFonts w:ascii="Tahoma" w:hAnsi="Tahoma" w:cs="Tahoma"/>
        </w:rPr>
        <w:t>Ponudnik mora biti ustrezno tehnološko opremljen za diagnosticiranje napak in servisiranje ter vzdrževanje vozil znamke za sklop za katerega oddaja ponudbo.</w:t>
      </w:r>
    </w:p>
    <w:p w14:paraId="24E5C989" w14:textId="77777777" w:rsidR="00CB3A04" w:rsidRPr="00CB3A04" w:rsidRDefault="00CB3A04" w:rsidP="00AB5935">
      <w:pPr>
        <w:keepNext/>
        <w:keepLines/>
        <w:jc w:val="both"/>
        <w:rPr>
          <w:rFonts w:ascii="Tahoma" w:hAnsi="Tahoma" w:cs="Tahoma"/>
        </w:rPr>
      </w:pPr>
    </w:p>
    <w:p w14:paraId="1E7140C6" w14:textId="7193880A" w:rsidR="00CB3A04" w:rsidRPr="00CB3A04" w:rsidRDefault="00CB3A04" w:rsidP="00AB5935">
      <w:pPr>
        <w:keepNext/>
        <w:keepLines/>
        <w:jc w:val="both"/>
        <w:rPr>
          <w:rFonts w:ascii="Tahoma" w:hAnsi="Tahoma" w:cs="Tahoma"/>
        </w:rPr>
      </w:pPr>
      <w:r w:rsidRPr="00CB3A04">
        <w:rPr>
          <w:rFonts w:ascii="Tahoma" w:hAnsi="Tahoma" w:cs="Tahoma"/>
          <w:color w:val="000000"/>
        </w:rPr>
        <w:t xml:space="preserve">Ponudnik mora zagotoviti izvedbo rednih vzdrževalnih servisov in vseh popravil tovornih vozil in delovnih strojev </w:t>
      </w:r>
      <w:r w:rsidRPr="00CB3A04">
        <w:rPr>
          <w:rFonts w:ascii="Tahoma" w:hAnsi="Tahoma" w:cs="Tahoma"/>
        </w:rPr>
        <w:t>ter pri tem upoštevati priporočila, navodila in zahteve pro</w:t>
      </w:r>
      <w:r w:rsidR="00FA79C3">
        <w:rPr>
          <w:rFonts w:ascii="Tahoma" w:hAnsi="Tahoma" w:cs="Tahoma"/>
        </w:rPr>
        <w:t>izv</w:t>
      </w:r>
      <w:r w:rsidR="00680C5A">
        <w:rPr>
          <w:rFonts w:ascii="Tahoma" w:hAnsi="Tahoma" w:cs="Tahoma"/>
        </w:rPr>
        <w:t>ajalca</w:t>
      </w:r>
      <w:r w:rsidRPr="00CB3A04">
        <w:rPr>
          <w:rFonts w:ascii="Tahoma" w:hAnsi="Tahoma" w:cs="Tahoma"/>
        </w:rPr>
        <w:t xml:space="preserve"> vozil, ki jih le ta predpisuje za redno vzdrževanje. </w:t>
      </w:r>
    </w:p>
    <w:p w14:paraId="79CEA1A6" w14:textId="77777777" w:rsidR="00CB3A04" w:rsidRPr="00CB3A04" w:rsidRDefault="00CB3A04" w:rsidP="00AB5935">
      <w:pPr>
        <w:keepNext/>
        <w:keepLines/>
        <w:jc w:val="both"/>
        <w:rPr>
          <w:rFonts w:ascii="Tahoma" w:hAnsi="Tahoma" w:cs="Tahoma"/>
        </w:rPr>
      </w:pPr>
    </w:p>
    <w:p w14:paraId="071C6694" w14:textId="77777777" w:rsidR="00CB3A04" w:rsidRPr="00CB3A04" w:rsidRDefault="00CB3A04" w:rsidP="00AB5935">
      <w:pPr>
        <w:keepNext/>
        <w:keepLines/>
        <w:jc w:val="both"/>
        <w:rPr>
          <w:rFonts w:ascii="Tahoma" w:hAnsi="Tahoma" w:cs="Tahoma"/>
        </w:rPr>
      </w:pPr>
      <w:r w:rsidRPr="00CB3A04">
        <w:rPr>
          <w:rFonts w:ascii="Tahoma" w:hAnsi="Tahoma" w:cs="Tahoma"/>
          <w:color w:val="000000"/>
        </w:rPr>
        <w:t>Ponudnik mora zagotoviti izvedbo rednih vzdrževalnih servisov in vseh popravil tovornih vozil in delovnih strojev</w:t>
      </w:r>
      <w:r w:rsidRPr="00CB3A04">
        <w:rPr>
          <w:rFonts w:ascii="Tahoma" w:hAnsi="Tahoma" w:cs="Tahoma"/>
        </w:rPr>
        <w:t xml:space="preserve"> na lokaciji in na način, kot je opredeljeno 2.2.3. točki razpisne dokumentacije.</w:t>
      </w:r>
    </w:p>
    <w:p w14:paraId="6FE6286A" w14:textId="77777777" w:rsidR="00A44736" w:rsidRPr="009A4772" w:rsidRDefault="00A44736" w:rsidP="00AB5935">
      <w:pPr>
        <w:keepNext/>
        <w:keepLines/>
        <w:jc w:val="both"/>
        <w:rPr>
          <w:rFonts w:ascii="Tahoma" w:hAnsi="Tahoma" w:cs="Tahoma"/>
        </w:rPr>
      </w:pPr>
    </w:p>
    <w:p w14:paraId="1D919F4D" w14:textId="77777777" w:rsidR="00CB3A04" w:rsidRPr="009A4772" w:rsidRDefault="00CB3A04" w:rsidP="00AB5935">
      <w:pPr>
        <w:keepNext/>
        <w:keepLines/>
        <w:jc w:val="both"/>
        <w:rPr>
          <w:rFonts w:ascii="Tahoma" w:hAnsi="Tahoma" w:cs="Tahoma"/>
          <w:b/>
          <w:bCs/>
        </w:rPr>
      </w:pPr>
      <w:r>
        <w:rPr>
          <w:rFonts w:ascii="Tahoma" w:hAnsi="Tahoma" w:cs="Tahoma"/>
          <w:b/>
          <w:bCs/>
        </w:rPr>
        <w:t>Dokazilo</w:t>
      </w:r>
      <w:r w:rsidRPr="009A4772">
        <w:rPr>
          <w:rFonts w:ascii="Tahoma" w:hAnsi="Tahoma" w:cs="Tahoma"/>
          <w:b/>
          <w:bCs/>
        </w:rPr>
        <w:t>:</w:t>
      </w:r>
    </w:p>
    <w:p w14:paraId="769918CC" w14:textId="77777777" w:rsidR="00CB3A04" w:rsidRPr="009A4772" w:rsidRDefault="00CB3A04" w:rsidP="00AB5935">
      <w:pPr>
        <w:keepNext/>
        <w:keepLines/>
        <w:jc w:val="both"/>
        <w:rPr>
          <w:rFonts w:ascii="Tahoma" w:hAnsi="Tahoma" w:cs="Tahoma"/>
          <w:bCs/>
          <w:lang w:val="x-none"/>
        </w:rPr>
      </w:pPr>
      <w:r w:rsidRPr="009A4772">
        <w:rPr>
          <w:rFonts w:ascii="Tahoma" w:hAnsi="Tahoma" w:cs="Tahoma"/>
          <w:bCs/>
          <w:lang w:val="x-none"/>
        </w:rPr>
        <w:t>Izpolnjen ESPD (</w:t>
      </w:r>
      <w:r w:rsidRPr="009A4772">
        <w:rPr>
          <w:rFonts w:ascii="Tahoma" w:hAnsi="Tahoma" w:cs="Tahoma"/>
          <w:bCs/>
          <w:i/>
          <w:lang w:val="x-none"/>
        </w:rPr>
        <w:t>v »Del IV: Pogoji za sodelovanje, ɑ: Skupna navedba za vse pogoje za sodelovanje«</w:t>
      </w:r>
      <w:r w:rsidRPr="009A4772">
        <w:rPr>
          <w:rFonts w:ascii="Tahoma" w:hAnsi="Tahoma" w:cs="Tahoma"/>
          <w:bCs/>
          <w:lang w:val="x-none"/>
        </w:rPr>
        <w:t>) s strani vseh gospodarskih subjektov v ponudbi.</w:t>
      </w:r>
    </w:p>
    <w:p w14:paraId="759F9A0F" w14:textId="77777777" w:rsidR="009A4772" w:rsidRPr="009A4772" w:rsidRDefault="009A4772" w:rsidP="00AB5935">
      <w:pPr>
        <w:keepNext/>
        <w:keepLines/>
        <w:jc w:val="both"/>
        <w:rPr>
          <w:rFonts w:ascii="Tahoma" w:hAnsi="Tahoma" w:cs="Tahoma"/>
        </w:rPr>
      </w:pPr>
    </w:p>
    <w:p w14:paraId="06E61B07" w14:textId="50B16417" w:rsidR="009A4772" w:rsidRPr="009A4772" w:rsidRDefault="009A4772" w:rsidP="00AB5935">
      <w:pPr>
        <w:keepNext/>
        <w:keepLines/>
        <w:jc w:val="both"/>
        <w:rPr>
          <w:rFonts w:ascii="Tahoma" w:hAnsi="Tahoma" w:cs="Tahoma"/>
        </w:rPr>
      </w:pPr>
      <w:r w:rsidRPr="009A4772">
        <w:rPr>
          <w:rFonts w:ascii="Tahoma" w:hAnsi="Tahoma" w:cs="Tahoma"/>
        </w:rPr>
        <w:t xml:space="preserve">Naročnik si pridržuje </w:t>
      </w:r>
      <w:r w:rsidR="00CB3A04">
        <w:rPr>
          <w:rFonts w:ascii="Tahoma" w:hAnsi="Tahoma" w:cs="Tahoma"/>
        </w:rPr>
        <w:t>pravico, da od ponudnika zahteva dokazilo o izpolnjevanju teh zahtev (ogled opreme, predložitev normativov pro</w:t>
      </w:r>
      <w:r w:rsidR="00355379">
        <w:rPr>
          <w:rFonts w:ascii="Tahoma" w:hAnsi="Tahoma" w:cs="Tahoma"/>
        </w:rPr>
        <w:t>izv</w:t>
      </w:r>
      <w:r w:rsidR="00680C5A">
        <w:rPr>
          <w:rFonts w:ascii="Tahoma" w:hAnsi="Tahoma" w:cs="Tahoma"/>
        </w:rPr>
        <w:t>ajalca</w:t>
      </w:r>
      <w:r w:rsidR="00CB3A04">
        <w:rPr>
          <w:rFonts w:ascii="Tahoma" w:hAnsi="Tahoma" w:cs="Tahoma"/>
        </w:rPr>
        <w:t>, rezervnih delov,…)</w:t>
      </w:r>
      <w:r w:rsidRPr="009A4772">
        <w:rPr>
          <w:rFonts w:ascii="Tahoma" w:hAnsi="Tahoma" w:cs="Tahoma"/>
        </w:rPr>
        <w:t>.</w:t>
      </w:r>
    </w:p>
    <w:p w14:paraId="39A7337A" w14:textId="686B3334" w:rsidR="00032E46" w:rsidRDefault="00032E46" w:rsidP="00AB5935">
      <w:pPr>
        <w:keepNext/>
        <w:keepLines/>
        <w:jc w:val="both"/>
        <w:rPr>
          <w:rFonts w:ascii="Tahoma" w:hAnsi="Tahoma" w:cs="Tahoma"/>
          <w:b/>
        </w:rPr>
      </w:pPr>
    </w:p>
    <w:p w14:paraId="6AC4C8E2" w14:textId="77777777" w:rsidR="00714F36" w:rsidRPr="00C8579C" w:rsidRDefault="00714F36" w:rsidP="00AB5935">
      <w:pPr>
        <w:keepNext/>
        <w:keepLines/>
        <w:numPr>
          <w:ilvl w:val="1"/>
          <w:numId w:val="2"/>
        </w:numPr>
        <w:jc w:val="both"/>
        <w:rPr>
          <w:rFonts w:ascii="Tahoma" w:hAnsi="Tahoma" w:cs="Tahoma"/>
          <w:b/>
        </w:rPr>
      </w:pPr>
      <w:r w:rsidRPr="00C8579C">
        <w:rPr>
          <w:rFonts w:ascii="Tahoma" w:hAnsi="Tahoma" w:cs="Tahoma"/>
          <w:b/>
        </w:rPr>
        <w:t>Ostale zahteve in pogoji naročnika</w:t>
      </w:r>
    </w:p>
    <w:p w14:paraId="1A5B7885" w14:textId="77777777" w:rsidR="004F741F" w:rsidRPr="00C8579C" w:rsidRDefault="004F741F" w:rsidP="00AB5935">
      <w:pPr>
        <w:keepNext/>
        <w:keepLines/>
        <w:jc w:val="both"/>
        <w:rPr>
          <w:rFonts w:ascii="Tahoma" w:hAnsi="Tahoma" w:cs="Tahoma"/>
          <w:highlight w:val="yellow"/>
        </w:rPr>
      </w:pPr>
    </w:p>
    <w:p w14:paraId="422B47E1" w14:textId="77777777" w:rsidR="0041574F" w:rsidRPr="00C8579C" w:rsidRDefault="00A433F6" w:rsidP="00AB5935">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14:paraId="11715A1C" w14:textId="77777777" w:rsidR="00767080" w:rsidRPr="00C8579C" w:rsidRDefault="00767080" w:rsidP="00AB5935">
      <w:pPr>
        <w:keepNext/>
        <w:keepLines/>
        <w:tabs>
          <w:tab w:val="left" w:pos="0"/>
        </w:tabs>
        <w:jc w:val="both"/>
        <w:rPr>
          <w:rFonts w:ascii="Tahoma" w:hAnsi="Tahoma" w:cs="Tahoma"/>
        </w:rPr>
      </w:pPr>
    </w:p>
    <w:p w14:paraId="449A8FB5"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7887DAAF" w14:textId="77777777" w:rsidR="00357AF8" w:rsidRDefault="00357AF8" w:rsidP="00AB5935">
      <w:pPr>
        <w:pStyle w:val="Odstavekseznama"/>
        <w:keepNext/>
        <w:keepLines/>
        <w:ind w:left="0"/>
        <w:jc w:val="both"/>
        <w:rPr>
          <w:rFonts w:ascii="Tahoma" w:hAnsi="Tahoma" w:cs="Tahoma"/>
          <w:szCs w:val="22"/>
        </w:rPr>
      </w:pPr>
      <w:r w:rsidRPr="00C8579C">
        <w:rPr>
          <w:rFonts w:ascii="Tahoma" w:hAnsi="Tahoma" w:cs="Tahoma"/>
          <w:szCs w:val="22"/>
        </w:rPr>
        <w:t>Izpolnjen ESPD</w:t>
      </w:r>
      <w:r w:rsidR="00D50F82" w:rsidRPr="00C8579C">
        <w:rPr>
          <w:rFonts w:ascii="Tahoma" w:hAnsi="Tahoma" w:cs="Tahoma"/>
          <w:szCs w:val="22"/>
        </w:rPr>
        <w:t xml:space="preserve"> (</w:t>
      </w:r>
      <w:r w:rsidR="00D50F82" w:rsidRPr="00C8579C">
        <w:rPr>
          <w:rFonts w:ascii="Tahoma" w:hAnsi="Tahoma" w:cs="Tahoma"/>
          <w:i/>
          <w:szCs w:val="22"/>
        </w:rPr>
        <w:t>v »Del VI: Sklepne izjave«</w:t>
      </w:r>
      <w:r w:rsidR="00D50F82" w:rsidRPr="00C8579C">
        <w:rPr>
          <w:rFonts w:ascii="Tahoma" w:hAnsi="Tahoma" w:cs="Tahoma"/>
          <w:szCs w:val="22"/>
        </w:rPr>
        <w:t>)</w:t>
      </w:r>
      <w:r w:rsidRPr="00C8579C">
        <w:rPr>
          <w:rFonts w:ascii="Tahoma" w:hAnsi="Tahoma" w:cs="Tahoma"/>
          <w:szCs w:val="22"/>
        </w:rPr>
        <w:t xml:space="preserve"> s strani vseh gospodarskih subjektov v ponudbi.</w:t>
      </w:r>
    </w:p>
    <w:p w14:paraId="00293BD6" w14:textId="18787943" w:rsidR="006340F8" w:rsidRPr="00C8579C" w:rsidRDefault="006340F8" w:rsidP="00AB5935">
      <w:pPr>
        <w:pStyle w:val="Odstavekseznama"/>
        <w:keepNext/>
        <w:keepLines/>
        <w:ind w:left="0"/>
        <w:jc w:val="both"/>
        <w:rPr>
          <w:rFonts w:ascii="Tahoma" w:hAnsi="Tahoma" w:cs="Tahoma"/>
          <w:szCs w:val="22"/>
        </w:rPr>
      </w:pPr>
    </w:p>
    <w:p w14:paraId="6EB799FA" w14:textId="77777777" w:rsidR="007C70A1" w:rsidRPr="007050BD" w:rsidRDefault="008873D9" w:rsidP="00AB5935">
      <w:pPr>
        <w:keepNext/>
        <w:keepLines/>
        <w:numPr>
          <w:ilvl w:val="0"/>
          <w:numId w:val="2"/>
        </w:numPr>
        <w:jc w:val="both"/>
        <w:rPr>
          <w:rFonts w:ascii="Tahoma" w:hAnsi="Tahoma" w:cs="Tahoma"/>
          <w:b/>
          <w:sz w:val="24"/>
        </w:rPr>
      </w:pPr>
      <w:r w:rsidRPr="007050BD">
        <w:rPr>
          <w:rFonts w:ascii="Tahoma" w:hAnsi="Tahoma" w:cs="Tahoma"/>
          <w:b/>
          <w:sz w:val="24"/>
        </w:rPr>
        <w:t>FINANČNA ZAVAROVANJA</w:t>
      </w:r>
    </w:p>
    <w:p w14:paraId="149AF77F" w14:textId="77777777" w:rsidR="00D36B07" w:rsidRPr="00C8579C" w:rsidRDefault="00D36B07" w:rsidP="00AB5935">
      <w:pPr>
        <w:keepNext/>
        <w:keepLines/>
        <w:jc w:val="both"/>
      </w:pPr>
    </w:p>
    <w:p w14:paraId="1815775D" w14:textId="77777777" w:rsidR="003B60C4" w:rsidRPr="00C8579C" w:rsidRDefault="003B60C4" w:rsidP="00AB5935">
      <w:pPr>
        <w:keepNext/>
        <w:keepLines/>
        <w:numPr>
          <w:ilvl w:val="1"/>
          <w:numId w:val="2"/>
        </w:numPr>
        <w:jc w:val="both"/>
        <w:rPr>
          <w:rFonts w:ascii="Tahoma" w:hAnsi="Tahoma" w:cs="Tahoma"/>
          <w:b/>
        </w:rPr>
      </w:pPr>
      <w:r w:rsidRPr="00C8579C">
        <w:rPr>
          <w:rFonts w:ascii="Tahoma" w:hAnsi="Tahoma" w:cs="Tahoma"/>
          <w:b/>
        </w:rPr>
        <w:t>Splošno</w:t>
      </w:r>
    </w:p>
    <w:p w14:paraId="0A90F56B" w14:textId="77777777" w:rsidR="00F90FE3" w:rsidRDefault="00F90FE3" w:rsidP="00AB5935">
      <w:pPr>
        <w:keepNext/>
        <w:keepLines/>
        <w:jc w:val="both"/>
        <w:rPr>
          <w:rFonts w:ascii="Tahoma" w:hAnsi="Tahoma" w:cs="Tahoma"/>
        </w:rPr>
      </w:pPr>
    </w:p>
    <w:p w14:paraId="1BFA1A50" w14:textId="77777777" w:rsidR="00477925" w:rsidRPr="00477925" w:rsidRDefault="00477925" w:rsidP="00AB5935">
      <w:pPr>
        <w:keepNext/>
        <w:keepLines/>
        <w:jc w:val="both"/>
        <w:rPr>
          <w:rFonts w:ascii="Tahoma" w:hAnsi="Tahoma" w:cs="Tahoma"/>
        </w:rPr>
      </w:pPr>
      <w:r w:rsidRPr="00477925">
        <w:rPr>
          <w:rFonts w:ascii="Tahoma" w:hAnsi="Tahoma" w:cs="Tahoma"/>
        </w:rPr>
        <w:t>Ponudnik mora za zavarovanje izpolnitve svoje obveznosti do naročnika, naročniku predložiti finančno zavarovanje v skladu z zahtevami glede finančnih zavarovanj v posameznih podtočkah tega poglavja. V primeru finančnih zavarovanj v obliki bančne garancije oziroma kavcijskega zavarovanja, morata le-ta biti izdana s strani banke ali zavarovalnice, ki ima sedež v Republiki Sloveniji in v slovenskem jeziku. Finančno zavarovanje mora biti nepreklicno, brezpogojno in plačljivo na prvi poziv ter izdano po vzorcu iz razpisne dokumentacije.</w:t>
      </w:r>
    </w:p>
    <w:p w14:paraId="64D03904" w14:textId="77777777" w:rsidR="00477925" w:rsidRPr="00477925" w:rsidRDefault="00477925" w:rsidP="00AB5935">
      <w:pPr>
        <w:keepNext/>
        <w:keepLines/>
        <w:jc w:val="both"/>
        <w:rPr>
          <w:rFonts w:ascii="Tahoma" w:hAnsi="Tahoma" w:cs="Tahoma"/>
        </w:rPr>
      </w:pPr>
    </w:p>
    <w:p w14:paraId="23283302" w14:textId="77777777" w:rsidR="00477925" w:rsidRPr="00477925" w:rsidRDefault="00477925" w:rsidP="00AB5935">
      <w:pPr>
        <w:keepNext/>
        <w:keepLines/>
        <w:jc w:val="both"/>
        <w:rPr>
          <w:rFonts w:ascii="Tahoma" w:hAnsi="Tahoma" w:cs="Tahoma"/>
          <w:i/>
        </w:rPr>
      </w:pPr>
      <w:bookmarkStart w:id="14" w:name="_Hlk508788160"/>
      <w:r w:rsidRPr="00477925">
        <w:rPr>
          <w:rFonts w:ascii="Tahoma" w:hAnsi="Tahoma" w:cs="Tahoma"/>
          <w:i/>
        </w:rPr>
        <w:t>Bančne garancije morajo vsebovati klavzulo: »Za to zavarovanje veljajo Enotna pravila za garancije na poziv (EPGP) revizija iz leta 2010, izdana pri MTZ pod št. 758.«</w:t>
      </w:r>
    </w:p>
    <w:p w14:paraId="5839A46C" w14:textId="77777777" w:rsidR="00477925" w:rsidRPr="00477925" w:rsidRDefault="00477925" w:rsidP="00AB5935">
      <w:pPr>
        <w:keepNext/>
        <w:keepLines/>
        <w:jc w:val="both"/>
        <w:rPr>
          <w:rFonts w:ascii="Tahoma" w:hAnsi="Tahoma" w:cs="Tahoma"/>
          <w:i/>
        </w:rPr>
      </w:pPr>
    </w:p>
    <w:p w14:paraId="3665B520" w14:textId="77777777" w:rsidR="00477925" w:rsidRPr="00477925" w:rsidRDefault="00477925" w:rsidP="00AB5935">
      <w:pPr>
        <w:keepNext/>
        <w:keepLines/>
        <w:jc w:val="both"/>
        <w:rPr>
          <w:rFonts w:ascii="Tahoma" w:hAnsi="Tahoma" w:cs="Tahoma"/>
          <w:i/>
        </w:rPr>
      </w:pPr>
      <w:r w:rsidRPr="00477925">
        <w:rPr>
          <w:rFonts w:ascii="Tahoma" w:hAnsi="Tahoma" w:cs="Tahoma"/>
          <w:i/>
        </w:rPr>
        <w:t xml:space="preserve">Kavcijsko zavarovanje mora vsebovati klavzulo: »Zahtevi za plačilo ni potrebno priložiti originalnega izvoda zavarovanja.« </w:t>
      </w:r>
    </w:p>
    <w:p w14:paraId="76E26A0F" w14:textId="77777777" w:rsidR="00477925" w:rsidRPr="00477925" w:rsidRDefault="00477925" w:rsidP="00AB5935">
      <w:pPr>
        <w:keepNext/>
        <w:keepLines/>
        <w:jc w:val="both"/>
        <w:rPr>
          <w:rFonts w:ascii="Tahoma" w:hAnsi="Tahoma" w:cs="Tahoma"/>
          <w:i/>
        </w:rPr>
      </w:pPr>
    </w:p>
    <w:p w14:paraId="670BAEB1" w14:textId="77777777" w:rsidR="00477925" w:rsidRPr="00477925" w:rsidRDefault="00477925" w:rsidP="00AB5935">
      <w:pPr>
        <w:keepNext/>
        <w:keepLines/>
        <w:jc w:val="both"/>
        <w:rPr>
          <w:rFonts w:ascii="Tahoma" w:hAnsi="Tahoma" w:cs="Tahoma"/>
          <w:i/>
        </w:rPr>
      </w:pPr>
      <w:r w:rsidRPr="00477925">
        <w:rPr>
          <w:rFonts w:ascii="Tahoma" w:hAnsi="Tahoma" w:cs="Tahoma"/>
          <w:i/>
        </w:rPr>
        <w:t>Kavcijsko zavarovanje ne sme vsebovati klavzulo: »Za to zavarovanje veljajo Enotna pravila za garancije na poziv (EPGP) revizija iz leta 2010, izdana pri MTZ pod št. 758.«</w:t>
      </w:r>
    </w:p>
    <w:bookmarkEnd w:id="14"/>
    <w:p w14:paraId="53A556B1" w14:textId="77777777" w:rsidR="00741641" w:rsidRPr="00741641" w:rsidRDefault="00741641" w:rsidP="00AB5935">
      <w:pPr>
        <w:keepNext/>
        <w:keepLines/>
        <w:jc w:val="both"/>
        <w:rPr>
          <w:rFonts w:ascii="Tahoma" w:hAnsi="Tahoma" w:cs="Tahoma"/>
        </w:rPr>
      </w:pPr>
    </w:p>
    <w:p w14:paraId="08FBB9B8" w14:textId="1883CDFF" w:rsidR="00741641" w:rsidRDefault="00741641" w:rsidP="00AB5935">
      <w:pPr>
        <w:keepNext/>
        <w:keepLines/>
        <w:jc w:val="both"/>
        <w:rPr>
          <w:rFonts w:ascii="Tahoma" w:hAnsi="Tahoma" w:cs="Tahoma"/>
        </w:rPr>
      </w:pPr>
      <w:r w:rsidRPr="00741641">
        <w:rPr>
          <w:rFonts w:ascii="Tahoma" w:hAnsi="Tahoma" w:cs="Tahoma"/>
        </w:rPr>
        <w:lastRenderedPageBreak/>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6B67D478" w14:textId="30FCE80D" w:rsidR="002D7BE9" w:rsidRDefault="002D7BE9" w:rsidP="00AB5935">
      <w:pPr>
        <w:keepNext/>
        <w:keepLines/>
        <w:jc w:val="both"/>
        <w:rPr>
          <w:rFonts w:ascii="Tahoma" w:hAnsi="Tahoma" w:cs="Tahoma"/>
          <w:b/>
        </w:rPr>
      </w:pPr>
    </w:p>
    <w:p w14:paraId="094EEF04" w14:textId="77777777" w:rsidR="000A331E" w:rsidRPr="00C8579C" w:rsidRDefault="000A331E" w:rsidP="00AB5935">
      <w:pPr>
        <w:keepNext/>
        <w:keepLines/>
        <w:numPr>
          <w:ilvl w:val="1"/>
          <w:numId w:val="2"/>
        </w:numPr>
        <w:jc w:val="both"/>
        <w:rPr>
          <w:rFonts w:ascii="Tahoma" w:hAnsi="Tahoma" w:cs="Tahoma"/>
          <w:b/>
        </w:rPr>
      </w:pPr>
      <w:r>
        <w:rPr>
          <w:rFonts w:ascii="Tahoma" w:hAnsi="Tahoma" w:cs="Tahoma"/>
          <w:b/>
        </w:rPr>
        <w:t>Zavarovanje dobre izvedbe obveznosti</w:t>
      </w:r>
    </w:p>
    <w:p w14:paraId="343423D4" w14:textId="77777777" w:rsidR="00357AF8" w:rsidRPr="00C8579C" w:rsidRDefault="00357AF8" w:rsidP="00AB5935">
      <w:pPr>
        <w:keepNext/>
        <w:keepLines/>
        <w:jc w:val="both"/>
        <w:rPr>
          <w:rFonts w:ascii="Tahoma" w:hAnsi="Tahoma" w:cs="Tahoma"/>
          <w:color w:val="FF0000"/>
        </w:rPr>
      </w:pPr>
    </w:p>
    <w:p w14:paraId="4F4F3868" w14:textId="65CCEC23" w:rsidR="000A331E" w:rsidRPr="00C8579C" w:rsidRDefault="000A331E" w:rsidP="00AB5935">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w:t>
      </w:r>
      <w:r w:rsidR="00FD3C3B" w:rsidRPr="003C135C">
        <w:rPr>
          <w:rFonts w:ascii="Tahoma" w:hAnsi="Tahoma" w:cs="Tahoma"/>
          <w:lang w:val="sl-SI"/>
        </w:rPr>
        <w:t xml:space="preserve">roku </w:t>
      </w:r>
      <w:r w:rsidRPr="003C135C">
        <w:rPr>
          <w:rFonts w:ascii="Tahoma" w:hAnsi="Tahoma" w:cs="Tahoma"/>
          <w:lang w:val="sl-SI"/>
        </w:rPr>
        <w:t>pet</w:t>
      </w:r>
      <w:r w:rsidR="002D0D5D" w:rsidRPr="003C135C">
        <w:rPr>
          <w:rFonts w:ascii="Tahoma" w:hAnsi="Tahoma" w:cs="Tahoma"/>
          <w:lang w:val="sl-SI"/>
        </w:rPr>
        <w:t>najstih</w:t>
      </w:r>
      <w:r w:rsidR="00FD3C3B" w:rsidRPr="003C135C">
        <w:rPr>
          <w:rFonts w:ascii="Tahoma" w:hAnsi="Tahoma" w:cs="Tahoma"/>
          <w:lang w:val="sl-SI"/>
        </w:rPr>
        <w:t xml:space="preserve"> (</w:t>
      </w:r>
      <w:r w:rsidR="002D0D5D" w:rsidRPr="003C135C">
        <w:rPr>
          <w:rFonts w:ascii="Tahoma" w:hAnsi="Tahoma" w:cs="Tahoma"/>
          <w:lang w:val="sl-SI"/>
        </w:rPr>
        <w:t>1</w:t>
      </w:r>
      <w:r w:rsidR="00FD3C3B" w:rsidRPr="003C135C">
        <w:rPr>
          <w:rFonts w:ascii="Tahoma" w:hAnsi="Tahoma" w:cs="Tahoma"/>
          <w:lang w:val="sl-SI"/>
        </w:rPr>
        <w:t>5)</w:t>
      </w:r>
      <w:r w:rsidR="00D6045C">
        <w:rPr>
          <w:rFonts w:ascii="Tahoma" w:hAnsi="Tahoma" w:cs="Tahoma"/>
          <w:lang w:val="sl-SI"/>
        </w:rPr>
        <w:t xml:space="preserve"> koledarskih</w:t>
      </w:r>
      <w:r w:rsidRPr="003C135C">
        <w:rPr>
          <w:rFonts w:ascii="Tahoma" w:hAnsi="Tahoma" w:cs="Tahoma"/>
          <w:lang w:val="sl-SI"/>
        </w:rPr>
        <w:t xml:space="preserve"> dni</w:t>
      </w:r>
      <w:r w:rsidRPr="00C8579C">
        <w:rPr>
          <w:rFonts w:ascii="Tahoma" w:hAnsi="Tahoma" w:cs="Tahoma"/>
          <w:lang w:val="sl-SI"/>
        </w:rPr>
        <w:t xml:space="preserve">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Pr>
          <w:rFonts w:ascii="Tahoma" w:hAnsi="Tahoma" w:cs="Tahoma"/>
          <w:lang w:val="sl-SI"/>
        </w:rPr>
        <w:t>podpisane in žigosane bianko menico z izpolnjeno, podpisano in žigosano menično izjavo</w:t>
      </w:r>
      <w:r w:rsidR="00032E46">
        <w:rPr>
          <w:rFonts w:ascii="Tahoma" w:hAnsi="Tahoma" w:cs="Tahoma"/>
          <w:lang w:val="sl-SI"/>
        </w:rPr>
        <w:t xml:space="preserve"> (lahko tudi bančno garancijo ali kavcijsko zavarovanje)</w:t>
      </w:r>
      <w:r w:rsidRPr="00C8579C">
        <w:rPr>
          <w:rFonts w:ascii="Tahoma" w:hAnsi="Tahoma" w:cs="Tahoma"/>
          <w:lang w:val="sl-SI"/>
        </w:rPr>
        <w:t xml:space="preserve"> v </w:t>
      </w:r>
      <w:r w:rsidRPr="005D482B">
        <w:rPr>
          <w:rFonts w:ascii="Tahoma" w:hAnsi="Tahoma" w:cs="Tahoma"/>
          <w:lang w:val="sl-SI"/>
        </w:rPr>
        <w:t xml:space="preserve">višini </w:t>
      </w:r>
      <w:r w:rsidR="00FD3C3B">
        <w:rPr>
          <w:rFonts w:ascii="Tahoma" w:hAnsi="Tahoma" w:cs="Tahoma"/>
          <w:lang w:val="sl-SI"/>
        </w:rPr>
        <w:t>deset</w:t>
      </w:r>
      <w:r w:rsidRPr="00194936">
        <w:rPr>
          <w:rFonts w:ascii="Tahoma" w:hAnsi="Tahoma" w:cs="Tahoma"/>
          <w:lang w:val="sl-SI"/>
        </w:rPr>
        <w:t xml:space="preserve"> odstotkov</w:t>
      </w:r>
      <w:r w:rsidR="00FD3C3B">
        <w:rPr>
          <w:rFonts w:ascii="Tahoma" w:hAnsi="Tahoma" w:cs="Tahoma"/>
          <w:lang w:val="sl-SI"/>
        </w:rPr>
        <w:t xml:space="preserve"> (10 %)</w:t>
      </w:r>
      <w:r w:rsidRPr="00194936">
        <w:rPr>
          <w:rFonts w:ascii="Tahoma" w:hAnsi="Tahoma" w:cs="Tahoma"/>
          <w:lang w:val="sl-SI"/>
        </w:rPr>
        <w:t xml:space="preserve"> od skupne ponudbene vrednosti v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2D33D70F" w14:textId="77777777" w:rsidR="000A331E" w:rsidRPr="00C8579C" w:rsidRDefault="000A331E" w:rsidP="00AB5935">
      <w:pPr>
        <w:keepNext/>
        <w:keepLines/>
        <w:jc w:val="both"/>
        <w:rPr>
          <w:rFonts w:ascii="Tahoma" w:hAnsi="Tahoma" w:cs="Tahoma"/>
        </w:rPr>
      </w:pPr>
    </w:p>
    <w:p w14:paraId="38CE15CB" w14:textId="3A7DE5F5" w:rsidR="000A331E" w:rsidRPr="00C8579C" w:rsidRDefault="000A331E" w:rsidP="00AB5935">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w:t>
      </w:r>
      <w:r w:rsidR="00355379">
        <w:rPr>
          <w:rFonts w:ascii="Tahoma" w:hAnsi="Tahoma" w:cs="Tahoma"/>
        </w:rPr>
        <w:t>proizvajalca</w:t>
      </w:r>
      <w:r w:rsidRPr="00C8579C">
        <w:rPr>
          <w:rFonts w:ascii="Tahoma" w:hAnsi="Tahoma" w:cs="Tahoma"/>
        </w:rPr>
        <w:t xml:space="preserve">.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5526E130" w14:textId="77777777" w:rsidR="000A331E" w:rsidRPr="00C8579C" w:rsidRDefault="000A331E" w:rsidP="00AB5935">
      <w:pPr>
        <w:keepNext/>
        <w:keepLines/>
        <w:jc w:val="both"/>
        <w:rPr>
          <w:rFonts w:ascii="Tahoma" w:hAnsi="Tahoma" w:cs="Tahoma"/>
        </w:rPr>
      </w:pPr>
    </w:p>
    <w:p w14:paraId="4F99E37A" w14:textId="26814DD6" w:rsidR="00BD0A52" w:rsidRDefault="00BD0A52" w:rsidP="00AB5935">
      <w:pPr>
        <w:keepNext/>
        <w:keepLines/>
        <w:jc w:val="both"/>
        <w:rPr>
          <w:rFonts w:ascii="Tahoma" w:hAnsi="Tahoma" w:cs="Tahoma"/>
        </w:rPr>
      </w:pPr>
      <w:r w:rsidRPr="00C8579C">
        <w:rPr>
          <w:rFonts w:ascii="Tahoma" w:hAnsi="Tahoma" w:cs="Tahoma"/>
        </w:rPr>
        <w:t xml:space="preserve">V kolikor </w:t>
      </w:r>
      <w:r w:rsidR="002D0D5D">
        <w:rPr>
          <w:rFonts w:ascii="Tahoma" w:hAnsi="Tahoma" w:cs="Tahoma"/>
        </w:rPr>
        <w:t xml:space="preserve">izbrani ponudnik </w:t>
      </w:r>
      <w:r>
        <w:rPr>
          <w:rFonts w:ascii="Tahoma" w:hAnsi="Tahoma" w:cs="Tahoma"/>
        </w:rPr>
        <w:t xml:space="preserve">ob sklenitvi okvirnega sporazuma oziroma </w:t>
      </w:r>
      <w:r w:rsidRPr="00C8579C">
        <w:rPr>
          <w:rFonts w:ascii="Tahoma" w:hAnsi="Tahoma" w:cs="Tahoma"/>
        </w:rPr>
        <w:t>v roku pet</w:t>
      </w:r>
      <w:r w:rsidR="002D0D5D">
        <w:rPr>
          <w:rFonts w:ascii="Tahoma" w:hAnsi="Tahoma" w:cs="Tahoma"/>
        </w:rPr>
        <w:t>najstih</w:t>
      </w:r>
      <w:r w:rsidRPr="00C8579C">
        <w:rPr>
          <w:rFonts w:ascii="Tahoma" w:hAnsi="Tahoma" w:cs="Tahoma"/>
        </w:rPr>
        <w:t xml:space="preserve"> (</w:t>
      </w:r>
      <w:r w:rsidR="002D0D5D">
        <w:rPr>
          <w:rFonts w:ascii="Tahoma" w:hAnsi="Tahoma" w:cs="Tahoma"/>
        </w:rPr>
        <w:t>1</w:t>
      </w:r>
      <w:r w:rsidRPr="00C8579C">
        <w:rPr>
          <w:rFonts w:ascii="Tahoma" w:hAnsi="Tahoma" w:cs="Tahoma"/>
        </w:rPr>
        <w:t>5) dni od sklenitve okvirnega sporazuma</w:t>
      </w:r>
      <w:r>
        <w:rPr>
          <w:rFonts w:ascii="Tahoma" w:hAnsi="Tahoma" w:cs="Tahoma"/>
        </w:rPr>
        <w:t xml:space="preserve"> </w:t>
      </w:r>
      <w:r w:rsidR="002D0D5D">
        <w:rPr>
          <w:rFonts w:ascii="Tahoma" w:hAnsi="Tahoma" w:cs="Tahoma"/>
        </w:rPr>
        <w:t xml:space="preserve">in naknadnem naročnikovem pozivu </w:t>
      </w:r>
      <w:r w:rsidRPr="00C8579C">
        <w:rPr>
          <w:rFonts w:ascii="Tahoma" w:hAnsi="Tahoma" w:cs="Tahoma"/>
        </w:rPr>
        <w:t xml:space="preserve">ne bo predložil </w:t>
      </w:r>
      <w:r w:rsidR="002D0D5D" w:rsidRPr="00C8579C">
        <w:rPr>
          <w:rFonts w:ascii="Tahoma" w:hAnsi="Tahoma" w:cs="Tahoma"/>
        </w:rPr>
        <w:t>zavarovanja dobre izvedbe obveznosti po okvirnem sporazumu v višini iz prvega odstavka, se bo štelo, da odstopa od sklenitve okvirnega sporazuma in velja, da okvirni sporazum ni bil nikoli sklenjen.</w:t>
      </w:r>
    </w:p>
    <w:p w14:paraId="5DB88E85" w14:textId="77777777" w:rsidR="000A331E" w:rsidRPr="00C8579C" w:rsidRDefault="000A331E" w:rsidP="00AB5935">
      <w:pPr>
        <w:keepNext/>
        <w:keepLines/>
        <w:jc w:val="both"/>
        <w:rPr>
          <w:rFonts w:ascii="Tahoma" w:hAnsi="Tahoma" w:cs="Tahoma"/>
        </w:rPr>
      </w:pPr>
    </w:p>
    <w:p w14:paraId="0C405DEF" w14:textId="64380E4A" w:rsidR="002A3FB5" w:rsidRDefault="000A331E" w:rsidP="00AB5935">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3C135C">
        <w:rPr>
          <w:rFonts w:ascii="Tahoma" w:hAnsi="Tahoma" w:cs="Tahoma"/>
        </w:rPr>
        <w:t>(</w:t>
      </w:r>
      <w:r w:rsidR="002D0D5D" w:rsidRPr="003C135C">
        <w:rPr>
          <w:rFonts w:ascii="Tahoma" w:hAnsi="Tahoma" w:cs="Tahoma"/>
        </w:rPr>
        <w:t xml:space="preserve">Priloga </w:t>
      </w:r>
      <w:r w:rsidR="003C135C" w:rsidRPr="003C135C">
        <w:rPr>
          <w:rFonts w:ascii="Tahoma" w:hAnsi="Tahoma" w:cs="Tahoma"/>
        </w:rPr>
        <w:t>6</w:t>
      </w:r>
      <w:r w:rsidRPr="003C135C">
        <w:rPr>
          <w:rFonts w:ascii="Tahoma" w:hAnsi="Tahoma" w:cs="Tahoma"/>
        </w:rPr>
        <w:t>).</w:t>
      </w:r>
      <w:r w:rsidR="007B4497">
        <w:rPr>
          <w:rFonts w:ascii="Tahoma" w:hAnsi="Tahoma" w:cs="Tahoma"/>
        </w:rPr>
        <w:t xml:space="preserve"> </w:t>
      </w:r>
    </w:p>
    <w:p w14:paraId="1C605698" w14:textId="440D039C" w:rsidR="002A3FB5" w:rsidRDefault="002A3FB5" w:rsidP="00AB5935">
      <w:pPr>
        <w:keepNext/>
        <w:keepLines/>
        <w:jc w:val="both"/>
        <w:rPr>
          <w:rFonts w:ascii="Tahoma" w:hAnsi="Tahoma" w:cs="Tahoma"/>
        </w:rPr>
      </w:pPr>
    </w:p>
    <w:p w14:paraId="36E6C49C" w14:textId="77777777" w:rsidR="00112D9C" w:rsidRPr="00C8579C" w:rsidRDefault="00112D9C" w:rsidP="00AB5935">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E1161C6" w14:textId="77777777" w:rsidR="00873008" w:rsidRDefault="00873008" w:rsidP="00AB5935">
      <w:pPr>
        <w:keepNext/>
        <w:keepLines/>
        <w:jc w:val="both"/>
        <w:rPr>
          <w:rFonts w:ascii="Tahoma" w:hAnsi="Tahoma" w:cs="Tahoma"/>
          <w:b/>
          <w:lang w:val="x-none"/>
        </w:rPr>
      </w:pPr>
    </w:p>
    <w:p w14:paraId="73F93AE6" w14:textId="77777777" w:rsidR="002D0D5D" w:rsidRPr="00EF2A1F" w:rsidRDefault="002D0D5D" w:rsidP="00AB5935">
      <w:pPr>
        <w:keepNext/>
        <w:keepLines/>
        <w:jc w:val="both"/>
        <w:rPr>
          <w:rFonts w:ascii="Tahoma" w:hAnsi="Tahoma" w:cs="Tahoma"/>
        </w:rPr>
      </w:pPr>
      <w:r w:rsidRPr="00EF2A1F">
        <w:rPr>
          <w:rFonts w:ascii="Tahoma" w:hAnsi="Tahoma" w:cs="Tahoma"/>
        </w:rPr>
        <w:t>Naročnik bo za posamezni sklop predmeta javnega naročila sklenil pogodbo s ponudnikom, ki bo oddal cenovno najugodnejšo ponudbo. Merilo za izbiro cenovno najugodnejšega ponudnika, za posamezni sklop predmeta javnega naročila, je sku</w:t>
      </w:r>
      <w:r>
        <w:rPr>
          <w:rFonts w:ascii="Tahoma" w:hAnsi="Tahoma" w:cs="Tahoma"/>
        </w:rPr>
        <w:t>pna ponudbena cena za obdobje 24</w:t>
      </w:r>
      <w:r w:rsidRPr="00EF2A1F">
        <w:rPr>
          <w:rFonts w:ascii="Tahoma" w:hAnsi="Tahoma" w:cs="Tahoma"/>
        </w:rPr>
        <w:t xml:space="preserve"> mesecev brez DDV s popustom, ki je navedena v ponudbi in v ponudbenem predračunu ponudnika.</w:t>
      </w:r>
    </w:p>
    <w:p w14:paraId="4815B751" w14:textId="77777777" w:rsidR="00603FF7" w:rsidRPr="00F66C42" w:rsidRDefault="00603FF7" w:rsidP="00AB5935">
      <w:pPr>
        <w:keepNext/>
        <w:keepLines/>
        <w:jc w:val="both"/>
        <w:rPr>
          <w:rFonts w:ascii="Tahoma" w:hAnsi="Tahoma" w:cs="Tahoma"/>
        </w:rPr>
      </w:pPr>
    </w:p>
    <w:p w14:paraId="042679B1" w14:textId="77777777" w:rsidR="00F13519" w:rsidRPr="00293E53" w:rsidRDefault="00895645" w:rsidP="00AB5935">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0CE35A2D" w14:textId="32AA5685" w:rsidR="00A97F09" w:rsidRDefault="00A97F09" w:rsidP="00AB5935">
      <w:pPr>
        <w:keepNext/>
        <w:keepLines/>
        <w:jc w:val="both"/>
        <w:rPr>
          <w:rFonts w:ascii="Tahoma" w:hAnsi="Tahoma" w:cs="Tahoma"/>
        </w:rPr>
      </w:pPr>
    </w:p>
    <w:p w14:paraId="3CC90A30" w14:textId="77777777" w:rsidR="00363E6C" w:rsidRPr="00C8579C" w:rsidRDefault="00363E6C" w:rsidP="00AB5935">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0798A8C9" w14:textId="77777777" w:rsidR="007C70A1" w:rsidRPr="00C8579C" w:rsidRDefault="007C70A1" w:rsidP="00AB5935">
      <w:pPr>
        <w:keepNext/>
        <w:keepLines/>
        <w:ind w:left="360"/>
        <w:jc w:val="both"/>
        <w:rPr>
          <w:rFonts w:ascii="Tahoma" w:hAnsi="Tahoma" w:cs="Tahoma"/>
          <w:b/>
          <w:sz w:val="24"/>
        </w:rPr>
      </w:pPr>
    </w:p>
    <w:p w14:paraId="068FD63A"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571A332E" w14:textId="77777777" w:rsidR="00363E6C" w:rsidRPr="00C8579C" w:rsidRDefault="00363E6C" w:rsidP="00AB5935">
      <w:pPr>
        <w:keepNext/>
        <w:keepLines/>
        <w:jc w:val="both"/>
        <w:rPr>
          <w:rFonts w:ascii="Tahoma" w:hAnsi="Tahoma" w:cs="Tahoma"/>
        </w:rPr>
      </w:pPr>
    </w:p>
    <w:p w14:paraId="232A49D3" w14:textId="520BA075" w:rsidR="00363E6C" w:rsidRPr="00C8579C" w:rsidRDefault="00363E6C" w:rsidP="00AB5935">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3F72E6">
        <w:rPr>
          <w:rFonts w:ascii="Tahoma" w:hAnsi="Tahoma" w:cs="Tahoma"/>
          <w:b/>
          <w:lang w:val="sl-SI"/>
        </w:rPr>
        <w:t>do</w:t>
      </w:r>
      <w:r w:rsidR="00F13519" w:rsidRPr="003F72E6">
        <w:rPr>
          <w:rFonts w:ascii="Tahoma" w:hAnsi="Tahoma" w:cs="Tahoma"/>
          <w:b/>
          <w:lang w:val="sl-SI"/>
        </w:rPr>
        <w:t xml:space="preserve"> </w:t>
      </w:r>
      <w:r w:rsidR="003F72E6" w:rsidRPr="003F72E6">
        <w:rPr>
          <w:rFonts w:ascii="Tahoma" w:hAnsi="Tahoma" w:cs="Tahoma"/>
          <w:b/>
          <w:lang w:val="sl-SI"/>
        </w:rPr>
        <w:t>9</w:t>
      </w:r>
      <w:r w:rsidR="00F13519" w:rsidRPr="003F72E6">
        <w:rPr>
          <w:rFonts w:ascii="Tahoma" w:hAnsi="Tahoma" w:cs="Tahoma"/>
          <w:b/>
          <w:lang w:val="sl-SI"/>
        </w:rPr>
        <w:t xml:space="preserve">. </w:t>
      </w:r>
      <w:r w:rsidR="003F72E6" w:rsidRPr="003F72E6">
        <w:rPr>
          <w:rFonts w:ascii="Tahoma" w:hAnsi="Tahoma" w:cs="Tahoma"/>
          <w:b/>
          <w:lang w:val="sl-SI"/>
        </w:rPr>
        <w:t>6</w:t>
      </w:r>
      <w:r w:rsidR="00F13519" w:rsidRPr="003F72E6">
        <w:rPr>
          <w:rFonts w:ascii="Tahoma" w:hAnsi="Tahoma" w:cs="Tahoma"/>
          <w:b/>
          <w:lang w:val="sl-SI"/>
        </w:rPr>
        <w:t>.</w:t>
      </w:r>
      <w:r w:rsidRPr="003F72E6">
        <w:rPr>
          <w:rFonts w:ascii="Tahoma" w:hAnsi="Tahoma" w:cs="Tahoma"/>
          <w:b/>
          <w:lang w:val="sl-SI"/>
        </w:rPr>
        <w:t xml:space="preserve"> </w:t>
      </w:r>
      <w:r w:rsidR="00CE27AE" w:rsidRPr="003F72E6">
        <w:rPr>
          <w:rFonts w:ascii="Tahoma" w:hAnsi="Tahoma" w:cs="Tahoma"/>
          <w:b/>
          <w:lang w:val="sl-SI"/>
        </w:rPr>
        <w:t>202</w:t>
      </w:r>
      <w:r w:rsidR="00006733" w:rsidRPr="003F72E6">
        <w:rPr>
          <w:rFonts w:ascii="Tahoma" w:hAnsi="Tahoma" w:cs="Tahoma"/>
          <w:b/>
          <w:lang w:val="sl-SI"/>
        </w:rPr>
        <w:t>2</w:t>
      </w:r>
      <w:r w:rsidR="00CE27AE" w:rsidRPr="003F72E6">
        <w:rPr>
          <w:rFonts w:ascii="Tahoma" w:hAnsi="Tahoma" w:cs="Tahoma"/>
          <w:b/>
          <w:i/>
          <w:lang w:val="sl-SI"/>
        </w:rPr>
        <w:t xml:space="preserve"> </w:t>
      </w:r>
      <w:r w:rsidRPr="003F72E6">
        <w:rPr>
          <w:rFonts w:ascii="Tahoma" w:hAnsi="Tahoma" w:cs="Tahoma"/>
          <w:b/>
          <w:lang w:val="sl-SI"/>
        </w:rPr>
        <w:t xml:space="preserve">do </w:t>
      </w:r>
      <w:r w:rsidR="00F13519" w:rsidRPr="003F72E6">
        <w:rPr>
          <w:rFonts w:ascii="Tahoma" w:hAnsi="Tahoma" w:cs="Tahoma"/>
          <w:b/>
          <w:lang w:val="sl-SI"/>
        </w:rPr>
        <w:t>10</w:t>
      </w:r>
      <w:r w:rsidRPr="003F72E6">
        <w:rPr>
          <w:rFonts w:ascii="Tahoma" w:hAnsi="Tahoma" w:cs="Tahoma"/>
          <w:b/>
          <w:lang w:val="sl-SI"/>
        </w:rPr>
        <w:t>.00</w:t>
      </w:r>
      <w:r w:rsidRPr="003F72E6">
        <w:rPr>
          <w:rFonts w:ascii="Tahoma" w:hAnsi="Tahoma" w:cs="Tahoma"/>
          <w:lang w:val="sl-SI"/>
        </w:rPr>
        <w:t xml:space="preserve"> </w:t>
      </w:r>
      <w:r w:rsidRPr="003F72E6">
        <w:rPr>
          <w:rFonts w:ascii="Tahoma" w:hAnsi="Tahoma" w:cs="Tahoma"/>
          <w:b/>
          <w:lang w:val="sl-SI"/>
        </w:rPr>
        <w:t>ure</w:t>
      </w:r>
      <w:r w:rsidRPr="003F72E6">
        <w:rPr>
          <w:rFonts w:ascii="Tahoma" w:hAnsi="Tahoma" w:cs="Tahoma"/>
          <w:lang w:val="sl-SI"/>
        </w:rPr>
        <w:t>. Za oddano</w:t>
      </w:r>
      <w:r w:rsidRPr="00C8579C">
        <w:rPr>
          <w:rFonts w:ascii="Tahoma" w:hAnsi="Tahoma" w:cs="Tahoma"/>
          <w:lang w:val="sl-SI"/>
        </w:rPr>
        <w:t xml:space="preserve"> ponudbo se šteje ponudba, ki je v informacijskem sistemu e-JN označena s statusom »ODDANO«. Ponudnik nosi vse stroške priprave in predložitve ponudbe.</w:t>
      </w:r>
    </w:p>
    <w:p w14:paraId="285EDC86" w14:textId="77777777" w:rsidR="00363E6C" w:rsidRPr="00C8579C" w:rsidRDefault="00363E6C" w:rsidP="00AB5935">
      <w:pPr>
        <w:keepNext/>
        <w:keepLines/>
        <w:jc w:val="both"/>
        <w:rPr>
          <w:rFonts w:ascii="Tahoma" w:hAnsi="Tahoma" w:cs="Tahoma"/>
          <w:b/>
        </w:rPr>
      </w:pPr>
    </w:p>
    <w:p w14:paraId="5A3ED559" w14:textId="77777777" w:rsidR="00363E6C" w:rsidRPr="00C8579C" w:rsidRDefault="00363E6C" w:rsidP="00AB5935">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78B9AEA" w14:textId="77777777" w:rsidR="00363E6C" w:rsidRPr="00C8579C" w:rsidRDefault="00363E6C" w:rsidP="00AB5935">
      <w:pPr>
        <w:pStyle w:val="Telobesedila3"/>
        <w:keepNext/>
        <w:keepLines/>
        <w:rPr>
          <w:rFonts w:ascii="Tahoma" w:hAnsi="Tahoma" w:cs="Tahoma"/>
          <w:lang w:val="sl-SI"/>
        </w:rPr>
      </w:pPr>
    </w:p>
    <w:p w14:paraId="01C2C5D9" w14:textId="77777777" w:rsidR="00363E6C" w:rsidRPr="00C8579C" w:rsidRDefault="00363E6C" w:rsidP="00AB5935">
      <w:pPr>
        <w:pStyle w:val="Telobesedila3"/>
        <w:keepNext/>
        <w:keepLines/>
        <w:rPr>
          <w:rFonts w:ascii="Tahoma" w:hAnsi="Tahoma" w:cs="Tahoma"/>
          <w:lang w:val="sl-SI"/>
        </w:rPr>
      </w:pPr>
      <w:r w:rsidRPr="00C8579C">
        <w:rPr>
          <w:rFonts w:ascii="Tahoma" w:hAnsi="Tahoma" w:cs="Tahoma"/>
          <w:lang w:val="sl-SI"/>
        </w:rPr>
        <w:lastRenderedPageBreak/>
        <w:t>Po preteku roka za predložitev ponudb ponudbe ne bo več mogoče oddati.</w:t>
      </w:r>
    </w:p>
    <w:p w14:paraId="282CCA35" w14:textId="77777777" w:rsidR="00363E6C" w:rsidRPr="00C8579C" w:rsidRDefault="00363E6C" w:rsidP="00AB5935">
      <w:pPr>
        <w:pStyle w:val="Telobesedila3"/>
        <w:keepNext/>
        <w:keepLines/>
        <w:rPr>
          <w:rFonts w:ascii="Tahoma" w:hAnsi="Tahoma" w:cs="Tahoma"/>
          <w:lang w:val="sl-SI"/>
        </w:rPr>
      </w:pPr>
    </w:p>
    <w:p w14:paraId="59562BD2" w14:textId="77777777" w:rsidR="00363E6C" w:rsidRPr="00C8579C" w:rsidRDefault="00363E6C" w:rsidP="00AB5935">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59DBFC97" w14:textId="77777777" w:rsidR="00363E6C" w:rsidRPr="00C8579C" w:rsidRDefault="00363E6C" w:rsidP="00AB5935">
      <w:pPr>
        <w:keepNext/>
        <w:keepLines/>
        <w:jc w:val="both"/>
        <w:rPr>
          <w:rFonts w:ascii="Tahoma" w:hAnsi="Tahoma" w:cs="Tahoma"/>
          <w:b/>
        </w:rPr>
      </w:pPr>
    </w:p>
    <w:p w14:paraId="67761CDF" w14:textId="00C4788D" w:rsidR="00363E6C" w:rsidRPr="00C8579C" w:rsidRDefault="00363E6C" w:rsidP="00AB5935">
      <w:pPr>
        <w:keepNext/>
        <w:keepLines/>
        <w:jc w:val="both"/>
        <w:rPr>
          <w:rFonts w:ascii="Tahoma" w:hAnsi="Tahoma" w:cs="Tahoma"/>
        </w:rPr>
      </w:pPr>
      <w:r w:rsidRPr="00C8579C">
        <w:rPr>
          <w:rFonts w:ascii="Tahoma" w:hAnsi="Tahoma" w:cs="Tahoma"/>
        </w:rPr>
        <w:t>Odpiranje ponudb bo potekalo avtomatično v informacijskem sistemu e-JN dn</w:t>
      </w:r>
      <w:r w:rsidRPr="003F72E6">
        <w:rPr>
          <w:rFonts w:ascii="Tahoma" w:hAnsi="Tahoma" w:cs="Tahoma"/>
        </w:rPr>
        <w:t xml:space="preserve">e </w:t>
      </w:r>
      <w:r w:rsidR="003F72E6" w:rsidRPr="003F72E6">
        <w:rPr>
          <w:rFonts w:ascii="Tahoma" w:hAnsi="Tahoma" w:cs="Tahoma"/>
          <w:b/>
        </w:rPr>
        <w:t>9</w:t>
      </w:r>
      <w:r w:rsidR="00F13519" w:rsidRPr="003F72E6">
        <w:rPr>
          <w:rFonts w:ascii="Tahoma" w:hAnsi="Tahoma" w:cs="Tahoma"/>
          <w:b/>
        </w:rPr>
        <w:t>.</w:t>
      </w:r>
      <w:r w:rsidR="00032CA0" w:rsidRPr="003F72E6">
        <w:rPr>
          <w:rFonts w:ascii="Tahoma" w:hAnsi="Tahoma" w:cs="Tahoma"/>
          <w:b/>
        </w:rPr>
        <w:t xml:space="preserve"> </w:t>
      </w:r>
      <w:r w:rsidR="003F72E6" w:rsidRPr="003F72E6">
        <w:rPr>
          <w:rFonts w:ascii="Tahoma" w:hAnsi="Tahoma" w:cs="Tahoma"/>
          <w:b/>
        </w:rPr>
        <w:t>6</w:t>
      </w:r>
      <w:r w:rsidR="00032CA0" w:rsidRPr="003F72E6">
        <w:rPr>
          <w:rFonts w:ascii="Tahoma" w:hAnsi="Tahoma" w:cs="Tahoma"/>
          <w:b/>
        </w:rPr>
        <w:t xml:space="preserve">. </w:t>
      </w:r>
      <w:r w:rsidR="00CE27AE" w:rsidRPr="003F72E6">
        <w:rPr>
          <w:rFonts w:ascii="Tahoma" w:hAnsi="Tahoma" w:cs="Tahoma"/>
          <w:b/>
        </w:rPr>
        <w:t>202</w:t>
      </w:r>
      <w:r w:rsidR="00006733" w:rsidRPr="003F72E6">
        <w:rPr>
          <w:rFonts w:ascii="Tahoma" w:hAnsi="Tahoma" w:cs="Tahoma"/>
          <w:b/>
        </w:rPr>
        <w:t>2</w:t>
      </w:r>
      <w:r w:rsidR="00CE27AE" w:rsidRPr="003F72E6">
        <w:rPr>
          <w:rFonts w:ascii="Tahoma" w:hAnsi="Tahoma" w:cs="Tahoma"/>
          <w:b/>
          <w:i/>
        </w:rPr>
        <w:t xml:space="preserve"> </w:t>
      </w:r>
      <w:r w:rsidRPr="003F72E6">
        <w:rPr>
          <w:rFonts w:ascii="Tahoma" w:hAnsi="Tahoma" w:cs="Tahoma"/>
        </w:rPr>
        <w:t xml:space="preserve">in se bo začelo </w:t>
      </w:r>
      <w:r w:rsidRPr="003F72E6">
        <w:rPr>
          <w:rFonts w:ascii="Tahoma" w:hAnsi="Tahoma" w:cs="Tahoma"/>
          <w:b/>
        </w:rPr>
        <w:t xml:space="preserve">ob </w:t>
      </w:r>
      <w:r w:rsidR="00F13519" w:rsidRPr="003F72E6">
        <w:rPr>
          <w:rFonts w:ascii="Tahoma" w:hAnsi="Tahoma" w:cs="Tahoma"/>
          <w:b/>
        </w:rPr>
        <w:t>1</w:t>
      </w:r>
      <w:r w:rsidR="00006733" w:rsidRPr="003F72E6">
        <w:rPr>
          <w:rFonts w:ascii="Tahoma" w:hAnsi="Tahoma" w:cs="Tahoma"/>
          <w:b/>
        </w:rPr>
        <w:t>1.00</w:t>
      </w:r>
      <w:r w:rsidRPr="003F72E6">
        <w:rPr>
          <w:rFonts w:ascii="Tahoma" w:hAnsi="Tahoma" w:cs="Tahoma"/>
          <w:b/>
        </w:rPr>
        <w:t xml:space="preserve"> uri</w:t>
      </w:r>
      <w:r w:rsidRPr="00C8579C">
        <w:rPr>
          <w:rFonts w:ascii="Tahoma" w:hAnsi="Tahoma" w:cs="Tahoma"/>
        </w:rPr>
        <w:t xml:space="preserve"> na spletnem naslovu </w:t>
      </w:r>
      <w:hyperlink r:id="rId14" w:history="1">
        <w:r w:rsidR="00D35207" w:rsidRPr="00346C6B">
          <w:rPr>
            <w:rFonts w:ascii="Arial" w:eastAsia="Calibri" w:hAnsi="Arial" w:cs="Arial"/>
            <w:color w:val="0000FF"/>
            <w:u w:val="single"/>
          </w:rPr>
          <w:t>https://ejn.gov.si</w:t>
        </w:r>
      </w:hyperlink>
      <w:r w:rsidRPr="00C8579C">
        <w:rPr>
          <w:rFonts w:ascii="Tahoma" w:hAnsi="Tahoma" w:cs="Tahoma"/>
        </w:rPr>
        <w:t xml:space="preserve">. </w:t>
      </w:r>
    </w:p>
    <w:p w14:paraId="393E860E" w14:textId="77777777" w:rsidR="00363E6C" w:rsidRPr="00C8579C" w:rsidRDefault="00363E6C" w:rsidP="00AB5935">
      <w:pPr>
        <w:keepNext/>
        <w:keepLines/>
        <w:jc w:val="both"/>
        <w:rPr>
          <w:rFonts w:ascii="Tahoma" w:hAnsi="Tahoma" w:cs="Tahoma"/>
        </w:rPr>
      </w:pPr>
    </w:p>
    <w:p w14:paraId="2EA9A845" w14:textId="77777777" w:rsidR="00D35207" w:rsidRPr="002F4A49" w:rsidRDefault="00D35207" w:rsidP="00AB5935">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3DA92919" w14:textId="77777777" w:rsidR="00696616" w:rsidRPr="00C8579C" w:rsidRDefault="00696616" w:rsidP="00AB5935">
      <w:pPr>
        <w:keepNext/>
        <w:keepLines/>
        <w:jc w:val="both"/>
        <w:rPr>
          <w:rFonts w:ascii="Tahoma" w:hAnsi="Tahoma" w:cs="Tahoma"/>
        </w:rPr>
      </w:pPr>
    </w:p>
    <w:p w14:paraId="1D9A693E"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47C43C1A" w14:textId="77777777" w:rsidR="00363E6C" w:rsidRPr="00C8579C" w:rsidRDefault="00363E6C" w:rsidP="00AB5935">
      <w:pPr>
        <w:keepNext/>
        <w:keepLines/>
        <w:jc w:val="both"/>
        <w:rPr>
          <w:rFonts w:ascii="Tahoma" w:hAnsi="Tahoma" w:cs="Tahoma"/>
          <w:b/>
        </w:rPr>
      </w:pPr>
    </w:p>
    <w:p w14:paraId="4E427D59" w14:textId="77777777" w:rsidR="00D35207" w:rsidRPr="00CE2724" w:rsidRDefault="00D35207" w:rsidP="00AB5935">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67CF993E" w14:textId="77777777" w:rsidR="00D35207" w:rsidRPr="00CE2724" w:rsidRDefault="00D35207" w:rsidP="00AB5935">
      <w:pPr>
        <w:pStyle w:val="Telobesedila3"/>
        <w:keepNext/>
        <w:keepLines/>
        <w:rPr>
          <w:rFonts w:ascii="Tahoma" w:hAnsi="Tahoma" w:cs="Tahoma"/>
        </w:rPr>
      </w:pPr>
    </w:p>
    <w:p w14:paraId="2236DE87" w14:textId="77777777" w:rsidR="00D35207" w:rsidRPr="00CE2724" w:rsidRDefault="00D35207" w:rsidP="00AB5935">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E03B650" w14:textId="77777777" w:rsidR="00D35207" w:rsidRPr="00CE2724" w:rsidRDefault="00D35207" w:rsidP="00AB5935">
      <w:pPr>
        <w:pStyle w:val="Telobesedila3"/>
        <w:keepNext/>
        <w:keepLines/>
        <w:rPr>
          <w:rFonts w:ascii="Tahoma" w:hAnsi="Tahoma" w:cs="Tahoma"/>
        </w:rPr>
      </w:pPr>
    </w:p>
    <w:p w14:paraId="5F75E9A9" w14:textId="77777777" w:rsidR="00D35207" w:rsidRPr="00CE2724" w:rsidRDefault="00D35207" w:rsidP="00AB5935">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91E6FD" w14:textId="77777777" w:rsidR="0084247C" w:rsidRPr="00C8579C" w:rsidRDefault="0084247C" w:rsidP="00AB5935">
      <w:pPr>
        <w:keepNext/>
        <w:keepLines/>
        <w:jc w:val="both"/>
        <w:rPr>
          <w:rFonts w:ascii="Tahoma" w:hAnsi="Tahoma" w:cs="Tahoma"/>
        </w:rPr>
      </w:pPr>
    </w:p>
    <w:p w14:paraId="7D5755A4"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Izdelava ponudbe</w:t>
      </w:r>
    </w:p>
    <w:p w14:paraId="1A7D7DB3" w14:textId="77777777" w:rsidR="00363E6C" w:rsidRPr="00C8579C" w:rsidRDefault="00363E6C" w:rsidP="00AB5935">
      <w:pPr>
        <w:keepNext/>
        <w:keepLines/>
        <w:jc w:val="both"/>
        <w:rPr>
          <w:rFonts w:ascii="Tahoma" w:hAnsi="Tahoma" w:cs="Tahoma"/>
        </w:rPr>
      </w:pPr>
    </w:p>
    <w:p w14:paraId="0D85DEA4" w14:textId="325F2C3E" w:rsidR="00D35207" w:rsidRPr="00C8579C" w:rsidRDefault="00363E6C" w:rsidP="00AB5935">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78CAC225" w14:textId="77777777" w:rsidR="00A86A13" w:rsidRDefault="00A86A13" w:rsidP="00AB5935">
      <w:pPr>
        <w:keepNext/>
        <w:keepLines/>
        <w:jc w:val="both"/>
        <w:rPr>
          <w:rFonts w:ascii="Tahoma" w:hAnsi="Tahoma" w:cs="Tahoma"/>
        </w:rPr>
      </w:pPr>
    </w:p>
    <w:p w14:paraId="63BADF6A" w14:textId="45B62C35" w:rsidR="00363E6C" w:rsidRPr="00C8579C" w:rsidRDefault="00363E6C" w:rsidP="00AB5935">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319DB4C" w14:textId="77777777" w:rsidR="00363E6C" w:rsidRPr="00C8579C" w:rsidRDefault="00363E6C" w:rsidP="00AB5935">
      <w:pPr>
        <w:keepNext/>
        <w:keepLines/>
        <w:jc w:val="both"/>
        <w:rPr>
          <w:rFonts w:ascii="Tahoma" w:hAnsi="Tahoma" w:cs="Tahoma"/>
        </w:rPr>
      </w:pPr>
    </w:p>
    <w:p w14:paraId="61FEBAC3" w14:textId="77777777" w:rsidR="00363E6C" w:rsidRDefault="00363E6C" w:rsidP="00AB5935">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1AE2C22" w14:textId="77777777" w:rsidR="00965A72" w:rsidRPr="00C8579C" w:rsidRDefault="00965A72" w:rsidP="00AB5935">
      <w:pPr>
        <w:keepNext/>
        <w:keepLines/>
        <w:jc w:val="both"/>
        <w:rPr>
          <w:rFonts w:ascii="Tahoma" w:hAnsi="Tahoma" w:cs="Tahoma"/>
        </w:rPr>
      </w:pPr>
    </w:p>
    <w:p w14:paraId="41E016E0"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Vsebina ponudbene dokumentacije</w:t>
      </w:r>
    </w:p>
    <w:p w14:paraId="4CDA7966" w14:textId="77777777" w:rsidR="00363E6C" w:rsidRPr="00C8579C" w:rsidRDefault="00363E6C" w:rsidP="00AB5935">
      <w:pPr>
        <w:keepNext/>
        <w:keepLines/>
        <w:jc w:val="both"/>
        <w:rPr>
          <w:rFonts w:ascii="Tahoma" w:hAnsi="Tahoma" w:cs="Tahoma"/>
        </w:rPr>
      </w:pPr>
    </w:p>
    <w:p w14:paraId="747018B7" w14:textId="77777777" w:rsidR="00363E6C" w:rsidRPr="00C8579C" w:rsidRDefault="00363E6C" w:rsidP="00AB5935">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B711C72" w14:textId="77777777" w:rsidR="00363E6C" w:rsidRPr="00C8579C" w:rsidRDefault="00363E6C" w:rsidP="00AB5935">
      <w:pPr>
        <w:keepNext/>
        <w:keepLines/>
        <w:jc w:val="both"/>
        <w:rPr>
          <w:rFonts w:ascii="Tahoma" w:hAnsi="Tahoma" w:cs="Tahoma"/>
        </w:rPr>
      </w:pPr>
    </w:p>
    <w:p w14:paraId="0D5CED8D" w14:textId="77777777" w:rsidR="00363E6C" w:rsidRDefault="00363E6C" w:rsidP="00AB5935">
      <w:pPr>
        <w:keepNext/>
        <w:keepLines/>
        <w:jc w:val="both"/>
        <w:rPr>
          <w:rFonts w:ascii="Tahoma" w:hAnsi="Tahoma" w:cs="Tahoma"/>
          <w:b/>
        </w:rPr>
      </w:pPr>
      <w:r w:rsidRPr="00C8579C">
        <w:rPr>
          <w:rFonts w:ascii="Tahoma" w:hAnsi="Tahoma" w:cs="Tahoma"/>
          <w:b/>
        </w:rPr>
        <w:lastRenderedPageBreak/>
        <w:t>Ponudbena dokumentacija, ki jo naročnik zahteva z javnim razpisom in jih mora ponudnik naložiti v informacijski sistem e-JN je navedena v nadaljevanju:</w:t>
      </w:r>
    </w:p>
    <w:p w14:paraId="4111ED2D" w14:textId="77777777" w:rsidR="000D0B33" w:rsidRDefault="000D0B33" w:rsidP="00AB5935">
      <w:pPr>
        <w:keepNext/>
        <w:keepLines/>
        <w:jc w:val="both"/>
        <w:rPr>
          <w:rFonts w:ascii="Tahoma" w:hAnsi="Tahoma" w:cs="Tahoma"/>
          <w:b/>
        </w:rPr>
      </w:pPr>
    </w:p>
    <w:p w14:paraId="67C49E9A" w14:textId="77777777" w:rsidR="000D0B33" w:rsidRPr="000D0B33" w:rsidRDefault="000D0B33" w:rsidP="00AB5935">
      <w:pPr>
        <w:keepNext/>
        <w:keepLines/>
        <w:numPr>
          <w:ilvl w:val="0"/>
          <w:numId w:val="15"/>
        </w:numPr>
        <w:jc w:val="both"/>
        <w:rPr>
          <w:rFonts w:ascii="Tahoma" w:hAnsi="Tahoma" w:cs="Tahoma"/>
          <w:b/>
          <w:color w:val="C00000"/>
        </w:rPr>
      </w:pPr>
      <w:r w:rsidRPr="000D0B33">
        <w:rPr>
          <w:rFonts w:ascii="Tahoma" w:hAnsi="Tahoma" w:cs="Tahoma"/>
          <w:b/>
          <w:color w:val="C00000"/>
        </w:rPr>
        <w:t>Razdelek »Osnovni podatki o ponudniku«</w:t>
      </w:r>
    </w:p>
    <w:p w14:paraId="7D05702E" w14:textId="77777777" w:rsidR="000D0B33" w:rsidRPr="00313EE0" w:rsidRDefault="000D0B33" w:rsidP="00AB5935">
      <w:pPr>
        <w:keepNext/>
        <w:keepLines/>
        <w:jc w:val="both"/>
        <w:rPr>
          <w:rFonts w:ascii="Tahoma" w:hAnsi="Tahoma" w:cs="Tahoma"/>
          <w:sz w:val="16"/>
          <w:szCs w:val="16"/>
        </w:rPr>
      </w:pPr>
    </w:p>
    <w:p w14:paraId="54AD86AD" w14:textId="77777777" w:rsidR="000D0B33" w:rsidRPr="00313EE0" w:rsidRDefault="000D0B33" w:rsidP="00AB5935">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0147F54" w14:textId="77777777" w:rsidR="0037483D" w:rsidRPr="00C8579C" w:rsidRDefault="0037483D" w:rsidP="00AB5935">
      <w:pPr>
        <w:keepNext/>
        <w:keepLines/>
        <w:jc w:val="both"/>
        <w:rPr>
          <w:rFonts w:ascii="Tahoma" w:hAnsi="Tahoma" w:cs="Tahoma"/>
          <w:b/>
        </w:rPr>
      </w:pPr>
    </w:p>
    <w:p w14:paraId="4D65833F"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A68D789" w14:textId="77777777" w:rsidR="00363E6C" w:rsidRPr="00C8579C" w:rsidRDefault="00363E6C" w:rsidP="00AB5935">
      <w:pPr>
        <w:keepNext/>
        <w:keepLines/>
        <w:jc w:val="both"/>
        <w:rPr>
          <w:rFonts w:ascii="Tahoma" w:hAnsi="Tahoma" w:cs="Tahoma"/>
        </w:rPr>
      </w:pPr>
    </w:p>
    <w:p w14:paraId="33217FD5" w14:textId="40C50D90" w:rsidR="00F3674A" w:rsidRDefault="00F3674A" w:rsidP="00AB5935">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002431C2">
        <w:rPr>
          <w:rFonts w:ascii="Tahoma" w:hAnsi="Tahoma" w:cs="Tahoma"/>
        </w:rPr>
        <w:t>, za sklop za katerega oddaja ponudbo,</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w:t>
      </w:r>
      <w:r w:rsidR="002431C2">
        <w:rPr>
          <w:rFonts w:ascii="Tahoma" w:hAnsi="Tahoma" w:cs="Tahoma"/>
        </w:rPr>
        <w:t>, za sklop za katerega oddaja ponudbo,</w:t>
      </w:r>
      <w:r w:rsidR="000D0B33">
        <w:rPr>
          <w:rFonts w:ascii="Tahoma" w:hAnsi="Tahoma" w:cs="Tahoma"/>
        </w:rPr>
        <w:t xml:space="preserve"> v </w:t>
      </w:r>
      <w:proofErr w:type="spellStart"/>
      <w:r w:rsidR="000D0B33">
        <w:rPr>
          <w:rFonts w:ascii="Tahoma" w:hAnsi="Tahoma" w:cs="Tahoma"/>
        </w:rPr>
        <w:t>pdf</w:t>
      </w:r>
      <w:proofErr w:type="spellEnd"/>
      <w:r w:rsidR="000D0B33">
        <w:rPr>
          <w:rFonts w:ascii="Tahoma" w:hAnsi="Tahoma" w:cs="Tahoma"/>
        </w:rPr>
        <w:t>.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2731D8C9" w14:textId="77777777" w:rsidR="000D0B33" w:rsidRDefault="000D0B33" w:rsidP="00AB5935">
      <w:pPr>
        <w:keepNext/>
        <w:keepLines/>
        <w:jc w:val="both"/>
        <w:rPr>
          <w:rFonts w:ascii="Tahoma" w:hAnsi="Tahoma" w:cs="Tahoma"/>
        </w:rPr>
      </w:pPr>
    </w:p>
    <w:p w14:paraId="3E5658A8" w14:textId="6DDEABD0" w:rsidR="000D0B33" w:rsidRPr="000D0B33" w:rsidRDefault="000D0B33" w:rsidP="00AB5935">
      <w:pPr>
        <w:keepNext/>
        <w:keepLines/>
        <w:jc w:val="both"/>
        <w:rPr>
          <w:rFonts w:ascii="Tahoma" w:hAnsi="Tahoma" w:cs="Tahoma"/>
          <w:b/>
        </w:rPr>
      </w:pPr>
      <w:r w:rsidRPr="00313EE0">
        <w:rPr>
          <w:rFonts w:ascii="Tahoma" w:hAnsi="Tahoma" w:cs="Tahoma"/>
        </w:rPr>
        <w:t xml:space="preserve">Ponudnik mora prilogo »PREDRAČUN« izpolniti ter ga v </w:t>
      </w:r>
      <w:proofErr w:type="spellStart"/>
      <w:r w:rsidRPr="00313EE0">
        <w:rPr>
          <w:rFonts w:ascii="Tahoma" w:hAnsi="Tahoma" w:cs="Tahoma"/>
        </w:rPr>
        <w:t>pdf</w:t>
      </w:r>
      <w:proofErr w:type="spellEnd"/>
      <w:r w:rsidRPr="00313EE0">
        <w:rPr>
          <w:rFonts w:ascii="Tahoma" w:hAnsi="Tahoma" w:cs="Tahoma"/>
        </w:rPr>
        <w:t>. formatu naložiti na informacijski sistem e-JN</w:t>
      </w:r>
      <w:r w:rsidR="00645E5C">
        <w:rPr>
          <w:rFonts w:ascii="Tahoma" w:hAnsi="Tahoma" w:cs="Tahoma"/>
          <w:b/>
        </w:rPr>
        <w:t xml:space="preserve"> v del »Predračun«.</w:t>
      </w:r>
    </w:p>
    <w:p w14:paraId="1194035E" w14:textId="77777777" w:rsidR="007F1A87" w:rsidRPr="00C8579C" w:rsidRDefault="007F1A87" w:rsidP="00AB5935">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8DF3A33" w14:textId="77777777" w:rsidTr="001142A1">
        <w:tc>
          <w:tcPr>
            <w:tcW w:w="7725" w:type="dxa"/>
          </w:tcPr>
          <w:p w14:paraId="7651FAEC" w14:textId="77777777" w:rsidR="00E533B8" w:rsidRPr="00C8579C" w:rsidRDefault="001F503D" w:rsidP="00AB5935">
            <w:pPr>
              <w:keepNext/>
              <w:keepLines/>
              <w:jc w:val="both"/>
              <w:rPr>
                <w:rFonts w:ascii="Tahoma" w:hAnsi="Tahoma" w:cs="Tahoma"/>
              </w:rPr>
            </w:pPr>
            <w:r>
              <w:rPr>
                <w:rFonts w:ascii="Tahoma" w:hAnsi="Tahoma" w:cs="Tahoma"/>
              </w:rPr>
              <w:t>PREDRAČUN</w:t>
            </w:r>
          </w:p>
        </w:tc>
        <w:tc>
          <w:tcPr>
            <w:tcW w:w="1417" w:type="dxa"/>
          </w:tcPr>
          <w:p w14:paraId="42141E67" w14:textId="77777777" w:rsidR="00E533B8" w:rsidRPr="00C8579C" w:rsidRDefault="00E533B8" w:rsidP="00AB5935">
            <w:pPr>
              <w:keepNext/>
              <w:keepLines/>
              <w:jc w:val="both"/>
              <w:rPr>
                <w:rFonts w:ascii="Tahoma" w:hAnsi="Tahoma" w:cs="Tahoma"/>
                <w:b/>
                <w:i/>
              </w:rPr>
            </w:pPr>
          </w:p>
        </w:tc>
      </w:tr>
    </w:tbl>
    <w:p w14:paraId="46C875C4" w14:textId="77777777" w:rsidR="00AC4EC2" w:rsidRDefault="00AC4EC2" w:rsidP="00AB5935">
      <w:pPr>
        <w:keepNext/>
        <w:keepLines/>
        <w:jc w:val="both"/>
        <w:rPr>
          <w:rFonts w:ascii="Tahoma" w:hAnsi="Tahoma" w:cs="Tahoma"/>
          <w:b/>
          <w:color w:val="FF0000"/>
        </w:rPr>
      </w:pPr>
    </w:p>
    <w:p w14:paraId="135AC5BC" w14:textId="3A76D80C" w:rsidR="00C94411" w:rsidRPr="00C94411" w:rsidRDefault="00C94411" w:rsidP="00AB5935">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w:t>
      </w:r>
      <w:r w:rsidR="002431C2">
        <w:rPr>
          <w:rFonts w:ascii="Tahoma" w:hAnsi="Tahoma" w:cs="Tahoma"/>
        </w:rPr>
        <w:t>, za sklop za katerega oddaja ponudbo,</w:t>
      </w:r>
      <w:r w:rsidRPr="00313EE0">
        <w:rPr>
          <w:rFonts w:ascii="Tahoma" w:hAnsi="Tahoma" w:cs="Tahoma"/>
        </w:rPr>
        <w:t xml:space="preserve">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1C60757F" w14:textId="77777777" w:rsidR="00C94411" w:rsidRDefault="00C94411" w:rsidP="00AB5935">
      <w:pPr>
        <w:keepNext/>
        <w:keepLines/>
        <w:jc w:val="both"/>
        <w:rPr>
          <w:rFonts w:ascii="Tahoma" w:hAnsi="Tahoma" w:cs="Tahoma"/>
          <w:b/>
        </w:rPr>
      </w:pPr>
    </w:p>
    <w:p w14:paraId="3B884574" w14:textId="003FD16C" w:rsidR="00827E4B" w:rsidRPr="00827E4B" w:rsidRDefault="00827E4B" w:rsidP="00AB5935">
      <w:pPr>
        <w:keepNext/>
        <w:keepLines/>
        <w:jc w:val="both"/>
        <w:rPr>
          <w:rFonts w:ascii="Tahoma" w:hAnsi="Tahoma" w:cs="Tahoma"/>
          <w:b/>
        </w:rPr>
      </w:pPr>
      <w:r w:rsidRPr="00827E4B">
        <w:rPr>
          <w:rFonts w:ascii="Tahoma" w:hAnsi="Tahoma" w:cs="Tahoma"/>
          <w:b/>
        </w:rPr>
        <w:t>V primeru razhajanj med podatki navedenimi v razdelku »Skupna ponudbena vrednost«, podatki v Prilogi »PREDRAČUN« - naloženim v razdelek »Skupna ponudbena cena«, del »Predračun«, in celotnim izpolnjenim ponudbenim predr</w:t>
      </w:r>
      <w:r w:rsidR="00142072">
        <w:rPr>
          <w:rFonts w:ascii="Tahoma" w:hAnsi="Tahoma" w:cs="Tahoma"/>
          <w:b/>
        </w:rPr>
        <w:t xml:space="preserve">ačunom v </w:t>
      </w:r>
      <w:proofErr w:type="spellStart"/>
      <w:r w:rsidR="00142072">
        <w:rPr>
          <w:rFonts w:ascii="Tahoma" w:hAnsi="Tahoma" w:cs="Tahoma"/>
          <w:b/>
        </w:rPr>
        <w:t>pdf</w:t>
      </w:r>
      <w:proofErr w:type="spellEnd"/>
      <w:r w:rsidR="00142072">
        <w:rPr>
          <w:rFonts w:ascii="Tahoma" w:hAnsi="Tahoma" w:cs="Tahoma"/>
          <w:b/>
        </w:rPr>
        <w:t>. format (priloženim k Prilogi 2</w:t>
      </w:r>
      <w:r w:rsidRPr="00827E4B">
        <w:rPr>
          <w:rFonts w:ascii="Tahoma" w:hAnsi="Tahoma" w:cs="Tahoma"/>
          <w:b/>
        </w:rPr>
        <w:t xml:space="preserve">) - naloženim v razdelek »Dokumenti«, del »Ostale priloge«, kot veljavni štejejo podatki ponudbenega predračuna v </w:t>
      </w:r>
      <w:proofErr w:type="spellStart"/>
      <w:r w:rsidRPr="00827E4B">
        <w:rPr>
          <w:rFonts w:ascii="Tahoma" w:hAnsi="Tahoma" w:cs="Tahoma"/>
          <w:b/>
        </w:rPr>
        <w:t>pdf</w:t>
      </w:r>
      <w:proofErr w:type="spellEnd"/>
      <w:r w:rsidRPr="00827E4B">
        <w:rPr>
          <w:rFonts w:ascii="Tahoma" w:hAnsi="Tahoma" w:cs="Tahoma"/>
          <w:b/>
        </w:rPr>
        <w:t>. formatu (</w:t>
      </w:r>
      <w:r w:rsidR="00142072">
        <w:rPr>
          <w:rFonts w:ascii="Tahoma" w:hAnsi="Tahoma" w:cs="Tahoma"/>
          <w:b/>
        </w:rPr>
        <w:t>priloženemu k Prilogi 2</w:t>
      </w:r>
      <w:r w:rsidRPr="00827E4B">
        <w:rPr>
          <w:rFonts w:ascii="Tahoma" w:hAnsi="Tahoma" w:cs="Tahoma"/>
          <w:b/>
        </w:rPr>
        <w:t>), ki je predložen v razdelku »Dokumenti«, del »Ostale priloge«.</w:t>
      </w:r>
    </w:p>
    <w:p w14:paraId="75DD5572" w14:textId="77777777" w:rsidR="00CD70FE" w:rsidRPr="00195DEF" w:rsidRDefault="00CD70FE" w:rsidP="00AB5935">
      <w:pPr>
        <w:keepNext/>
        <w:keepLines/>
        <w:jc w:val="both"/>
        <w:rPr>
          <w:rFonts w:ascii="Tahoma" w:hAnsi="Tahoma" w:cs="Tahoma"/>
          <w:b/>
        </w:rPr>
      </w:pPr>
    </w:p>
    <w:p w14:paraId="4723DC3E"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45C50AAB" w14:textId="77777777" w:rsidR="00363E6C" w:rsidRPr="00C8579C" w:rsidRDefault="00363E6C" w:rsidP="00AB5935">
      <w:pPr>
        <w:keepNext/>
        <w:keepLines/>
        <w:jc w:val="both"/>
        <w:rPr>
          <w:rFonts w:ascii="Tahoma" w:hAnsi="Tahoma" w:cs="Tahoma"/>
          <w:b/>
        </w:rPr>
      </w:pPr>
    </w:p>
    <w:p w14:paraId="33371B49" w14:textId="4D12CAF1" w:rsidR="00363E6C" w:rsidRDefault="00645E5C" w:rsidP="00AB5935">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5"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5"/>
      <w:r w:rsidR="00DA0B3F" w:rsidRPr="00C8579C">
        <w:rPr>
          <w:rFonts w:ascii="Tahoma" w:hAnsi="Tahoma" w:cs="Tahoma"/>
        </w:rPr>
        <w:t>.</w:t>
      </w:r>
    </w:p>
    <w:p w14:paraId="641E9F33" w14:textId="77777777" w:rsidR="002D7BE9" w:rsidRPr="00C8579C" w:rsidRDefault="002D7BE9" w:rsidP="00AB5935">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6AAA8A36" w14:textId="77777777" w:rsidTr="001142A1">
        <w:tc>
          <w:tcPr>
            <w:tcW w:w="7725" w:type="dxa"/>
          </w:tcPr>
          <w:p w14:paraId="05CE6603" w14:textId="77777777" w:rsidR="00363E6C" w:rsidRPr="00C8579C" w:rsidRDefault="00363E6C" w:rsidP="00AB5935">
            <w:pPr>
              <w:keepNext/>
              <w:keepLines/>
              <w:jc w:val="both"/>
              <w:rPr>
                <w:rFonts w:ascii="Tahoma" w:hAnsi="Tahoma" w:cs="Tahoma"/>
              </w:rPr>
            </w:pPr>
            <w:r w:rsidRPr="00C8579C">
              <w:rPr>
                <w:rFonts w:ascii="Tahoma" w:hAnsi="Tahoma" w:cs="Tahoma"/>
              </w:rPr>
              <w:t>ESPD – ponudnik</w:t>
            </w:r>
          </w:p>
        </w:tc>
        <w:tc>
          <w:tcPr>
            <w:tcW w:w="1417" w:type="dxa"/>
          </w:tcPr>
          <w:p w14:paraId="5A2C2594" w14:textId="77777777" w:rsidR="00363E6C" w:rsidRPr="00C8579C" w:rsidRDefault="00363E6C" w:rsidP="00AB5935">
            <w:pPr>
              <w:keepNext/>
              <w:keepLines/>
              <w:jc w:val="both"/>
              <w:rPr>
                <w:rFonts w:ascii="Tahoma" w:hAnsi="Tahoma" w:cs="Tahoma"/>
                <w:b/>
                <w:i/>
              </w:rPr>
            </w:pPr>
            <w:r w:rsidRPr="00C8579C">
              <w:rPr>
                <w:rFonts w:ascii="Tahoma" w:hAnsi="Tahoma" w:cs="Tahoma"/>
                <w:b/>
                <w:i/>
              </w:rPr>
              <w:t>Priloga 3</w:t>
            </w:r>
          </w:p>
        </w:tc>
      </w:tr>
    </w:tbl>
    <w:p w14:paraId="2B852597" w14:textId="77777777" w:rsidR="001263CE" w:rsidRPr="00C8579C" w:rsidRDefault="001263CE" w:rsidP="00AB5935">
      <w:pPr>
        <w:keepNext/>
        <w:keepLines/>
        <w:jc w:val="both"/>
        <w:rPr>
          <w:rFonts w:ascii="Tahoma" w:hAnsi="Tahoma" w:cs="Tahoma"/>
          <w:b/>
        </w:rPr>
      </w:pPr>
    </w:p>
    <w:p w14:paraId="2DFFE1E1"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4C894E47" w14:textId="77777777" w:rsidR="00363E6C" w:rsidRPr="00C8579C" w:rsidRDefault="00363E6C" w:rsidP="00AB5935">
      <w:pPr>
        <w:keepNext/>
        <w:keepLines/>
        <w:jc w:val="both"/>
        <w:rPr>
          <w:rFonts w:ascii="Tahoma" w:hAnsi="Tahoma" w:cs="Tahoma"/>
          <w:b/>
        </w:rPr>
      </w:pPr>
    </w:p>
    <w:p w14:paraId="4A8CD5F4" w14:textId="77777777" w:rsidR="00363E6C" w:rsidRDefault="00363E6C" w:rsidP="00AB5935">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17F8DB84" w14:textId="77777777" w:rsidR="000807A3" w:rsidRPr="00C8579C" w:rsidRDefault="000807A3"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692D5864" w14:textId="77777777" w:rsidTr="006C1AC9">
        <w:tc>
          <w:tcPr>
            <w:tcW w:w="7725" w:type="dxa"/>
          </w:tcPr>
          <w:p w14:paraId="410A23AE" w14:textId="77777777" w:rsidR="001142A1" w:rsidRPr="00C8579C" w:rsidRDefault="001142A1" w:rsidP="00AB5935">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D07A40D" w14:textId="77777777" w:rsidR="001142A1" w:rsidRPr="00C8579C" w:rsidRDefault="001142A1" w:rsidP="00AB5935">
            <w:pPr>
              <w:keepNext/>
              <w:keepLines/>
              <w:jc w:val="both"/>
              <w:rPr>
                <w:rFonts w:ascii="Tahoma" w:hAnsi="Tahoma" w:cs="Tahoma"/>
                <w:b/>
              </w:rPr>
            </w:pPr>
            <w:r w:rsidRPr="00C8579C">
              <w:rPr>
                <w:rFonts w:ascii="Tahoma" w:hAnsi="Tahoma" w:cs="Tahoma"/>
                <w:b/>
                <w:i/>
              </w:rPr>
              <w:t>Priloga 3</w:t>
            </w:r>
          </w:p>
        </w:tc>
      </w:tr>
    </w:tbl>
    <w:p w14:paraId="0BA4F416" w14:textId="77777777" w:rsidR="005B0DB2" w:rsidRPr="002A3FB5" w:rsidRDefault="00363E6C" w:rsidP="00AB5935">
      <w:pPr>
        <w:keepNext/>
        <w:keepLines/>
        <w:jc w:val="both"/>
        <w:rPr>
          <w:rFonts w:ascii="Tahoma" w:hAnsi="Tahoma" w:cs="Tahoma"/>
          <w:color w:val="000000" w:themeColor="text1"/>
        </w:rPr>
      </w:pPr>
      <w:r w:rsidRPr="00C8579C">
        <w:rPr>
          <w:rFonts w:ascii="Tahoma" w:hAnsi="Tahoma" w:cs="Tahoma"/>
        </w:rPr>
        <w:lastRenderedPageBreak/>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523497DA" w14:textId="77777777" w:rsidR="00935D23" w:rsidRDefault="00935D23" w:rsidP="00AB5935">
      <w:pPr>
        <w:keepNext/>
        <w:keepLines/>
        <w:jc w:val="both"/>
        <w:rPr>
          <w:rFonts w:ascii="Tahoma" w:hAnsi="Tahoma" w:cs="Tahoma"/>
          <w:b/>
        </w:rPr>
      </w:pPr>
    </w:p>
    <w:p w14:paraId="46B27850"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47BE610A" w14:textId="77777777" w:rsidR="00363E6C" w:rsidRPr="00C8579C" w:rsidRDefault="00363E6C" w:rsidP="00AB5935">
      <w:pPr>
        <w:keepNext/>
        <w:keepLines/>
        <w:jc w:val="both"/>
        <w:rPr>
          <w:rFonts w:ascii="Tahoma" w:hAnsi="Tahoma" w:cs="Tahoma"/>
          <w:b/>
        </w:rPr>
      </w:pPr>
    </w:p>
    <w:p w14:paraId="6D9D9D83" w14:textId="77777777" w:rsidR="00363E6C" w:rsidRPr="00C8579C" w:rsidRDefault="00363E6C" w:rsidP="00AB5935">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2B0A579" w14:textId="77777777" w:rsidR="00363E6C" w:rsidRPr="00C8579C" w:rsidRDefault="00363E6C" w:rsidP="00AB5935">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5DC8E899" w14:textId="77777777" w:rsidR="00772523" w:rsidRDefault="00772523" w:rsidP="00AB5935">
      <w:pPr>
        <w:keepNext/>
        <w:keepLines/>
        <w:jc w:val="both"/>
        <w:rPr>
          <w:rFonts w:ascii="Tahoma" w:hAnsi="Tahoma" w:cs="Tahoma"/>
        </w:rPr>
      </w:pPr>
    </w:p>
    <w:p w14:paraId="3860F5A8" w14:textId="0C53953F" w:rsidR="00A86A13" w:rsidRDefault="00A86A13" w:rsidP="00AB5935">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4427C85A" w14:textId="77777777" w:rsidR="00A86A13" w:rsidRPr="00C8579C" w:rsidRDefault="00A86A13" w:rsidP="00AB5935">
      <w:pPr>
        <w:keepNext/>
        <w:keepLines/>
        <w:jc w:val="both"/>
        <w:rPr>
          <w:rFonts w:ascii="Tahoma" w:hAnsi="Tahoma" w:cs="Tahoma"/>
        </w:rPr>
      </w:pPr>
    </w:p>
    <w:p w14:paraId="5835EB2B" w14:textId="77777777" w:rsidR="00363E6C" w:rsidRPr="00C8579C" w:rsidRDefault="00363E6C" w:rsidP="00AB5935">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78BB04E" w14:textId="77777777" w:rsidR="00A41E90" w:rsidRPr="00C8579C" w:rsidRDefault="00A41E90"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14:paraId="39B191D1" w14:textId="77777777" w:rsidTr="00E533B8">
        <w:tc>
          <w:tcPr>
            <w:tcW w:w="7725" w:type="dxa"/>
          </w:tcPr>
          <w:p w14:paraId="34F77874" w14:textId="77777777" w:rsidR="00E533B8" w:rsidRPr="00827E4B" w:rsidRDefault="00E533B8" w:rsidP="00AB5935">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14D4C4FF" w14:textId="77777777" w:rsidR="00E533B8" w:rsidRPr="00827E4B" w:rsidRDefault="00E533B8" w:rsidP="00AB5935">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14:paraId="41962FB9" w14:textId="77777777" w:rsidR="00E533B8" w:rsidRPr="00827E4B" w:rsidRDefault="00E533B8" w:rsidP="00AB5935">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6C33CEF2" w14:textId="77777777" w:rsidR="006D2369" w:rsidRDefault="007C70A1" w:rsidP="00AB5935">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1A9719D2" w14:textId="77777777" w:rsidR="00F13519" w:rsidRPr="00827E4B" w:rsidRDefault="00F13519" w:rsidP="00AB5935">
      <w:pPr>
        <w:keepNext/>
        <w:keepLines/>
        <w:jc w:val="both"/>
        <w:rPr>
          <w:rFonts w:ascii="Tahoma" w:hAnsi="Tahoma" w:cs="Tahoma"/>
          <w:color w:val="000000" w:themeColor="text1"/>
        </w:rPr>
      </w:pPr>
    </w:p>
    <w:p w14:paraId="31C6432A" w14:textId="52BAE493" w:rsidR="00787220" w:rsidRDefault="00787220" w:rsidP="00AB5935">
      <w:pPr>
        <w:keepNext/>
        <w:keepLines/>
        <w:jc w:val="both"/>
        <w:rPr>
          <w:rFonts w:ascii="Tahoma" w:hAnsi="Tahoma" w:cs="Tahoma"/>
          <w:color w:val="000000" w:themeColor="text1"/>
        </w:rPr>
      </w:pPr>
    </w:p>
    <w:p w14:paraId="66DFB889" w14:textId="77777777" w:rsidR="003F7524" w:rsidRPr="00827E4B" w:rsidRDefault="003F7524"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14:paraId="2CBBA5EB" w14:textId="77777777" w:rsidTr="00C94411">
        <w:tc>
          <w:tcPr>
            <w:tcW w:w="7792" w:type="dxa"/>
          </w:tcPr>
          <w:p w14:paraId="1E0B6CBD" w14:textId="77777777" w:rsidR="00E533B8" w:rsidRPr="00827E4B" w:rsidRDefault="00B6068E" w:rsidP="00AB5935">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14:paraId="37575744" w14:textId="77777777" w:rsidR="00E533B8" w:rsidRPr="00827E4B" w:rsidRDefault="00E533B8" w:rsidP="00AB5935">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268BB1EC" w14:textId="58820C8C" w:rsidR="00856AD0" w:rsidRDefault="00856AD0" w:rsidP="00AB5935">
      <w:pPr>
        <w:keepNext/>
        <w:keepLines/>
        <w:jc w:val="both"/>
        <w:rPr>
          <w:rFonts w:ascii="Tahoma" w:hAnsi="Tahoma" w:cs="Tahoma"/>
        </w:rPr>
      </w:pPr>
      <w:r w:rsidRPr="00856AD0">
        <w:rPr>
          <w:rFonts w:ascii="Tahoma" w:hAnsi="Tahoma" w:cs="Tahoma"/>
        </w:rPr>
        <w:t xml:space="preserve">Ponudnik mora obrazec ponudbe za sklop za vsak katerega oddaja ponudbo izpolniti, podpisati in žigosati ter predložiti ponudbeni predračun v </w:t>
      </w:r>
      <w:proofErr w:type="spellStart"/>
      <w:r w:rsidRPr="00856AD0">
        <w:rPr>
          <w:rFonts w:ascii="Tahoma" w:hAnsi="Tahoma" w:cs="Tahoma"/>
        </w:rPr>
        <w:t>pdf</w:t>
      </w:r>
      <w:proofErr w:type="spellEnd"/>
      <w:r w:rsidRPr="00856AD0">
        <w:rPr>
          <w:rFonts w:ascii="Tahoma" w:hAnsi="Tahoma" w:cs="Tahoma"/>
        </w:rPr>
        <w:t xml:space="preserve"> in </w:t>
      </w:r>
      <w:proofErr w:type="spellStart"/>
      <w:r w:rsidRPr="00856AD0">
        <w:rPr>
          <w:rFonts w:ascii="Tahoma" w:hAnsi="Tahoma" w:cs="Tahoma"/>
        </w:rPr>
        <w:t>xlsx</w:t>
      </w:r>
      <w:proofErr w:type="spellEnd"/>
      <w:r w:rsidRPr="00856AD0">
        <w:rPr>
          <w:rFonts w:ascii="Tahoma" w:hAnsi="Tahoma" w:cs="Tahoma"/>
        </w:rPr>
        <w:t xml:space="preserve"> obliki, ki se ga natisne iz popisa v elektronski obliki. </w:t>
      </w:r>
    </w:p>
    <w:p w14:paraId="10284874" w14:textId="77777777" w:rsidR="00856AD0" w:rsidRPr="00856AD0" w:rsidRDefault="00856AD0" w:rsidP="00AB5935">
      <w:pPr>
        <w:keepNext/>
        <w:keepLines/>
        <w:jc w:val="both"/>
        <w:rPr>
          <w:rFonts w:ascii="Tahoma" w:hAnsi="Tahoma" w:cs="Tahoma"/>
        </w:rPr>
      </w:pPr>
    </w:p>
    <w:p w14:paraId="17E3F04F" w14:textId="023F63E9" w:rsidR="00856AD0" w:rsidRDefault="00856AD0" w:rsidP="00AB5935">
      <w:pPr>
        <w:keepNext/>
        <w:keepLines/>
        <w:jc w:val="both"/>
        <w:rPr>
          <w:rFonts w:ascii="Tahoma" w:hAnsi="Tahoma" w:cs="Tahoma"/>
        </w:rPr>
      </w:pPr>
      <w:r w:rsidRPr="00856AD0">
        <w:rPr>
          <w:rFonts w:ascii="Tahoma" w:hAnsi="Tahoma" w:cs="Tahoma"/>
        </w:rPr>
        <w:t>V primeru, da ponudnik oddaja ponudbo za več sklopov javnega naročila, mora obrazec Priloge 2 razmnožiti v ustreznem številu.</w:t>
      </w:r>
    </w:p>
    <w:p w14:paraId="63172419" w14:textId="4CAE42C2" w:rsidR="00A86A13" w:rsidRDefault="00A86A13" w:rsidP="00AB5935">
      <w:pPr>
        <w:keepNext/>
        <w:keepLines/>
        <w:jc w:val="both"/>
        <w:rPr>
          <w:rFonts w:ascii="Tahoma" w:hAnsi="Tahoma" w:cs="Tahoma"/>
        </w:rPr>
      </w:pPr>
    </w:p>
    <w:p w14:paraId="536B2CC8" w14:textId="77777777" w:rsidR="00A86A13" w:rsidRPr="00A86A13" w:rsidRDefault="00A86A13" w:rsidP="00AB5935">
      <w:pPr>
        <w:keepNext/>
        <w:keepLines/>
        <w:jc w:val="both"/>
        <w:rPr>
          <w:rFonts w:ascii="Tahoma" w:hAnsi="Tahoma" w:cs="Tahoma"/>
        </w:rPr>
      </w:pPr>
      <w:r w:rsidRPr="00A86A13">
        <w:rPr>
          <w:rFonts w:ascii="Tahoma" w:hAnsi="Tahoma" w:cs="Tahoma"/>
        </w:rPr>
        <w:t xml:space="preserve">V primeru razhajanj med podatki, navedenimi v ponudbenem predračunu v </w:t>
      </w:r>
      <w:proofErr w:type="spellStart"/>
      <w:r w:rsidRPr="00A86A13">
        <w:rPr>
          <w:rFonts w:ascii="Tahoma" w:hAnsi="Tahoma" w:cs="Tahoma"/>
        </w:rPr>
        <w:t>pdf</w:t>
      </w:r>
      <w:proofErr w:type="spellEnd"/>
      <w:r w:rsidRPr="00A86A13">
        <w:rPr>
          <w:rFonts w:ascii="Tahoma" w:hAnsi="Tahoma" w:cs="Tahoma"/>
        </w:rPr>
        <w:t xml:space="preserve"> in podatki, navedenimi v </w:t>
      </w:r>
      <w:proofErr w:type="spellStart"/>
      <w:r w:rsidRPr="00A86A13">
        <w:rPr>
          <w:rFonts w:ascii="Tahoma" w:hAnsi="Tahoma" w:cs="Tahoma"/>
        </w:rPr>
        <w:t>xlsx</w:t>
      </w:r>
      <w:proofErr w:type="spellEnd"/>
      <w:r w:rsidRPr="00A86A13">
        <w:rPr>
          <w:rFonts w:ascii="Tahoma" w:hAnsi="Tahoma" w:cs="Tahoma"/>
        </w:rPr>
        <w:t xml:space="preserve"> obliki, kot veljavni štejejo podatki, navedeni v </w:t>
      </w:r>
      <w:proofErr w:type="spellStart"/>
      <w:r w:rsidRPr="00A86A13">
        <w:rPr>
          <w:rFonts w:ascii="Tahoma" w:hAnsi="Tahoma" w:cs="Tahoma"/>
        </w:rPr>
        <w:t>pdf</w:t>
      </w:r>
      <w:proofErr w:type="spellEnd"/>
      <w:r w:rsidRPr="00A86A13">
        <w:rPr>
          <w:rFonts w:ascii="Tahoma" w:hAnsi="Tahoma" w:cs="Tahoma"/>
        </w:rPr>
        <w:t xml:space="preserve"> obliki ponudbenega predračuna. </w:t>
      </w:r>
    </w:p>
    <w:p w14:paraId="51A1E725" w14:textId="77777777" w:rsidR="00A86A13" w:rsidRPr="00A86A13" w:rsidRDefault="00A86A13" w:rsidP="00AB5935">
      <w:pPr>
        <w:keepNext/>
        <w:keepLines/>
        <w:jc w:val="both"/>
        <w:rPr>
          <w:rFonts w:ascii="Tahoma" w:hAnsi="Tahoma" w:cs="Tahoma"/>
          <w:u w:val="single"/>
        </w:rPr>
      </w:pPr>
    </w:p>
    <w:p w14:paraId="65A87230" w14:textId="7BED7714" w:rsidR="00A86A13" w:rsidRPr="00856AD0" w:rsidRDefault="00A86A13" w:rsidP="00AB5935">
      <w:pPr>
        <w:keepNext/>
        <w:keepLines/>
        <w:jc w:val="both"/>
        <w:rPr>
          <w:rFonts w:ascii="Tahoma" w:hAnsi="Tahoma" w:cs="Tahoma"/>
        </w:rPr>
      </w:pPr>
      <w:r w:rsidRPr="00A86A13">
        <w:rPr>
          <w:rFonts w:ascii="Tahoma" w:hAnsi="Tahoma" w:cs="Tahoma"/>
        </w:rPr>
        <w:t xml:space="preserve">V primeru razhajanj med podatki, navedenimi v razdelku »Ostale priloge« in sicer med podatki, naloženimi v Prilogi 2 PONUDBA in med podatki, navedenimi v ponudbenem predračunu v </w:t>
      </w:r>
      <w:proofErr w:type="spellStart"/>
      <w:r w:rsidRPr="00A86A13">
        <w:rPr>
          <w:rFonts w:ascii="Tahoma" w:hAnsi="Tahoma" w:cs="Tahoma"/>
        </w:rPr>
        <w:t>pdf</w:t>
      </w:r>
      <w:proofErr w:type="spellEnd"/>
      <w:r w:rsidRPr="00A86A13">
        <w:rPr>
          <w:rFonts w:ascii="Tahoma" w:hAnsi="Tahoma" w:cs="Tahoma"/>
        </w:rPr>
        <w:t xml:space="preserve"> obliki, kot veljavni štejejo podatki, navedeni v ponudbenem predračunu v </w:t>
      </w:r>
      <w:proofErr w:type="spellStart"/>
      <w:r w:rsidRPr="00A86A13">
        <w:rPr>
          <w:rFonts w:ascii="Tahoma" w:hAnsi="Tahoma" w:cs="Tahoma"/>
        </w:rPr>
        <w:t>pdf</w:t>
      </w:r>
      <w:proofErr w:type="spellEnd"/>
      <w:r w:rsidRPr="00A86A13">
        <w:rPr>
          <w:rFonts w:ascii="Tahoma" w:hAnsi="Tahoma" w:cs="Tahoma"/>
        </w:rPr>
        <w:t xml:space="preserve"> obliki.</w:t>
      </w:r>
      <w:r w:rsidR="003F7524">
        <w:rPr>
          <w:rFonts w:ascii="Tahoma" w:hAnsi="Tahoma" w:cs="Tahoma"/>
        </w:rPr>
        <w:t xml:space="preserve"> </w:t>
      </w:r>
    </w:p>
    <w:p w14:paraId="35D8F686" w14:textId="458124C9" w:rsidR="001F503D" w:rsidRPr="00827E4B" w:rsidRDefault="00856AD0" w:rsidP="00AB5935">
      <w:pPr>
        <w:keepNext/>
        <w:keepLines/>
        <w:spacing w:before="120"/>
        <w:jc w:val="both"/>
        <w:rPr>
          <w:rFonts w:ascii="Tahoma" w:hAnsi="Tahoma" w:cs="Tahoma"/>
          <w:b/>
          <w:color w:val="000000" w:themeColor="text1"/>
          <w:u w:val="single"/>
        </w:rPr>
      </w:pPr>
      <w:r>
        <w:rPr>
          <w:rFonts w:ascii="Tahoma" w:hAnsi="Tahoma" w:cs="Tahoma"/>
          <w:color w:val="000000" w:themeColor="text1"/>
        </w:rPr>
        <w:t xml:space="preserve">Vse skupaj je potrebno v </w:t>
      </w:r>
      <w:proofErr w:type="spellStart"/>
      <w:r>
        <w:rPr>
          <w:rFonts w:ascii="Tahoma" w:hAnsi="Tahoma" w:cs="Tahoma"/>
          <w:color w:val="000000" w:themeColor="text1"/>
        </w:rPr>
        <w:t>pdf</w:t>
      </w:r>
      <w:proofErr w:type="spellEnd"/>
      <w:r>
        <w:rPr>
          <w:rFonts w:ascii="Tahoma" w:hAnsi="Tahoma" w:cs="Tahoma"/>
          <w:color w:val="000000" w:themeColor="text1"/>
        </w:rPr>
        <w:t>. formatu (ponudbeni predračun še v .</w:t>
      </w:r>
      <w:proofErr w:type="spellStart"/>
      <w:r>
        <w:rPr>
          <w:rFonts w:ascii="Tahoma" w:hAnsi="Tahoma" w:cs="Tahoma"/>
          <w:color w:val="000000" w:themeColor="text1"/>
        </w:rPr>
        <w:t>xlsx</w:t>
      </w:r>
      <w:proofErr w:type="spellEnd"/>
      <w:r>
        <w:rPr>
          <w:rFonts w:ascii="Tahoma" w:hAnsi="Tahoma" w:cs="Tahoma"/>
          <w:color w:val="000000" w:themeColor="text1"/>
        </w:rPr>
        <w:t xml:space="preserve">) </w:t>
      </w:r>
      <w:r w:rsidR="001F503D" w:rsidRPr="00827E4B">
        <w:rPr>
          <w:rFonts w:ascii="Tahoma" w:hAnsi="Tahoma" w:cs="Tahoma"/>
          <w:color w:val="000000" w:themeColor="text1"/>
        </w:rPr>
        <w:t xml:space="preserve">naložiti </w:t>
      </w:r>
      <w:r w:rsidR="001F503D" w:rsidRPr="00827E4B">
        <w:rPr>
          <w:rFonts w:ascii="Tahoma" w:hAnsi="Tahoma" w:cs="Tahoma"/>
          <w:color w:val="000000" w:themeColor="text1"/>
          <w:u w:val="single"/>
        </w:rPr>
        <w:t xml:space="preserve">v </w:t>
      </w:r>
      <w:r w:rsidR="001F503D" w:rsidRPr="00827E4B">
        <w:rPr>
          <w:rFonts w:ascii="Tahoma" w:hAnsi="Tahoma" w:cs="Tahoma"/>
          <w:b/>
          <w:color w:val="000000" w:themeColor="text1"/>
          <w:u w:val="single"/>
        </w:rPr>
        <w:t>razdelek »DOKUMENTI«, del »Ostale priloge« (in tudi v del predračun).</w:t>
      </w:r>
    </w:p>
    <w:p w14:paraId="6D39076C" w14:textId="2090A295" w:rsidR="001D5EB3" w:rsidRPr="00827E4B" w:rsidRDefault="001D5EB3" w:rsidP="00AB5935">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636CC0" w:rsidRPr="00827E4B" w14:paraId="3F45DEE1" w14:textId="77777777" w:rsidTr="002D5817">
        <w:tc>
          <w:tcPr>
            <w:tcW w:w="7289" w:type="dxa"/>
          </w:tcPr>
          <w:p w14:paraId="3FDEA5D5" w14:textId="77777777" w:rsidR="00110CA3" w:rsidRPr="00827E4B" w:rsidRDefault="00110CA3" w:rsidP="00AB5935">
            <w:pPr>
              <w:keepNext/>
              <w:keepLines/>
              <w:jc w:val="both"/>
              <w:rPr>
                <w:rFonts w:ascii="Tahoma" w:hAnsi="Tahoma" w:cs="Tahoma"/>
                <w:color w:val="000000" w:themeColor="text1"/>
              </w:rPr>
            </w:pPr>
            <w:r w:rsidRPr="00827E4B">
              <w:rPr>
                <w:rFonts w:ascii="Tahoma" w:hAnsi="Tahoma" w:cs="Tahoma"/>
                <w:color w:val="000000" w:themeColor="text1"/>
              </w:rPr>
              <w:t>POOBLASTILA IN IZJAVA PRAVNIH IN FIZIČNIH OSEB</w:t>
            </w:r>
          </w:p>
        </w:tc>
        <w:tc>
          <w:tcPr>
            <w:tcW w:w="1848" w:type="dxa"/>
          </w:tcPr>
          <w:p w14:paraId="5B8CAFEC" w14:textId="77777777" w:rsidR="00110CA3" w:rsidRPr="00827E4B" w:rsidRDefault="00110CA3"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3/1-3/</w:t>
            </w:r>
            <w:r w:rsidR="00636CC0">
              <w:rPr>
                <w:rFonts w:ascii="Tahoma" w:hAnsi="Tahoma" w:cs="Tahoma"/>
                <w:b/>
                <w:i/>
                <w:color w:val="000000" w:themeColor="text1"/>
              </w:rPr>
              <w:t>3</w:t>
            </w:r>
          </w:p>
        </w:tc>
      </w:tr>
    </w:tbl>
    <w:p w14:paraId="76843806" w14:textId="39B8C8BE" w:rsidR="00110CA3" w:rsidRPr="00827E4B" w:rsidRDefault="00110CA3" w:rsidP="00AB5935">
      <w:pPr>
        <w:keepNext/>
        <w:keepLines/>
        <w:jc w:val="both"/>
        <w:rPr>
          <w:rFonts w:ascii="Tahoma" w:hAnsi="Tahoma" w:cs="Tahoma"/>
          <w:color w:val="000000" w:themeColor="text1"/>
        </w:rPr>
      </w:pPr>
      <w:r w:rsidRPr="00827E4B">
        <w:rPr>
          <w:rFonts w:ascii="Tahoma" w:hAnsi="Tahoma" w:cs="Tahoma"/>
          <w:color w:val="000000" w:themeColor="text1"/>
        </w:rPr>
        <w:t>Pooblastila</w:t>
      </w:r>
      <w:r w:rsidR="00895645" w:rsidRPr="00827E4B">
        <w:rPr>
          <w:rFonts w:ascii="Tahoma" w:hAnsi="Tahoma" w:cs="Tahoma"/>
          <w:color w:val="000000" w:themeColor="text1"/>
        </w:rPr>
        <w:t xml:space="preserve"> (Priloga 3/1, Priloga 3/2)</w:t>
      </w:r>
      <w:r w:rsidRPr="00827E4B">
        <w:rPr>
          <w:rFonts w:ascii="Tahoma" w:hAnsi="Tahoma" w:cs="Tahoma"/>
          <w:color w:val="000000" w:themeColor="text1"/>
        </w:rPr>
        <w:t xml:space="preserve"> in izjavo</w:t>
      </w:r>
      <w:r w:rsidR="00895645" w:rsidRPr="00827E4B">
        <w:rPr>
          <w:rFonts w:ascii="Tahoma" w:hAnsi="Tahoma" w:cs="Tahoma"/>
          <w:color w:val="000000" w:themeColor="text1"/>
        </w:rPr>
        <w:t xml:space="preserve"> (Priloga 3/3)</w:t>
      </w:r>
      <w:r w:rsidRPr="00827E4B">
        <w:rPr>
          <w:rFonts w:ascii="Tahoma" w:hAnsi="Tahoma" w:cs="Tahoma"/>
          <w:color w:val="000000" w:themeColor="text1"/>
        </w:rPr>
        <w:t xml:space="preserve"> izpolnijo in podpišejo vsi gospodarski subjekti in vse osebe, ki so člani upravnega, vodstvenega ali nadzornega organa ponudnika (v primeru skupne prijave velja za vse člane skupine kandidatov – partnerje),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xml:space="preserve"> oz. subjekt, katerega zmogljivost uporablja kandidat ali ki imajo pooblastila za njegovo zastopanje ali odločanje ali nadzor v njem.</w:t>
      </w:r>
      <w:r w:rsidR="00B6068E" w:rsidRPr="00827E4B">
        <w:rPr>
          <w:rFonts w:ascii="Tahoma" w:hAnsi="Tahoma" w:cs="Tahoma"/>
          <w:color w:val="000000" w:themeColor="text1"/>
        </w:rPr>
        <w:t xml:space="preserve"> Priloge se naloži v </w:t>
      </w:r>
      <w:r w:rsidR="00B6068E" w:rsidRPr="00827E4B">
        <w:rPr>
          <w:rFonts w:ascii="Tahoma" w:hAnsi="Tahoma" w:cs="Tahoma"/>
          <w:b/>
          <w:color w:val="000000" w:themeColor="text1"/>
          <w:u w:val="single"/>
        </w:rPr>
        <w:t xml:space="preserve">razdelek </w:t>
      </w:r>
      <w:r w:rsidR="00F3674A" w:rsidRPr="00827E4B">
        <w:rPr>
          <w:rFonts w:ascii="Tahoma" w:hAnsi="Tahoma" w:cs="Tahoma"/>
          <w:b/>
          <w:color w:val="000000" w:themeColor="text1"/>
        </w:rPr>
        <w:t>»Dokumenti«, del »Ostale priloge«</w:t>
      </w:r>
      <w:r w:rsidR="001221AF" w:rsidRPr="00827E4B">
        <w:rPr>
          <w:rFonts w:ascii="Tahoma" w:hAnsi="Tahoma" w:cs="Tahoma"/>
          <w:color w:val="000000" w:themeColor="text1"/>
        </w:rPr>
        <w:t>.</w:t>
      </w:r>
    </w:p>
    <w:p w14:paraId="496639A9" w14:textId="77777777" w:rsidR="004327DC" w:rsidRPr="00827E4B" w:rsidRDefault="004327DC" w:rsidP="00AB5935">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58E746E3" w14:textId="77777777" w:rsidTr="00965A72">
        <w:tc>
          <w:tcPr>
            <w:tcW w:w="7650" w:type="dxa"/>
            <w:tcBorders>
              <w:top w:val="single" w:sz="4" w:space="0" w:color="auto"/>
              <w:left w:val="single" w:sz="4" w:space="0" w:color="auto"/>
              <w:bottom w:val="single" w:sz="4" w:space="0" w:color="auto"/>
              <w:right w:val="single" w:sz="4" w:space="0" w:color="808080"/>
            </w:tcBorders>
          </w:tcPr>
          <w:p w14:paraId="71BEEF6B" w14:textId="00AE8BB9" w:rsidR="00636CC0" w:rsidRPr="00827E4B" w:rsidRDefault="00636CC0" w:rsidP="00AB5935">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680C5A">
              <w:rPr>
                <w:rFonts w:ascii="Tahoma" w:hAnsi="Tahoma" w:cs="Tahoma"/>
                <w:color w:val="000000" w:themeColor="text1"/>
              </w:rPr>
              <w:t>PRODAJALCA</w:t>
            </w:r>
          </w:p>
        </w:tc>
        <w:tc>
          <w:tcPr>
            <w:tcW w:w="1559" w:type="dxa"/>
            <w:tcBorders>
              <w:top w:val="single" w:sz="4" w:space="0" w:color="auto"/>
              <w:left w:val="single" w:sz="4" w:space="0" w:color="808080"/>
              <w:bottom w:val="single" w:sz="4" w:space="0" w:color="auto"/>
              <w:right w:val="single" w:sz="4" w:space="0" w:color="auto"/>
            </w:tcBorders>
          </w:tcPr>
          <w:p w14:paraId="44F3D2B5" w14:textId="77777777" w:rsidR="00636CC0" w:rsidRPr="00827E4B" w:rsidRDefault="00636CC0"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3B976A33" w14:textId="7FCCFF41" w:rsidR="00C94411"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846924" w:rsidRPr="00827E4B">
        <w:rPr>
          <w:rFonts w:ascii="Tahoma" w:hAnsi="Tahoma" w:cs="Tahoma"/>
          <w:color w:val="000000" w:themeColor="text1"/>
        </w:rPr>
        <w:t>em, priloge ni treba prilagati.</w:t>
      </w:r>
    </w:p>
    <w:p w14:paraId="3AD20A68" w14:textId="4E14D733" w:rsidR="00C94411"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lastRenderedPageBreak/>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26E6167E" w14:textId="77777777" w:rsidR="005B0DB2"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63F9AA07" w14:textId="77777777" w:rsidR="00636CC0" w:rsidRPr="00827E4B" w:rsidRDefault="00636CC0" w:rsidP="00AB5935">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14:paraId="0D765992" w14:textId="77777777" w:rsidTr="002C26C3">
        <w:tc>
          <w:tcPr>
            <w:tcW w:w="7725" w:type="dxa"/>
          </w:tcPr>
          <w:p w14:paraId="7BFCA89A" w14:textId="77777777" w:rsidR="00CC384C" w:rsidRPr="00827E4B" w:rsidRDefault="00CC384C" w:rsidP="00AB5935">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14:paraId="26DD28E3" w14:textId="77777777" w:rsidR="00CC384C" w:rsidRPr="00827E4B" w:rsidRDefault="00CC384C"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1056E5FF" w14:textId="2A302F3C" w:rsidR="006F4983" w:rsidRPr="00827E4B" w:rsidRDefault="00D92424" w:rsidP="00AB5935">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70C224B3" w14:textId="77777777" w:rsidR="00D92424" w:rsidRPr="00827E4B" w:rsidRDefault="00D92424" w:rsidP="00AB5935">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6306E8A7" w14:textId="77777777" w:rsidR="00A14F93" w:rsidRPr="00827E4B" w:rsidRDefault="00A14F93"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14F93" w:rsidRPr="00827E4B" w14:paraId="1ECD9F64" w14:textId="77777777" w:rsidTr="007A3112">
        <w:tc>
          <w:tcPr>
            <w:tcW w:w="7725" w:type="dxa"/>
            <w:tcBorders>
              <w:top w:val="single" w:sz="4" w:space="0" w:color="auto"/>
              <w:bottom w:val="single" w:sz="4" w:space="0" w:color="auto"/>
            </w:tcBorders>
          </w:tcPr>
          <w:p w14:paraId="1B1831CD" w14:textId="01E903E6" w:rsidR="00A14F93" w:rsidRPr="00827E4B" w:rsidRDefault="00A14F93" w:rsidP="00AB5935">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856AD0">
              <w:rPr>
                <w:rFonts w:ascii="Tahoma" w:hAnsi="Tahoma" w:cs="Tahoma"/>
                <w:color w:val="000000" w:themeColor="text1"/>
              </w:rPr>
              <w:t>OSNUTEK OKVIRNEGA SPORAZUMA</w:t>
            </w:r>
          </w:p>
        </w:tc>
        <w:tc>
          <w:tcPr>
            <w:tcW w:w="1417" w:type="dxa"/>
            <w:tcBorders>
              <w:top w:val="single" w:sz="4" w:space="0" w:color="auto"/>
              <w:bottom w:val="single" w:sz="4" w:space="0" w:color="auto"/>
            </w:tcBorders>
          </w:tcPr>
          <w:p w14:paraId="0A3B44DE" w14:textId="5E1D02B5" w:rsidR="00A14F93" w:rsidRPr="00827E4B" w:rsidRDefault="00AF4A49" w:rsidP="00AB5935">
            <w:pPr>
              <w:keepNext/>
              <w:keepLines/>
              <w:jc w:val="both"/>
              <w:rPr>
                <w:rFonts w:ascii="Tahoma" w:hAnsi="Tahoma" w:cs="Tahoma"/>
                <w:b/>
                <w:i/>
                <w:color w:val="000000" w:themeColor="text1"/>
              </w:rPr>
            </w:pPr>
            <w:r>
              <w:rPr>
                <w:rFonts w:ascii="Tahoma" w:hAnsi="Tahoma" w:cs="Tahoma"/>
                <w:b/>
                <w:i/>
                <w:color w:val="000000" w:themeColor="text1"/>
              </w:rPr>
              <w:t>Priloga 5</w:t>
            </w:r>
          </w:p>
        </w:tc>
      </w:tr>
    </w:tbl>
    <w:p w14:paraId="32C2C1F7" w14:textId="77777777" w:rsidR="00F13519" w:rsidRPr="00117348" w:rsidRDefault="00C23AD1" w:rsidP="00AB5935">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0A385C47" w14:textId="44996D85" w:rsidR="002B7BB2" w:rsidRDefault="002B7BB2" w:rsidP="00AB5935">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827E4B" w:rsidRPr="00827E4B" w14:paraId="4FA176AA" w14:textId="77777777" w:rsidTr="00965A72">
        <w:tc>
          <w:tcPr>
            <w:tcW w:w="7792" w:type="dxa"/>
            <w:tcBorders>
              <w:top w:val="single" w:sz="4" w:space="0" w:color="auto"/>
              <w:bottom w:val="single" w:sz="4" w:space="0" w:color="auto"/>
            </w:tcBorders>
          </w:tcPr>
          <w:p w14:paraId="2F38B316" w14:textId="77777777" w:rsidR="00827E4B" w:rsidRPr="00827E4B" w:rsidRDefault="00827E4B" w:rsidP="00AB5935">
            <w:pPr>
              <w:keepNext/>
              <w:keepLines/>
              <w:jc w:val="both"/>
              <w:rPr>
                <w:rFonts w:ascii="Tahoma" w:hAnsi="Tahoma" w:cs="Tahoma"/>
                <w:color w:val="000000" w:themeColor="text1"/>
              </w:rPr>
            </w:pPr>
            <w:r w:rsidRPr="00827E4B">
              <w:rPr>
                <w:rFonts w:ascii="Tahoma" w:hAnsi="Tahoma" w:cs="Tahoma"/>
                <w:color w:val="000000" w:themeColor="text1"/>
              </w:rPr>
              <w:t>ZAVAROVANJE DOBRE IZVEDBE OBVEZNOSTI</w:t>
            </w:r>
          </w:p>
        </w:tc>
        <w:tc>
          <w:tcPr>
            <w:tcW w:w="1417" w:type="dxa"/>
            <w:tcBorders>
              <w:top w:val="single" w:sz="4" w:space="0" w:color="auto"/>
              <w:bottom w:val="single" w:sz="4" w:space="0" w:color="auto"/>
            </w:tcBorders>
          </w:tcPr>
          <w:p w14:paraId="2D3B1BAD" w14:textId="24B35730" w:rsidR="00827E4B" w:rsidRPr="00827E4B" w:rsidRDefault="00856AD0" w:rsidP="00AB5935">
            <w:pPr>
              <w:keepNext/>
              <w:keepLines/>
              <w:ind w:left="-353" w:firstLine="353"/>
              <w:jc w:val="both"/>
              <w:rPr>
                <w:rFonts w:ascii="Tahoma" w:hAnsi="Tahoma" w:cs="Tahoma"/>
                <w:b/>
                <w:i/>
                <w:color w:val="000000" w:themeColor="text1"/>
              </w:rPr>
            </w:pPr>
            <w:r>
              <w:rPr>
                <w:rFonts w:ascii="Tahoma" w:hAnsi="Tahoma" w:cs="Tahoma"/>
                <w:b/>
                <w:i/>
                <w:color w:val="000000" w:themeColor="text1"/>
              </w:rPr>
              <w:t>Priloga 6</w:t>
            </w:r>
          </w:p>
        </w:tc>
      </w:tr>
    </w:tbl>
    <w:p w14:paraId="00524828" w14:textId="77777777" w:rsidR="002B7BB2" w:rsidRDefault="00827E4B" w:rsidP="00AB5935">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6FA6C553" w14:textId="77777777" w:rsidR="00F13519" w:rsidRDefault="00F13519" w:rsidP="00AB5935">
      <w:pPr>
        <w:keepNext/>
        <w:keepLines/>
        <w:jc w:val="both"/>
        <w:rPr>
          <w:rFonts w:ascii="Tahoma" w:hAnsi="Tahoma" w:cs="Tahoma"/>
          <w:color w:val="000000" w:themeColor="text1"/>
        </w:rPr>
      </w:pPr>
    </w:p>
    <w:p w14:paraId="6BECF417" w14:textId="77777777" w:rsidR="00F13519" w:rsidRDefault="00F13519" w:rsidP="00AB5935">
      <w:pPr>
        <w:keepNext/>
        <w:keepLines/>
        <w:jc w:val="both"/>
        <w:rPr>
          <w:rFonts w:ascii="Tahoma" w:hAnsi="Tahoma" w:cs="Tahoma"/>
          <w:color w:val="000000" w:themeColor="text1"/>
        </w:rPr>
      </w:pPr>
    </w:p>
    <w:p w14:paraId="7C5D1701" w14:textId="77777777" w:rsidR="00F13519" w:rsidRDefault="00F13519" w:rsidP="00AB5935">
      <w:pPr>
        <w:keepNext/>
        <w:keepLines/>
        <w:jc w:val="both"/>
        <w:rPr>
          <w:rFonts w:ascii="Tahoma" w:hAnsi="Tahoma" w:cs="Tahoma"/>
          <w:color w:val="000000" w:themeColor="text1"/>
        </w:rPr>
      </w:pPr>
    </w:p>
    <w:p w14:paraId="1A487CEC" w14:textId="7EA998B7" w:rsidR="00F13519" w:rsidRDefault="00F13519" w:rsidP="00AB5935">
      <w:pPr>
        <w:keepNext/>
        <w:keepLines/>
        <w:jc w:val="both"/>
        <w:rPr>
          <w:rFonts w:ascii="Tahoma" w:hAnsi="Tahoma" w:cs="Tahoma"/>
          <w:color w:val="000000" w:themeColor="text1"/>
        </w:rPr>
      </w:pPr>
    </w:p>
    <w:p w14:paraId="4B54A5BB" w14:textId="755DBD7F" w:rsidR="00A97F09" w:rsidRDefault="00A97F09" w:rsidP="00AB5935">
      <w:pPr>
        <w:keepNext/>
        <w:keepLines/>
        <w:jc w:val="both"/>
        <w:rPr>
          <w:rFonts w:ascii="Tahoma" w:hAnsi="Tahoma" w:cs="Tahoma"/>
          <w:color w:val="000000" w:themeColor="text1"/>
        </w:rPr>
      </w:pPr>
    </w:p>
    <w:p w14:paraId="283BA880" w14:textId="1D261A67" w:rsidR="00A97F09" w:rsidRDefault="00A97F09" w:rsidP="00AB5935">
      <w:pPr>
        <w:keepNext/>
        <w:keepLines/>
        <w:jc w:val="both"/>
        <w:rPr>
          <w:rFonts w:ascii="Tahoma" w:hAnsi="Tahoma" w:cs="Tahoma"/>
          <w:color w:val="000000" w:themeColor="text1"/>
        </w:rPr>
      </w:pPr>
    </w:p>
    <w:p w14:paraId="59CFA261" w14:textId="7A3E348E" w:rsidR="00A97F09" w:rsidRDefault="00A97F09" w:rsidP="00AB5935">
      <w:pPr>
        <w:keepNext/>
        <w:keepLines/>
        <w:jc w:val="both"/>
        <w:rPr>
          <w:rFonts w:ascii="Tahoma" w:hAnsi="Tahoma" w:cs="Tahoma"/>
          <w:color w:val="000000" w:themeColor="text1"/>
        </w:rPr>
      </w:pPr>
    </w:p>
    <w:p w14:paraId="3F73189B" w14:textId="051FD051" w:rsidR="00A97F09" w:rsidRDefault="00A97F09" w:rsidP="00AB5935">
      <w:pPr>
        <w:keepNext/>
        <w:keepLines/>
        <w:jc w:val="both"/>
        <w:rPr>
          <w:rFonts w:ascii="Tahoma" w:hAnsi="Tahoma" w:cs="Tahoma"/>
          <w:color w:val="000000" w:themeColor="text1"/>
        </w:rPr>
      </w:pPr>
    </w:p>
    <w:p w14:paraId="308769D3" w14:textId="2422B055" w:rsidR="00A97F09" w:rsidRDefault="00A97F09" w:rsidP="00AB5935">
      <w:pPr>
        <w:keepNext/>
        <w:keepLines/>
        <w:jc w:val="both"/>
        <w:rPr>
          <w:rFonts w:ascii="Tahoma" w:hAnsi="Tahoma" w:cs="Tahoma"/>
          <w:color w:val="000000" w:themeColor="text1"/>
        </w:rPr>
      </w:pPr>
    </w:p>
    <w:p w14:paraId="61D37BED" w14:textId="5CEFB642" w:rsidR="00A97F09" w:rsidRDefault="00A97F09" w:rsidP="00AB5935">
      <w:pPr>
        <w:keepNext/>
        <w:keepLines/>
        <w:jc w:val="both"/>
        <w:rPr>
          <w:rFonts w:ascii="Tahoma" w:hAnsi="Tahoma" w:cs="Tahoma"/>
          <w:color w:val="000000" w:themeColor="text1"/>
        </w:rPr>
      </w:pPr>
    </w:p>
    <w:p w14:paraId="732FDB83" w14:textId="3CABB916" w:rsidR="00A97F09" w:rsidRDefault="00A97F09" w:rsidP="00AB5935">
      <w:pPr>
        <w:keepNext/>
        <w:keepLines/>
        <w:jc w:val="both"/>
        <w:rPr>
          <w:rFonts w:ascii="Tahoma" w:hAnsi="Tahoma" w:cs="Tahoma"/>
          <w:color w:val="000000" w:themeColor="text1"/>
        </w:rPr>
      </w:pPr>
    </w:p>
    <w:p w14:paraId="22E85823" w14:textId="087A2E5A" w:rsidR="00A97F09" w:rsidRDefault="00A97F09" w:rsidP="00AB5935">
      <w:pPr>
        <w:keepNext/>
        <w:keepLines/>
        <w:jc w:val="both"/>
        <w:rPr>
          <w:rFonts w:ascii="Tahoma" w:hAnsi="Tahoma" w:cs="Tahoma"/>
          <w:color w:val="000000" w:themeColor="text1"/>
        </w:rPr>
      </w:pPr>
    </w:p>
    <w:p w14:paraId="5250DE14" w14:textId="3CFD4D72" w:rsidR="00A97F09" w:rsidRDefault="00A97F09" w:rsidP="00AB5935">
      <w:pPr>
        <w:keepNext/>
        <w:keepLines/>
        <w:jc w:val="both"/>
        <w:rPr>
          <w:rFonts w:ascii="Tahoma" w:hAnsi="Tahoma" w:cs="Tahoma"/>
          <w:color w:val="000000" w:themeColor="text1"/>
        </w:rPr>
      </w:pPr>
    </w:p>
    <w:p w14:paraId="5C90E5DB" w14:textId="6B718367" w:rsidR="00A97F09" w:rsidRDefault="00A97F09" w:rsidP="00AB5935">
      <w:pPr>
        <w:keepNext/>
        <w:keepLines/>
        <w:jc w:val="both"/>
        <w:rPr>
          <w:rFonts w:ascii="Tahoma" w:hAnsi="Tahoma" w:cs="Tahoma"/>
          <w:color w:val="000000" w:themeColor="text1"/>
        </w:rPr>
      </w:pPr>
    </w:p>
    <w:p w14:paraId="7CCAFF46" w14:textId="17C6E9E1" w:rsidR="00A97F09" w:rsidRDefault="00A97F09" w:rsidP="00AB5935">
      <w:pPr>
        <w:keepNext/>
        <w:keepLines/>
        <w:jc w:val="both"/>
        <w:rPr>
          <w:rFonts w:ascii="Tahoma" w:hAnsi="Tahoma" w:cs="Tahoma"/>
          <w:color w:val="000000" w:themeColor="text1"/>
        </w:rPr>
      </w:pPr>
    </w:p>
    <w:p w14:paraId="45071D2D" w14:textId="0A2AAD8C" w:rsidR="00A97F09" w:rsidRDefault="00A97F09" w:rsidP="00AB5935">
      <w:pPr>
        <w:keepNext/>
        <w:keepLines/>
        <w:jc w:val="both"/>
        <w:rPr>
          <w:rFonts w:ascii="Tahoma" w:hAnsi="Tahoma" w:cs="Tahoma"/>
          <w:color w:val="000000" w:themeColor="text1"/>
        </w:rPr>
      </w:pPr>
    </w:p>
    <w:p w14:paraId="2250919A" w14:textId="7716091D" w:rsidR="00A97F09" w:rsidRDefault="00A97F09" w:rsidP="00AB5935">
      <w:pPr>
        <w:keepNext/>
        <w:keepLines/>
        <w:jc w:val="both"/>
        <w:rPr>
          <w:rFonts w:ascii="Tahoma" w:hAnsi="Tahoma" w:cs="Tahoma"/>
          <w:color w:val="000000" w:themeColor="text1"/>
        </w:rPr>
      </w:pPr>
    </w:p>
    <w:p w14:paraId="236899FE" w14:textId="485C87E7" w:rsidR="00A97F09" w:rsidRDefault="00A97F09" w:rsidP="00AB5935">
      <w:pPr>
        <w:keepNext/>
        <w:keepLines/>
        <w:jc w:val="both"/>
        <w:rPr>
          <w:rFonts w:ascii="Tahoma" w:hAnsi="Tahoma" w:cs="Tahoma"/>
          <w:color w:val="000000" w:themeColor="text1"/>
        </w:rPr>
      </w:pPr>
    </w:p>
    <w:p w14:paraId="20D68B87" w14:textId="5BBE239A" w:rsidR="00A97F09" w:rsidRDefault="00A97F09" w:rsidP="00AB5935">
      <w:pPr>
        <w:keepNext/>
        <w:keepLines/>
        <w:jc w:val="both"/>
        <w:rPr>
          <w:rFonts w:ascii="Tahoma" w:hAnsi="Tahoma" w:cs="Tahoma"/>
          <w:color w:val="000000" w:themeColor="text1"/>
        </w:rPr>
      </w:pPr>
    </w:p>
    <w:p w14:paraId="2868B87E" w14:textId="3F9D330B" w:rsidR="00A97F09" w:rsidRDefault="00A97F09" w:rsidP="00AB5935">
      <w:pPr>
        <w:keepNext/>
        <w:keepLines/>
        <w:jc w:val="both"/>
        <w:rPr>
          <w:rFonts w:ascii="Tahoma" w:hAnsi="Tahoma" w:cs="Tahoma"/>
          <w:color w:val="000000" w:themeColor="text1"/>
        </w:rPr>
      </w:pPr>
    </w:p>
    <w:p w14:paraId="0CBC0BA2" w14:textId="4204469C" w:rsidR="00A97F09" w:rsidRDefault="00A97F09" w:rsidP="00AB5935">
      <w:pPr>
        <w:keepNext/>
        <w:keepLines/>
        <w:jc w:val="both"/>
        <w:rPr>
          <w:rFonts w:ascii="Tahoma" w:hAnsi="Tahoma" w:cs="Tahoma"/>
          <w:color w:val="000000" w:themeColor="text1"/>
        </w:rPr>
      </w:pPr>
    </w:p>
    <w:p w14:paraId="3915B540" w14:textId="0F6F0E98" w:rsidR="00A97F09" w:rsidRDefault="00A97F09" w:rsidP="00AB5935">
      <w:pPr>
        <w:keepNext/>
        <w:keepLines/>
        <w:jc w:val="both"/>
        <w:rPr>
          <w:rFonts w:ascii="Tahoma" w:hAnsi="Tahoma" w:cs="Tahoma"/>
          <w:color w:val="000000" w:themeColor="text1"/>
        </w:rPr>
      </w:pPr>
    </w:p>
    <w:p w14:paraId="328F8754" w14:textId="22AA5EBB" w:rsidR="00A97F09" w:rsidRDefault="00A97F09" w:rsidP="00AB5935">
      <w:pPr>
        <w:keepNext/>
        <w:keepLines/>
        <w:jc w:val="both"/>
        <w:rPr>
          <w:rFonts w:ascii="Tahoma" w:hAnsi="Tahoma" w:cs="Tahoma"/>
          <w:color w:val="000000" w:themeColor="text1"/>
        </w:rPr>
      </w:pPr>
    </w:p>
    <w:p w14:paraId="7D00E9BF" w14:textId="4FABAE4F" w:rsidR="00A97F09" w:rsidRDefault="00A97F09" w:rsidP="00AB5935">
      <w:pPr>
        <w:keepNext/>
        <w:keepLines/>
        <w:jc w:val="both"/>
        <w:rPr>
          <w:rFonts w:ascii="Tahoma" w:hAnsi="Tahoma" w:cs="Tahoma"/>
          <w:color w:val="000000" w:themeColor="text1"/>
        </w:rPr>
      </w:pPr>
    </w:p>
    <w:p w14:paraId="477508E2" w14:textId="6E6524B6" w:rsidR="009E2824" w:rsidRDefault="009E2824" w:rsidP="00AB5935">
      <w:pPr>
        <w:keepNext/>
        <w:keepLines/>
        <w:jc w:val="both"/>
        <w:rPr>
          <w:rFonts w:ascii="Tahoma" w:hAnsi="Tahoma" w:cs="Tahoma"/>
          <w:color w:val="000000" w:themeColor="text1"/>
        </w:rPr>
      </w:pPr>
    </w:p>
    <w:p w14:paraId="393E3D40" w14:textId="4C3F8E1F" w:rsidR="00A86A13" w:rsidRDefault="00A86A13" w:rsidP="00AB5935">
      <w:pPr>
        <w:keepNext/>
        <w:keepLines/>
        <w:jc w:val="both"/>
        <w:rPr>
          <w:rFonts w:ascii="Tahoma" w:hAnsi="Tahoma" w:cs="Tahoma"/>
          <w:color w:val="000000" w:themeColor="text1"/>
        </w:rPr>
      </w:pPr>
    </w:p>
    <w:p w14:paraId="3D3C2570" w14:textId="4B5DB5F0" w:rsidR="00A86A13" w:rsidRDefault="00A86A13" w:rsidP="00AB5935">
      <w:pPr>
        <w:keepNext/>
        <w:keepLines/>
        <w:jc w:val="both"/>
        <w:rPr>
          <w:rFonts w:ascii="Tahoma" w:hAnsi="Tahoma" w:cs="Tahoma"/>
          <w:color w:val="000000" w:themeColor="text1"/>
        </w:rPr>
      </w:pPr>
    </w:p>
    <w:p w14:paraId="65198A62" w14:textId="1E8B6571" w:rsidR="00A86A13" w:rsidRDefault="00A86A13" w:rsidP="00AB5935">
      <w:pPr>
        <w:keepNext/>
        <w:keepLines/>
        <w:jc w:val="both"/>
        <w:rPr>
          <w:rFonts w:ascii="Tahoma" w:hAnsi="Tahoma" w:cs="Tahoma"/>
          <w:color w:val="000000" w:themeColor="text1"/>
        </w:rPr>
      </w:pPr>
    </w:p>
    <w:p w14:paraId="64BF6B34" w14:textId="56365493" w:rsidR="00A86A13" w:rsidRDefault="00A86A13" w:rsidP="00AB5935">
      <w:pPr>
        <w:keepNext/>
        <w:keepLines/>
        <w:jc w:val="both"/>
        <w:rPr>
          <w:rFonts w:ascii="Tahoma" w:hAnsi="Tahoma" w:cs="Tahoma"/>
          <w:color w:val="000000" w:themeColor="text1"/>
        </w:rPr>
      </w:pPr>
    </w:p>
    <w:p w14:paraId="7D57616B" w14:textId="129AAF15" w:rsidR="00A86A13" w:rsidRDefault="00A86A13" w:rsidP="00AB5935">
      <w:pPr>
        <w:keepNext/>
        <w:keepLines/>
        <w:jc w:val="both"/>
        <w:rPr>
          <w:rFonts w:ascii="Tahoma" w:hAnsi="Tahoma" w:cs="Tahoma"/>
          <w:color w:val="000000" w:themeColor="text1"/>
        </w:rPr>
      </w:pPr>
    </w:p>
    <w:p w14:paraId="533B7BD7" w14:textId="65CEA45C" w:rsidR="00A86A13" w:rsidRDefault="00A86A13" w:rsidP="00AB5935">
      <w:pPr>
        <w:keepNext/>
        <w:keepLines/>
        <w:jc w:val="both"/>
        <w:rPr>
          <w:rFonts w:ascii="Tahoma" w:hAnsi="Tahoma" w:cs="Tahoma"/>
          <w:color w:val="000000" w:themeColor="text1"/>
        </w:rPr>
      </w:pPr>
    </w:p>
    <w:p w14:paraId="43845B27" w14:textId="2D89FC8A" w:rsidR="00A86A13" w:rsidRDefault="00A86A13" w:rsidP="00AB5935">
      <w:pPr>
        <w:keepNext/>
        <w:keepLines/>
        <w:jc w:val="both"/>
        <w:rPr>
          <w:rFonts w:ascii="Tahoma" w:hAnsi="Tahoma" w:cs="Tahoma"/>
          <w:color w:val="000000" w:themeColor="text1"/>
        </w:rPr>
      </w:pPr>
    </w:p>
    <w:p w14:paraId="21A9F8C6" w14:textId="353A423A" w:rsidR="00A86A13" w:rsidRDefault="00A86A13" w:rsidP="00AB5935">
      <w:pPr>
        <w:keepNext/>
        <w:keepLines/>
        <w:jc w:val="both"/>
        <w:rPr>
          <w:rFonts w:ascii="Tahoma" w:hAnsi="Tahoma" w:cs="Tahoma"/>
          <w:color w:val="000000" w:themeColor="text1"/>
        </w:rPr>
      </w:pPr>
    </w:p>
    <w:p w14:paraId="170B727B" w14:textId="7055D06F" w:rsidR="00A86A13" w:rsidRDefault="00A86A13" w:rsidP="00AB5935">
      <w:pPr>
        <w:keepNext/>
        <w:keepLines/>
        <w:jc w:val="both"/>
        <w:rPr>
          <w:rFonts w:ascii="Tahoma" w:hAnsi="Tahoma" w:cs="Tahoma"/>
          <w:color w:val="000000" w:themeColor="text1"/>
        </w:rPr>
      </w:pPr>
    </w:p>
    <w:p w14:paraId="272A20B2" w14:textId="6D1E270A" w:rsidR="00A86A13" w:rsidRDefault="00A86A13" w:rsidP="00AB5935">
      <w:pPr>
        <w:keepNext/>
        <w:keepLines/>
        <w:jc w:val="both"/>
        <w:rPr>
          <w:rFonts w:ascii="Tahoma" w:hAnsi="Tahoma" w:cs="Tahoma"/>
          <w:color w:val="000000" w:themeColor="text1"/>
        </w:rPr>
      </w:pPr>
    </w:p>
    <w:p w14:paraId="1C0E764A" w14:textId="0F69C1E1" w:rsidR="00A86A13" w:rsidRPr="00727046" w:rsidRDefault="00A86A13"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3C9F9467" w14:textId="77777777" w:rsidTr="006C1AC9">
        <w:tc>
          <w:tcPr>
            <w:tcW w:w="7725" w:type="dxa"/>
          </w:tcPr>
          <w:p w14:paraId="4B8E8F5F" w14:textId="77777777" w:rsidR="006C1AC9" w:rsidRPr="00C8579C" w:rsidRDefault="001F503D" w:rsidP="00AB5935">
            <w:pPr>
              <w:keepNext/>
              <w:keepLines/>
              <w:jc w:val="both"/>
              <w:rPr>
                <w:rFonts w:ascii="Tahoma" w:hAnsi="Tahoma" w:cs="Tahoma"/>
              </w:rPr>
            </w:pPr>
            <w:r>
              <w:rPr>
                <w:rFonts w:ascii="Tahoma" w:hAnsi="Tahoma" w:cs="Tahoma"/>
              </w:rPr>
              <w:lastRenderedPageBreak/>
              <w:t>PREDRAČUN</w:t>
            </w:r>
          </w:p>
        </w:tc>
        <w:tc>
          <w:tcPr>
            <w:tcW w:w="1417" w:type="dxa"/>
          </w:tcPr>
          <w:p w14:paraId="371F08C1" w14:textId="77777777" w:rsidR="006C1AC9" w:rsidRPr="00C8579C" w:rsidRDefault="006C1AC9" w:rsidP="00AB5935">
            <w:pPr>
              <w:keepNext/>
              <w:keepLines/>
              <w:jc w:val="both"/>
              <w:rPr>
                <w:rFonts w:ascii="Tahoma" w:hAnsi="Tahoma" w:cs="Tahoma"/>
                <w:b/>
                <w:i/>
              </w:rPr>
            </w:pPr>
          </w:p>
        </w:tc>
      </w:tr>
    </w:tbl>
    <w:p w14:paraId="510D0769" w14:textId="77777777" w:rsidR="006C1AC9" w:rsidRPr="00C8579C" w:rsidRDefault="006C1AC9" w:rsidP="00AB5935">
      <w:pPr>
        <w:keepNext/>
        <w:keepLines/>
        <w:jc w:val="both"/>
        <w:rPr>
          <w:rFonts w:ascii="Tahoma" w:hAnsi="Tahoma" w:cs="Tahoma"/>
        </w:rPr>
      </w:pPr>
    </w:p>
    <w:p w14:paraId="7BE238BC" w14:textId="77777777" w:rsidR="006C1AC9" w:rsidRPr="00C8579C" w:rsidRDefault="006C1AC9" w:rsidP="00AB5935">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0A76C39" w14:textId="77777777" w:rsidR="006C1AC9" w:rsidRPr="00C8579C" w:rsidRDefault="006C1AC9" w:rsidP="00AB5935">
      <w:pPr>
        <w:keepNext/>
        <w:keepLines/>
        <w:jc w:val="both"/>
        <w:rPr>
          <w:rFonts w:ascii="Tahoma" w:hAnsi="Tahoma" w:cs="Tahoma"/>
        </w:rPr>
      </w:pPr>
    </w:p>
    <w:p w14:paraId="3E993CC2" w14:textId="0ECB1CA6" w:rsidR="008456A5" w:rsidRDefault="006C1AC9" w:rsidP="00AB5935">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6B50AC" w:rsidRPr="006B50AC">
        <w:rPr>
          <w:rFonts w:ascii="Tahoma" w:hAnsi="Tahoma" w:cs="Tahoma"/>
          <w:b/>
        </w:rPr>
        <w:t>VKS</w:t>
      </w:r>
      <w:r w:rsidR="006B50AC">
        <w:rPr>
          <w:rFonts w:ascii="Tahoma" w:hAnsi="Tahoma" w:cs="Tahoma"/>
          <w:b/>
        </w:rPr>
        <w:t xml:space="preserve"> </w:t>
      </w:r>
      <w:r w:rsidR="006B50AC" w:rsidRPr="006B50AC">
        <w:rPr>
          <w:rFonts w:ascii="Tahoma" w:hAnsi="Tahoma" w:cs="Tahoma"/>
          <w:b/>
        </w:rPr>
        <w:t>-</w:t>
      </w:r>
      <w:r w:rsidR="006B50AC">
        <w:rPr>
          <w:rFonts w:ascii="Tahoma" w:hAnsi="Tahoma" w:cs="Tahoma"/>
          <w:b/>
        </w:rPr>
        <w:t xml:space="preserve"> </w:t>
      </w:r>
      <w:r w:rsidR="008456A5">
        <w:rPr>
          <w:rFonts w:ascii="Tahoma" w:hAnsi="Tahoma" w:cs="Tahoma"/>
          <w:b/>
        </w:rPr>
        <w:t>67</w:t>
      </w:r>
      <w:r w:rsidR="006B50AC" w:rsidRPr="006B50AC">
        <w:rPr>
          <w:rFonts w:ascii="Tahoma" w:hAnsi="Tahoma" w:cs="Tahoma"/>
          <w:b/>
        </w:rPr>
        <w:t xml:space="preserve">/22 </w:t>
      </w:r>
      <w:r w:rsidR="008456A5" w:rsidRPr="00EF2A1F">
        <w:rPr>
          <w:rFonts w:ascii="Tahoma" w:hAnsi="Tahoma" w:cs="Tahoma"/>
          <w:b/>
        </w:rPr>
        <w:t>Dobava nadomestnih delov in servisiranje tovornih vozil in delovnih strojev</w:t>
      </w:r>
    </w:p>
    <w:p w14:paraId="2116C567" w14:textId="649E4062" w:rsidR="009E2824" w:rsidRDefault="009E2824" w:rsidP="00AB5935">
      <w:pPr>
        <w:keepNext/>
        <w:keepLines/>
        <w:jc w:val="both"/>
        <w:rPr>
          <w:rFonts w:ascii="Tahoma" w:hAnsi="Tahoma" w:cs="Tahoma"/>
          <w:b/>
        </w:rPr>
      </w:pPr>
    </w:p>
    <w:p w14:paraId="2618E7F0" w14:textId="7B99F2C8" w:rsidR="009E2824" w:rsidRPr="009E2824" w:rsidRDefault="009E2824" w:rsidP="00AB5935">
      <w:pPr>
        <w:keepNext/>
        <w:keepLines/>
        <w:jc w:val="both"/>
        <w:rPr>
          <w:rFonts w:ascii="Tahoma" w:hAnsi="Tahoma" w:cs="Tahoma"/>
        </w:rPr>
      </w:pPr>
      <w:r>
        <w:rPr>
          <w:rFonts w:ascii="Tahoma" w:hAnsi="Tahoma" w:cs="Tahoma"/>
          <w:b/>
        </w:rPr>
        <w:t>PONUDBENA CENA BREZ DDV</w:t>
      </w:r>
    </w:p>
    <w:p w14:paraId="2EB56CCD" w14:textId="77777777" w:rsidR="009E2824" w:rsidRDefault="009E2824" w:rsidP="00AB5935">
      <w:pPr>
        <w:keepNext/>
        <w:keepLines/>
        <w:jc w:val="both"/>
        <w:rPr>
          <w:rFonts w:ascii="Tahoma" w:hAnsi="Tahoma" w:cs="Tahoma"/>
          <w:b/>
        </w:rPr>
      </w:pPr>
    </w:p>
    <w:tbl>
      <w:tblPr>
        <w:tblStyle w:val="Tabelamrea"/>
        <w:tblpPr w:leftFromText="141" w:rightFromText="141" w:vertAnchor="text" w:tblpY="1"/>
        <w:tblOverlap w:val="never"/>
        <w:tblW w:w="9209" w:type="dxa"/>
        <w:tblLook w:val="04A0" w:firstRow="1" w:lastRow="0" w:firstColumn="1" w:lastColumn="0" w:noHBand="0" w:noVBand="1"/>
      </w:tblPr>
      <w:tblGrid>
        <w:gridCol w:w="4673"/>
        <w:gridCol w:w="2126"/>
        <w:gridCol w:w="2410"/>
      </w:tblGrid>
      <w:tr w:rsidR="00E677B1" w14:paraId="45DBAB4A" w14:textId="77777777" w:rsidTr="009E2824">
        <w:tc>
          <w:tcPr>
            <w:tcW w:w="4673" w:type="dxa"/>
            <w:vAlign w:val="center"/>
          </w:tcPr>
          <w:p w14:paraId="0FF1F988" w14:textId="77777777" w:rsidR="00E677B1" w:rsidRPr="00EF2A1F" w:rsidRDefault="00E677B1" w:rsidP="00AB5935">
            <w:pPr>
              <w:keepNext/>
              <w:keepLines/>
              <w:contextualSpacing/>
              <w:jc w:val="both"/>
              <w:rPr>
                <w:rFonts w:ascii="Tahoma" w:hAnsi="Tahoma" w:cs="Tahoma"/>
                <w:b/>
              </w:rPr>
            </w:pPr>
          </w:p>
          <w:p w14:paraId="06FF2DD9" w14:textId="50FE8709"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b/>
                <w:sz w:val="18"/>
                <w:szCs w:val="18"/>
              </w:rPr>
              <w:t>Številka in naziv sklopa</w:t>
            </w:r>
          </w:p>
        </w:tc>
        <w:tc>
          <w:tcPr>
            <w:tcW w:w="2126" w:type="dxa"/>
            <w:vAlign w:val="center"/>
          </w:tcPr>
          <w:p w14:paraId="4F8F39B0" w14:textId="77777777" w:rsidR="00E677B1" w:rsidRPr="00EF2A1F" w:rsidRDefault="00E677B1" w:rsidP="00AB5935">
            <w:pPr>
              <w:keepNext/>
              <w:keepLines/>
              <w:contextualSpacing/>
              <w:jc w:val="both"/>
              <w:rPr>
                <w:rFonts w:ascii="Tahoma" w:eastAsia="Calibri" w:hAnsi="Tahoma" w:cs="Tahoma"/>
                <w:sz w:val="18"/>
                <w:szCs w:val="18"/>
                <w:lang w:eastAsia="en-US"/>
              </w:rPr>
            </w:pPr>
            <w:r w:rsidRPr="00EF2A1F">
              <w:rPr>
                <w:rFonts w:ascii="Tahoma" w:eastAsia="Calibri" w:hAnsi="Tahoma" w:cs="Tahoma"/>
                <w:sz w:val="18"/>
                <w:szCs w:val="18"/>
                <w:lang w:eastAsia="en-US"/>
              </w:rPr>
              <w:t>PONUDBO ODDAJAMO ZA SKLOP</w:t>
            </w:r>
          </w:p>
          <w:p w14:paraId="068E8A32" w14:textId="44A4F179"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b/>
                <w:sz w:val="18"/>
                <w:szCs w:val="18"/>
                <w:lang w:eastAsia="en-US"/>
              </w:rPr>
              <w:t>(ustrezno obkrožite)</w:t>
            </w:r>
          </w:p>
        </w:tc>
        <w:tc>
          <w:tcPr>
            <w:tcW w:w="2410" w:type="dxa"/>
            <w:vAlign w:val="center"/>
          </w:tcPr>
          <w:p w14:paraId="255841A9" w14:textId="06D09550" w:rsidR="00E677B1" w:rsidRDefault="00E677B1" w:rsidP="00AB5935">
            <w:pPr>
              <w:keepNext/>
              <w:keepLines/>
              <w:spacing w:after="120" w:line="312" w:lineRule="auto"/>
              <w:contextualSpacing/>
              <w:jc w:val="both"/>
              <w:rPr>
                <w:rFonts w:ascii="Tahoma" w:hAnsi="Tahoma" w:cs="Tahoma"/>
                <w:b/>
              </w:rPr>
            </w:pPr>
            <w:r w:rsidRPr="00AD102C">
              <w:rPr>
                <w:rFonts w:ascii="Tahoma" w:eastAsia="Calibri" w:hAnsi="Tahoma" w:cs="Tahoma"/>
                <w:sz w:val="18"/>
                <w:szCs w:val="18"/>
                <w:lang w:eastAsia="en-US"/>
              </w:rPr>
              <w:t>PONUDBENA CENA V EUR brez DDV</w:t>
            </w:r>
          </w:p>
        </w:tc>
      </w:tr>
      <w:tr w:rsidR="00E677B1" w14:paraId="6B271A49" w14:textId="77777777" w:rsidTr="009E2824">
        <w:tc>
          <w:tcPr>
            <w:tcW w:w="4673" w:type="dxa"/>
            <w:vAlign w:val="center"/>
          </w:tcPr>
          <w:p w14:paraId="174706E2" w14:textId="1195E3F1" w:rsidR="00E677B1" w:rsidRDefault="00E677B1" w:rsidP="00AB5935">
            <w:pPr>
              <w:keepNext/>
              <w:keepLines/>
              <w:spacing w:after="120" w:line="312" w:lineRule="auto"/>
              <w:contextualSpacing/>
              <w:jc w:val="both"/>
              <w:rPr>
                <w:rFonts w:ascii="Tahoma" w:hAnsi="Tahoma" w:cs="Tahoma"/>
                <w:b/>
              </w:rPr>
            </w:pPr>
            <w:r>
              <w:rPr>
                <w:rFonts w:ascii="Tahoma" w:hAnsi="Tahoma" w:cs="Tahoma"/>
              </w:rPr>
              <w:t xml:space="preserve">Sklop št. 1: </w:t>
            </w:r>
            <w:r w:rsidRPr="00EF2A1F">
              <w:rPr>
                <w:rFonts w:ascii="Tahoma" w:hAnsi="Tahoma" w:cs="Tahoma"/>
              </w:rPr>
              <w:t>MERCEDES BENZ (zajema tudi vzdrževanje)</w:t>
            </w:r>
          </w:p>
        </w:tc>
        <w:tc>
          <w:tcPr>
            <w:tcW w:w="2126" w:type="dxa"/>
            <w:vAlign w:val="center"/>
          </w:tcPr>
          <w:p w14:paraId="1ADFCD24" w14:textId="3E565CB5"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16CDAB08" w14:textId="77777777" w:rsidR="00E677B1" w:rsidRDefault="00E677B1" w:rsidP="00AB5935">
            <w:pPr>
              <w:keepNext/>
              <w:keepLines/>
              <w:spacing w:after="120" w:line="312" w:lineRule="auto"/>
              <w:contextualSpacing/>
              <w:jc w:val="both"/>
              <w:rPr>
                <w:rFonts w:ascii="Tahoma" w:hAnsi="Tahoma" w:cs="Tahoma"/>
                <w:b/>
              </w:rPr>
            </w:pPr>
          </w:p>
        </w:tc>
      </w:tr>
      <w:tr w:rsidR="00E677B1" w14:paraId="032B438D" w14:textId="77777777" w:rsidTr="009E2824">
        <w:tc>
          <w:tcPr>
            <w:tcW w:w="4673" w:type="dxa"/>
            <w:vAlign w:val="center"/>
          </w:tcPr>
          <w:p w14:paraId="56284E31" w14:textId="122F6286"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št. 2:</w:t>
            </w:r>
            <w:r w:rsidRPr="00EF2A1F">
              <w:rPr>
                <w:rFonts w:ascii="Tahoma" w:hAnsi="Tahoma" w:cs="Tahoma"/>
                <w:color w:val="000000"/>
              </w:rPr>
              <w:t xml:space="preserve"> </w:t>
            </w:r>
            <w:r w:rsidRPr="00EF2A1F">
              <w:rPr>
                <w:rFonts w:ascii="Tahoma" w:hAnsi="Tahoma" w:cs="Tahoma"/>
              </w:rPr>
              <w:t>MAN splošni deli (zajema tudi vzdrževanje)</w:t>
            </w:r>
          </w:p>
        </w:tc>
        <w:tc>
          <w:tcPr>
            <w:tcW w:w="2126" w:type="dxa"/>
            <w:vAlign w:val="center"/>
          </w:tcPr>
          <w:p w14:paraId="634C8863" w14:textId="3EE36F31"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A192EF6" w14:textId="77777777" w:rsidR="00E677B1" w:rsidRDefault="00E677B1" w:rsidP="00AB5935">
            <w:pPr>
              <w:keepNext/>
              <w:keepLines/>
              <w:spacing w:after="120" w:line="312" w:lineRule="auto"/>
              <w:contextualSpacing/>
              <w:jc w:val="both"/>
              <w:rPr>
                <w:rFonts w:ascii="Tahoma" w:hAnsi="Tahoma" w:cs="Tahoma"/>
                <w:b/>
              </w:rPr>
            </w:pPr>
          </w:p>
        </w:tc>
      </w:tr>
      <w:tr w:rsidR="00E677B1" w14:paraId="06F7811B" w14:textId="77777777" w:rsidTr="009E2824">
        <w:tc>
          <w:tcPr>
            <w:tcW w:w="4673" w:type="dxa"/>
            <w:vAlign w:val="center"/>
          </w:tcPr>
          <w:p w14:paraId="2DCB23D5" w14:textId="362D93B4"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color w:val="000000"/>
              </w:rPr>
              <w:t xml:space="preserve">Sklop št. 3: </w:t>
            </w:r>
            <w:r w:rsidRPr="00EF2A1F">
              <w:rPr>
                <w:rFonts w:ascii="Tahoma" w:hAnsi="Tahoma" w:cs="Tahoma"/>
              </w:rPr>
              <w:t>Smetarske nadgradnje STUMMER IN OCHSNER (zajema tudi vzdrževanje)</w:t>
            </w:r>
          </w:p>
        </w:tc>
        <w:tc>
          <w:tcPr>
            <w:tcW w:w="2126" w:type="dxa"/>
            <w:vAlign w:val="center"/>
          </w:tcPr>
          <w:p w14:paraId="652A7147" w14:textId="0D881F42"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848ABE7" w14:textId="77777777" w:rsidR="00E677B1" w:rsidRDefault="00E677B1" w:rsidP="00AB5935">
            <w:pPr>
              <w:keepNext/>
              <w:keepLines/>
              <w:spacing w:after="120" w:line="312" w:lineRule="auto"/>
              <w:contextualSpacing/>
              <w:jc w:val="both"/>
              <w:rPr>
                <w:rFonts w:ascii="Tahoma" w:hAnsi="Tahoma" w:cs="Tahoma"/>
                <w:b/>
              </w:rPr>
            </w:pPr>
          </w:p>
        </w:tc>
      </w:tr>
      <w:tr w:rsidR="00E677B1" w14:paraId="5BCB4F71" w14:textId="77777777" w:rsidTr="009E2824">
        <w:tc>
          <w:tcPr>
            <w:tcW w:w="4673" w:type="dxa"/>
            <w:vAlign w:val="center"/>
          </w:tcPr>
          <w:p w14:paraId="6020A786" w14:textId="3A23E9AA"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color w:val="000000"/>
              </w:rPr>
              <w:t xml:space="preserve">Sklop št. 4: </w:t>
            </w:r>
            <w:r w:rsidRPr="00EF2A1F">
              <w:rPr>
                <w:rFonts w:ascii="Tahoma" w:hAnsi="Tahoma" w:cs="Tahoma"/>
              </w:rPr>
              <w:t>Smetarske nadgradnje M-U-T</w:t>
            </w:r>
          </w:p>
        </w:tc>
        <w:tc>
          <w:tcPr>
            <w:tcW w:w="2126" w:type="dxa"/>
            <w:vAlign w:val="center"/>
          </w:tcPr>
          <w:p w14:paraId="5FC79ACA" w14:textId="0EC7EB90"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78A32CB" w14:textId="77777777" w:rsidR="00E677B1" w:rsidRDefault="00E677B1" w:rsidP="00AB5935">
            <w:pPr>
              <w:keepNext/>
              <w:keepLines/>
              <w:spacing w:after="120" w:line="312" w:lineRule="auto"/>
              <w:contextualSpacing/>
              <w:jc w:val="both"/>
              <w:rPr>
                <w:rFonts w:ascii="Tahoma" w:hAnsi="Tahoma" w:cs="Tahoma"/>
                <w:b/>
              </w:rPr>
            </w:pPr>
          </w:p>
        </w:tc>
      </w:tr>
      <w:tr w:rsidR="00E677B1" w14:paraId="1D86D8F0" w14:textId="77777777" w:rsidTr="009E2824">
        <w:tc>
          <w:tcPr>
            <w:tcW w:w="4673" w:type="dxa"/>
            <w:vAlign w:val="center"/>
          </w:tcPr>
          <w:p w14:paraId="21B376A6" w14:textId="26A4ADC2"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 xml:space="preserve">Sklop 5:  </w:t>
            </w:r>
            <w:proofErr w:type="spellStart"/>
            <w:r w:rsidRPr="00EF2A1F">
              <w:rPr>
                <w:rFonts w:ascii="Tahoma" w:hAnsi="Tahoma" w:cs="Tahoma"/>
              </w:rPr>
              <w:t>Pometalni</w:t>
            </w:r>
            <w:proofErr w:type="spellEnd"/>
            <w:r w:rsidRPr="00EF2A1F">
              <w:rPr>
                <w:rFonts w:ascii="Tahoma" w:hAnsi="Tahoma" w:cs="Tahoma"/>
              </w:rPr>
              <w:t xml:space="preserve"> stroji BUCHER</w:t>
            </w:r>
          </w:p>
        </w:tc>
        <w:tc>
          <w:tcPr>
            <w:tcW w:w="2126" w:type="dxa"/>
            <w:vAlign w:val="center"/>
          </w:tcPr>
          <w:p w14:paraId="7CDB748D" w14:textId="16AAB908"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A13328C" w14:textId="77777777" w:rsidR="00E677B1" w:rsidRDefault="00E677B1" w:rsidP="00AB5935">
            <w:pPr>
              <w:keepNext/>
              <w:keepLines/>
              <w:spacing w:after="120" w:line="312" w:lineRule="auto"/>
              <w:contextualSpacing/>
              <w:jc w:val="both"/>
              <w:rPr>
                <w:rFonts w:ascii="Tahoma" w:hAnsi="Tahoma" w:cs="Tahoma"/>
                <w:b/>
              </w:rPr>
            </w:pPr>
          </w:p>
        </w:tc>
      </w:tr>
      <w:tr w:rsidR="00E677B1" w14:paraId="773C41DC" w14:textId="77777777" w:rsidTr="009E2824">
        <w:tc>
          <w:tcPr>
            <w:tcW w:w="4673" w:type="dxa"/>
            <w:vAlign w:val="center"/>
          </w:tcPr>
          <w:p w14:paraId="593D2BE1" w14:textId="2E891B4F"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6:  Nadgradnje PALFINGER (zajema tudi vzdrževanje)</w:t>
            </w:r>
          </w:p>
        </w:tc>
        <w:tc>
          <w:tcPr>
            <w:tcW w:w="2126" w:type="dxa"/>
            <w:vAlign w:val="center"/>
          </w:tcPr>
          <w:p w14:paraId="1AC93586" w14:textId="5CE9706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341726E7" w14:textId="77777777" w:rsidR="00E677B1" w:rsidRDefault="00E677B1" w:rsidP="00AB5935">
            <w:pPr>
              <w:keepNext/>
              <w:keepLines/>
              <w:spacing w:after="120" w:line="312" w:lineRule="auto"/>
              <w:contextualSpacing/>
              <w:jc w:val="both"/>
              <w:rPr>
                <w:rFonts w:ascii="Tahoma" w:hAnsi="Tahoma" w:cs="Tahoma"/>
                <w:b/>
              </w:rPr>
            </w:pPr>
          </w:p>
        </w:tc>
      </w:tr>
      <w:tr w:rsidR="00E677B1" w14:paraId="05BB64AE" w14:textId="77777777" w:rsidTr="009E2824">
        <w:tc>
          <w:tcPr>
            <w:tcW w:w="4673" w:type="dxa"/>
            <w:vAlign w:val="center"/>
          </w:tcPr>
          <w:p w14:paraId="5DB77BDF" w14:textId="0289FCEF"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7:  Stroji VOLVO (zajema tudi vzdrževanje)</w:t>
            </w:r>
          </w:p>
        </w:tc>
        <w:tc>
          <w:tcPr>
            <w:tcW w:w="2126" w:type="dxa"/>
            <w:vAlign w:val="center"/>
          </w:tcPr>
          <w:p w14:paraId="63180A07" w14:textId="02B90451"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C459D97" w14:textId="77777777" w:rsidR="00E677B1" w:rsidRDefault="00E677B1" w:rsidP="00AB5935">
            <w:pPr>
              <w:keepNext/>
              <w:keepLines/>
              <w:spacing w:after="120" w:line="312" w:lineRule="auto"/>
              <w:contextualSpacing/>
              <w:jc w:val="both"/>
              <w:rPr>
                <w:rFonts w:ascii="Tahoma" w:hAnsi="Tahoma" w:cs="Tahoma"/>
                <w:b/>
              </w:rPr>
            </w:pPr>
          </w:p>
        </w:tc>
      </w:tr>
      <w:tr w:rsidR="00E677B1" w14:paraId="078B31C2" w14:textId="77777777" w:rsidTr="009E2824">
        <w:tc>
          <w:tcPr>
            <w:tcW w:w="4673" w:type="dxa"/>
            <w:vAlign w:val="center"/>
          </w:tcPr>
          <w:p w14:paraId="01120AE2" w14:textId="0EE74058"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8:  Stroji CATERPILLAR (zajema tudi vzdrževanje)</w:t>
            </w:r>
          </w:p>
        </w:tc>
        <w:tc>
          <w:tcPr>
            <w:tcW w:w="2126" w:type="dxa"/>
            <w:vAlign w:val="center"/>
          </w:tcPr>
          <w:p w14:paraId="2C381EE6" w14:textId="589C1AD2"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0062A23" w14:textId="77777777" w:rsidR="00E677B1" w:rsidRDefault="00E677B1" w:rsidP="00AB5935">
            <w:pPr>
              <w:keepNext/>
              <w:keepLines/>
              <w:spacing w:after="120" w:line="312" w:lineRule="auto"/>
              <w:contextualSpacing/>
              <w:jc w:val="both"/>
              <w:rPr>
                <w:rFonts w:ascii="Tahoma" w:hAnsi="Tahoma" w:cs="Tahoma"/>
                <w:b/>
              </w:rPr>
            </w:pPr>
          </w:p>
        </w:tc>
      </w:tr>
      <w:tr w:rsidR="00E677B1" w14:paraId="2BCF43E2" w14:textId="77777777" w:rsidTr="009E2824">
        <w:tc>
          <w:tcPr>
            <w:tcW w:w="4673" w:type="dxa"/>
            <w:vAlign w:val="center"/>
          </w:tcPr>
          <w:p w14:paraId="0200A1AE" w14:textId="77BDDEF8"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9: Filtri</w:t>
            </w:r>
          </w:p>
        </w:tc>
        <w:tc>
          <w:tcPr>
            <w:tcW w:w="2126" w:type="dxa"/>
            <w:vAlign w:val="center"/>
          </w:tcPr>
          <w:p w14:paraId="6D47508E" w14:textId="4A1FC14F"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3EA3A66" w14:textId="77777777" w:rsidR="00E677B1" w:rsidRDefault="00E677B1" w:rsidP="00AB5935">
            <w:pPr>
              <w:keepNext/>
              <w:keepLines/>
              <w:spacing w:after="120" w:line="312" w:lineRule="auto"/>
              <w:contextualSpacing/>
              <w:jc w:val="both"/>
              <w:rPr>
                <w:rFonts w:ascii="Tahoma" w:hAnsi="Tahoma" w:cs="Tahoma"/>
                <w:b/>
              </w:rPr>
            </w:pPr>
          </w:p>
        </w:tc>
      </w:tr>
      <w:tr w:rsidR="00E677B1" w14:paraId="778EE273" w14:textId="77777777" w:rsidTr="009E2824">
        <w:tc>
          <w:tcPr>
            <w:tcW w:w="4673" w:type="dxa"/>
            <w:vAlign w:val="center"/>
          </w:tcPr>
          <w:p w14:paraId="496BECFF" w14:textId="3F47DF39"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10: Zavore</w:t>
            </w:r>
          </w:p>
        </w:tc>
        <w:tc>
          <w:tcPr>
            <w:tcW w:w="2126" w:type="dxa"/>
            <w:vAlign w:val="center"/>
          </w:tcPr>
          <w:p w14:paraId="4C6FDFCF" w14:textId="434B5A49"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AE9D49F" w14:textId="77777777" w:rsidR="00E677B1" w:rsidRDefault="00E677B1" w:rsidP="00AB5935">
            <w:pPr>
              <w:keepNext/>
              <w:keepLines/>
              <w:spacing w:after="120" w:line="312" w:lineRule="auto"/>
              <w:contextualSpacing/>
              <w:jc w:val="both"/>
              <w:rPr>
                <w:rFonts w:ascii="Tahoma" w:hAnsi="Tahoma" w:cs="Tahoma"/>
                <w:b/>
              </w:rPr>
            </w:pPr>
          </w:p>
        </w:tc>
      </w:tr>
      <w:tr w:rsidR="00E677B1" w14:paraId="68BF8240" w14:textId="77777777" w:rsidTr="009E2824">
        <w:tc>
          <w:tcPr>
            <w:tcW w:w="4673" w:type="dxa"/>
            <w:vAlign w:val="center"/>
          </w:tcPr>
          <w:p w14:paraId="3F925E5F" w14:textId="3CD36E6C"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11: Akumulatorji</w:t>
            </w:r>
          </w:p>
        </w:tc>
        <w:tc>
          <w:tcPr>
            <w:tcW w:w="2126" w:type="dxa"/>
            <w:vAlign w:val="center"/>
          </w:tcPr>
          <w:p w14:paraId="6D3B4172" w14:textId="163FFF2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154A9193" w14:textId="77777777" w:rsidR="00E677B1" w:rsidRDefault="00E677B1" w:rsidP="00AB5935">
            <w:pPr>
              <w:keepNext/>
              <w:keepLines/>
              <w:spacing w:after="120" w:line="312" w:lineRule="auto"/>
              <w:contextualSpacing/>
              <w:jc w:val="both"/>
              <w:rPr>
                <w:rFonts w:ascii="Tahoma" w:hAnsi="Tahoma" w:cs="Tahoma"/>
                <w:b/>
              </w:rPr>
            </w:pPr>
          </w:p>
        </w:tc>
      </w:tr>
      <w:tr w:rsidR="00E677B1" w14:paraId="492BC647" w14:textId="77777777" w:rsidTr="009E2824">
        <w:tc>
          <w:tcPr>
            <w:tcW w:w="4673" w:type="dxa"/>
            <w:vAlign w:val="center"/>
          </w:tcPr>
          <w:p w14:paraId="15F4C6E4" w14:textId="302C2D72"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12: Ostali nadomestni deli</w:t>
            </w:r>
          </w:p>
        </w:tc>
        <w:tc>
          <w:tcPr>
            <w:tcW w:w="2126" w:type="dxa"/>
            <w:vAlign w:val="center"/>
          </w:tcPr>
          <w:p w14:paraId="6A7ED30C" w14:textId="29D843AF"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1E73525F" w14:textId="77777777" w:rsidR="00E677B1" w:rsidRDefault="00E677B1" w:rsidP="00AB5935">
            <w:pPr>
              <w:keepNext/>
              <w:keepLines/>
              <w:spacing w:after="120" w:line="312" w:lineRule="auto"/>
              <w:contextualSpacing/>
              <w:jc w:val="both"/>
              <w:rPr>
                <w:rFonts w:ascii="Tahoma" w:hAnsi="Tahoma" w:cs="Tahoma"/>
                <w:b/>
              </w:rPr>
            </w:pPr>
          </w:p>
        </w:tc>
      </w:tr>
      <w:tr w:rsidR="00E677B1" w14:paraId="2A05E9C4" w14:textId="77777777" w:rsidTr="009E2824">
        <w:tc>
          <w:tcPr>
            <w:tcW w:w="4673" w:type="dxa"/>
            <w:vAlign w:val="center"/>
          </w:tcPr>
          <w:p w14:paraId="2F625B60" w14:textId="68A95F2C"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13: Nadomestni deli IVECO (zajema tudi vzdrževanje)</w:t>
            </w:r>
          </w:p>
        </w:tc>
        <w:tc>
          <w:tcPr>
            <w:tcW w:w="2126" w:type="dxa"/>
            <w:vAlign w:val="center"/>
          </w:tcPr>
          <w:p w14:paraId="6B583396" w14:textId="44B50994"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31BFE6CC" w14:textId="77777777" w:rsidR="00E677B1" w:rsidRDefault="00E677B1" w:rsidP="00AB5935">
            <w:pPr>
              <w:keepNext/>
              <w:keepLines/>
              <w:spacing w:after="120" w:line="312" w:lineRule="auto"/>
              <w:contextualSpacing/>
              <w:jc w:val="both"/>
              <w:rPr>
                <w:rFonts w:ascii="Tahoma" w:hAnsi="Tahoma" w:cs="Tahoma"/>
                <w:b/>
              </w:rPr>
            </w:pPr>
          </w:p>
        </w:tc>
      </w:tr>
      <w:tr w:rsidR="00E677B1" w14:paraId="3EF06B62" w14:textId="77777777" w:rsidTr="009E2824">
        <w:tc>
          <w:tcPr>
            <w:tcW w:w="4673" w:type="dxa"/>
            <w:vAlign w:val="center"/>
          </w:tcPr>
          <w:p w14:paraId="3FE5CCE2" w14:textId="703D5080"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14: Ličarski material</w:t>
            </w:r>
          </w:p>
        </w:tc>
        <w:tc>
          <w:tcPr>
            <w:tcW w:w="2126" w:type="dxa"/>
            <w:vAlign w:val="center"/>
          </w:tcPr>
          <w:p w14:paraId="6DF1DB48" w14:textId="7B462141"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276498C" w14:textId="77777777" w:rsidR="00E677B1" w:rsidRDefault="00E677B1" w:rsidP="00AB5935">
            <w:pPr>
              <w:keepNext/>
              <w:keepLines/>
              <w:spacing w:after="120" w:line="312" w:lineRule="auto"/>
              <w:contextualSpacing/>
              <w:jc w:val="both"/>
              <w:rPr>
                <w:rFonts w:ascii="Tahoma" w:hAnsi="Tahoma" w:cs="Tahoma"/>
                <w:b/>
              </w:rPr>
            </w:pPr>
          </w:p>
        </w:tc>
      </w:tr>
      <w:tr w:rsidR="00E677B1" w14:paraId="2E176A1F" w14:textId="77777777" w:rsidTr="009E2824">
        <w:tc>
          <w:tcPr>
            <w:tcW w:w="4673" w:type="dxa"/>
            <w:vAlign w:val="center"/>
          </w:tcPr>
          <w:p w14:paraId="28545B41" w14:textId="4C76A409"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15: Hidravlične in ostale cevi ter priključki (izdelava in popravilo)</w:t>
            </w:r>
          </w:p>
        </w:tc>
        <w:tc>
          <w:tcPr>
            <w:tcW w:w="2126" w:type="dxa"/>
            <w:vAlign w:val="center"/>
          </w:tcPr>
          <w:p w14:paraId="473D9F7C" w14:textId="7E7FDCFC"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21C2DD8" w14:textId="77777777" w:rsidR="00E677B1" w:rsidRDefault="00E677B1" w:rsidP="00AB5935">
            <w:pPr>
              <w:keepNext/>
              <w:keepLines/>
              <w:spacing w:after="120" w:line="312" w:lineRule="auto"/>
              <w:contextualSpacing/>
              <w:jc w:val="both"/>
              <w:rPr>
                <w:rFonts w:ascii="Tahoma" w:hAnsi="Tahoma" w:cs="Tahoma"/>
                <w:b/>
              </w:rPr>
            </w:pPr>
          </w:p>
        </w:tc>
      </w:tr>
      <w:tr w:rsidR="00E677B1" w14:paraId="6BD0BB35" w14:textId="77777777" w:rsidTr="009E2824">
        <w:tc>
          <w:tcPr>
            <w:tcW w:w="4673" w:type="dxa"/>
            <w:vAlign w:val="center"/>
          </w:tcPr>
          <w:p w14:paraId="534EF902" w14:textId="0A4DA916"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16: Smetarske nadgradnje TERBERG (zajema tudi vzdrževanje)</w:t>
            </w:r>
          </w:p>
        </w:tc>
        <w:tc>
          <w:tcPr>
            <w:tcW w:w="2126" w:type="dxa"/>
            <w:vAlign w:val="center"/>
          </w:tcPr>
          <w:p w14:paraId="17B3A216" w14:textId="605C5614"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15DF018" w14:textId="77777777" w:rsidR="00E677B1" w:rsidRDefault="00E677B1" w:rsidP="00AB5935">
            <w:pPr>
              <w:keepNext/>
              <w:keepLines/>
              <w:spacing w:after="120" w:line="312" w:lineRule="auto"/>
              <w:contextualSpacing/>
              <w:jc w:val="both"/>
              <w:rPr>
                <w:rFonts w:ascii="Tahoma" w:hAnsi="Tahoma" w:cs="Tahoma"/>
                <w:b/>
              </w:rPr>
            </w:pPr>
          </w:p>
        </w:tc>
      </w:tr>
      <w:tr w:rsidR="00E677B1" w14:paraId="0B6BC0BD" w14:textId="77777777" w:rsidTr="009E2824">
        <w:tc>
          <w:tcPr>
            <w:tcW w:w="4673" w:type="dxa"/>
            <w:vAlign w:val="center"/>
          </w:tcPr>
          <w:p w14:paraId="41AACF13" w14:textId="515F3A18"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17: Nadomestni deli PIAGGIO</w:t>
            </w:r>
          </w:p>
        </w:tc>
        <w:tc>
          <w:tcPr>
            <w:tcW w:w="2126" w:type="dxa"/>
            <w:vAlign w:val="center"/>
          </w:tcPr>
          <w:p w14:paraId="50D6D841" w14:textId="4D449C16"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5D3312F9" w14:textId="77777777" w:rsidR="00E677B1" w:rsidRDefault="00E677B1" w:rsidP="00AB5935">
            <w:pPr>
              <w:keepNext/>
              <w:keepLines/>
              <w:spacing w:after="120" w:line="312" w:lineRule="auto"/>
              <w:contextualSpacing/>
              <w:jc w:val="both"/>
              <w:rPr>
                <w:rFonts w:ascii="Tahoma" w:hAnsi="Tahoma" w:cs="Tahoma"/>
                <w:b/>
              </w:rPr>
            </w:pPr>
          </w:p>
        </w:tc>
      </w:tr>
      <w:tr w:rsidR="00E677B1" w14:paraId="6498BBFF" w14:textId="77777777" w:rsidTr="009E2824">
        <w:tc>
          <w:tcPr>
            <w:tcW w:w="4673" w:type="dxa"/>
            <w:vAlign w:val="center"/>
          </w:tcPr>
          <w:p w14:paraId="3FCDC3D0" w14:textId="5C24CB03"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 xml:space="preserve">Sklop 18: </w:t>
            </w:r>
            <w:proofErr w:type="spellStart"/>
            <w:r w:rsidRPr="00EF2A1F">
              <w:rPr>
                <w:rFonts w:ascii="Tahoma" w:hAnsi="Tahoma" w:cs="Tahoma"/>
              </w:rPr>
              <w:t>Pometalni</w:t>
            </w:r>
            <w:proofErr w:type="spellEnd"/>
            <w:r w:rsidRPr="00EF2A1F">
              <w:rPr>
                <w:rFonts w:ascii="Tahoma" w:hAnsi="Tahoma" w:cs="Tahoma"/>
              </w:rPr>
              <w:t xml:space="preserve"> stroji BOSCHUNG</w:t>
            </w:r>
          </w:p>
        </w:tc>
        <w:tc>
          <w:tcPr>
            <w:tcW w:w="2126" w:type="dxa"/>
            <w:vAlign w:val="center"/>
          </w:tcPr>
          <w:p w14:paraId="53DDE265" w14:textId="0A8D15D3"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24322BF" w14:textId="77777777" w:rsidR="00E677B1" w:rsidRDefault="00E677B1" w:rsidP="00AB5935">
            <w:pPr>
              <w:keepNext/>
              <w:keepLines/>
              <w:spacing w:after="120" w:line="312" w:lineRule="auto"/>
              <w:contextualSpacing/>
              <w:jc w:val="both"/>
              <w:rPr>
                <w:rFonts w:ascii="Tahoma" w:hAnsi="Tahoma" w:cs="Tahoma"/>
                <w:b/>
              </w:rPr>
            </w:pPr>
          </w:p>
        </w:tc>
      </w:tr>
      <w:tr w:rsidR="00E677B1" w14:paraId="6A014718" w14:textId="77777777" w:rsidTr="009E2824">
        <w:tc>
          <w:tcPr>
            <w:tcW w:w="4673" w:type="dxa"/>
            <w:vAlign w:val="center"/>
          </w:tcPr>
          <w:p w14:paraId="527111D6" w14:textId="618AEA0F"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19: Nadomestni deli RENAULT TRUCKS (zajema tudi vzdrževanje)</w:t>
            </w:r>
          </w:p>
        </w:tc>
        <w:tc>
          <w:tcPr>
            <w:tcW w:w="2126" w:type="dxa"/>
            <w:vAlign w:val="center"/>
          </w:tcPr>
          <w:p w14:paraId="56C6144F" w14:textId="29423A4F"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806052D" w14:textId="77777777" w:rsidR="00E677B1" w:rsidRDefault="00E677B1" w:rsidP="00AB5935">
            <w:pPr>
              <w:keepNext/>
              <w:keepLines/>
              <w:spacing w:after="120" w:line="312" w:lineRule="auto"/>
              <w:contextualSpacing/>
              <w:jc w:val="both"/>
              <w:rPr>
                <w:rFonts w:ascii="Tahoma" w:hAnsi="Tahoma" w:cs="Tahoma"/>
                <w:b/>
              </w:rPr>
            </w:pPr>
          </w:p>
        </w:tc>
      </w:tr>
      <w:tr w:rsidR="00E677B1" w14:paraId="32EEB5FE" w14:textId="77777777" w:rsidTr="009E2824">
        <w:tc>
          <w:tcPr>
            <w:tcW w:w="4673" w:type="dxa"/>
            <w:vAlign w:val="center"/>
          </w:tcPr>
          <w:p w14:paraId="4E1142F4" w14:textId="6CC3C203"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 xml:space="preserve">Sklop 20: Ščetke za </w:t>
            </w:r>
            <w:proofErr w:type="spellStart"/>
            <w:r w:rsidRPr="00EF2A1F">
              <w:rPr>
                <w:rFonts w:ascii="Tahoma" w:hAnsi="Tahoma" w:cs="Tahoma"/>
              </w:rPr>
              <w:t>pometalne</w:t>
            </w:r>
            <w:proofErr w:type="spellEnd"/>
            <w:r w:rsidRPr="00EF2A1F">
              <w:rPr>
                <w:rFonts w:ascii="Tahoma" w:hAnsi="Tahoma" w:cs="Tahoma"/>
              </w:rPr>
              <w:t xml:space="preserve"> stroje</w:t>
            </w:r>
          </w:p>
        </w:tc>
        <w:tc>
          <w:tcPr>
            <w:tcW w:w="2126" w:type="dxa"/>
            <w:vAlign w:val="center"/>
          </w:tcPr>
          <w:p w14:paraId="07425F50" w14:textId="2CF6DAB6"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184F3D48" w14:textId="77777777" w:rsidR="00E677B1" w:rsidRDefault="00E677B1" w:rsidP="00AB5935">
            <w:pPr>
              <w:keepNext/>
              <w:keepLines/>
              <w:spacing w:after="120" w:line="312" w:lineRule="auto"/>
              <w:contextualSpacing/>
              <w:jc w:val="both"/>
              <w:rPr>
                <w:rFonts w:ascii="Tahoma" w:hAnsi="Tahoma" w:cs="Tahoma"/>
                <w:b/>
              </w:rPr>
            </w:pPr>
          </w:p>
        </w:tc>
      </w:tr>
      <w:tr w:rsidR="00E677B1" w14:paraId="5E41FD99" w14:textId="77777777" w:rsidTr="009E2824">
        <w:tc>
          <w:tcPr>
            <w:tcW w:w="4673" w:type="dxa"/>
            <w:vAlign w:val="center"/>
          </w:tcPr>
          <w:p w14:paraId="0AC8AC04" w14:textId="15314812"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21: Hidravlični valji (izdelava in popravilo)</w:t>
            </w:r>
          </w:p>
        </w:tc>
        <w:tc>
          <w:tcPr>
            <w:tcW w:w="2126" w:type="dxa"/>
            <w:vAlign w:val="center"/>
          </w:tcPr>
          <w:p w14:paraId="4F7BC7A8" w14:textId="1EA686C0"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5AA74654" w14:textId="77777777" w:rsidR="00E677B1" w:rsidRDefault="00E677B1" w:rsidP="00AB5935">
            <w:pPr>
              <w:keepNext/>
              <w:keepLines/>
              <w:spacing w:after="120" w:line="312" w:lineRule="auto"/>
              <w:contextualSpacing/>
              <w:jc w:val="both"/>
              <w:rPr>
                <w:rFonts w:ascii="Tahoma" w:hAnsi="Tahoma" w:cs="Tahoma"/>
                <w:b/>
              </w:rPr>
            </w:pPr>
          </w:p>
        </w:tc>
      </w:tr>
      <w:tr w:rsidR="00E677B1" w14:paraId="617044DC" w14:textId="77777777" w:rsidTr="009E2824">
        <w:tc>
          <w:tcPr>
            <w:tcW w:w="4673" w:type="dxa"/>
            <w:vAlign w:val="center"/>
          </w:tcPr>
          <w:p w14:paraId="24AAC4CE" w14:textId="758C2DAB"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lastRenderedPageBreak/>
              <w:t>Sklop 22: Nadomestni deli za kosilnice in ostalo mehanizacijo ter ročno orodje za vzdrževanje javnih zelenih površin (zajema tudi vzdrževanje)</w:t>
            </w:r>
          </w:p>
        </w:tc>
        <w:tc>
          <w:tcPr>
            <w:tcW w:w="2126" w:type="dxa"/>
            <w:vAlign w:val="center"/>
          </w:tcPr>
          <w:p w14:paraId="464CCDBB" w14:textId="1DC0E29F"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B7D4FEF" w14:textId="77777777" w:rsidR="00E677B1" w:rsidRDefault="00E677B1" w:rsidP="00AB5935">
            <w:pPr>
              <w:keepNext/>
              <w:keepLines/>
              <w:spacing w:after="120" w:line="312" w:lineRule="auto"/>
              <w:contextualSpacing/>
              <w:jc w:val="both"/>
              <w:rPr>
                <w:rFonts w:ascii="Tahoma" w:hAnsi="Tahoma" w:cs="Tahoma"/>
                <w:b/>
              </w:rPr>
            </w:pPr>
          </w:p>
        </w:tc>
      </w:tr>
      <w:tr w:rsidR="00E677B1" w14:paraId="4B09B56D" w14:textId="77777777" w:rsidTr="009E2824">
        <w:tc>
          <w:tcPr>
            <w:tcW w:w="4673" w:type="dxa"/>
            <w:vAlign w:val="center"/>
          </w:tcPr>
          <w:p w14:paraId="2B0E9F3D" w14:textId="0BC2BE03"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rPr>
              <w:t>Sklop 23: SCANIA splošni deli (zajema tudi vzdrževanje)</w:t>
            </w:r>
          </w:p>
        </w:tc>
        <w:tc>
          <w:tcPr>
            <w:tcW w:w="2126" w:type="dxa"/>
            <w:vAlign w:val="center"/>
          </w:tcPr>
          <w:p w14:paraId="6AFFAF8A" w14:textId="4900412C"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DFE2CCD" w14:textId="77777777" w:rsidR="00E677B1" w:rsidRDefault="00E677B1" w:rsidP="00AB5935">
            <w:pPr>
              <w:keepNext/>
              <w:keepLines/>
              <w:spacing w:after="120" w:line="312" w:lineRule="auto"/>
              <w:contextualSpacing/>
              <w:jc w:val="both"/>
              <w:rPr>
                <w:rFonts w:ascii="Tahoma" w:hAnsi="Tahoma" w:cs="Tahoma"/>
                <w:b/>
              </w:rPr>
            </w:pPr>
          </w:p>
        </w:tc>
      </w:tr>
      <w:tr w:rsidR="008456A5" w14:paraId="34A724D4" w14:textId="77777777" w:rsidTr="009E2824">
        <w:tc>
          <w:tcPr>
            <w:tcW w:w="4673" w:type="dxa"/>
          </w:tcPr>
          <w:p w14:paraId="4E81E14D" w14:textId="2E70D343" w:rsidR="008456A5" w:rsidRPr="00E677B1" w:rsidRDefault="00E677B1" w:rsidP="00AB5935">
            <w:pPr>
              <w:keepNext/>
              <w:keepLines/>
              <w:spacing w:after="120" w:line="312" w:lineRule="auto"/>
              <w:contextualSpacing/>
              <w:jc w:val="both"/>
              <w:rPr>
                <w:rFonts w:ascii="Tahoma" w:hAnsi="Tahoma" w:cs="Tahoma"/>
              </w:rPr>
            </w:pPr>
            <w:r>
              <w:rPr>
                <w:rFonts w:ascii="Tahoma" w:hAnsi="Tahoma" w:cs="Tahoma"/>
              </w:rPr>
              <w:t>Sklop 24: KROLL (</w:t>
            </w:r>
            <w:r w:rsidR="009E657F">
              <w:rPr>
                <w:rFonts w:ascii="Tahoma" w:hAnsi="Tahoma" w:cs="Tahoma"/>
              </w:rPr>
              <w:t xml:space="preserve">zajema </w:t>
            </w:r>
            <w:r>
              <w:rPr>
                <w:rFonts w:ascii="Tahoma" w:hAnsi="Tahoma" w:cs="Tahoma"/>
              </w:rPr>
              <w:t>tudi vzdrževanje)</w:t>
            </w:r>
          </w:p>
        </w:tc>
        <w:tc>
          <w:tcPr>
            <w:tcW w:w="2126" w:type="dxa"/>
          </w:tcPr>
          <w:p w14:paraId="67AD247B" w14:textId="462BB2B9" w:rsidR="008456A5" w:rsidRPr="00E677B1" w:rsidRDefault="00E677B1" w:rsidP="00AB5935">
            <w:pPr>
              <w:keepNext/>
              <w:keepLines/>
              <w:spacing w:after="120" w:line="312" w:lineRule="auto"/>
              <w:contextualSpacing/>
              <w:jc w:val="both"/>
              <w:rPr>
                <w:rFonts w:ascii="Tahoma" w:hAnsi="Tahoma" w:cs="Tahoma"/>
              </w:rPr>
            </w:pPr>
            <w:r>
              <w:rPr>
                <w:rFonts w:ascii="Tahoma" w:hAnsi="Tahoma" w:cs="Tahoma"/>
              </w:rPr>
              <w:t>SKLOP: DA  /  NE</w:t>
            </w:r>
          </w:p>
        </w:tc>
        <w:tc>
          <w:tcPr>
            <w:tcW w:w="2410" w:type="dxa"/>
          </w:tcPr>
          <w:p w14:paraId="785D76E5" w14:textId="77777777" w:rsidR="008456A5" w:rsidRDefault="008456A5" w:rsidP="00AB5935">
            <w:pPr>
              <w:keepNext/>
              <w:keepLines/>
              <w:spacing w:after="120" w:line="312" w:lineRule="auto"/>
              <w:contextualSpacing/>
              <w:jc w:val="both"/>
              <w:rPr>
                <w:rFonts w:ascii="Tahoma" w:hAnsi="Tahoma" w:cs="Tahoma"/>
                <w:b/>
              </w:rPr>
            </w:pPr>
          </w:p>
        </w:tc>
      </w:tr>
    </w:tbl>
    <w:p w14:paraId="0BD3C682" w14:textId="3E2BDFDD" w:rsidR="009E657F" w:rsidRDefault="009E657F" w:rsidP="00AB5935">
      <w:pPr>
        <w:keepNext/>
        <w:keepLines/>
        <w:jc w:val="both"/>
        <w:rPr>
          <w:rFonts w:ascii="Tahoma" w:hAnsi="Tahoma" w:cs="Tahoma"/>
        </w:rPr>
      </w:pPr>
    </w:p>
    <w:p w14:paraId="3437FC2D" w14:textId="33E21BF5" w:rsidR="009E657F" w:rsidRDefault="009E657F" w:rsidP="00AB5935">
      <w:pPr>
        <w:keepNext/>
        <w:keepLines/>
        <w:jc w:val="both"/>
        <w:rPr>
          <w:rFonts w:ascii="Tahoma" w:hAnsi="Tahoma" w:cs="Tahoma"/>
        </w:rPr>
      </w:pPr>
    </w:p>
    <w:p w14:paraId="045744DF" w14:textId="21A385CF" w:rsidR="009E657F" w:rsidRDefault="009E657F" w:rsidP="00AB593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E657F" w:rsidRPr="009E657F" w14:paraId="4E84D625" w14:textId="77777777" w:rsidTr="00680C5A">
        <w:tc>
          <w:tcPr>
            <w:tcW w:w="3189" w:type="dxa"/>
            <w:tcBorders>
              <w:top w:val="single" w:sz="4" w:space="0" w:color="auto"/>
            </w:tcBorders>
            <w:vAlign w:val="bottom"/>
          </w:tcPr>
          <w:p w14:paraId="58FEA317" w14:textId="77777777" w:rsidR="009E657F" w:rsidRPr="009E657F" w:rsidRDefault="009E657F" w:rsidP="00AB5935">
            <w:pPr>
              <w:keepNext/>
              <w:keepLines/>
              <w:jc w:val="both"/>
              <w:rPr>
                <w:rFonts w:ascii="Tahoma" w:hAnsi="Tahoma" w:cs="Tahoma"/>
              </w:rPr>
            </w:pPr>
            <w:r w:rsidRPr="009E657F">
              <w:rPr>
                <w:rFonts w:ascii="Tahoma" w:hAnsi="Tahoma" w:cs="Tahoma"/>
              </w:rPr>
              <w:t>Kraj, datum</w:t>
            </w:r>
          </w:p>
        </w:tc>
        <w:tc>
          <w:tcPr>
            <w:tcW w:w="2268" w:type="dxa"/>
          </w:tcPr>
          <w:p w14:paraId="3BC39B2C" w14:textId="05FF0649" w:rsidR="009E657F" w:rsidRPr="009E657F" w:rsidRDefault="009E657F" w:rsidP="00AB5935">
            <w:pPr>
              <w:keepNext/>
              <w:keepLines/>
              <w:jc w:val="both"/>
              <w:rPr>
                <w:rFonts w:ascii="Tahoma" w:hAnsi="Tahoma" w:cs="Tahoma"/>
              </w:rPr>
            </w:pPr>
            <w:r>
              <w:rPr>
                <w:rFonts w:ascii="Tahoma" w:hAnsi="Tahoma" w:cs="Tahoma"/>
              </w:rPr>
              <w:t xml:space="preserve">             </w:t>
            </w:r>
            <w:r w:rsidRPr="009E657F">
              <w:rPr>
                <w:rFonts w:ascii="Tahoma" w:hAnsi="Tahoma" w:cs="Tahoma"/>
              </w:rPr>
              <w:t>žig</w:t>
            </w:r>
          </w:p>
        </w:tc>
        <w:tc>
          <w:tcPr>
            <w:tcW w:w="4111" w:type="dxa"/>
            <w:tcBorders>
              <w:top w:val="single" w:sz="4" w:space="0" w:color="auto"/>
            </w:tcBorders>
          </w:tcPr>
          <w:p w14:paraId="5A24BD73" w14:textId="77777777" w:rsidR="009E657F" w:rsidRPr="009E657F" w:rsidRDefault="009E657F" w:rsidP="00AB5935">
            <w:pPr>
              <w:keepNext/>
              <w:keepLines/>
              <w:jc w:val="both"/>
              <w:rPr>
                <w:rFonts w:ascii="Tahoma" w:hAnsi="Tahoma" w:cs="Tahoma"/>
              </w:rPr>
            </w:pPr>
            <w:r w:rsidRPr="009E657F">
              <w:rPr>
                <w:rFonts w:ascii="Tahoma" w:hAnsi="Tahoma" w:cs="Tahoma"/>
              </w:rPr>
              <w:t>(Podpis odgovorne osebe)</w:t>
            </w:r>
          </w:p>
        </w:tc>
      </w:tr>
    </w:tbl>
    <w:p w14:paraId="1951240D" w14:textId="30A02088" w:rsidR="009E657F" w:rsidRDefault="009E657F" w:rsidP="00AB5935">
      <w:pPr>
        <w:keepNext/>
        <w:keepLines/>
        <w:jc w:val="both"/>
        <w:rPr>
          <w:rFonts w:ascii="Tahoma" w:hAnsi="Tahoma" w:cs="Tahoma"/>
        </w:rPr>
      </w:pPr>
    </w:p>
    <w:p w14:paraId="0A0CCB10" w14:textId="74331D12" w:rsidR="009E657F" w:rsidRDefault="009E657F" w:rsidP="00AB5935">
      <w:pPr>
        <w:keepNext/>
        <w:keepLines/>
        <w:jc w:val="both"/>
        <w:rPr>
          <w:rFonts w:ascii="Tahoma" w:hAnsi="Tahoma" w:cs="Tahoma"/>
        </w:rPr>
      </w:pPr>
    </w:p>
    <w:p w14:paraId="67EF3AEA" w14:textId="19B375A5" w:rsidR="009E657F" w:rsidRDefault="009E657F" w:rsidP="00AB5935">
      <w:pPr>
        <w:keepNext/>
        <w:keepLines/>
        <w:jc w:val="both"/>
        <w:rPr>
          <w:rFonts w:ascii="Tahoma" w:hAnsi="Tahoma" w:cs="Tahoma"/>
        </w:rPr>
      </w:pPr>
    </w:p>
    <w:p w14:paraId="14B508CB" w14:textId="205D71B2" w:rsidR="009E657F" w:rsidRDefault="009E657F" w:rsidP="00AB5935">
      <w:pPr>
        <w:keepNext/>
        <w:keepLines/>
        <w:jc w:val="both"/>
        <w:rPr>
          <w:rFonts w:ascii="Tahoma" w:hAnsi="Tahoma" w:cs="Tahoma"/>
        </w:rPr>
      </w:pPr>
    </w:p>
    <w:p w14:paraId="3BDF7203" w14:textId="7CF4A4A6" w:rsidR="009E657F" w:rsidRDefault="009E657F" w:rsidP="00AB5935">
      <w:pPr>
        <w:keepNext/>
        <w:keepLines/>
        <w:jc w:val="both"/>
        <w:rPr>
          <w:rFonts w:ascii="Tahoma" w:hAnsi="Tahoma" w:cs="Tahoma"/>
        </w:rPr>
      </w:pPr>
    </w:p>
    <w:p w14:paraId="505D7EEC" w14:textId="10C633BC" w:rsidR="009E657F" w:rsidRDefault="009E657F" w:rsidP="00AB5935">
      <w:pPr>
        <w:keepNext/>
        <w:keepLines/>
        <w:jc w:val="both"/>
        <w:rPr>
          <w:rFonts w:ascii="Tahoma" w:hAnsi="Tahoma" w:cs="Tahoma"/>
        </w:rPr>
      </w:pPr>
    </w:p>
    <w:p w14:paraId="1EBB6760" w14:textId="61BE9ADD" w:rsidR="009E657F" w:rsidRDefault="009E657F" w:rsidP="00AB5935">
      <w:pPr>
        <w:keepNext/>
        <w:keepLines/>
        <w:jc w:val="both"/>
        <w:rPr>
          <w:rFonts w:ascii="Tahoma" w:hAnsi="Tahoma" w:cs="Tahoma"/>
        </w:rPr>
      </w:pPr>
    </w:p>
    <w:p w14:paraId="6847E9AC" w14:textId="1E4E3603" w:rsidR="009E657F" w:rsidRDefault="009E657F" w:rsidP="00AB5935">
      <w:pPr>
        <w:keepNext/>
        <w:keepLines/>
        <w:jc w:val="both"/>
        <w:rPr>
          <w:rFonts w:ascii="Tahoma" w:hAnsi="Tahoma" w:cs="Tahoma"/>
        </w:rPr>
      </w:pPr>
    </w:p>
    <w:p w14:paraId="397AC4F1" w14:textId="01ACC60C" w:rsidR="009E657F" w:rsidRDefault="009E657F" w:rsidP="00AB5935">
      <w:pPr>
        <w:keepNext/>
        <w:keepLines/>
        <w:jc w:val="both"/>
        <w:rPr>
          <w:rFonts w:ascii="Tahoma" w:hAnsi="Tahoma" w:cs="Tahoma"/>
        </w:rPr>
      </w:pPr>
    </w:p>
    <w:p w14:paraId="5C36770D" w14:textId="3F1A14A0" w:rsidR="009E657F" w:rsidRDefault="009E657F" w:rsidP="00AB5935">
      <w:pPr>
        <w:keepNext/>
        <w:keepLines/>
        <w:jc w:val="both"/>
        <w:rPr>
          <w:rFonts w:ascii="Tahoma" w:hAnsi="Tahoma" w:cs="Tahoma"/>
        </w:rPr>
      </w:pPr>
    </w:p>
    <w:p w14:paraId="30494563" w14:textId="2F149969" w:rsidR="009E657F" w:rsidRDefault="009E657F" w:rsidP="00AB5935">
      <w:pPr>
        <w:keepNext/>
        <w:keepLines/>
        <w:jc w:val="both"/>
        <w:rPr>
          <w:rFonts w:ascii="Tahoma" w:hAnsi="Tahoma" w:cs="Tahoma"/>
        </w:rPr>
      </w:pPr>
    </w:p>
    <w:p w14:paraId="7CE588B3" w14:textId="2061407D" w:rsidR="009E657F" w:rsidRDefault="009E657F" w:rsidP="00AB5935">
      <w:pPr>
        <w:keepNext/>
        <w:keepLines/>
        <w:jc w:val="both"/>
        <w:rPr>
          <w:rFonts w:ascii="Tahoma" w:hAnsi="Tahoma" w:cs="Tahoma"/>
        </w:rPr>
      </w:pPr>
    </w:p>
    <w:p w14:paraId="4DF3BB8C" w14:textId="4BBEBB08" w:rsidR="009E657F" w:rsidRDefault="009E657F" w:rsidP="00AB5935">
      <w:pPr>
        <w:keepNext/>
        <w:keepLines/>
        <w:jc w:val="both"/>
        <w:rPr>
          <w:rFonts w:ascii="Tahoma" w:hAnsi="Tahoma" w:cs="Tahoma"/>
        </w:rPr>
      </w:pPr>
    </w:p>
    <w:p w14:paraId="6F19FD04" w14:textId="24F8ED91" w:rsidR="009E657F" w:rsidRDefault="009E657F" w:rsidP="00AB5935">
      <w:pPr>
        <w:keepNext/>
        <w:keepLines/>
        <w:jc w:val="both"/>
        <w:rPr>
          <w:rFonts w:ascii="Tahoma" w:hAnsi="Tahoma" w:cs="Tahoma"/>
        </w:rPr>
      </w:pPr>
    </w:p>
    <w:p w14:paraId="7CBE9276" w14:textId="426B8EE6" w:rsidR="009E657F" w:rsidRDefault="009E657F" w:rsidP="00AB5935">
      <w:pPr>
        <w:keepNext/>
        <w:keepLines/>
        <w:jc w:val="both"/>
        <w:rPr>
          <w:rFonts w:ascii="Tahoma" w:hAnsi="Tahoma" w:cs="Tahoma"/>
        </w:rPr>
      </w:pPr>
    </w:p>
    <w:p w14:paraId="3355F794" w14:textId="471E3B28" w:rsidR="009E657F" w:rsidRDefault="009E657F" w:rsidP="00AB5935">
      <w:pPr>
        <w:keepNext/>
        <w:keepLines/>
        <w:jc w:val="both"/>
        <w:rPr>
          <w:rFonts w:ascii="Tahoma" w:hAnsi="Tahoma" w:cs="Tahoma"/>
        </w:rPr>
      </w:pPr>
    </w:p>
    <w:p w14:paraId="6DD04725" w14:textId="5E0CDF19" w:rsidR="009E657F" w:rsidRDefault="009E657F" w:rsidP="00AB5935">
      <w:pPr>
        <w:keepNext/>
        <w:keepLines/>
        <w:jc w:val="both"/>
        <w:rPr>
          <w:rFonts w:ascii="Tahoma" w:hAnsi="Tahoma" w:cs="Tahoma"/>
        </w:rPr>
      </w:pPr>
    </w:p>
    <w:p w14:paraId="2ED79807" w14:textId="3D8EABC4" w:rsidR="009E657F" w:rsidRDefault="009E657F" w:rsidP="00AB5935">
      <w:pPr>
        <w:keepNext/>
        <w:keepLines/>
        <w:jc w:val="both"/>
        <w:rPr>
          <w:rFonts w:ascii="Tahoma" w:hAnsi="Tahoma" w:cs="Tahoma"/>
        </w:rPr>
      </w:pPr>
    </w:p>
    <w:p w14:paraId="2560465C" w14:textId="1D337CBC" w:rsidR="009E657F" w:rsidRDefault="009E657F" w:rsidP="00AB5935">
      <w:pPr>
        <w:keepNext/>
        <w:keepLines/>
        <w:jc w:val="both"/>
        <w:rPr>
          <w:rFonts w:ascii="Tahoma" w:hAnsi="Tahoma" w:cs="Tahoma"/>
        </w:rPr>
      </w:pPr>
    </w:p>
    <w:p w14:paraId="5B450B8A" w14:textId="7AD4344A" w:rsidR="009E657F" w:rsidRDefault="009E657F" w:rsidP="00AB5935">
      <w:pPr>
        <w:keepNext/>
        <w:keepLines/>
        <w:jc w:val="both"/>
        <w:rPr>
          <w:rFonts w:ascii="Tahoma" w:hAnsi="Tahoma" w:cs="Tahoma"/>
        </w:rPr>
      </w:pPr>
    </w:p>
    <w:p w14:paraId="39E6FC96" w14:textId="57EE8190" w:rsidR="009E657F" w:rsidRDefault="009E657F" w:rsidP="00AB5935">
      <w:pPr>
        <w:keepNext/>
        <w:keepLines/>
        <w:jc w:val="both"/>
        <w:rPr>
          <w:rFonts w:ascii="Tahoma" w:hAnsi="Tahoma" w:cs="Tahoma"/>
        </w:rPr>
      </w:pPr>
    </w:p>
    <w:p w14:paraId="73ED63F3" w14:textId="48B060B5" w:rsidR="009E657F" w:rsidRDefault="009E657F" w:rsidP="00AB5935">
      <w:pPr>
        <w:keepNext/>
        <w:keepLines/>
        <w:jc w:val="both"/>
        <w:rPr>
          <w:rFonts w:ascii="Tahoma" w:hAnsi="Tahoma" w:cs="Tahoma"/>
        </w:rPr>
      </w:pPr>
    </w:p>
    <w:p w14:paraId="0A20EA2E" w14:textId="20EEF427" w:rsidR="00C23AD1" w:rsidRPr="00C8579C" w:rsidRDefault="00C23AD1" w:rsidP="00AB5935">
      <w:pPr>
        <w:keepNext/>
        <w:keepLines/>
        <w:jc w:val="both"/>
        <w:rPr>
          <w:rFonts w:ascii="Tahoma" w:hAnsi="Tahoma" w:cs="Tahoma"/>
        </w:rPr>
      </w:pPr>
      <w:r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70958C96" w14:textId="77777777" w:rsidTr="00A20447">
        <w:tc>
          <w:tcPr>
            <w:tcW w:w="7938" w:type="dxa"/>
          </w:tcPr>
          <w:p w14:paraId="2BC491F2" w14:textId="77777777" w:rsidR="00173006" w:rsidRPr="00C8579C" w:rsidRDefault="00173006" w:rsidP="00AB5935">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2F1FC356" w14:textId="77777777" w:rsidR="00173006" w:rsidRPr="00C8579C" w:rsidRDefault="00173006" w:rsidP="00AB5935">
            <w:pPr>
              <w:keepNext/>
              <w:keepLines/>
              <w:jc w:val="both"/>
              <w:rPr>
                <w:rFonts w:ascii="Tahoma" w:hAnsi="Tahoma" w:cs="Tahoma"/>
                <w:b/>
                <w:i/>
              </w:rPr>
            </w:pPr>
            <w:r w:rsidRPr="00C8579C">
              <w:rPr>
                <w:rFonts w:ascii="Tahoma" w:hAnsi="Tahoma" w:cs="Tahoma"/>
                <w:b/>
                <w:i/>
              </w:rPr>
              <w:t>Priloga 1</w:t>
            </w:r>
          </w:p>
        </w:tc>
      </w:tr>
    </w:tbl>
    <w:p w14:paraId="343F483C" w14:textId="77777777" w:rsidR="00C87935" w:rsidRDefault="00C87935" w:rsidP="00AB5935">
      <w:pPr>
        <w:keepNext/>
        <w:keepLines/>
        <w:ind w:left="142"/>
        <w:jc w:val="both"/>
        <w:rPr>
          <w:rFonts w:ascii="Tahoma" w:hAnsi="Tahoma" w:cs="Tahoma"/>
          <w:b/>
        </w:rPr>
      </w:pPr>
    </w:p>
    <w:p w14:paraId="7AC2F571" w14:textId="023005A8" w:rsidR="00545BD7" w:rsidRDefault="009E657F" w:rsidP="00AB5935">
      <w:pPr>
        <w:keepNext/>
        <w:keepLines/>
        <w:ind w:left="142"/>
        <w:jc w:val="both"/>
        <w:rPr>
          <w:rFonts w:ascii="Tahoma" w:hAnsi="Tahoma" w:cs="Tahoma"/>
          <w:b/>
        </w:rPr>
      </w:pPr>
      <w:r w:rsidRPr="006B50AC">
        <w:rPr>
          <w:rFonts w:ascii="Tahoma" w:hAnsi="Tahoma" w:cs="Tahoma"/>
          <w:b/>
        </w:rPr>
        <w:t>VKS</w:t>
      </w:r>
      <w:r>
        <w:rPr>
          <w:rFonts w:ascii="Tahoma" w:hAnsi="Tahoma" w:cs="Tahoma"/>
          <w:b/>
        </w:rPr>
        <w:t xml:space="preserve"> </w:t>
      </w:r>
      <w:r w:rsidRPr="006B50AC">
        <w:rPr>
          <w:rFonts w:ascii="Tahoma" w:hAnsi="Tahoma" w:cs="Tahoma"/>
          <w:b/>
        </w:rPr>
        <w:t>-</w:t>
      </w:r>
      <w:r>
        <w:rPr>
          <w:rFonts w:ascii="Tahoma" w:hAnsi="Tahoma" w:cs="Tahoma"/>
          <w:b/>
        </w:rPr>
        <w:t xml:space="preserve"> 67</w:t>
      </w:r>
      <w:r w:rsidRPr="006B50AC">
        <w:rPr>
          <w:rFonts w:ascii="Tahoma" w:hAnsi="Tahoma" w:cs="Tahoma"/>
          <w:b/>
        </w:rPr>
        <w:t xml:space="preserve">/22 </w:t>
      </w:r>
      <w:r w:rsidRPr="00EF2A1F">
        <w:rPr>
          <w:rFonts w:ascii="Tahoma" w:hAnsi="Tahoma" w:cs="Tahoma"/>
          <w:b/>
        </w:rPr>
        <w:t>Dobava nadomestnih delov in servisiranje tovornih vozil in delovnih strojev</w:t>
      </w:r>
    </w:p>
    <w:p w14:paraId="244EF37A" w14:textId="77777777" w:rsidR="00965A72" w:rsidRPr="00C8579C" w:rsidRDefault="00965A72" w:rsidP="00AB5935">
      <w:pPr>
        <w:keepNext/>
        <w:keepLines/>
        <w:ind w:left="142"/>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335C015F" w14:textId="77777777" w:rsidTr="007A3112">
        <w:tc>
          <w:tcPr>
            <w:tcW w:w="2622" w:type="dxa"/>
            <w:tcBorders>
              <w:top w:val="nil"/>
              <w:left w:val="nil"/>
              <w:bottom w:val="nil"/>
              <w:right w:val="nil"/>
            </w:tcBorders>
            <w:vAlign w:val="bottom"/>
          </w:tcPr>
          <w:p w14:paraId="03DF59E1"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14:paraId="2A87B5F3"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35CB1B20" w14:textId="77777777" w:rsidTr="007A3112">
        <w:tc>
          <w:tcPr>
            <w:tcW w:w="2622" w:type="dxa"/>
            <w:tcBorders>
              <w:top w:val="nil"/>
              <w:left w:val="nil"/>
              <w:bottom w:val="nil"/>
              <w:right w:val="nil"/>
            </w:tcBorders>
          </w:tcPr>
          <w:p w14:paraId="6BAD6809"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767D08E4"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4BDC5DAF"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33EE3C49" w14:textId="77777777" w:rsidTr="007A3112">
        <w:tc>
          <w:tcPr>
            <w:tcW w:w="2622" w:type="dxa"/>
            <w:tcBorders>
              <w:top w:val="nil"/>
              <w:left w:val="nil"/>
              <w:bottom w:val="nil"/>
              <w:right w:val="nil"/>
            </w:tcBorders>
            <w:vAlign w:val="bottom"/>
          </w:tcPr>
          <w:p w14:paraId="6002F237"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Naslov ponudnika</w:t>
            </w:r>
          </w:p>
        </w:tc>
        <w:tc>
          <w:tcPr>
            <w:tcW w:w="6662" w:type="dxa"/>
            <w:tcBorders>
              <w:top w:val="nil"/>
              <w:left w:val="nil"/>
              <w:right w:val="nil"/>
            </w:tcBorders>
          </w:tcPr>
          <w:p w14:paraId="6C131A8B"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029E8E9" w14:textId="77777777" w:rsidTr="007A3112">
        <w:tc>
          <w:tcPr>
            <w:tcW w:w="2622" w:type="dxa"/>
            <w:tcBorders>
              <w:top w:val="nil"/>
              <w:left w:val="nil"/>
              <w:bottom w:val="nil"/>
              <w:right w:val="nil"/>
            </w:tcBorders>
          </w:tcPr>
          <w:p w14:paraId="558B84AD"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646DB79D"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42D91B8B"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14:paraId="29567D1A" w14:textId="77777777" w:rsidTr="007A3112">
        <w:tc>
          <w:tcPr>
            <w:tcW w:w="2622" w:type="dxa"/>
            <w:tcBorders>
              <w:top w:val="nil"/>
              <w:left w:val="nil"/>
              <w:bottom w:val="nil"/>
              <w:right w:val="nil"/>
            </w:tcBorders>
            <w:vAlign w:val="bottom"/>
          </w:tcPr>
          <w:p w14:paraId="1E0288BA"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14:paraId="62440A41" w14:textId="77777777" w:rsidR="00C87935" w:rsidRPr="00B31AA0" w:rsidRDefault="00C87935" w:rsidP="00AB5935">
            <w:pPr>
              <w:keepNext/>
              <w:keepLines/>
              <w:numPr>
                <w:ilvl w:val="0"/>
                <w:numId w:val="24"/>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14:paraId="674A52C7" w14:textId="77777777" w:rsidR="00C87935" w:rsidRPr="00B31AA0" w:rsidRDefault="00C87935" w:rsidP="00AB5935">
            <w:pPr>
              <w:keepNext/>
              <w:keepLines/>
              <w:numPr>
                <w:ilvl w:val="0"/>
                <w:numId w:val="24"/>
              </w:numPr>
              <w:jc w:val="both"/>
              <w:rPr>
                <w:rFonts w:ascii="Tahoma" w:hAnsi="Tahoma" w:cs="Tahoma"/>
              </w:rPr>
            </w:pPr>
            <w:r w:rsidRPr="00B31AA0">
              <w:rPr>
                <w:rFonts w:ascii="Tahoma" w:hAnsi="Tahoma" w:cs="Tahoma"/>
              </w:rPr>
              <w:t xml:space="preserve">Ne                  </w:t>
            </w:r>
          </w:p>
        </w:tc>
      </w:tr>
    </w:tbl>
    <w:p w14:paraId="760A1BFE" w14:textId="77777777" w:rsidR="00C87935" w:rsidRPr="00B31AA0" w:rsidRDefault="00C87935" w:rsidP="00AB5935">
      <w:pPr>
        <w:keepNext/>
        <w:keepLines/>
        <w:tabs>
          <w:tab w:val="left" w:pos="2835"/>
        </w:tabs>
        <w:ind w:left="284"/>
        <w:jc w:val="both"/>
        <w:rPr>
          <w:rFonts w:ascii="Tahoma" w:hAnsi="Tahoma" w:cs="Tahoma"/>
        </w:rPr>
      </w:pPr>
    </w:p>
    <w:p w14:paraId="7CE0DF66" w14:textId="77777777" w:rsidR="00C87935" w:rsidRDefault="00C87935" w:rsidP="00AB5935">
      <w:pPr>
        <w:keepNext/>
        <w:keepLines/>
        <w:tabs>
          <w:tab w:val="left" w:pos="2835"/>
        </w:tabs>
        <w:jc w:val="both"/>
        <w:rPr>
          <w:rFonts w:ascii="Tahoma" w:hAnsi="Tahoma" w:cs="Tahoma"/>
          <w:sz w:val="18"/>
          <w:szCs w:val="18"/>
        </w:rPr>
      </w:pPr>
      <w:r w:rsidRPr="00B31AA0">
        <w:rPr>
          <w:rFonts w:ascii="Tahoma" w:hAnsi="Tahoma" w:cs="Tahoma"/>
          <w:sz w:val="18"/>
          <w:szCs w:val="18"/>
        </w:rPr>
        <w:t xml:space="preserve">*MSP: </w:t>
      </w:r>
      <w:proofErr w:type="spellStart"/>
      <w:r w:rsidRPr="00B31AA0">
        <w:rPr>
          <w:rFonts w:ascii="Tahoma" w:hAnsi="Tahoma" w:cs="Tahoma"/>
          <w:sz w:val="18"/>
          <w:szCs w:val="18"/>
        </w:rPr>
        <w:t>mikro</w:t>
      </w:r>
      <w:proofErr w:type="spellEnd"/>
      <w:r w:rsidRPr="00B31AA0">
        <w:rPr>
          <w:rFonts w:ascii="Tahoma" w:hAnsi="Tahoma" w:cs="Tahoma"/>
          <w:sz w:val="18"/>
          <w:szCs w:val="18"/>
        </w:rPr>
        <w:t>, mala in srednje velika podjetja kot so opredeljena v Priporočilu Komisije 2003/361/ES.</w:t>
      </w:r>
    </w:p>
    <w:p w14:paraId="59E73D45"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14:paraId="44BC2CFC" w14:textId="77777777" w:rsidTr="007A3112">
        <w:tc>
          <w:tcPr>
            <w:tcW w:w="3047" w:type="dxa"/>
            <w:vAlign w:val="bottom"/>
          </w:tcPr>
          <w:p w14:paraId="17266B97" w14:textId="77777777" w:rsidR="00C87935" w:rsidRDefault="00C87935" w:rsidP="00AB5935">
            <w:pPr>
              <w:keepNext/>
              <w:keepLines/>
              <w:tabs>
                <w:tab w:val="left" w:pos="567"/>
                <w:tab w:val="num" w:pos="851"/>
                <w:tab w:val="left" w:pos="993"/>
              </w:tabs>
              <w:jc w:val="both"/>
              <w:rPr>
                <w:rFonts w:ascii="Tahoma" w:hAnsi="Tahoma" w:cs="Tahoma"/>
              </w:rPr>
            </w:pPr>
            <w:r w:rsidRPr="00B31AA0">
              <w:rPr>
                <w:rFonts w:ascii="Tahoma" w:hAnsi="Tahoma" w:cs="Tahoma"/>
              </w:rPr>
              <w:t xml:space="preserve">Odgovorna oseba </w:t>
            </w:r>
          </w:p>
          <w:p w14:paraId="37FA4C6F" w14:textId="77777777" w:rsidR="00C87935" w:rsidRPr="00B31AA0" w:rsidRDefault="00C87935" w:rsidP="00AB5935">
            <w:pPr>
              <w:keepNext/>
              <w:keepLines/>
              <w:tabs>
                <w:tab w:val="left" w:pos="567"/>
                <w:tab w:val="num" w:pos="851"/>
                <w:tab w:val="left" w:pos="993"/>
              </w:tabs>
              <w:jc w:val="both"/>
              <w:rPr>
                <w:rFonts w:ascii="Tahoma" w:hAnsi="Tahoma" w:cs="Tahoma"/>
              </w:rPr>
            </w:pPr>
            <w:r w:rsidRPr="00B31AA0">
              <w:rPr>
                <w:rFonts w:ascii="Tahoma" w:hAnsi="Tahoma" w:cs="Tahoma"/>
              </w:rPr>
              <w:t>(podpisnik pogodbe)</w:t>
            </w:r>
          </w:p>
        </w:tc>
        <w:tc>
          <w:tcPr>
            <w:tcW w:w="6237" w:type="dxa"/>
            <w:tcBorders>
              <w:bottom w:val="single" w:sz="4" w:space="0" w:color="auto"/>
            </w:tcBorders>
            <w:vAlign w:val="bottom"/>
          </w:tcPr>
          <w:p w14:paraId="18530A3B" w14:textId="77777777" w:rsidR="00C87935" w:rsidRPr="00B31AA0" w:rsidRDefault="00C87935" w:rsidP="00AB5935">
            <w:pPr>
              <w:keepNext/>
              <w:keepLines/>
              <w:tabs>
                <w:tab w:val="left" w:pos="567"/>
                <w:tab w:val="num" w:pos="851"/>
                <w:tab w:val="left" w:pos="993"/>
              </w:tabs>
              <w:jc w:val="both"/>
              <w:rPr>
                <w:rFonts w:ascii="Tahoma" w:hAnsi="Tahoma" w:cs="Tahoma"/>
                <w:sz w:val="24"/>
              </w:rPr>
            </w:pPr>
          </w:p>
        </w:tc>
      </w:tr>
      <w:tr w:rsidR="00C87935" w:rsidRPr="00B31AA0" w14:paraId="2447745C" w14:textId="77777777" w:rsidTr="007A3112">
        <w:tc>
          <w:tcPr>
            <w:tcW w:w="3047" w:type="dxa"/>
            <w:vAlign w:val="bottom"/>
          </w:tcPr>
          <w:p w14:paraId="02169831"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14:paraId="37D93EB5"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01437797" w14:textId="77777777" w:rsidTr="007A3112">
        <w:tc>
          <w:tcPr>
            <w:tcW w:w="3047" w:type="dxa"/>
            <w:vAlign w:val="bottom"/>
          </w:tcPr>
          <w:p w14:paraId="6447A64A"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14:paraId="2BC35FEB"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CEBAEB2" w14:textId="77777777" w:rsidTr="007A3112">
        <w:tc>
          <w:tcPr>
            <w:tcW w:w="3047" w:type="dxa"/>
            <w:vAlign w:val="bottom"/>
          </w:tcPr>
          <w:p w14:paraId="144F9EB2"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14:paraId="4D87C70A"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2899E5F1" w14:textId="77777777" w:rsidR="00C87935" w:rsidRPr="00B31AA0" w:rsidRDefault="00C87935" w:rsidP="00AB5935">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469EF240" w14:textId="77777777" w:rsidTr="007A3112">
        <w:tc>
          <w:tcPr>
            <w:tcW w:w="2622" w:type="dxa"/>
            <w:tcBorders>
              <w:top w:val="nil"/>
              <w:left w:val="nil"/>
              <w:bottom w:val="nil"/>
              <w:right w:val="nil"/>
            </w:tcBorders>
            <w:vAlign w:val="bottom"/>
          </w:tcPr>
          <w:p w14:paraId="33170B05"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14:paraId="160E88B3"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6D75643" w14:textId="77777777" w:rsidTr="007A3112">
        <w:tc>
          <w:tcPr>
            <w:tcW w:w="2622" w:type="dxa"/>
            <w:tcBorders>
              <w:top w:val="nil"/>
              <w:left w:val="nil"/>
              <w:bottom w:val="nil"/>
              <w:right w:val="nil"/>
            </w:tcBorders>
            <w:vAlign w:val="bottom"/>
          </w:tcPr>
          <w:p w14:paraId="5AC05611"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14:paraId="1FB2BBB2"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7233AA90" w14:textId="77777777" w:rsidTr="007A3112">
        <w:tc>
          <w:tcPr>
            <w:tcW w:w="2622" w:type="dxa"/>
            <w:tcBorders>
              <w:top w:val="nil"/>
              <w:left w:val="nil"/>
              <w:bottom w:val="nil"/>
              <w:right w:val="nil"/>
            </w:tcBorders>
            <w:vAlign w:val="bottom"/>
          </w:tcPr>
          <w:p w14:paraId="2E14FD77"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14:paraId="764C8FC0"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4FD79B32" w14:textId="77777777" w:rsidTr="007A3112">
        <w:tc>
          <w:tcPr>
            <w:tcW w:w="2622" w:type="dxa"/>
            <w:tcBorders>
              <w:top w:val="nil"/>
              <w:left w:val="nil"/>
              <w:bottom w:val="nil"/>
              <w:right w:val="nil"/>
            </w:tcBorders>
            <w:vAlign w:val="bottom"/>
          </w:tcPr>
          <w:p w14:paraId="43235338"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14:paraId="3D3C5D64"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1D69AD26" w14:textId="77777777" w:rsidR="00C87935" w:rsidRPr="00B31AA0" w:rsidRDefault="00C87935" w:rsidP="00AB5935">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14:paraId="33FAF753" w14:textId="77777777" w:rsidTr="007A3112">
        <w:tc>
          <w:tcPr>
            <w:tcW w:w="2552" w:type="dxa"/>
            <w:tcBorders>
              <w:top w:val="nil"/>
              <w:left w:val="nil"/>
              <w:bottom w:val="nil"/>
              <w:right w:val="nil"/>
            </w:tcBorders>
            <w:vAlign w:val="bottom"/>
          </w:tcPr>
          <w:p w14:paraId="7A24586D"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14:paraId="5F6154B1"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24C0436" w14:textId="77777777" w:rsidTr="007A3112">
        <w:tc>
          <w:tcPr>
            <w:tcW w:w="2552" w:type="dxa"/>
            <w:tcBorders>
              <w:top w:val="nil"/>
              <w:left w:val="nil"/>
              <w:bottom w:val="nil"/>
              <w:right w:val="nil"/>
            </w:tcBorders>
            <w:vAlign w:val="bottom"/>
          </w:tcPr>
          <w:p w14:paraId="3DEEE9A5"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14:paraId="11862527"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424B74D" w14:textId="77777777" w:rsidTr="007A3112">
        <w:tc>
          <w:tcPr>
            <w:tcW w:w="2552" w:type="dxa"/>
            <w:tcBorders>
              <w:top w:val="nil"/>
              <w:left w:val="nil"/>
              <w:bottom w:val="nil"/>
              <w:right w:val="nil"/>
            </w:tcBorders>
            <w:vAlign w:val="bottom"/>
          </w:tcPr>
          <w:p w14:paraId="194A6A8E"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14:paraId="56E68261"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4F6D9409" w14:textId="77777777" w:rsidTr="007A3112">
        <w:tc>
          <w:tcPr>
            <w:tcW w:w="2552" w:type="dxa"/>
            <w:tcBorders>
              <w:top w:val="nil"/>
              <w:left w:val="nil"/>
              <w:bottom w:val="nil"/>
              <w:right w:val="nil"/>
            </w:tcBorders>
            <w:vAlign w:val="bottom"/>
          </w:tcPr>
          <w:p w14:paraId="6F98ECAC"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14:paraId="58BC6B4F"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0815A577" w14:textId="77777777" w:rsidTr="007A3112">
        <w:tc>
          <w:tcPr>
            <w:tcW w:w="2552" w:type="dxa"/>
            <w:tcBorders>
              <w:top w:val="nil"/>
              <w:left w:val="nil"/>
              <w:bottom w:val="nil"/>
              <w:right w:val="nil"/>
            </w:tcBorders>
            <w:vAlign w:val="bottom"/>
          </w:tcPr>
          <w:p w14:paraId="39D4EB0C"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14:paraId="3849F3AA"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41797E80" w14:textId="77777777" w:rsidR="00C87935" w:rsidRDefault="00C87935" w:rsidP="00AB5935">
      <w:pPr>
        <w:keepNext/>
        <w:keepLines/>
        <w:tabs>
          <w:tab w:val="left" w:pos="2835"/>
        </w:tabs>
        <w:ind w:left="284" w:hanging="284"/>
        <w:jc w:val="both"/>
        <w:rPr>
          <w:rFonts w:ascii="Tahoma" w:hAnsi="Tahoma" w:cs="Tahoma"/>
        </w:rPr>
      </w:pPr>
    </w:p>
    <w:p w14:paraId="6CF6DE25" w14:textId="77777777" w:rsidR="00C87935" w:rsidRDefault="00C87935" w:rsidP="00AB5935">
      <w:pPr>
        <w:keepNext/>
        <w:keepLines/>
        <w:tabs>
          <w:tab w:val="left" w:pos="2835"/>
        </w:tabs>
        <w:ind w:left="284" w:hanging="284"/>
        <w:jc w:val="both"/>
        <w:rPr>
          <w:rFonts w:ascii="Tahoma" w:hAnsi="Tahoma" w:cs="Tahoma"/>
        </w:rPr>
      </w:pPr>
    </w:p>
    <w:p w14:paraId="55B535FD" w14:textId="56FAE244" w:rsidR="00965A72" w:rsidRDefault="00965A72" w:rsidP="00AB5935">
      <w:pPr>
        <w:keepNext/>
        <w:keepLines/>
        <w:jc w:val="both"/>
        <w:rPr>
          <w:rFonts w:ascii="Tahoma" w:hAnsi="Tahoma" w:cs="Tahoma"/>
        </w:rPr>
      </w:pPr>
      <w:r w:rsidRPr="00C8579C">
        <w:rPr>
          <w:rFonts w:ascii="Tahoma" w:hAnsi="Tahoma" w:cs="Tahoma"/>
        </w:rPr>
        <w:t xml:space="preserve">Predstavnik </w:t>
      </w:r>
      <w:r w:rsidR="00680C5A">
        <w:rPr>
          <w:rFonts w:ascii="Tahoma" w:hAnsi="Tahoma" w:cs="Tahoma"/>
        </w:rPr>
        <w:t>Prodajalca</w:t>
      </w:r>
      <w:r w:rsidRPr="00C8579C">
        <w:rPr>
          <w:rFonts w:ascii="Tahoma" w:hAnsi="Tahoma" w:cs="Tahoma"/>
        </w:rPr>
        <w:t xml:space="preserve">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14:paraId="23E51130" w14:textId="77777777" w:rsidR="00FA3B78" w:rsidRDefault="00FA3B78" w:rsidP="00AB5935">
      <w:pPr>
        <w:keepNext/>
        <w:keepLines/>
        <w:jc w:val="both"/>
        <w:rPr>
          <w:rFonts w:ascii="Tahoma" w:hAnsi="Tahoma" w:cs="Tahoma"/>
        </w:rPr>
      </w:pPr>
    </w:p>
    <w:p w14:paraId="25D135F5" w14:textId="77777777" w:rsidR="00FA3B78" w:rsidRPr="00C8579C" w:rsidRDefault="00FA3B78" w:rsidP="00AB5935">
      <w:pPr>
        <w:keepNext/>
        <w:keepLines/>
        <w:jc w:val="both"/>
        <w:rPr>
          <w:rFonts w:ascii="Tahoma" w:hAnsi="Tahoma" w:cs="Tahoma"/>
        </w:rPr>
      </w:pPr>
    </w:p>
    <w:p w14:paraId="660FB179" w14:textId="77777777" w:rsidR="00C87935" w:rsidRPr="00B31AA0" w:rsidRDefault="00C87935" w:rsidP="00AB5935">
      <w:pPr>
        <w:keepNext/>
        <w:keepLines/>
        <w:tabs>
          <w:tab w:val="left" w:pos="2835"/>
        </w:tabs>
        <w:ind w:left="284" w:hanging="284"/>
        <w:jc w:val="both"/>
        <w:rPr>
          <w:rFonts w:ascii="Tahoma" w:hAnsi="Tahoma" w:cs="Tahoma"/>
        </w:rPr>
      </w:pPr>
    </w:p>
    <w:p w14:paraId="03185503" w14:textId="77777777" w:rsidR="00C87935" w:rsidRPr="00B31AA0" w:rsidRDefault="00C87935" w:rsidP="00AB5935">
      <w:pPr>
        <w:keepNext/>
        <w:keepLines/>
        <w:tabs>
          <w:tab w:val="left" w:pos="2835"/>
        </w:tabs>
        <w:ind w:left="284" w:hanging="284"/>
        <w:jc w:val="both"/>
        <w:rPr>
          <w:rFonts w:ascii="Tahoma" w:hAnsi="Tahoma" w:cs="Tahoma"/>
        </w:rPr>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C87935" w:rsidRPr="00E82F1C" w14:paraId="47CD6AB0" w14:textId="77777777" w:rsidTr="007A3112">
        <w:trPr>
          <w:trHeight w:val="85"/>
        </w:trPr>
        <w:tc>
          <w:tcPr>
            <w:tcW w:w="3189" w:type="dxa"/>
            <w:tcBorders>
              <w:top w:val="single" w:sz="4" w:space="0" w:color="auto"/>
            </w:tcBorders>
            <w:vAlign w:val="bottom"/>
            <w:hideMark/>
          </w:tcPr>
          <w:p w14:paraId="578216B3"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Kraj, datum</w:t>
            </w:r>
          </w:p>
        </w:tc>
        <w:tc>
          <w:tcPr>
            <w:tcW w:w="2268" w:type="dxa"/>
            <w:hideMark/>
          </w:tcPr>
          <w:p w14:paraId="34ADBD3A"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08412FA4"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(Naziv in podpis ponudnika)</w:t>
            </w:r>
          </w:p>
        </w:tc>
      </w:tr>
    </w:tbl>
    <w:p w14:paraId="2E82C00C" w14:textId="77777777" w:rsidR="00C87935" w:rsidRPr="00B31AA0" w:rsidRDefault="00C87935" w:rsidP="00AB5935">
      <w:pPr>
        <w:keepNext/>
        <w:keepLines/>
        <w:ind w:left="284" w:hanging="284"/>
        <w:jc w:val="both"/>
        <w:rPr>
          <w:rFonts w:ascii="Tahoma" w:hAnsi="Tahoma" w:cs="Tahoma"/>
        </w:rPr>
      </w:pPr>
    </w:p>
    <w:p w14:paraId="690E6B97" w14:textId="77777777" w:rsidR="00C87935" w:rsidRPr="00B31AA0" w:rsidRDefault="00C87935" w:rsidP="00AB5935">
      <w:pPr>
        <w:keepNext/>
        <w:keepLines/>
        <w:tabs>
          <w:tab w:val="left" w:pos="567"/>
          <w:tab w:val="num" w:pos="851"/>
          <w:tab w:val="left" w:pos="993"/>
        </w:tabs>
        <w:jc w:val="both"/>
        <w:rPr>
          <w:rFonts w:ascii="Tahoma" w:hAnsi="Tahoma" w:cs="Tahoma"/>
          <w:b/>
          <w:i/>
          <w:sz w:val="18"/>
          <w:szCs w:val="18"/>
        </w:rPr>
      </w:pPr>
    </w:p>
    <w:p w14:paraId="69427AE3" w14:textId="77777777" w:rsidR="00C87935" w:rsidRPr="00B31AA0" w:rsidRDefault="00C87935" w:rsidP="00AB5935">
      <w:pPr>
        <w:keepNext/>
        <w:keepLines/>
        <w:tabs>
          <w:tab w:val="left" w:pos="567"/>
          <w:tab w:val="num" w:pos="851"/>
          <w:tab w:val="left" w:pos="993"/>
        </w:tabs>
        <w:jc w:val="both"/>
        <w:rPr>
          <w:rFonts w:ascii="Tahoma" w:hAnsi="Tahoma" w:cs="Tahoma"/>
          <w:i/>
          <w:sz w:val="18"/>
          <w:szCs w:val="18"/>
        </w:rPr>
      </w:pPr>
      <w:r w:rsidRPr="00B31AA0">
        <w:rPr>
          <w:rFonts w:ascii="Tahoma" w:hAnsi="Tahoma" w:cs="Tahoma"/>
          <w:b/>
          <w:i/>
          <w:sz w:val="18"/>
          <w:szCs w:val="18"/>
        </w:rPr>
        <w:t xml:space="preserve">Navodilo: </w:t>
      </w:r>
      <w:r w:rsidRPr="00B31AA0">
        <w:rPr>
          <w:rFonts w:ascii="Tahoma" w:hAnsi="Tahoma" w:cs="Tahoma"/>
          <w:i/>
          <w:sz w:val="18"/>
          <w:szCs w:val="18"/>
        </w:rPr>
        <w:t>V primeru, da odda več ponudnikov skupno ponudbo, morajo r</w:t>
      </w:r>
      <w:r>
        <w:rPr>
          <w:rFonts w:ascii="Tahoma" w:hAnsi="Tahoma" w:cs="Tahoma"/>
          <w:i/>
          <w:sz w:val="18"/>
          <w:szCs w:val="18"/>
        </w:rPr>
        <w:t>azmnožen obrazec P</w:t>
      </w:r>
      <w:r w:rsidRPr="00B31AA0">
        <w:rPr>
          <w:rFonts w:ascii="Tahoma" w:hAnsi="Tahoma" w:cs="Tahoma"/>
          <w:i/>
          <w:sz w:val="18"/>
          <w:szCs w:val="18"/>
        </w:rPr>
        <w:t>riloge 1 izpolniti vsi ponudniki – partnerji.</w:t>
      </w:r>
    </w:p>
    <w:p w14:paraId="36713A0C" w14:textId="77777777" w:rsidR="00B43307" w:rsidRDefault="00B43307" w:rsidP="00AB5935">
      <w:pPr>
        <w:keepNext/>
        <w:keepLines/>
        <w:tabs>
          <w:tab w:val="left" w:pos="567"/>
          <w:tab w:val="num" w:pos="851"/>
          <w:tab w:val="left" w:pos="993"/>
        </w:tabs>
        <w:jc w:val="both"/>
        <w:rPr>
          <w:rFonts w:ascii="Tahoma" w:hAnsi="Tahoma" w:cs="Tahoma"/>
          <w:i/>
          <w:sz w:val="16"/>
          <w:szCs w:val="18"/>
        </w:rPr>
      </w:pPr>
    </w:p>
    <w:p w14:paraId="30CCA132" w14:textId="77777777" w:rsidR="00C87935" w:rsidRDefault="00C87935" w:rsidP="00AB5935">
      <w:pPr>
        <w:keepNext/>
        <w:keepLines/>
        <w:tabs>
          <w:tab w:val="left" w:pos="567"/>
          <w:tab w:val="num" w:pos="851"/>
          <w:tab w:val="left" w:pos="993"/>
        </w:tabs>
        <w:jc w:val="both"/>
        <w:rPr>
          <w:rFonts w:ascii="Tahoma" w:hAnsi="Tahoma" w:cs="Tahoma"/>
          <w:i/>
          <w:sz w:val="16"/>
          <w:szCs w:val="18"/>
        </w:rPr>
      </w:pPr>
    </w:p>
    <w:p w14:paraId="3550D5E7" w14:textId="77777777" w:rsidR="00C87935" w:rsidRDefault="00C87935" w:rsidP="00AB5935">
      <w:pPr>
        <w:keepNext/>
        <w:keepLines/>
        <w:tabs>
          <w:tab w:val="left" w:pos="567"/>
          <w:tab w:val="num" w:pos="851"/>
          <w:tab w:val="left" w:pos="993"/>
        </w:tabs>
        <w:jc w:val="both"/>
        <w:rPr>
          <w:rFonts w:ascii="Tahoma" w:hAnsi="Tahoma" w:cs="Tahoma"/>
          <w:i/>
          <w:sz w:val="16"/>
          <w:szCs w:val="18"/>
        </w:rPr>
      </w:pPr>
    </w:p>
    <w:p w14:paraId="792AD77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B997E58" w14:textId="77777777" w:rsidR="007F1A87" w:rsidRDefault="007F1A87" w:rsidP="00AB5935">
      <w:pPr>
        <w:keepNext/>
        <w:keepLines/>
        <w:tabs>
          <w:tab w:val="left" w:pos="567"/>
          <w:tab w:val="num" w:pos="851"/>
          <w:tab w:val="left" w:pos="993"/>
        </w:tabs>
        <w:jc w:val="both"/>
        <w:rPr>
          <w:rFonts w:ascii="Tahoma" w:hAnsi="Tahoma" w:cs="Tahoma"/>
          <w:i/>
          <w:sz w:val="16"/>
          <w:szCs w:val="18"/>
        </w:rPr>
      </w:pPr>
    </w:p>
    <w:p w14:paraId="4A90EF21" w14:textId="77777777" w:rsidR="007E2FFF" w:rsidRPr="00585463" w:rsidRDefault="007E2FFF" w:rsidP="00AB5935">
      <w:pPr>
        <w:keepNext/>
        <w:keepLines/>
        <w:tabs>
          <w:tab w:val="left" w:pos="567"/>
          <w:tab w:val="num" w:pos="851"/>
          <w:tab w:val="left" w:pos="993"/>
        </w:tabs>
        <w:jc w:val="both"/>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3293E4" w14:textId="77777777" w:rsidR="007E2FFF" w:rsidRPr="00585463" w:rsidRDefault="007E2FFF" w:rsidP="00AB5935">
      <w:pPr>
        <w:keepNext/>
        <w:keepLines/>
        <w:jc w:val="both"/>
        <w:rPr>
          <w:rFonts w:ascii="Tahoma" w:hAnsi="Tahoma" w:cs="Tahoma"/>
        </w:rPr>
      </w:pPr>
    </w:p>
    <w:p w14:paraId="70604F91" w14:textId="77777777" w:rsidR="007E2FFF" w:rsidRPr="00585463" w:rsidRDefault="007E2FFF" w:rsidP="00AB5935">
      <w:pPr>
        <w:keepNext/>
        <w:keepLines/>
        <w:jc w:val="both"/>
        <w:rPr>
          <w:rFonts w:ascii="Tahoma" w:hAnsi="Tahoma" w:cs="Tahoma"/>
        </w:rPr>
      </w:pPr>
    </w:p>
    <w:p w14:paraId="39D9614A" w14:textId="77777777" w:rsidR="007E2FFF" w:rsidRPr="00585463" w:rsidRDefault="007E2FFF" w:rsidP="00AB5935">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63763836" w14:textId="77777777" w:rsidR="007E2FFF" w:rsidRPr="00585463" w:rsidRDefault="007E2FFF" w:rsidP="00AB5935">
      <w:pPr>
        <w:keepNext/>
        <w:keepLines/>
        <w:jc w:val="center"/>
        <w:rPr>
          <w:rFonts w:ascii="Tahoma" w:hAnsi="Tahoma" w:cs="Tahoma"/>
        </w:rPr>
      </w:pPr>
    </w:p>
    <w:p w14:paraId="495751C6" w14:textId="77777777" w:rsidR="007E2FFF" w:rsidRPr="00585463" w:rsidRDefault="007E2FFF" w:rsidP="00AB5935">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5E8F0D2" w14:textId="77777777" w:rsidR="007F1A87" w:rsidRDefault="007F1A87" w:rsidP="00AB5935">
      <w:pPr>
        <w:keepNext/>
        <w:keepLines/>
        <w:tabs>
          <w:tab w:val="left" w:pos="567"/>
          <w:tab w:val="num" w:pos="851"/>
          <w:tab w:val="left" w:pos="993"/>
        </w:tabs>
        <w:jc w:val="both"/>
        <w:rPr>
          <w:rFonts w:ascii="Tahoma" w:hAnsi="Tahoma" w:cs="Tahoma"/>
          <w:i/>
          <w:sz w:val="16"/>
          <w:szCs w:val="18"/>
        </w:rPr>
      </w:pPr>
    </w:p>
    <w:p w14:paraId="446B849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BCAD96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002BC2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3F9E51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4D6559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D9D1D4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F77F2F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7B1025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CB2986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A8D32A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5DD3A4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312DC6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59DAD3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D09E19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F1FCE1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2334FB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585A182"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291A80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8E8276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D3C18F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597B72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85ABFD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C7F79E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175172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405BA0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ABFC69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A31587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21C3C2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03D6DD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FAC266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A4B027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AAA1AB2"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ACEF08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FEF8C3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3E40EC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F16A8A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34FE9E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BCD0C5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45F8C7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09CC52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943BEF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702994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9BEDB9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9FB518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974675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1AC40C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83DEE8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AF4A1E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5F34A12"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16D6EC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E3EB04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5FCE57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1FCBCA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7DE678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A3762F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9DD81CB" w14:textId="40812344" w:rsidR="007E2FFF" w:rsidRDefault="007E2FFF" w:rsidP="00AB5935">
      <w:pPr>
        <w:keepNext/>
        <w:keepLines/>
        <w:tabs>
          <w:tab w:val="left" w:pos="567"/>
          <w:tab w:val="num" w:pos="851"/>
          <w:tab w:val="left" w:pos="993"/>
        </w:tabs>
        <w:jc w:val="both"/>
        <w:rPr>
          <w:rFonts w:ascii="Tahoma" w:hAnsi="Tahoma" w:cs="Tahoma"/>
          <w:i/>
          <w:sz w:val="16"/>
          <w:szCs w:val="18"/>
        </w:rPr>
      </w:pPr>
    </w:p>
    <w:p w14:paraId="3532BA5A" w14:textId="77777777" w:rsidR="009E657F" w:rsidRDefault="009E657F" w:rsidP="00AB5935">
      <w:pPr>
        <w:keepNext/>
        <w:keepLines/>
        <w:tabs>
          <w:tab w:val="left" w:pos="567"/>
          <w:tab w:val="num" w:pos="851"/>
          <w:tab w:val="left" w:pos="993"/>
        </w:tabs>
        <w:jc w:val="both"/>
        <w:rPr>
          <w:rFonts w:ascii="Tahoma" w:hAnsi="Tahoma" w:cs="Tahoma"/>
          <w:i/>
          <w:sz w:val="16"/>
          <w:szCs w:val="18"/>
        </w:rPr>
      </w:pPr>
    </w:p>
    <w:p w14:paraId="11C9023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766DE0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060C1E1" w14:textId="77777777" w:rsidR="007E2FFF" w:rsidRDefault="007E2FFF" w:rsidP="00AB5935">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134"/>
      </w:tblGrid>
      <w:tr w:rsidR="008D1803" w:rsidRPr="00CE1BAD" w14:paraId="755A3A49" w14:textId="77777777" w:rsidTr="008D1803">
        <w:tc>
          <w:tcPr>
            <w:tcW w:w="8005" w:type="dxa"/>
          </w:tcPr>
          <w:p w14:paraId="4AFAC0EF" w14:textId="77777777" w:rsidR="008D1803" w:rsidRPr="00CE1BAD" w:rsidRDefault="008D1803" w:rsidP="00AB5935">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134" w:type="dxa"/>
          </w:tcPr>
          <w:p w14:paraId="10C875C1" w14:textId="77777777" w:rsidR="008D1803" w:rsidRPr="00CE1BAD" w:rsidRDefault="008D1803" w:rsidP="00AB5935">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2499A839" w14:textId="77777777" w:rsidR="009E657F" w:rsidRDefault="009E657F" w:rsidP="00AB5935">
      <w:pPr>
        <w:keepNext/>
        <w:keepLines/>
        <w:spacing w:after="60"/>
        <w:contextualSpacing/>
        <w:jc w:val="both"/>
        <w:rPr>
          <w:rFonts w:ascii="Tahoma" w:hAnsi="Tahoma" w:cs="Tahoma"/>
        </w:rPr>
      </w:pPr>
    </w:p>
    <w:p w14:paraId="0D831FAD" w14:textId="5601DE06" w:rsidR="009E657F" w:rsidRPr="009E657F" w:rsidRDefault="009E657F" w:rsidP="00AB5935">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Pr>
          <w:rFonts w:ascii="Tahoma" w:hAnsi="Tahoma" w:cs="Tahoma"/>
          <w:b/>
        </w:rPr>
        <w:t>VKS-67/22</w:t>
      </w:r>
      <w:r w:rsidRPr="009E657F">
        <w:rPr>
          <w:rFonts w:ascii="Tahoma" w:hAnsi="Tahoma" w:cs="Tahoma"/>
          <w:b/>
        </w:rPr>
        <w:t xml:space="preserve"> Dobava nadomestnih delov in servisiranje tovornih vozil in delovnih strojev za</w:t>
      </w:r>
    </w:p>
    <w:p w14:paraId="7A62D8FB" w14:textId="77777777" w:rsidR="009E657F" w:rsidRPr="009E657F" w:rsidRDefault="009E657F" w:rsidP="00AB5935">
      <w:pPr>
        <w:keepNext/>
        <w:keepLines/>
        <w:contextualSpacing/>
        <w:jc w:val="both"/>
        <w:rPr>
          <w:rFonts w:ascii="Tahoma" w:hAnsi="Tahoma" w:cs="Tahoma"/>
          <w:b/>
          <w:sz w:val="16"/>
          <w:szCs w:val="16"/>
        </w:rPr>
      </w:pPr>
    </w:p>
    <w:p w14:paraId="3D2B0AAC" w14:textId="77777777" w:rsidR="009E657F" w:rsidRPr="009E657F" w:rsidRDefault="009E657F" w:rsidP="00AB5935">
      <w:pPr>
        <w:keepNext/>
        <w:keepLines/>
        <w:contextualSpacing/>
        <w:jc w:val="both"/>
        <w:rPr>
          <w:rFonts w:ascii="Tahoma" w:hAnsi="Tahoma" w:cs="Tahoma"/>
          <w:sz w:val="16"/>
          <w:szCs w:val="16"/>
        </w:rPr>
      </w:pPr>
      <w:r w:rsidRPr="009E657F">
        <w:rPr>
          <w:rFonts w:ascii="Tahoma" w:hAnsi="Tahoma" w:cs="Tahoma"/>
          <w:b/>
        </w:rPr>
        <w:t xml:space="preserve">Sklop št. ___ : ___________________________ </w:t>
      </w:r>
    </w:p>
    <w:p w14:paraId="37453B22" w14:textId="77777777" w:rsidR="009E657F" w:rsidRPr="009E657F" w:rsidRDefault="009E657F" w:rsidP="00AB5935">
      <w:pPr>
        <w:keepNext/>
        <w:keepLines/>
        <w:contextualSpacing/>
        <w:jc w:val="both"/>
        <w:rPr>
          <w:rFonts w:ascii="Tahoma" w:hAnsi="Tahoma" w:cs="Tahoma"/>
          <w:sz w:val="16"/>
          <w:szCs w:val="16"/>
        </w:rPr>
      </w:pPr>
    </w:p>
    <w:p w14:paraId="75FA483D" w14:textId="77777777" w:rsidR="009E657F" w:rsidRPr="009E657F" w:rsidRDefault="009E657F" w:rsidP="00AB5935">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0"/>
        <w:gridCol w:w="2598"/>
      </w:tblGrid>
      <w:tr w:rsidR="009E657F" w:rsidRPr="009E657F" w14:paraId="4C1D33BA" w14:textId="77777777" w:rsidTr="00680C5A">
        <w:tc>
          <w:tcPr>
            <w:tcW w:w="1688" w:type="dxa"/>
          </w:tcPr>
          <w:p w14:paraId="1DB2318A" w14:textId="77777777" w:rsidR="009E657F" w:rsidRPr="009E657F" w:rsidRDefault="009E657F" w:rsidP="00AB5935">
            <w:pPr>
              <w:keepNext/>
              <w:keepLines/>
              <w:numPr>
                <w:ilvl w:val="0"/>
                <w:numId w:val="9"/>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58234BD4" w14:textId="77777777" w:rsidR="009E657F" w:rsidRPr="009E657F" w:rsidRDefault="009E657F" w:rsidP="00AB5935">
            <w:pPr>
              <w:keepNext/>
              <w:keepLines/>
              <w:numPr>
                <w:ilvl w:val="0"/>
                <w:numId w:val="9"/>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5D20F5E8" w14:textId="77777777" w:rsidR="009E657F" w:rsidRPr="009E657F" w:rsidRDefault="009E657F" w:rsidP="00AB5935">
            <w:pPr>
              <w:keepNext/>
              <w:keepLines/>
              <w:numPr>
                <w:ilvl w:val="0"/>
                <w:numId w:val="9"/>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5486A2B7" w14:textId="77777777" w:rsidR="009E657F" w:rsidRPr="009E657F" w:rsidRDefault="009E657F" w:rsidP="00AB5935">
            <w:pPr>
              <w:keepNext/>
              <w:keepLines/>
              <w:numPr>
                <w:ilvl w:val="0"/>
                <w:numId w:val="9"/>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175639F8" w14:textId="77777777" w:rsidR="009E657F" w:rsidRPr="009E657F" w:rsidRDefault="009E657F" w:rsidP="00AB5935">
      <w:pPr>
        <w:keepNext/>
        <w:keepLines/>
        <w:contextualSpacing/>
        <w:jc w:val="both"/>
        <w:rPr>
          <w:rFonts w:ascii="Tahoma" w:hAnsi="Tahoma" w:cs="Tahoma"/>
          <w:b/>
          <w:sz w:val="16"/>
          <w:szCs w:val="16"/>
        </w:rPr>
      </w:pPr>
    </w:p>
    <w:p w14:paraId="61FA98F0" w14:textId="77777777" w:rsidR="009E657F" w:rsidRPr="009E657F" w:rsidRDefault="009E657F" w:rsidP="00AB5935">
      <w:pPr>
        <w:keepNext/>
        <w:keepLines/>
        <w:numPr>
          <w:ilvl w:val="0"/>
          <w:numId w:val="32"/>
        </w:numPr>
        <w:tabs>
          <w:tab w:val="num" w:pos="426"/>
        </w:tabs>
        <w:ind w:hanging="720"/>
        <w:contextualSpacing/>
        <w:jc w:val="both"/>
        <w:rPr>
          <w:rFonts w:ascii="Tahoma" w:hAnsi="Tahoma" w:cs="Tahoma"/>
          <w:b/>
        </w:rPr>
      </w:pPr>
      <w:r w:rsidRPr="009E657F">
        <w:rPr>
          <w:rFonts w:ascii="Tahoma" w:hAnsi="Tahoma" w:cs="Tahoma"/>
          <w:b/>
        </w:rPr>
        <w:t>PONUDBENA CENA</w:t>
      </w:r>
    </w:p>
    <w:p w14:paraId="65CA11B7" w14:textId="77777777" w:rsidR="009E657F" w:rsidRPr="009E657F" w:rsidRDefault="009E657F" w:rsidP="00AB5935">
      <w:pPr>
        <w:keepNext/>
        <w:keepLines/>
        <w:ind w:left="284"/>
        <w:contextualSpacing/>
        <w:jc w:val="both"/>
        <w:rPr>
          <w:rFonts w:ascii="Tahoma" w:hAnsi="Tahoma" w:cs="Tahoma"/>
          <w:sz w:val="16"/>
          <w:szCs w:val="16"/>
        </w:rPr>
      </w:pPr>
    </w:p>
    <w:tbl>
      <w:tblPr>
        <w:tblStyle w:val="Tabelamrea11"/>
        <w:tblW w:w="0" w:type="auto"/>
        <w:tblLook w:val="04A0" w:firstRow="1" w:lastRow="0" w:firstColumn="1" w:lastColumn="0" w:noHBand="0" w:noVBand="1"/>
      </w:tblPr>
      <w:tblGrid>
        <w:gridCol w:w="6659"/>
        <w:gridCol w:w="2402"/>
      </w:tblGrid>
      <w:tr w:rsidR="009E657F" w:rsidRPr="009E657F" w14:paraId="6D863841" w14:textId="77777777" w:rsidTr="00680C5A">
        <w:trPr>
          <w:trHeight w:val="477"/>
        </w:trPr>
        <w:tc>
          <w:tcPr>
            <w:tcW w:w="6771" w:type="dxa"/>
            <w:vAlign w:val="bottom"/>
          </w:tcPr>
          <w:p w14:paraId="14169437" w14:textId="77777777" w:rsidR="009E657F" w:rsidRPr="009E657F" w:rsidRDefault="009E657F" w:rsidP="00AB5935">
            <w:pPr>
              <w:keepNext/>
              <w:keepLines/>
              <w:spacing w:line="276" w:lineRule="auto"/>
              <w:contextualSpacing/>
              <w:jc w:val="both"/>
              <w:rPr>
                <w:rFonts w:ascii="Tahoma" w:eastAsia="Calibri" w:hAnsi="Tahoma" w:cs="Tahoma"/>
                <w:b/>
                <w:lang w:eastAsia="en-US"/>
              </w:rPr>
            </w:pPr>
            <w:r w:rsidRPr="009E657F">
              <w:rPr>
                <w:rFonts w:ascii="Tahoma" w:eastAsia="Calibri" w:hAnsi="Tahoma" w:cs="Tahoma"/>
                <w:b/>
                <w:lang w:eastAsia="en-US"/>
              </w:rPr>
              <w:t xml:space="preserve">PONUDBENA CENA za </w:t>
            </w:r>
            <w:r w:rsidRPr="008D5DB5">
              <w:rPr>
                <w:rFonts w:ascii="Tahoma" w:eastAsia="Calibri" w:hAnsi="Tahoma" w:cs="Tahoma"/>
                <w:b/>
                <w:lang w:eastAsia="en-US"/>
              </w:rPr>
              <w:t>obdobje 24 mesecev s popustom</w:t>
            </w:r>
            <w:r w:rsidRPr="009E657F">
              <w:rPr>
                <w:rFonts w:ascii="Tahoma" w:eastAsia="Calibri" w:hAnsi="Tahoma" w:cs="Tahoma"/>
                <w:b/>
                <w:lang w:eastAsia="en-US"/>
              </w:rPr>
              <w:t xml:space="preserve"> (brez DDV)</w:t>
            </w:r>
          </w:p>
        </w:tc>
        <w:tc>
          <w:tcPr>
            <w:tcW w:w="2441" w:type="dxa"/>
            <w:vAlign w:val="bottom"/>
          </w:tcPr>
          <w:p w14:paraId="4140C9B0" w14:textId="77777777" w:rsidR="009E657F" w:rsidRPr="009E657F" w:rsidRDefault="009E657F" w:rsidP="00AB5935">
            <w:pPr>
              <w:keepNext/>
              <w:keepLines/>
              <w:spacing w:line="276" w:lineRule="auto"/>
              <w:contextualSpacing/>
              <w:jc w:val="both"/>
              <w:rPr>
                <w:rFonts w:ascii="Tahoma" w:eastAsia="Calibri" w:hAnsi="Tahoma" w:cs="Tahoma"/>
                <w:b/>
                <w:lang w:eastAsia="en-US"/>
              </w:rPr>
            </w:pPr>
            <w:r w:rsidRPr="009E657F">
              <w:rPr>
                <w:rFonts w:ascii="Tahoma" w:eastAsia="Calibri" w:hAnsi="Tahoma" w:cs="Tahoma"/>
                <w:b/>
                <w:lang w:eastAsia="en-US"/>
              </w:rPr>
              <w:t xml:space="preserve">EUR </w:t>
            </w:r>
          </w:p>
        </w:tc>
      </w:tr>
      <w:tr w:rsidR="009E657F" w:rsidRPr="009E657F" w14:paraId="4DF08BB7" w14:textId="77777777" w:rsidTr="00680C5A">
        <w:trPr>
          <w:trHeight w:val="321"/>
        </w:trPr>
        <w:tc>
          <w:tcPr>
            <w:tcW w:w="6771" w:type="dxa"/>
            <w:vAlign w:val="bottom"/>
          </w:tcPr>
          <w:p w14:paraId="51291537" w14:textId="77777777" w:rsidR="009E657F" w:rsidRPr="009E657F" w:rsidRDefault="009E657F" w:rsidP="00AB5935">
            <w:pPr>
              <w:keepNext/>
              <w:keepLines/>
              <w:spacing w:line="276" w:lineRule="auto"/>
              <w:contextualSpacing/>
              <w:jc w:val="both"/>
              <w:rPr>
                <w:rFonts w:ascii="Tahoma" w:eastAsia="Calibri" w:hAnsi="Tahoma" w:cs="Tahoma"/>
                <w:lang w:eastAsia="en-US"/>
              </w:rPr>
            </w:pPr>
            <w:r w:rsidRPr="009E657F">
              <w:rPr>
                <w:rFonts w:ascii="Tahoma" w:eastAsia="Calibri" w:hAnsi="Tahoma" w:cs="Tahoma"/>
                <w:lang w:eastAsia="en-US"/>
              </w:rPr>
              <w:t>DDV _____ %</w:t>
            </w:r>
          </w:p>
        </w:tc>
        <w:tc>
          <w:tcPr>
            <w:tcW w:w="2441" w:type="dxa"/>
            <w:vAlign w:val="bottom"/>
          </w:tcPr>
          <w:p w14:paraId="301FC5B5" w14:textId="77777777" w:rsidR="009E657F" w:rsidRPr="009E657F" w:rsidRDefault="009E657F" w:rsidP="00AB5935">
            <w:pPr>
              <w:keepNext/>
              <w:keepLines/>
              <w:spacing w:before="180" w:line="276" w:lineRule="auto"/>
              <w:contextualSpacing/>
              <w:jc w:val="both"/>
              <w:rPr>
                <w:rFonts w:ascii="Tahoma" w:eastAsia="Calibri" w:hAnsi="Tahoma" w:cs="Tahoma"/>
                <w:lang w:eastAsia="en-US"/>
              </w:rPr>
            </w:pPr>
            <w:r w:rsidRPr="009E657F">
              <w:rPr>
                <w:rFonts w:ascii="Tahoma" w:eastAsia="Calibri" w:hAnsi="Tahoma" w:cs="Tahoma"/>
                <w:lang w:eastAsia="en-US"/>
              </w:rPr>
              <w:t>EUR</w:t>
            </w:r>
          </w:p>
        </w:tc>
      </w:tr>
      <w:tr w:rsidR="009E657F" w:rsidRPr="009E657F" w14:paraId="54E7639C" w14:textId="77777777" w:rsidTr="00680C5A">
        <w:trPr>
          <w:trHeight w:val="409"/>
        </w:trPr>
        <w:tc>
          <w:tcPr>
            <w:tcW w:w="6771" w:type="dxa"/>
            <w:vAlign w:val="bottom"/>
          </w:tcPr>
          <w:p w14:paraId="202CD8F4" w14:textId="77777777" w:rsidR="009E657F" w:rsidRPr="009E657F" w:rsidRDefault="009E657F" w:rsidP="00AB5935">
            <w:pPr>
              <w:keepNext/>
              <w:keepLines/>
              <w:spacing w:line="276" w:lineRule="auto"/>
              <w:contextualSpacing/>
              <w:jc w:val="both"/>
              <w:rPr>
                <w:rFonts w:ascii="Tahoma" w:eastAsia="Calibri" w:hAnsi="Tahoma" w:cs="Tahoma"/>
                <w:lang w:eastAsia="en-US"/>
              </w:rPr>
            </w:pPr>
            <w:r w:rsidRPr="009E657F">
              <w:rPr>
                <w:rFonts w:ascii="Tahoma" w:eastAsia="Calibri" w:hAnsi="Tahoma" w:cs="Tahoma"/>
                <w:lang w:eastAsia="en-US"/>
              </w:rPr>
              <w:t xml:space="preserve">PONUDBENA CENA za </w:t>
            </w:r>
            <w:r w:rsidRPr="008D5DB5">
              <w:rPr>
                <w:rFonts w:ascii="Tahoma" w:eastAsia="Calibri" w:hAnsi="Tahoma" w:cs="Tahoma"/>
                <w:lang w:eastAsia="en-US"/>
              </w:rPr>
              <w:t>obdobje 24 mesecev s popustom</w:t>
            </w:r>
            <w:r w:rsidRPr="009E657F">
              <w:rPr>
                <w:rFonts w:ascii="Tahoma" w:eastAsia="Calibri" w:hAnsi="Tahoma" w:cs="Tahoma"/>
                <w:lang w:eastAsia="en-US"/>
              </w:rPr>
              <w:t xml:space="preserve"> (z DDV)</w:t>
            </w:r>
          </w:p>
        </w:tc>
        <w:tc>
          <w:tcPr>
            <w:tcW w:w="2441" w:type="dxa"/>
            <w:vAlign w:val="bottom"/>
          </w:tcPr>
          <w:p w14:paraId="738BCA93" w14:textId="77777777" w:rsidR="009E657F" w:rsidRPr="009E657F" w:rsidRDefault="009E657F" w:rsidP="00AB5935">
            <w:pPr>
              <w:keepNext/>
              <w:keepLines/>
              <w:spacing w:before="180" w:line="276" w:lineRule="auto"/>
              <w:contextualSpacing/>
              <w:jc w:val="both"/>
              <w:rPr>
                <w:rFonts w:ascii="Tahoma" w:eastAsia="Calibri" w:hAnsi="Tahoma" w:cs="Tahoma"/>
                <w:lang w:eastAsia="en-US"/>
              </w:rPr>
            </w:pPr>
            <w:r w:rsidRPr="009E657F">
              <w:rPr>
                <w:rFonts w:ascii="Tahoma" w:eastAsia="Calibri" w:hAnsi="Tahoma" w:cs="Tahoma"/>
                <w:lang w:eastAsia="en-US"/>
              </w:rPr>
              <w:t>EUR</w:t>
            </w:r>
          </w:p>
        </w:tc>
      </w:tr>
    </w:tbl>
    <w:p w14:paraId="4BE53B67" w14:textId="77777777" w:rsidR="009E657F" w:rsidRPr="009E657F" w:rsidRDefault="009E657F" w:rsidP="00AB5935">
      <w:pPr>
        <w:keepNext/>
        <w:keepLines/>
        <w:contextualSpacing/>
        <w:jc w:val="both"/>
        <w:rPr>
          <w:rFonts w:ascii="Tahoma" w:hAnsi="Tahoma" w:cs="Tahoma"/>
          <w:sz w:val="16"/>
          <w:szCs w:val="16"/>
        </w:rPr>
      </w:pPr>
    </w:p>
    <w:p w14:paraId="3424AF31" w14:textId="77777777" w:rsidR="009E657F" w:rsidRPr="009E657F" w:rsidRDefault="009E657F" w:rsidP="00AB5935">
      <w:pPr>
        <w:keepNext/>
        <w:keepLines/>
        <w:numPr>
          <w:ilvl w:val="0"/>
          <w:numId w:val="32"/>
        </w:numPr>
        <w:tabs>
          <w:tab w:val="num" w:pos="426"/>
        </w:tabs>
        <w:ind w:hanging="720"/>
        <w:contextualSpacing/>
        <w:jc w:val="both"/>
        <w:rPr>
          <w:rFonts w:ascii="Tahoma" w:hAnsi="Tahoma" w:cs="Tahoma"/>
          <w:b/>
        </w:rPr>
      </w:pPr>
      <w:r w:rsidRPr="009E657F">
        <w:rPr>
          <w:rFonts w:ascii="Tahoma" w:hAnsi="Tahoma" w:cs="Tahoma"/>
          <w:b/>
        </w:rPr>
        <w:t>ROK DOBAVE</w:t>
      </w:r>
    </w:p>
    <w:p w14:paraId="7E61BD4B" w14:textId="77777777" w:rsidR="009E657F" w:rsidRPr="009E657F" w:rsidRDefault="009E657F" w:rsidP="00AB5935">
      <w:pPr>
        <w:keepNext/>
        <w:keepLines/>
        <w:ind w:firstLine="360"/>
        <w:contextualSpacing/>
        <w:jc w:val="both"/>
        <w:rPr>
          <w:rFonts w:ascii="Tahoma" w:hAnsi="Tahoma" w:cs="Tahoma"/>
          <w:sz w:val="8"/>
          <w:szCs w:val="8"/>
        </w:rPr>
      </w:pPr>
    </w:p>
    <w:p w14:paraId="06A7E5ED" w14:textId="0084CA3E" w:rsidR="009E657F" w:rsidRPr="009E657F" w:rsidRDefault="009E657F" w:rsidP="00AB5935">
      <w:pPr>
        <w:keepNext/>
        <w:keepLines/>
        <w:jc w:val="both"/>
        <w:rPr>
          <w:rFonts w:ascii="Tahoma" w:hAnsi="Tahoma" w:cs="Tahoma"/>
        </w:rPr>
      </w:pPr>
      <w:r w:rsidRPr="009E657F">
        <w:rPr>
          <w:rFonts w:ascii="Tahoma" w:hAnsi="Tahoma" w:cs="Tahoma"/>
        </w:rPr>
        <w:t>Rok dobave znaša _____ dni od dne</w:t>
      </w:r>
      <w:r>
        <w:rPr>
          <w:rFonts w:ascii="Tahoma" w:hAnsi="Tahoma" w:cs="Tahoma"/>
        </w:rPr>
        <w:t>va prejema naročila (</w:t>
      </w:r>
      <w:r w:rsidRPr="009E657F">
        <w:rPr>
          <w:rFonts w:ascii="Tahoma" w:hAnsi="Tahoma" w:cs="Tahoma"/>
        </w:rPr>
        <w:t>mail).</w:t>
      </w:r>
    </w:p>
    <w:p w14:paraId="722C7C5A" w14:textId="77777777" w:rsidR="009E657F" w:rsidRPr="009E657F" w:rsidRDefault="009E657F" w:rsidP="00AB5935">
      <w:pPr>
        <w:keepNext/>
        <w:keepLines/>
        <w:contextualSpacing/>
        <w:jc w:val="both"/>
        <w:rPr>
          <w:rFonts w:ascii="Tahoma" w:eastAsia="Calibri" w:hAnsi="Tahoma" w:cs="Tahoma"/>
          <w:sz w:val="16"/>
          <w:szCs w:val="16"/>
          <w:lang w:eastAsia="en-US"/>
        </w:rPr>
      </w:pPr>
    </w:p>
    <w:p w14:paraId="2FAB7EEF" w14:textId="77777777" w:rsidR="009E657F" w:rsidRPr="009E657F" w:rsidRDefault="009E657F" w:rsidP="00AB5935">
      <w:pPr>
        <w:keepNext/>
        <w:keepLines/>
        <w:numPr>
          <w:ilvl w:val="0"/>
          <w:numId w:val="32"/>
        </w:numPr>
        <w:tabs>
          <w:tab w:val="num" w:pos="426"/>
        </w:tabs>
        <w:ind w:left="426" w:hanging="426"/>
        <w:contextualSpacing/>
        <w:jc w:val="both"/>
        <w:rPr>
          <w:rFonts w:ascii="Tahoma" w:hAnsi="Tahoma" w:cs="Tahoma"/>
          <w:b/>
        </w:rPr>
      </w:pPr>
      <w:r w:rsidRPr="009E657F">
        <w:rPr>
          <w:rFonts w:ascii="Tahoma" w:hAnsi="Tahoma" w:cs="Tahoma"/>
          <w:b/>
        </w:rPr>
        <w:t>GARANCIJSKI ROK</w:t>
      </w:r>
    </w:p>
    <w:p w14:paraId="61316293" w14:textId="77777777" w:rsidR="009E657F" w:rsidRPr="009E657F" w:rsidRDefault="009E657F" w:rsidP="00AB5935">
      <w:pPr>
        <w:keepNext/>
        <w:keepLines/>
        <w:tabs>
          <w:tab w:val="left" w:pos="0"/>
        </w:tabs>
        <w:jc w:val="both"/>
        <w:rPr>
          <w:rFonts w:ascii="Tahoma" w:hAnsi="Tahoma" w:cs="Tahoma"/>
          <w:sz w:val="8"/>
          <w:szCs w:val="8"/>
        </w:rPr>
      </w:pPr>
    </w:p>
    <w:p w14:paraId="3E9F93BE" w14:textId="77777777" w:rsidR="009E657F" w:rsidRPr="009E657F" w:rsidRDefault="009E657F" w:rsidP="00AB5935">
      <w:pPr>
        <w:keepNext/>
        <w:keepLines/>
        <w:jc w:val="both"/>
        <w:rPr>
          <w:rFonts w:ascii="Tahoma" w:hAnsi="Tahoma" w:cs="Tahoma"/>
        </w:rPr>
      </w:pPr>
      <w:r w:rsidRPr="009E657F">
        <w:rPr>
          <w:rFonts w:ascii="Tahoma" w:hAnsi="Tahoma" w:cs="Tahoma"/>
        </w:rPr>
        <w:t>Garancijski rok znaša ___ mesecev od datuma dobave/izvedene storitve/vgradnje (najmanj 12 mesecev).</w:t>
      </w:r>
    </w:p>
    <w:p w14:paraId="0AF3C0E9" w14:textId="77777777" w:rsidR="009E657F" w:rsidRPr="009E657F" w:rsidRDefault="009E657F" w:rsidP="00AB5935">
      <w:pPr>
        <w:keepNext/>
        <w:keepLines/>
        <w:contextualSpacing/>
        <w:jc w:val="both"/>
        <w:rPr>
          <w:rFonts w:ascii="Tahoma" w:hAnsi="Tahoma" w:cs="Tahoma"/>
          <w:sz w:val="16"/>
          <w:szCs w:val="16"/>
        </w:rPr>
      </w:pPr>
    </w:p>
    <w:p w14:paraId="443C58CD"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POPUST NA CENE NAVEDENE V VELJAVNEM CENIKU</w:t>
      </w:r>
    </w:p>
    <w:p w14:paraId="5A27861D" w14:textId="77777777" w:rsidR="009E657F" w:rsidRPr="009E657F" w:rsidRDefault="009E657F" w:rsidP="00AB5935">
      <w:pPr>
        <w:keepNext/>
        <w:keepLines/>
        <w:spacing w:after="40"/>
        <w:jc w:val="both"/>
        <w:rPr>
          <w:rFonts w:ascii="Tahoma" w:hAnsi="Tahoma" w:cs="Tahoma"/>
          <w:sz w:val="8"/>
          <w:szCs w:val="8"/>
        </w:rPr>
      </w:pPr>
    </w:p>
    <w:p w14:paraId="3950F7FA" w14:textId="77777777" w:rsidR="009E657F" w:rsidRPr="009E657F" w:rsidRDefault="009E657F" w:rsidP="00AB5935">
      <w:pPr>
        <w:keepNext/>
        <w:keepLines/>
        <w:spacing w:after="40"/>
        <w:jc w:val="both"/>
        <w:rPr>
          <w:rFonts w:ascii="Tahoma" w:hAnsi="Tahoma" w:cs="Tahoma"/>
        </w:rPr>
      </w:pPr>
      <w:r w:rsidRPr="009E657F">
        <w:rPr>
          <w:rFonts w:ascii="Tahoma" w:hAnsi="Tahoma" w:cs="Tahoma"/>
        </w:rPr>
        <w:t>V obdobju veljavnosti  okvirnega sporazuma zagotavljamo naročniku popust na cene, navedene v veljavnem maloprodajnem ceniku, v višini:</w:t>
      </w:r>
    </w:p>
    <w:p w14:paraId="72460BCE" w14:textId="77777777" w:rsidR="009E657F" w:rsidRPr="009E657F" w:rsidRDefault="009E657F" w:rsidP="00AB5935">
      <w:pPr>
        <w:keepNext/>
        <w:keepLines/>
        <w:numPr>
          <w:ilvl w:val="0"/>
          <w:numId w:val="5"/>
        </w:numPr>
        <w:ind w:left="714" w:hanging="357"/>
        <w:jc w:val="both"/>
        <w:rPr>
          <w:rFonts w:ascii="Tahoma" w:hAnsi="Tahoma" w:cs="Tahoma"/>
        </w:rPr>
      </w:pPr>
      <w:r w:rsidRPr="009E657F">
        <w:rPr>
          <w:rFonts w:ascii="Tahoma" w:hAnsi="Tahoma" w:cs="Tahoma"/>
        </w:rPr>
        <w:t>_____ % na veljavni cenik prodajalca za vse nadomestne dele in potrošnega materiala, ki niso navedeni v ponudbenem predračunu (najmanj 15%),</w:t>
      </w:r>
    </w:p>
    <w:p w14:paraId="043FE3D0" w14:textId="77777777" w:rsidR="009E657F" w:rsidRPr="009E657F" w:rsidRDefault="009E657F" w:rsidP="00AB5935">
      <w:pPr>
        <w:keepNext/>
        <w:keepLines/>
        <w:numPr>
          <w:ilvl w:val="0"/>
          <w:numId w:val="5"/>
        </w:numPr>
        <w:ind w:left="714" w:hanging="357"/>
        <w:jc w:val="both"/>
        <w:rPr>
          <w:rFonts w:ascii="Tahoma" w:hAnsi="Tahoma" w:cs="Tahoma"/>
        </w:rPr>
      </w:pPr>
      <w:r w:rsidRPr="009E657F">
        <w:rPr>
          <w:rFonts w:ascii="Tahoma" w:hAnsi="Tahoma" w:cs="Tahoma"/>
        </w:rPr>
        <w:t>_____ % na veljavni cenik prodajalca za vse ostale storitve, ki niso navedene v ponudbenem predračunu (velja za sklope, ki zajemajo tudi vzdrževanje vozil – strojev) na dan opravljene storitve  (najmanj 15%).</w:t>
      </w:r>
    </w:p>
    <w:p w14:paraId="22134D59" w14:textId="77777777" w:rsidR="009E657F" w:rsidRPr="009E657F" w:rsidRDefault="009E657F" w:rsidP="00AB5935">
      <w:pPr>
        <w:keepNext/>
        <w:keepLines/>
        <w:contextualSpacing/>
        <w:jc w:val="both"/>
        <w:rPr>
          <w:rFonts w:ascii="Tahoma" w:eastAsia="Calibri" w:hAnsi="Tahoma" w:cs="Tahoma"/>
          <w:sz w:val="16"/>
          <w:szCs w:val="16"/>
          <w:lang w:eastAsia="en-US"/>
        </w:rPr>
      </w:pPr>
    </w:p>
    <w:p w14:paraId="598B1E4E"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VZDRŽEVANJE (velja za sklope, ki zajemajo tudi vzdrževanje vozil – strojev)</w:t>
      </w:r>
    </w:p>
    <w:p w14:paraId="49168169" w14:textId="77777777" w:rsidR="009E657F" w:rsidRPr="009E657F" w:rsidRDefault="009E657F" w:rsidP="00AB5935">
      <w:pPr>
        <w:keepNext/>
        <w:keepLines/>
        <w:spacing w:after="60"/>
        <w:jc w:val="both"/>
        <w:rPr>
          <w:rFonts w:ascii="Tahoma" w:hAnsi="Tahoma" w:cs="Tahoma"/>
          <w:sz w:val="8"/>
          <w:szCs w:val="8"/>
        </w:rPr>
      </w:pPr>
    </w:p>
    <w:p w14:paraId="7F6F6245" w14:textId="55806A4E" w:rsidR="009E657F" w:rsidRPr="009E657F" w:rsidRDefault="009E657F" w:rsidP="00AB5935">
      <w:pPr>
        <w:keepNext/>
        <w:keepLines/>
        <w:spacing w:after="60"/>
        <w:jc w:val="both"/>
        <w:rPr>
          <w:rFonts w:ascii="Tahoma" w:hAnsi="Tahoma" w:cs="Tahoma"/>
        </w:rPr>
      </w:pPr>
      <w:r w:rsidRPr="009E657F">
        <w:rPr>
          <w:rFonts w:ascii="Tahoma" w:hAnsi="Tahoma" w:cs="Tahoma"/>
        </w:rPr>
        <w:t>Vzdrževanje bomo izvajali na lokaciji: _________________________________________________, ki je od lokacije naročn</w:t>
      </w:r>
      <w:r w:rsidR="00A90B99">
        <w:rPr>
          <w:rFonts w:ascii="Tahoma" w:hAnsi="Tahoma" w:cs="Tahoma"/>
        </w:rPr>
        <w:t>ika oddaljena ______ kilometrov.</w:t>
      </w:r>
    </w:p>
    <w:p w14:paraId="6F19FC0E" w14:textId="77777777" w:rsidR="009E657F" w:rsidRPr="009E657F" w:rsidRDefault="009E657F" w:rsidP="00AB5935">
      <w:pPr>
        <w:keepNext/>
        <w:keepLines/>
        <w:contextualSpacing/>
        <w:jc w:val="both"/>
        <w:rPr>
          <w:rFonts w:ascii="Tahoma" w:hAnsi="Tahoma" w:cs="Tahoma"/>
          <w:b/>
          <w:sz w:val="16"/>
          <w:szCs w:val="16"/>
        </w:rPr>
      </w:pPr>
    </w:p>
    <w:p w14:paraId="52E7A330"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VELJAVNOST PONUDBE</w:t>
      </w:r>
    </w:p>
    <w:p w14:paraId="6D82705E" w14:textId="77777777" w:rsidR="008D5DB5" w:rsidRDefault="008D5DB5" w:rsidP="00AB5935">
      <w:pPr>
        <w:keepNext/>
        <w:keepLines/>
        <w:contextualSpacing/>
        <w:jc w:val="both"/>
        <w:rPr>
          <w:rFonts w:ascii="Tahoma" w:hAnsi="Tahoma" w:cs="Tahoma"/>
        </w:rPr>
      </w:pPr>
    </w:p>
    <w:p w14:paraId="274240E9" w14:textId="6575A687" w:rsidR="009E657F" w:rsidRPr="009E657F" w:rsidRDefault="008D5DB5" w:rsidP="00AB5935">
      <w:pPr>
        <w:keepNext/>
        <w:keepLines/>
        <w:contextualSpacing/>
        <w:jc w:val="both"/>
        <w:rPr>
          <w:rFonts w:ascii="Tahoma" w:hAnsi="Tahoma" w:cs="Tahoma"/>
          <w:b/>
          <w:sz w:val="16"/>
          <w:szCs w:val="16"/>
        </w:rPr>
      </w:pPr>
      <w:r w:rsidRPr="002A3077">
        <w:rPr>
          <w:rFonts w:ascii="Tahoma" w:hAnsi="Tahoma" w:cs="Tahoma"/>
        </w:rPr>
        <w:t>Ponudba je zavezujoča in velja  ________ mesece (minimalno 4 mesece) od datuma določenega za oddajo ponudb</w:t>
      </w:r>
      <w:r>
        <w:rPr>
          <w:rFonts w:ascii="Tahoma" w:hAnsi="Tahoma" w:cs="Tahoma"/>
        </w:rPr>
        <w:t>.</w:t>
      </w:r>
    </w:p>
    <w:p w14:paraId="33C0EA42" w14:textId="77777777" w:rsidR="009E657F" w:rsidRPr="009E657F" w:rsidRDefault="009E657F" w:rsidP="00AB5935">
      <w:pPr>
        <w:keepNext/>
        <w:keepLines/>
        <w:contextualSpacing/>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E657F" w:rsidRPr="009E657F" w14:paraId="675068EE" w14:textId="77777777" w:rsidTr="00680C5A">
        <w:trPr>
          <w:trHeight w:val="235"/>
        </w:trPr>
        <w:tc>
          <w:tcPr>
            <w:tcW w:w="3402" w:type="dxa"/>
            <w:tcBorders>
              <w:bottom w:val="single" w:sz="4" w:space="0" w:color="auto"/>
            </w:tcBorders>
          </w:tcPr>
          <w:p w14:paraId="0AE7C7FD" w14:textId="77777777" w:rsidR="009E657F" w:rsidRPr="009E657F" w:rsidRDefault="009E657F" w:rsidP="00AB5935">
            <w:pPr>
              <w:keepNext/>
              <w:keepLines/>
              <w:contextualSpacing/>
              <w:jc w:val="both"/>
              <w:rPr>
                <w:rFonts w:ascii="Tahoma" w:hAnsi="Tahoma" w:cs="Tahoma"/>
                <w:snapToGrid w:val="0"/>
                <w:color w:val="000000"/>
              </w:rPr>
            </w:pPr>
          </w:p>
        </w:tc>
        <w:tc>
          <w:tcPr>
            <w:tcW w:w="2977" w:type="dxa"/>
          </w:tcPr>
          <w:p w14:paraId="78EFD87F" w14:textId="77777777" w:rsidR="009E657F" w:rsidRPr="009E657F" w:rsidRDefault="009E657F" w:rsidP="00AB5935">
            <w:pPr>
              <w:keepNext/>
              <w:keepLines/>
              <w:contextualSpacing/>
              <w:jc w:val="both"/>
              <w:rPr>
                <w:rFonts w:ascii="Tahoma" w:hAnsi="Tahoma" w:cs="Tahoma"/>
                <w:snapToGrid w:val="0"/>
                <w:color w:val="000000"/>
              </w:rPr>
            </w:pPr>
          </w:p>
        </w:tc>
        <w:tc>
          <w:tcPr>
            <w:tcW w:w="3119" w:type="dxa"/>
            <w:tcBorders>
              <w:bottom w:val="single" w:sz="4" w:space="0" w:color="auto"/>
            </w:tcBorders>
          </w:tcPr>
          <w:p w14:paraId="24518B0E" w14:textId="77777777" w:rsidR="009E657F" w:rsidRPr="009E657F" w:rsidRDefault="009E657F" w:rsidP="00AB5935">
            <w:pPr>
              <w:keepNext/>
              <w:keepLines/>
              <w:tabs>
                <w:tab w:val="left" w:pos="567"/>
                <w:tab w:val="num" w:pos="851"/>
                <w:tab w:val="left" w:pos="993"/>
              </w:tabs>
              <w:contextualSpacing/>
              <w:jc w:val="both"/>
              <w:rPr>
                <w:rFonts w:ascii="Tahoma" w:hAnsi="Tahoma" w:cs="Tahoma"/>
                <w:snapToGrid w:val="0"/>
                <w:color w:val="000000"/>
              </w:rPr>
            </w:pPr>
          </w:p>
        </w:tc>
      </w:tr>
      <w:tr w:rsidR="009E657F" w:rsidRPr="009E657F" w14:paraId="2792B7E9" w14:textId="77777777" w:rsidTr="00680C5A">
        <w:trPr>
          <w:trHeight w:val="235"/>
        </w:trPr>
        <w:tc>
          <w:tcPr>
            <w:tcW w:w="3402" w:type="dxa"/>
            <w:tcBorders>
              <w:top w:val="single" w:sz="4" w:space="0" w:color="auto"/>
            </w:tcBorders>
          </w:tcPr>
          <w:p w14:paraId="12D6724B"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47EB5613"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žig</w:t>
            </w:r>
          </w:p>
        </w:tc>
        <w:tc>
          <w:tcPr>
            <w:tcW w:w="3119" w:type="dxa"/>
            <w:tcBorders>
              <w:top w:val="single" w:sz="4" w:space="0" w:color="auto"/>
            </w:tcBorders>
          </w:tcPr>
          <w:p w14:paraId="2A5204E6"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42A61CA4" w14:textId="77777777" w:rsidR="009E657F" w:rsidRPr="009E657F" w:rsidRDefault="009E657F" w:rsidP="00AB5935">
      <w:pPr>
        <w:keepNext/>
        <w:keepLines/>
        <w:contextualSpacing/>
        <w:jc w:val="both"/>
        <w:rPr>
          <w:rFonts w:ascii="Tahoma" w:hAnsi="Tahoma" w:cs="Tahoma"/>
        </w:rPr>
      </w:pPr>
    </w:p>
    <w:p w14:paraId="79A5A5DA" w14:textId="77777777" w:rsidR="009E657F" w:rsidRPr="009E657F" w:rsidRDefault="009E657F" w:rsidP="00AB5935">
      <w:pPr>
        <w:keepNext/>
        <w:keepLines/>
        <w:spacing w:after="120"/>
        <w:jc w:val="both"/>
        <w:rPr>
          <w:rFonts w:ascii="Tahoma" w:hAnsi="Tahoma" w:cs="Tahoma"/>
          <w:b/>
          <w:sz w:val="16"/>
          <w:szCs w:val="16"/>
        </w:rPr>
      </w:pPr>
      <w:r w:rsidRPr="009E657F">
        <w:rPr>
          <w:rFonts w:ascii="Tahoma" w:hAnsi="Tahoma" w:cs="Tahoma"/>
          <w:b/>
          <w:sz w:val="16"/>
          <w:szCs w:val="16"/>
        </w:rPr>
        <w:t xml:space="preserve">Opomba: </w:t>
      </w:r>
    </w:p>
    <w:p w14:paraId="62D89A13" w14:textId="77777777" w:rsidR="009E657F" w:rsidRPr="009E657F" w:rsidRDefault="009E657F" w:rsidP="00AB5935">
      <w:pPr>
        <w:keepNext/>
        <w:keepLines/>
        <w:spacing w:after="120"/>
        <w:jc w:val="both"/>
        <w:rPr>
          <w:rFonts w:ascii="Tahoma" w:hAnsi="Tahoma" w:cs="Tahoma"/>
          <w:i/>
          <w:sz w:val="16"/>
          <w:szCs w:val="16"/>
        </w:rPr>
      </w:pPr>
      <w:r w:rsidRPr="009E657F">
        <w:rPr>
          <w:rFonts w:ascii="Tahoma" w:hAnsi="Tahoma" w:cs="Tahoma"/>
          <w:i/>
          <w:sz w:val="16"/>
          <w:szCs w:val="16"/>
        </w:rPr>
        <w:t>Ponudnik mora k prilogi priložiti:</w:t>
      </w:r>
    </w:p>
    <w:p w14:paraId="2A9BAABD" w14:textId="77777777" w:rsidR="009E657F" w:rsidRPr="009E657F" w:rsidRDefault="009E657F" w:rsidP="00AB5935">
      <w:pPr>
        <w:keepNext/>
        <w:keepLines/>
        <w:numPr>
          <w:ilvl w:val="0"/>
          <w:numId w:val="33"/>
        </w:numPr>
        <w:jc w:val="both"/>
        <w:rPr>
          <w:rFonts w:ascii="Tahoma" w:hAnsi="Tahoma" w:cs="Tahoma"/>
          <w:i/>
          <w:sz w:val="16"/>
          <w:szCs w:val="16"/>
        </w:rPr>
      </w:pPr>
      <w:r w:rsidRPr="009E657F">
        <w:rPr>
          <w:rFonts w:ascii="Tahoma" w:hAnsi="Tahoma" w:cs="Tahoma"/>
          <w:i/>
          <w:sz w:val="16"/>
          <w:szCs w:val="16"/>
        </w:rPr>
        <w:t xml:space="preserve">ponudbeni predračun v </w:t>
      </w:r>
      <w:proofErr w:type="spellStart"/>
      <w:r w:rsidRPr="009E657F">
        <w:rPr>
          <w:rFonts w:ascii="Tahoma" w:hAnsi="Tahoma" w:cs="Tahoma"/>
          <w:i/>
          <w:sz w:val="16"/>
          <w:szCs w:val="16"/>
        </w:rPr>
        <w:t>pdf</w:t>
      </w:r>
      <w:proofErr w:type="spellEnd"/>
      <w:r w:rsidRPr="009E657F">
        <w:rPr>
          <w:rFonts w:ascii="Tahoma" w:hAnsi="Tahoma" w:cs="Tahoma"/>
          <w:i/>
          <w:sz w:val="16"/>
          <w:szCs w:val="16"/>
        </w:rPr>
        <w:t xml:space="preserve"> in </w:t>
      </w:r>
      <w:proofErr w:type="spellStart"/>
      <w:r w:rsidRPr="009E657F">
        <w:rPr>
          <w:rFonts w:ascii="Tahoma" w:hAnsi="Tahoma" w:cs="Tahoma"/>
          <w:i/>
          <w:sz w:val="16"/>
          <w:szCs w:val="16"/>
        </w:rPr>
        <w:t>xlx</w:t>
      </w:r>
      <w:proofErr w:type="spellEnd"/>
      <w:r w:rsidRPr="009E657F">
        <w:rPr>
          <w:rFonts w:ascii="Tahoma" w:hAnsi="Tahoma" w:cs="Tahoma"/>
          <w:i/>
          <w:sz w:val="16"/>
          <w:szCs w:val="16"/>
        </w:rPr>
        <w:t xml:space="preserve"> obliki, ki se ga natisne iz popisa v elektronski obliki za sklop za katerega ponudnik oddaja ponudbo,</w:t>
      </w:r>
    </w:p>
    <w:p w14:paraId="486C434E" w14:textId="77777777" w:rsidR="009E657F" w:rsidRPr="009E657F" w:rsidRDefault="009E657F" w:rsidP="00AB5935">
      <w:pPr>
        <w:keepNext/>
        <w:keepLines/>
        <w:jc w:val="both"/>
        <w:rPr>
          <w:rFonts w:ascii="Tahoma" w:hAnsi="Tahoma" w:cs="Tahoma"/>
          <w:i/>
          <w:color w:val="FF0000"/>
          <w:sz w:val="16"/>
          <w:szCs w:val="16"/>
        </w:rPr>
      </w:pPr>
    </w:p>
    <w:p w14:paraId="7C5EF387" w14:textId="77777777" w:rsidR="009E657F" w:rsidRPr="009E657F" w:rsidRDefault="009E657F" w:rsidP="00AB5935">
      <w:pPr>
        <w:keepNext/>
        <w:keepLines/>
        <w:jc w:val="both"/>
        <w:rPr>
          <w:rFonts w:ascii="Tahoma" w:hAnsi="Tahoma" w:cs="Tahoma"/>
          <w:i/>
          <w:sz w:val="16"/>
          <w:szCs w:val="18"/>
          <w:lang w:eastAsia="ar-SA"/>
        </w:rPr>
      </w:pPr>
      <w:r w:rsidRPr="009E657F">
        <w:rPr>
          <w:rFonts w:ascii="Tahoma" w:hAnsi="Tahoma" w:cs="Tahoma"/>
          <w:i/>
          <w:sz w:val="16"/>
          <w:szCs w:val="18"/>
          <w:lang w:eastAsia="ar-SA"/>
        </w:rPr>
        <w:t>Obrazec se po potrebi kopira!  Ponudnik mora oddati ponudbo (Prilogo 2) za vsak sklop za katerega oddaja ponudbo posebej.</w:t>
      </w:r>
    </w:p>
    <w:p w14:paraId="73CCB565" w14:textId="15239602" w:rsidR="009E657F" w:rsidRPr="009E657F" w:rsidRDefault="009E657F" w:rsidP="00AB5935">
      <w:pPr>
        <w:keepNext/>
        <w:keepLines/>
        <w:tabs>
          <w:tab w:val="left" w:pos="567"/>
          <w:tab w:val="num" w:pos="851"/>
          <w:tab w:val="left" w:pos="993"/>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E657F" w:rsidRPr="009E657F" w14:paraId="20D8967B" w14:textId="77777777" w:rsidTr="00680C5A">
        <w:tc>
          <w:tcPr>
            <w:tcW w:w="7725" w:type="dxa"/>
          </w:tcPr>
          <w:p w14:paraId="0F57D79C"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417" w:type="dxa"/>
          </w:tcPr>
          <w:p w14:paraId="37F72F26" w14:textId="77777777" w:rsidR="009E657F" w:rsidRPr="009E657F" w:rsidRDefault="009E657F" w:rsidP="00AB5935">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0119FB6"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t xml:space="preserve">Ponudnik mora prilogo »ESPD« izpolniti ter v informacijski sistem e-JN naložiti elektronsko podpisan ESPD v </w:t>
      </w:r>
      <w:proofErr w:type="spellStart"/>
      <w:r w:rsidRPr="009E657F">
        <w:rPr>
          <w:rFonts w:ascii="Tahoma" w:hAnsi="Tahoma" w:cs="Tahoma"/>
        </w:rPr>
        <w:t>xml</w:t>
      </w:r>
      <w:proofErr w:type="spellEnd"/>
      <w:r w:rsidRPr="009E657F">
        <w:rPr>
          <w:rFonts w:ascii="Tahoma" w:hAnsi="Tahoma" w:cs="Tahoma"/>
        </w:rPr>
        <w:t xml:space="preserve">. obliki ali nepodpisan ESPD v </w:t>
      </w:r>
      <w:proofErr w:type="spellStart"/>
      <w:r w:rsidRPr="009E657F">
        <w:rPr>
          <w:rFonts w:ascii="Tahoma" w:hAnsi="Tahoma" w:cs="Tahoma"/>
        </w:rPr>
        <w:t>xml</w:t>
      </w:r>
      <w:proofErr w:type="spellEnd"/>
      <w:r w:rsidRPr="009E657F">
        <w:rPr>
          <w:rFonts w:ascii="Tahoma" w:hAnsi="Tahoma" w:cs="Tahoma"/>
        </w:rPr>
        <w:t>. obliki, pri čemer se v slednjem primeru v skladu Splošnimi pogoji uporabe informacijskega sistema e-JN šteje, da je oddan pravno zavezujoč dokument, ki ima enako veljavnost kot podpisan.</w:t>
      </w:r>
    </w:p>
    <w:p w14:paraId="2F28D758" w14:textId="77777777" w:rsidR="009E657F" w:rsidRPr="009E657F" w:rsidRDefault="009E657F" w:rsidP="00AB5935">
      <w:pPr>
        <w:keepNext/>
        <w:keepLines/>
        <w:tabs>
          <w:tab w:val="left" w:pos="567"/>
          <w:tab w:val="num" w:pos="851"/>
          <w:tab w:val="left" w:pos="993"/>
        </w:tabs>
        <w:jc w:val="both"/>
        <w:rPr>
          <w:rFonts w:ascii="Tahoma" w:hAnsi="Tahoma" w:cs="Tahoma"/>
          <w:b/>
        </w:rPr>
      </w:pPr>
    </w:p>
    <w:p w14:paraId="4CDA16B9" w14:textId="77777777" w:rsidR="009E657F" w:rsidRPr="009E657F" w:rsidRDefault="009E657F" w:rsidP="00AB5935">
      <w:pPr>
        <w:keepNext/>
        <w:keepLines/>
        <w:tabs>
          <w:tab w:val="left" w:pos="567"/>
          <w:tab w:val="num" w:pos="851"/>
          <w:tab w:val="left" w:pos="993"/>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E657F" w:rsidRPr="009E657F" w14:paraId="61C3C585" w14:textId="77777777" w:rsidTr="00680C5A">
        <w:tc>
          <w:tcPr>
            <w:tcW w:w="7725" w:type="dxa"/>
          </w:tcPr>
          <w:p w14:paraId="65A6832F"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417" w:type="dxa"/>
          </w:tcPr>
          <w:p w14:paraId="400382F5" w14:textId="77777777" w:rsidR="009E657F" w:rsidRPr="009E657F" w:rsidRDefault="009E657F" w:rsidP="00AB5935">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2053B45B" w14:textId="2E7D7B53" w:rsidR="007E2FFF" w:rsidRDefault="009E657F" w:rsidP="00AB5935">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w:t>
      </w:r>
      <w:proofErr w:type="spellStart"/>
      <w:r w:rsidRPr="009E657F">
        <w:rPr>
          <w:rFonts w:ascii="Tahoma" w:hAnsi="Tahoma" w:cs="Tahoma"/>
        </w:rPr>
        <w:t>pdf</w:t>
      </w:r>
      <w:proofErr w:type="spellEnd"/>
      <w:r w:rsidRPr="009E657F">
        <w:rPr>
          <w:rFonts w:ascii="Tahoma" w:hAnsi="Tahoma" w:cs="Tahoma"/>
        </w:rPr>
        <w:t xml:space="preserve"> formatu ali v elektronski obliki podpisan </w:t>
      </w:r>
      <w:proofErr w:type="spellStart"/>
      <w:r w:rsidRPr="009E657F">
        <w:rPr>
          <w:rFonts w:ascii="Tahoma" w:hAnsi="Tahoma" w:cs="Tahoma"/>
        </w:rPr>
        <w:t>xml</w:t>
      </w:r>
      <w:proofErr w:type="spellEnd"/>
      <w:r w:rsidRPr="009E657F">
        <w:rPr>
          <w:rFonts w:ascii="Tahoma" w:hAnsi="Tahoma" w:cs="Tahoma"/>
        </w:rPr>
        <w:t>. format.</w:t>
      </w:r>
    </w:p>
    <w:p w14:paraId="463AD163" w14:textId="77777777" w:rsidR="00073D3A" w:rsidRDefault="00073D3A" w:rsidP="00AB5935">
      <w:pPr>
        <w:keepNext/>
        <w:keepLines/>
        <w:jc w:val="both"/>
      </w:pPr>
    </w:p>
    <w:p w14:paraId="597FA3FF" w14:textId="77777777" w:rsidR="00C9281E" w:rsidRDefault="00C9281E" w:rsidP="00AB5935">
      <w:pPr>
        <w:keepNext/>
        <w:keepLines/>
        <w:jc w:val="both"/>
      </w:pPr>
    </w:p>
    <w:p w14:paraId="10C35018" w14:textId="77777777" w:rsidR="00C9281E" w:rsidRDefault="00C9281E" w:rsidP="00AB5935">
      <w:pPr>
        <w:keepNext/>
        <w:keepLines/>
        <w:jc w:val="both"/>
      </w:pPr>
    </w:p>
    <w:p w14:paraId="2FE4761F" w14:textId="77777777" w:rsidR="00C9281E" w:rsidRDefault="00C9281E" w:rsidP="00AB5935">
      <w:pPr>
        <w:keepNext/>
        <w:keepLines/>
        <w:jc w:val="both"/>
      </w:pPr>
    </w:p>
    <w:p w14:paraId="6A944F16" w14:textId="77777777" w:rsidR="00C9281E" w:rsidRDefault="00C9281E" w:rsidP="00AB5935">
      <w:pPr>
        <w:keepNext/>
        <w:keepLines/>
        <w:jc w:val="both"/>
      </w:pPr>
    </w:p>
    <w:p w14:paraId="56AAF84D" w14:textId="77777777" w:rsidR="00C9281E" w:rsidRDefault="00C9281E" w:rsidP="00AB5935">
      <w:pPr>
        <w:keepNext/>
        <w:keepLines/>
        <w:jc w:val="both"/>
      </w:pPr>
    </w:p>
    <w:p w14:paraId="78047EBB" w14:textId="77777777" w:rsidR="00C9281E" w:rsidRDefault="00C9281E" w:rsidP="00AB5935">
      <w:pPr>
        <w:keepNext/>
        <w:keepLines/>
        <w:jc w:val="both"/>
      </w:pPr>
    </w:p>
    <w:p w14:paraId="5F7EC730" w14:textId="77777777" w:rsidR="00C9281E" w:rsidRDefault="00C9281E" w:rsidP="00AB5935">
      <w:pPr>
        <w:keepNext/>
        <w:keepLines/>
        <w:jc w:val="both"/>
      </w:pPr>
    </w:p>
    <w:p w14:paraId="1DAC7500" w14:textId="77777777" w:rsidR="00C9281E" w:rsidRDefault="00C9281E" w:rsidP="00AB5935">
      <w:pPr>
        <w:keepNext/>
        <w:keepLines/>
        <w:jc w:val="both"/>
      </w:pPr>
    </w:p>
    <w:p w14:paraId="7C113E70" w14:textId="77777777" w:rsidR="00C9281E" w:rsidRDefault="00C9281E" w:rsidP="00AB5935">
      <w:pPr>
        <w:keepNext/>
        <w:keepLines/>
        <w:jc w:val="both"/>
      </w:pPr>
    </w:p>
    <w:p w14:paraId="3C954CCB" w14:textId="77777777" w:rsidR="00C9281E" w:rsidRDefault="00C9281E" w:rsidP="00AB5935">
      <w:pPr>
        <w:keepNext/>
        <w:keepLines/>
        <w:jc w:val="both"/>
      </w:pPr>
    </w:p>
    <w:p w14:paraId="46AFD632" w14:textId="77777777" w:rsidR="00C9281E" w:rsidRDefault="00C9281E" w:rsidP="00AB5935">
      <w:pPr>
        <w:keepNext/>
        <w:keepLines/>
        <w:jc w:val="both"/>
      </w:pPr>
    </w:p>
    <w:p w14:paraId="62B91CD2" w14:textId="77777777" w:rsidR="00C9281E" w:rsidRDefault="00C9281E" w:rsidP="00AB5935">
      <w:pPr>
        <w:keepNext/>
        <w:keepLines/>
        <w:jc w:val="both"/>
      </w:pPr>
    </w:p>
    <w:p w14:paraId="72938A44" w14:textId="77777777" w:rsidR="00C9281E" w:rsidRDefault="00C9281E" w:rsidP="00AB5935">
      <w:pPr>
        <w:keepNext/>
        <w:keepLines/>
        <w:jc w:val="both"/>
      </w:pPr>
    </w:p>
    <w:p w14:paraId="212C34B6" w14:textId="77777777" w:rsidR="00C9281E" w:rsidRDefault="00C9281E" w:rsidP="00AB5935">
      <w:pPr>
        <w:keepNext/>
        <w:keepLines/>
        <w:jc w:val="both"/>
      </w:pPr>
    </w:p>
    <w:p w14:paraId="37EEF412" w14:textId="77777777" w:rsidR="00C9281E" w:rsidRDefault="00C9281E" w:rsidP="00AB5935">
      <w:pPr>
        <w:keepNext/>
        <w:keepLines/>
        <w:jc w:val="both"/>
      </w:pPr>
    </w:p>
    <w:p w14:paraId="65163B17" w14:textId="77777777" w:rsidR="00C9281E" w:rsidRDefault="00C9281E" w:rsidP="00AB5935">
      <w:pPr>
        <w:keepNext/>
        <w:keepLines/>
        <w:jc w:val="both"/>
      </w:pPr>
    </w:p>
    <w:p w14:paraId="20E5D86B" w14:textId="77777777" w:rsidR="00C9281E" w:rsidRDefault="00C9281E" w:rsidP="00AB5935">
      <w:pPr>
        <w:keepNext/>
        <w:keepLines/>
        <w:jc w:val="both"/>
      </w:pPr>
    </w:p>
    <w:p w14:paraId="2CAC4C66" w14:textId="77777777" w:rsidR="00C9281E" w:rsidRDefault="00C9281E" w:rsidP="00AB5935">
      <w:pPr>
        <w:keepNext/>
        <w:keepLines/>
        <w:jc w:val="both"/>
      </w:pPr>
    </w:p>
    <w:p w14:paraId="68FBC27D" w14:textId="77777777" w:rsidR="00C9281E" w:rsidRDefault="00C9281E" w:rsidP="00AB5935">
      <w:pPr>
        <w:keepNext/>
        <w:keepLines/>
        <w:jc w:val="both"/>
      </w:pPr>
    </w:p>
    <w:p w14:paraId="1D6122A8" w14:textId="77777777" w:rsidR="00C9281E" w:rsidRDefault="00C9281E" w:rsidP="00AB5935">
      <w:pPr>
        <w:keepNext/>
        <w:keepLines/>
        <w:jc w:val="both"/>
      </w:pPr>
    </w:p>
    <w:p w14:paraId="327B5A6D" w14:textId="77777777" w:rsidR="00C9281E" w:rsidRDefault="00C9281E" w:rsidP="00AB5935">
      <w:pPr>
        <w:keepNext/>
        <w:keepLines/>
        <w:jc w:val="both"/>
      </w:pPr>
    </w:p>
    <w:p w14:paraId="4148E7CE" w14:textId="77777777" w:rsidR="00C9281E" w:rsidRDefault="00C9281E" w:rsidP="00AB5935">
      <w:pPr>
        <w:keepNext/>
        <w:keepLines/>
        <w:jc w:val="both"/>
      </w:pPr>
    </w:p>
    <w:p w14:paraId="24F1AC5E" w14:textId="77777777" w:rsidR="00C9281E" w:rsidRDefault="00C9281E" w:rsidP="00AB5935">
      <w:pPr>
        <w:keepNext/>
        <w:keepLines/>
        <w:jc w:val="both"/>
      </w:pPr>
    </w:p>
    <w:p w14:paraId="666E6684" w14:textId="77777777" w:rsidR="00C9281E" w:rsidRDefault="00C9281E" w:rsidP="00AB5935">
      <w:pPr>
        <w:keepNext/>
        <w:keepLines/>
        <w:jc w:val="both"/>
      </w:pPr>
    </w:p>
    <w:p w14:paraId="345FC406" w14:textId="77777777" w:rsidR="00C9281E" w:rsidRDefault="00C9281E" w:rsidP="00AB5935">
      <w:pPr>
        <w:keepNext/>
        <w:keepLines/>
        <w:jc w:val="both"/>
      </w:pPr>
    </w:p>
    <w:p w14:paraId="58EFED80" w14:textId="77777777" w:rsidR="00C9281E" w:rsidRDefault="00C9281E" w:rsidP="00AB5935">
      <w:pPr>
        <w:keepNext/>
        <w:keepLines/>
        <w:jc w:val="both"/>
      </w:pPr>
    </w:p>
    <w:p w14:paraId="077720BE" w14:textId="77777777" w:rsidR="00C9281E" w:rsidRDefault="00C9281E" w:rsidP="00AB5935">
      <w:pPr>
        <w:keepNext/>
        <w:keepLines/>
        <w:jc w:val="both"/>
      </w:pPr>
    </w:p>
    <w:p w14:paraId="002FD951" w14:textId="77777777" w:rsidR="00C9281E" w:rsidRDefault="00C9281E" w:rsidP="00AB5935">
      <w:pPr>
        <w:keepNext/>
        <w:keepLines/>
        <w:jc w:val="both"/>
      </w:pPr>
    </w:p>
    <w:p w14:paraId="46B0A60F" w14:textId="77777777" w:rsidR="00C9281E" w:rsidRDefault="00C9281E" w:rsidP="00AB5935">
      <w:pPr>
        <w:keepNext/>
        <w:keepLines/>
        <w:jc w:val="both"/>
      </w:pPr>
    </w:p>
    <w:p w14:paraId="01DF58AF" w14:textId="77777777" w:rsidR="00C9281E" w:rsidRDefault="00C9281E" w:rsidP="00AB5935">
      <w:pPr>
        <w:keepNext/>
        <w:keepLines/>
        <w:jc w:val="both"/>
      </w:pPr>
    </w:p>
    <w:p w14:paraId="7059DB28" w14:textId="77777777" w:rsidR="00C9281E" w:rsidRDefault="00C9281E" w:rsidP="00AB5935">
      <w:pPr>
        <w:keepNext/>
        <w:keepLines/>
        <w:jc w:val="both"/>
      </w:pPr>
    </w:p>
    <w:p w14:paraId="42398678" w14:textId="77777777" w:rsidR="00C9281E" w:rsidRDefault="00C9281E" w:rsidP="00AB5935">
      <w:pPr>
        <w:keepNext/>
        <w:keepLines/>
        <w:jc w:val="both"/>
      </w:pPr>
    </w:p>
    <w:p w14:paraId="33E87A98" w14:textId="77777777" w:rsidR="00C9281E" w:rsidRDefault="00C9281E" w:rsidP="00AB5935">
      <w:pPr>
        <w:keepNext/>
        <w:keepLines/>
        <w:jc w:val="both"/>
      </w:pPr>
    </w:p>
    <w:p w14:paraId="78B3DA41" w14:textId="77777777" w:rsidR="00C9281E" w:rsidRDefault="00C9281E" w:rsidP="00AB5935">
      <w:pPr>
        <w:keepNext/>
        <w:keepLines/>
        <w:jc w:val="both"/>
      </w:pPr>
    </w:p>
    <w:p w14:paraId="26C8E2EE" w14:textId="77777777" w:rsidR="00C9281E" w:rsidRDefault="00C9281E" w:rsidP="00AB5935">
      <w:pPr>
        <w:keepNext/>
        <w:keepLines/>
        <w:jc w:val="both"/>
      </w:pPr>
    </w:p>
    <w:p w14:paraId="03B68CEC" w14:textId="77777777" w:rsidR="00C9281E" w:rsidRDefault="00C9281E" w:rsidP="00AB5935">
      <w:pPr>
        <w:keepNext/>
        <w:keepLines/>
        <w:jc w:val="both"/>
      </w:pPr>
    </w:p>
    <w:p w14:paraId="0D48DFA7" w14:textId="77777777" w:rsidR="00C9281E" w:rsidRDefault="00C9281E" w:rsidP="00AB5935">
      <w:pPr>
        <w:keepNext/>
        <w:keepLines/>
        <w:jc w:val="both"/>
      </w:pPr>
    </w:p>
    <w:p w14:paraId="3FB8B9B3" w14:textId="77777777" w:rsidR="00C9281E" w:rsidRDefault="00C9281E" w:rsidP="00AB5935">
      <w:pPr>
        <w:keepNext/>
        <w:keepLines/>
        <w:jc w:val="both"/>
      </w:pPr>
    </w:p>
    <w:p w14:paraId="2CB8CC10" w14:textId="77777777" w:rsidR="00C9281E" w:rsidRDefault="00C9281E" w:rsidP="00AB5935">
      <w:pPr>
        <w:keepNext/>
        <w:keepLines/>
        <w:jc w:val="both"/>
      </w:pPr>
    </w:p>
    <w:p w14:paraId="487958F4" w14:textId="77777777" w:rsidR="00C9281E" w:rsidRDefault="00C9281E" w:rsidP="00AB5935">
      <w:pPr>
        <w:keepNext/>
        <w:keepLines/>
        <w:jc w:val="both"/>
      </w:pPr>
    </w:p>
    <w:p w14:paraId="72566BFE" w14:textId="77777777" w:rsidR="00C9281E" w:rsidRDefault="00C9281E" w:rsidP="00AB5935">
      <w:pPr>
        <w:keepNext/>
        <w:keepLines/>
        <w:jc w:val="both"/>
      </w:pPr>
    </w:p>
    <w:p w14:paraId="7879E9EE" w14:textId="77777777" w:rsidR="00C9281E" w:rsidRDefault="00C9281E" w:rsidP="00AB5935">
      <w:pPr>
        <w:keepNext/>
        <w:keepLines/>
        <w:jc w:val="both"/>
      </w:pPr>
    </w:p>
    <w:p w14:paraId="781036A2" w14:textId="77777777" w:rsidR="00C9281E" w:rsidRDefault="00C9281E" w:rsidP="00AB5935">
      <w:pPr>
        <w:keepNext/>
        <w:keepLines/>
        <w:jc w:val="both"/>
      </w:pPr>
    </w:p>
    <w:p w14:paraId="210CE9B4" w14:textId="77777777" w:rsidR="00C9281E" w:rsidRDefault="00C9281E" w:rsidP="00AB5935">
      <w:pPr>
        <w:keepNext/>
        <w:keepLines/>
        <w:jc w:val="both"/>
      </w:pPr>
    </w:p>
    <w:p w14:paraId="3B6B5689" w14:textId="55D3D260" w:rsidR="00C9281E" w:rsidRDefault="00C9281E" w:rsidP="00AB5935">
      <w:pPr>
        <w:keepNext/>
        <w:keepLines/>
        <w:jc w:val="both"/>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C8579C" w14:paraId="1DD7F69F" w14:textId="77777777" w:rsidTr="009015D8">
        <w:tc>
          <w:tcPr>
            <w:tcW w:w="7660" w:type="dxa"/>
          </w:tcPr>
          <w:p w14:paraId="1FE39319" w14:textId="77777777" w:rsidR="004244EE" w:rsidRPr="00C8579C" w:rsidRDefault="004244EE" w:rsidP="00AB5935">
            <w:pPr>
              <w:keepNext/>
              <w:keepLines/>
              <w:jc w:val="both"/>
              <w:rPr>
                <w:rFonts w:ascii="Tahoma" w:hAnsi="Tahoma" w:cs="Tahoma"/>
              </w:rPr>
            </w:pPr>
            <w:r w:rsidRPr="00C8579C">
              <w:rPr>
                <w:rFonts w:ascii="Tahoma" w:hAnsi="Tahoma" w:cs="Tahoma"/>
              </w:rPr>
              <w:lastRenderedPageBreak/>
              <w:t>POOBLASTILO ZA PRIDOBITEV POTRDILA IZ KAZENSKE EVIDENCE – ZA PRAVNE OSEBE</w:t>
            </w:r>
          </w:p>
        </w:tc>
        <w:tc>
          <w:tcPr>
            <w:tcW w:w="1482" w:type="dxa"/>
          </w:tcPr>
          <w:p w14:paraId="788EEAF0" w14:textId="77777777" w:rsidR="004244EE" w:rsidRPr="00C8579C" w:rsidRDefault="004244EE" w:rsidP="00AB5935">
            <w:pPr>
              <w:keepNext/>
              <w:keepLines/>
              <w:jc w:val="both"/>
              <w:rPr>
                <w:rFonts w:ascii="Tahoma" w:hAnsi="Tahoma" w:cs="Tahoma"/>
                <w:b/>
              </w:rPr>
            </w:pPr>
            <w:r w:rsidRPr="00C8579C">
              <w:rPr>
                <w:rFonts w:ascii="Tahoma" w:hAnsi="Tahoma" w:cs="Tahoma"/>
                <w:b/>
              </w:rPr>
              <w:t>Priloga 3/1</w:t>
            </w:r>
          </w:p>
        </w:tc>
      </w:tr>
    </w:tbl>
    <w:p w14:paraId="011CE7F0" w14:textId="77777777" w:rsidR="00D92424" w:rsidRPr="00C8579C" w:rsidRDefault="00D92424" w:rsidP="00AB5935">
      <w:pPr>
        <w:keepNext/>
        <w:keepLines/>
        <w:jc w:val="both"/>
        <w:rPr>
          <w:rFonts w:ascii="Tahoma" w:hAnsi="Tahoma" w:cs="Tahoma"/>
        </w:rPr>
      </w:pPr>
    </w:p>
    <w:p w14:paraId="4CFAA22D" w14:textId="77777777" w:rsidR="00AA184C" w:rsidRPr="00C8579C" w:rsidRDefault="00AA184C" w:rsidP="00AB5935">
      <w:pPr>
        <w:keepNext/>
        <w:keepLines/>
        <w:jc w:val="both"/>
        <w:rPr>
          <w:rFonts w:ascii="Tahoma" w:hAnsi="Tahoma" w:cs="Tahoma"/>
          <w:sz w:val="22"/>
          <w:szCs w:val="22"/>
        </w:rPr>
      </w:pPr>
    </w:p>
    <w:p w14:paraId="462C76D5" w14:textId="4BEE59B0" w:rsidR="00AA184C" w:rsidRPr="00C8579C" w:rsidRDefault="00AA184C" w:rsidP="00AB5935">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r w:rsidRPr="00C8579C">
        <w:rPr>
          <w:rFonts w:ascii="Tahoma" w:hAnsi="Tahoma" w:cs="Tahoma"/>
        </w:rPr>
        <w:t>, od Ministrstva za pravosodje pridobi potrdilo iz kazenske evidence.</w:t>
      </w:r>
    </w:p>
    <w:p w14:paraId="32D7B08E" w14:textId="77777777" w:rsidR="00AA184C" w:rsidRPr="00C8579C" w:rsidRDefault="00AA184C" w:rsidP="00AB5935">
      <w:pPr>
        <w:keepNext/>
        <w:keepLines/>
        <w:jc w:val="both"/>
        <w:rPr>
          <w:rFonts w:ascii="Tahoma" w:hAnsi="Tahoma" w:cs="Tahoma"/>
        </w:rPr>
      </w:pPr>
    </w:p>
    <w:p w14:paraId="179D1600" w14:textId="77777777" w:rsidR="00AA184C" w:rsidRPr="00C8579C" w:rsidRDefault="00AA184C" w:rsidP="00AB5935">
      <w:pPr>
        <w:keepNext/>
        <w:keepLines/>
        <w:jc w:val="both"/>
        <w:rPr>
          <w:rFonts w:ascii="Tahoma" w:hAnsi="Tahoma" w:cs="Tahoma"/>
        </w:rPr>
      </w:pPr>
    </w:p>
    <w:p w14:paraId="0061AC63" w14:textId="77777777" w:rsidR="00AA184C" w:rsidRPr="00C8579C" w:rsidRDefault="00AA184C" w:rsidP="00AB5935">
      <w:pPr>
        <w:keepNext/>
        <w:keepLines/>
        <w:jc w:val="both"/>
        <w:rPr>
          <w:rFonts w:ascii="Tahoma" w:hAnsi="Tahoma" w:cs="Tahoma"/>
        </w:rPr>
      </w:pPr>
    </w:p>
    <w:p w14:paraId="3E1EEFC9" w14:textId="77777777" w:rsidR="00AA184C" w:rsidRPr="00C8579C" w:rsidRDefault="00AA184C" w:rsidP="00AB5935">
      <w:pPr>
        <w:keepNext/>
        <w:keepLines/>
        <w:jc w:val="both"/>
        <w:rPr>
          <w:rFonts w:ascii="Tahoma" w:hAnsi="Tahoma" w:cs="Tahoma"/>
        </w:rPr>
      </w:pPr>
    </w:p>
    <w:p w14:paraId="43E1D719" w14:textId="77777777" w:rsidR="00AA184C" w:rsidRPr="00C8579C" w:rsidRDefault="00AA184C" w:rsidP="00AB5935">
      <w:pPr>
        <w:keepNext/>
        <w:keepLines/>
        <w:jc w:val="both"/>
        <w:rPr>
          <w:rFonts w:ascii="Tahoma" w:hAnsi="Tahoma" w:cs="Tahoma"/>
        </w:rPr>
      </w:pPr>
      <w:r w:rsidRPr="00C8579C">
        <w:rPr>
          <w:rFonts w:ascii="Tahoma" w:hAnsi="Tahoma" w:cs="Tahoma"/>
        </w:rPr>
        <w:t>Podatki o pravni osebi:</w:t>
      </w:r>
    </w:p>
    <w:p w14:paraId="4A05C395"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5A2CFB60"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0AB48053"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49AB9996"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572FFA7D" w14:textId="77777777" w:rsidR="00AA184C" w:rsidRPr="00C8579C" w:rsidRDefault="00AA184C" w:rsidP="00AB5935">
      <w:pPr>
        <w:keepNext/>
        <w:keepLines/>
        <w:spacing w:before="240" w:after="240"/>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66A975EF" w14:textId="77777777" w:rsidR="00AA184C" w:rsidRPr="00C8579C" w:rsidRDefault="00AA184C" w:rsidP="00AB5935">
      <w:pPr>
        <w:keepNext/>
        <w:keepLines/>
        <w:jc w:val="both"/>
        <w:rPr>
          <w:rFonts w:ascii="Tahoma" w:hAnsi="Tahoma" w:cs="Tahoma"/>
        </w:rPr>
      </w:pPr>
    </w:p>
    <w:p w14:paraId="0E1E3A94" w14:textId="77777777" w:rsidR="00AA184C" w:rsidRPr="00C8579C" w:rsidRDefault="00AA184C" w:rsidP="00AB5935">
      <w:pPr>
        <w:keepNext/>
        <w:keepLines/>
        <w:jc w:val="both"/>
        <w:rPr>
          <w:rFonts w:ascii="Tahoma" w:hAnsi="Tahoma" w:cs="Tahoma"/>
        </w:rPr>
      </w:pPr>
    </w:p>
    <w:p w14:paraId="38B9F0B2" w14:textId="77777777" w:rsidR="00AA184C" w:rsidRPr="00C8579C" w:rsidRDefault="00AA184C" w:rsidP="00AB5935">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36653BC5" w14:textId="77777777" w:rsidTr="00FF7983">
        <w:trPr>
          <w:trHeight w:val="235"/>
        </w:trPr>
        <w:tc>
          <w:tcPr>
            <w:tcW w:w="3402" w:type="dxa"/>
            <w:tcBorders>
              <w:bottom w:val="single" w:sz="4" w:space="0" w:color="auto"/>
            </w:tcBorders>
          </w:tcPr>
          <w:p w14:paraId="5053A797" w14:textId="77777777" w:rsidR="00AA184C" w:rsidRPr="00C8579C" w:rsidRDefault="00AA184C" w:rsidP="00AB5935">
            <w:pPr>
              <w:keepNext/>
              <w:keepLines/>
              <w:jc w:val="both"/>
              <w:rPr>
                <w:rFonts w:ascii="Tahoma" w:hAnsi="Tahoma" w:cs="Tahoma"/>
                <w:snapToGrid w:val="0"/>
                <w:color w:val="000000"/>
              </w:rPr>
            </w:pPr>
          </w:p>
        </w:tc>
        <w:tc>
          <w:tcPr>
            <w:tcW w:w="2268" w:type="dxa"/>
          </w:tcPr>
          <w:p w14:paraId="34513E46" w14:textId="77777777" w:rsidR="00AA184C" w:rsidRPr="00C8579C" w:rsidRDefault="00AA184C" w:rsidP="00AB5935">
            <w:pPr>
              <w:keepNext/>
              <w:keepLines/>
              <w:jc w:val="both"/>
              <w:rPr>
                <w:rFonts w:ascii="Tahoma" w:hAnsi="Tahoma" w:cs="Tahoma"/>
                <w:snapToGrid w:val="0"/>
                <w:color w:val="000000"/>
              </w:rPr>
            </w:pPr>
          </w:p>
        </w:tc>
        <w:tc>
          <w:tcPr>
            <w:tcW w:w="3261" w:type="dxa"/>
            <w:tcBorders>
              <w:bottom w:val="single" w:sz="4" w:space="0" w:color="auto"/>
            </w:tcBorders>
          </w:tcPr>
          <w:p w14:paraId="2BCEC4EB" w14:textId="77777777" w:rsidR="00AA184C" w:rsidRPr="00C8579C" w:rsidRDefault="00AA184C" w:rsidP="00AB5935">
            <w:pPr>
              <w:keepNext/>
              <w:keepLines/>
              <w:tabs>
                <w:tab w:val="left" w:pos="567"/>
                <w:tab w:val="num" w:pos="851"/>
                <w:tab w:val="left" w:pos="993"/>
              </w:tabs>
              <w:jc w:val="both"/>
              <w:rPr>
                <w:rFonts w:ascii="Tahoma" w:hAnsi="Tahoma" w:cs="Tahoma"/>
                <w:snapToGrid w:val="0"/>
                <w:color w:val="000000"/>
                <w:sz w:val="28"/>
              </w:rPr>
            </w:pPr>
          </w:p>
        </w:tc>
      </w:tr>
      <w:tr w:rsidR="00AA184C" w:rsidRPr="00C8579C" w14:paraId="5670894A" w14:textId="77777777" w:rsidTr="00FF7983">
        <w:trPr>
          <w:trHeight w:val="235"/>
        </w:trPr>
        <w:tc>
          <w:tcPr>
            <w:tcW w:w="3402" w:type="dxa"/>
            <w:tcBorders>
              <w:top w:val="single" w:sz="4" w:space="0" w:color="auto"/>
            </w:tcBorders>
          </w:tcPr>
          <w:p w14:paraId="64B2CA95" w14:textId="77777777" w:rsidR="00AA184C" w:rsidRPr="00C8579C" w:rsidRDefault="00AA184C"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3A12A40D" w14:textId="77777777" w:rsidR="00AA184C" w:rsidRPr="00C8579C" w:rsidRDefault="00AA184C"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782C4C1A" w14:textId="4ADDBF05" w:rsidR="00AA184C" w:rsidRPr="00C8579C" w:rsidRDefault="00AA184C" w:rsidP="00AB5935">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w:t>
            </w:r>
            <w:r w:rsidR="00355379">
              <w:rPr>
                <w:rFonts w:ascii="Tahoma" w:hAnsi="Tahoma" w:cs="Tahoma"/>
                <w:snapToGrid w:val="0"/>
                <w:color w:val="000000"/>
              </w:rPr>
              <w:t>izv</w:t>
            </w:r>
            <w:r w:rsidR="00680C5A">
              <w:rPr>
                <w:rFonts w:ascii="Tahoma" w:hAnsi="Tahoma" w:cs="Tahoma"/>
                <w:snapToGrid w:val="0"/>
                <w:color w:val="000000"/>
              </w:rPr>
              <w:t>ajalca</w:t>
            </w:r>
            <w:r w:rsidR="009C60FD" w:rsidRPr="00C8579C">
              <w:rPr>
                <w:rFonts w:ascii="Tahoma" w:hAnsi="Tahoma" w:cs="Tahoma"/>
                <w:snapToGrid w:val="0"/>
                <w:color w:val="000000"/>
              </w:rPr>
              <w:t>, subjekta</w:t>
            </w:r>
            <w:r w:rsidRPr="00C8579C">
              <w:rPr>
                <w:rFonts w:ascii="Tahoma" w:hAnsi="Tahoma" w:cs="Tahoma"/>
                <w:snapToGrid w:val="0"/>
                <w:color w:val="000000"/>
              </w:rPr>
              <w:t>)</w:t>
            </w:r>
          </w:p>
        </w:tc>
      </w:tr>
    </w:tbl>
    <w:p w14:paraId="364FC1DC" w14:textId="77777777" w:rsidR="00AA184C" w:rsidRPr="00C8579C" w:rsidRDefault="00AA184C" w:rsidP="00AB5935">
      <w:pPr>
        <w:keepNext/>
        <w:keepLines/>
        <w:tabs>
          <w:tab w:val="left" w:pos="284"/>
        </w:tabs>
        <w:jc w:val="both"/>
        <w:rPr>
          <w:rFonts w:ascii="Tahoma" w:hAnsi="Tahoma" w:cs="Tahoma"/>
        </w:rPr>
      </w:pPr>
    </w:p>
    <w:p w14:paraId="2CCCF6EE" w14:textId="77777777" w:rsidR="00AA184C" w:rsidRPr="00C8579C" w:rsidRDefault="00AA184C" w:rsidP="00AB5935">
      <w:pPr>
        <w:keepNext/>
        <w:keepLines/>
        <w:tabs>
          <w:tab w:val="left" w:pos="284"/>
        </w:tabs>
        <w:jc w:val="both"/>
        <w:rPr>
          <w:rFonts w:ascii="Tahoma" w:hAnsi="Tahoma" w:cs="Tahoma"/>
        </w:rPr>
      </w:pPr>
    </w:p>
    <w:p w14:paraId="4E29D26A" w14:textId="77777777" w:rsidR="00AA184C" w:rsidRPr="00C8579C" w:rsidRDefault="00AA184C" w:rsidP="00AB5935">
      <w:pPr>
        <w:keepNext/>
        <w:keepLines/>
        <w:tabs>
          <w:tab w:val="left" w:pos="284"/>
        </w:tabs>
        <w:jc w:val="both"/>
        <w:rPr>
          <w:rFonts w:ascii="Tahoma" w:hAnsi="Tahoma" w:cs="Tahoma"/>
        </w:rPr>
      </w:pPr>
    </w:p>
    <w:p w14:paraId="357A1110" w14:textId="77777777" w:rsidR="00AA184C" w:rsidRDefault="00AA184C" w:rsidP="00AB5935">
      <w:pPr>
        <w:keepNext/>
        <w:keepLines/>
        <w:tabs>
          <w:tab w:val="left" w:pos="284"/>
        </w:tabs>
        <w:jc w:val="both"/>
        <w:rPr>
          <w:rFonts w:ascii="Tahoma" w:hAnsi="Tahoma" w:cs="Tahoma"/>
        </w:rPr>
      </w:pPr>
    </w:p>
    <w:p w14:paraId="26ED6383" w14:textId="77777777" w:rsidR="007B4497" w:rsidRDefault="007B4497" w:rsidP="00AB5935">
      <w:pPr>
        <w:keepNext/>
        <w:keepLines/>
        <w:tabs>
          <w:tab w:val="left" w:pos="284"/>
        </w:tabs>
        <w:jc w:val="both"/>
        <w:rPr>
          <w:rFonts w:ascii="Tahoma" w:hAnsi="Tahoma" w:cs="Tahoma"/>
        </w:rPr>
      </w:pPr>
    </w:p>
    <w:p w14:paraId="7C0F641D" w14:textId="77777777" w:rsidR="007B4497" w:rsidRDefault="007B4497" w:rsidP="00AB5935">
      <w:pPr>
        <w:keepNext/>
        <w:keepLines/>
        <w:tabs>
          <w:tab w:val="left" w:pos="284"/>
        </w:tabs>
        <w:jc w:val="both"/>
        <w:rPr>
          <w:rFonts w:ascii="Tahoma" w:hAnsi="Tahoma" w:cs="Tahoma"/>
        </w:rPr>
      </w:pPr>
    </w:p>
    <w:p w14:paraId="7580B055" w14:textId="77777777" w:rsidR="007B4497" w:rsidRDefault="007B4497" w:rsidP="00AB5935">
      <w:pPr>
        <w:keepNext/>
        <w:keepLines/>
        <w:tabs>
          <w:tab w:val="left" w:pos="284"/>
        </w:tabs>
        <w:jc w:val="both"/>
        <w:rPr>
          <w:rFonts w:ascii="Tahoma" w:hAnsi="Tahoma" w:cs="Tahoma"/>
        </w:rPr>
      </w:pPr>
    </w:p>
    <w:p w14:paraId="64F99A33" w14:textId="77777777" w:rsidR="007B4497" w:rsidRPr="00C8579C" w:rsidRDefault="007B4497" w:rsidP="00AB5935">
      <w:pPr>
        <w:keepNext/>
        <w:keepLines/>
        <w:tabs>
          <w:tab w:val="left" w:pos="284"/>
        </w:tabs>
        <w:jc w:val="both"/>
        <w:rPr>
          <w:rFonts w:ascii="Tahoma" w:hAnsi="Tahoma" w:cs="Tahoma"/>
        </w:rPr>
      </w:pPr>
    </w:p>
    <w:p w14:paraId="569D70F7" w14:textId="77777777" w:rsidR="00AA184C" w:rsidRPr="00C8579C" w:rsidRDefault="00AA184C" w:rsidP="00AB5935">
      <w:pPr>
        <w:keepNext/>
        <w:keepLines/>
        <w:tabs>
          <w:tab w:val="left" w:pos="284"/>
        </w:tabs>
        <w:jc w:val="both"/>
        <w:rPr>
          <w:rFonts w:ascii="Tahoma" w:hAnsi="Tahoma" w:cs="Tahoma"/>
        </w:rPr>
      </w:pPr>
    </w:p>
    <w:p w14:paraId="710396C8" w14:textId="77777777" w:rsidR="00AA184C" w:rsidRPr="00C8579C" w:rsidRDefault="00AA184C" w:rsidP="00AB5935">
      <w:pPr>
        <w:keepNext/>
        <w:keepLines/>
        <w:tabs>
          <w:tab w:val="left" w:pos="284"/>
        </w:tabs>
        <w:jc w:val="both"/>
        <w:rPr>
          <w:rFonts w:ascii="Tahoma" w:hAnsi="Tahoma" w:cs="Tahoma"/>
        </w:rPr>
      </w:pPr>
    </w:p>
    <w:p w14:paraId="31BC7BCE" w14:textId="77777777" w:rsidR="00AA184C" w:rsidRPr="00C8579C" w:rsidRDefault="00AA184C" w:rsidP="00AB5935">
      <w:pPr>
        <w:keepNext/>
        <w:keepLines/>
        <w:jc w:val="both"/>
        <w:rPr>
          <w:rFonts w:ascii="Tahoma" w:hAnsi="Tahoma" w:cs="Tahoma"/>
          <w:bCs/>
          <w:i/>
          <w:noProof/>
          <w:sz w:val="18"/>
          <w:szCs w:val="18"/>
        </w:rPr>
      </w:pPr>
    </w:p>
    <w:p w14:paraId="26E65F23" w14:textId="77777777" w:rsidR="009F35FE" w:rsidRPr="00C8579C" w:rsidRDefault="009F35FE" w:rsidP="00AB5935">
      <w:pPr>
        <w:keepNext/>
        <w:keepLines/>
        <w:jc w:val="both"/>
        <w:rPr>
          <w:rFonts w:ascii="Tahoma" w:hAnsi="Tahoma" w:cs="Tahoma"/>
          <w:bCs/>
          <w:i/>
          <w:noProof/>
          <w:sz w:val="18"/>
          <w:szCs w:val="18"/>
        </w:rPr>
      </w:pPr>
    </w:p>
    <w:p w14:paraId="6EDC7843" w14:textId="1BD8CEE2" w:rsidR="00B976DC" w:rsidRPr="00C8579C" w:rsidRDefault="00B976DC" w:rsidP="00AB5935">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Gospodarski subjekti s sedežem v Republiki Sloveniji Prilogo (ponudnik, partner v skupni ponudbi, pod</w:t>
      </w:r>
      <w:r w:rsidR="00355379">
        <w:rPr>
          <w:rFonts w:ascii="Tahoma" w:hAnsi="Tahoma" w:cs="Tahoma"/>
          <w:i/>
          <w:sz w:val="18"/>
          <w:szCs w:val="18"/>
        </w:rPr>
        <w:t>izva</w:t>
      </w:r>
      <w:r w:rsidR="00680C5A">
        <w:rPr>
          <w:rFonts w:ascii="Tahoma" w:hAnsi="Tahoma" w:cs="Tahoma"/>
          <w:i/>
          <w:sz w:val="18"/>
          <w:szCs w:val="18"/>
        </w:rPr>
        <w:t>jalec</w:t>
      </w:r>
      <w:r w:rsidRPr="00C8579C">
        <w:rPr>
          <w:rFonts w:ascii="Tahoma" w:hAnsi="Tahoma" w:cs="Tahoma"/>
          <w:i/>
          <w:sz w:val="18"/>
          <w:szCs w:val="18"/>
        </w:rPr>
        <w:t>, subjekt, katerega zmogljivost uporablja ponudnik) izpolnijo in podpišejo ter priložijo ponudbi. Gospodarski subjekti s sedežem izven Republike Slovenije (ponudnik, partner v skupni ponudbi, pod</w:t>
      </w:r>
      <w:r w:rsidR="00355379">
        <w:rPr>
          <w:rFonts w:ascii="Tahoma" w:hAnsi="Tahoma" w:cs="Tahoma"/>
          <w:i/>
          <w:sz w:val="18"/>
          <w:szCs w:val="18"/>
        </w:rPr>
        <w:t>izv</w:t>
      </w:r>
      <w:r w:rsidR="00680C5A">
        <w:rPr>
          <w:rFonts w:ascii="Tahoma" w:hAnsi="Tahoma" w:cs="Tahoma"/>
          <w:i/>
          <w:sz w:val="18"/>
          <w:szCs w:val="18"/>
        </w:rPr>
        <w:t>ajalec</w:t>
      </w:r>
      <w:r w:rsidRPr="00C8579C">
        <w:rPr>
          <w:rFonts w:ascii="Tahoma" w:hAnsi="Tahoma" w:cs="Tahoma"/>
          <w:i/>
          <w:sz w:val="18"/>
          <w:szCs w:val="18"/>
        </w:rPr>
        <w:t>,</w:t>
      </w:r>
      <w:r w:rsidR="00330EED" w:rsidRPr="00C8579C">
        <w:rPr>
          <w:rFonts w:ascii="Tahoma" w:hAnsi="Tahoma" w:cs="Tahoma"/>
          <w:i/>
          <w:sz w:val="18"/>
          <w:szCs w:val="18"/>
        </w:rPr>
        <w:t xml:space="preserve"> </w:t>
      </w:r>
      <w:r w:rsidRPr="00C8579C">
        <w:rPr>
          <w:rFonts w:ascii="Tahoma" w:hAnsi="Tahoma" w:cs="Tahoma"/>
          <w:i/>
          <w:sz w:val="18"/>
          <w:szCs w:val="18"/>
        </w:rPr>
        <w:t xml:space="preserve">subjekt, katerega zmogljivost uporablja ponudnik) ni treba prilagati izpolnjene Priloge 3/1; gospodarski subjekti </w:t>
      </w:r>
      <w:r w:rsidR="00C87794" w:rsidRPr="00C8579C">
        <w:rPr>
          <w:rFonts w:ascii="Tahoma" w:hAnsi="Tahoma" w:cs="Tahoma"/>
          <w:i/>
          <w:sz w:val="18"/>
          <w:szCs w:val="18"/>
        </w:rPr>
        <w:t xml:space="preserve">priloži </w:t>
      </w:r>
      <w:r w:rsidRPr="00C8579C">
        <w:rPr>
          <w:rFonts w:ascii="Tahoma" w:hAnsi="Tahoma" w:cs="Tahoma"/>
          <w:i/>
          <w:sz w:val="18"/>
          <w:szCs w:val="18"/>
        </w:rPr>
        <w:t>dokazilo o izpolnjevanju pogo</w:t>
      </w:r>
      <w:r w:rsidR="00C87794" w:rsidRPr="00C8579C">
        <w:rPr>
          <w:rFonts w:ascii="Tahoma" w:hAnsi="Tahoma" w:cs="Tahoma"/>
          <w:i/>
          <w:sz w:val="18"/>
          <w:szCs w:val="18"/>
        </w:rPr>
        <w:t>ja</w:t>
      </w:r>
      <w:r w:rsidRPr="00C8579C">
        <w:rPr>
          <w:rFonts w:ascii="Tahoma" w:hAnsi="Tahoma" w:cs="Tahoma"/>
          <w:i/>
          <w:sz w:val="18"/>
          <w:szCs w:val="18"/>
        </w:rPr>
        <w:t>.</w:t>
      </w:r>
    </w:p>
    <w:p w14:paraId="1AFE852C" w14:textId="77777777" w:rsidR="00330EED" w:rsidRPr="00C8579C" w:rsidRDefault="00330EED" w:rsidP="00AB5935">
      <w:pPr>
        <w:keepNext/>
        <w:keepLines/>
        <w:tabs>
          <w:tab w:val="left" w:pos="284"/>
        </w:tabs>
        <w:jc w:val="both"/>
        <w:rPr>
          <w:rFonts w:ascii="Tahoma" w:hAnsi="Tahoma" w:cs="Tahoma"/>
          <w:sz w:val="18"/>
          <w:szCs w:val="18"/>
        </w:rPr>
      </w:pPr>
    </w:p>
    <w:p w14:paraId="3147B2F1" w14:textId="77777777" w:rsidR="00330EED" w:rsidRPr="00C8579C" w:rsidRDefault="00330EED" w:rsidP="00AB5935">
      <w:pPr>
        <w:keepNext/>
        <w:keepLines/>
        <w:tabs>
          <w:tab w:val="left" w:pos="284"/>
        </w:tabs>
        <w:jc w:val="both"/>
        <w:rPr>
          <w:rFonts w:ascii="Tahoma" w:hAnsi="Tahoma" w:cs="Tahoma"/>
          <w:sz w:val="18"/>
          <w:szCs w:val="18"/>
        </w:rPr>
      </w:pPr>
    </w:p>
    <w:p w14:paraId="26A885BE" w14:textId="77777777" w:rsidR="00330EED" w:rsidRPr="00C8579C" w:rsidRDefault="00330EED" w:rsidP="00AB5935">
      <w:pPr>
        <w:keepNext/>
        <w:keepLines/>
        <w:tabs>
          <w:tab w:val="left" w:pos="284"/>
        </w:tabs>
        <w:jc w:val="both"/>
        <w:rPr>
          <w:rFonts w:ascii="Tahoma" w:hAnsi="Tahoma" w:cs="Tahoma"/>
          <w:sz w:val="18"/>
          <w:szCs w:val="18"/>
        </w:rPr>
      </w:pPr>
    </w:p>
    <w:p w14:paraId="2A1F9AB9" w14:textId="77777777" w:rsidR="00330EED" w:rsidRPr="00C8579C" w:rsidRDefault="00330EED" w:rsidP="00AB5935">
      <w:pPr>
        <w:keepNext/>
        <w:keepLines/>
        <w:jc w:val="both"/>
        <w:rPr>
          <w:rFonts w:ascii="Tahoma" w:hAnsi="Tahoma" w:cs="Tahoma"/>
          <w:sz w:val="18"/>
          <w:szCs w:val="18"/>
        </w:rPr>
      </w:pPr>
      <w:r w:rsidRPr="00C8579C">
        <w:rPr>
          <w:rFonts w:ascii="Tahoma" w:hAnsi="Tahoma" w:cs="Tahoma"/>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3998DE2E" w14:textId="77777777" w:rsidTr="009229D0">
        <w:tc>
          <w:tcPr>
            <w:tcW w:w="7725" w:type="dxa"/>
          </w:tcPr>
          <w:p w14:paraId="197F76BD" w14:textId="77777777" w:rsidR="004244EE" w:rsidRPr="00C8579C" w:rsidRDefault="00172798" w:rsidP="00AB5935">
            <w:pPr>
              <w:keepNext/>
              <w:keepLines/>
              <w:jc w:val="both"/>
              <w:rPr>
                <w:rFonts w:ascii="Tahoma" w:hAnsi="Tahoma" w:cs="Tahoma"/>
              </w:rPr>
            </w:pPr>
            <w:r w:rsidRPr="00C9281E">
              <w:rPr>
                <w:rFonts w:ascii="Tahoma" w:hAnsi="Tahoma" w:cs="Tahoma"/>
              </w:rPr>
              <w:lastRenderedPageBreak/>
              <w:br w:type="page"/>
            </w:r>
            <w:r w:rsidR="004244EE" w:rsidRPr="00C8579C">
              <w:rPr>
                <w:rFonts w:ascii="Tahoma" w:hAnsi="Tahoma" w:cs="Tahoma"/>
              </w:rPr>
              <w:t xml:space="preserve">POOBLASTILO ZA PRIDOBITEV POTRDILA IZ KAZENSKE EVIDENCE – ZA </w:t>
            </w:r>
            <w:r w:rsidR="004244EE" w:rsidRPr="00C9281E">
              <w:rPr>
                <w:rFonts w:ascii="Tahoma" w:hAnsi="Tahoma" w:cs="Tahoma"/>
              </w:rPr>
              <w:t xml:space="preserve">FIZIČNE </w:t>
            </w:r>
            <w:r w:rsidR="004244EE" w:rsidRPr="00C8579C">
              <w:rPr>
                <w:rFonts w:ascii="Tahoma" w:hAnsi="Tahoma" w:cs="Tahoma"/>
              </w:rPr>
              <w:t>OSEBE</w:t>
            </w:r>
          </w:p>
        </w:tc>
        <w:tc>
          <w:tcPr>
            <w:tcW w:w="1417" w:type="dxa"/>
          </w:tcPr>
          <w:p w14:paraId="49FAE7BB" w14:textId="77777777" w:rsidR="004244EE" w:rsidRPr="00C8579C" w:rsidRDefault="004244EE" w:rsidP="00AB5935">
            <w:pPr>
              <w:keepNext/>
              <w:keepLines/>
              <w:jc w:val="both"/>
              <w:rPr>
                <w:rFonts w:ascii="Tahoma" w:hAnsi="Tahoma" w:cs="Tahoma"/>
                <w:b/>
              </w:rPr>
            </w:pPr>
            <w:r w:rsidRPr="00C8579C">
              <w:rPr>
                <w:rFonts w:ascii="Tahoma" w:hAnsi="Tahoma" w:cs="Tahoma"/>
                <w:b/>
              </w:rPr>
              <w:t>Priloga 3/2</w:t>
            </w:r>
          </w:p>
        </w:tc>
      </w:tr>
    </w:tbl>
    <w:p w14:paraId="38905E1B" w14:textId="77777777" w:rsidR="00D6227E" w:rsidRPr="00C8579C" w:rsidRDefault="00D6227E" w:rsidP="00AB5935">
      <w:pPr>
        <w:keepNext/>
        <w:keepLines/>
        <w:jc w:val="both"/>
        <w:rPr>
          <w:rFonts w:ascii="Tahoma" w:hAnsi="Tahoma" w:cs="Tahoma"/>
        </w:rPr>
      </w:pPr>
    </w:p>
    <w:p w14:paraId="15771205" w14:textId="13A49C92" w:rsidR="00D6227E" w:rsidRPr="00C8579C" w:rsidRDefault="00D6227E" w:rsidP="00AB5935">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13FB05FD" w14:textId="77777777" w:rsidR="00D6227E" w:rsidRPr="00C8579C" w:rsidRDefault="00D6227E" w:rsidP="00AB5935">
      <w:pPr>
        <w:keepNext/>
        <w:keepLines/>
        <w:jc w:val="both"/>
        <w:rPr>
          <w:rFonts w:ascii="Tahoma" w:hAnsi="Tahoma" w:cs="Tahoma"/>
        </w:rPr>
      </w:pPr>
    </w:p>
    <w:p w14:paraId="202168EB" w14:textId="77777777" w:rsidR="00D6227E" w:rsidRPr="00C8579C" w:rsidRDefault="00D6227E" w:rsidP="00AB5935">
      <w:pPr>
        <w:keepNext/>
        <w:keepLines/>
        <w:jc w:val="both"/>
        <w:rPr>
          <w:rFonts w:ascii="Tahoma" w:hAnsi="Tahoma" w:cs="Tahoma"/>
        </w:rPr>
      </w:pPr>
      <w:r w:rsidRPr="00C8579C">
        <w:rPr>
          <w:rFonts w:ascii="Tahoma" w:hAnsi="Tahoma" w:cs="Tahoma"/>
        </w:rPr>
        <w:t>Moji osebni podatki so naslednji:</w:t>
      </w:r>
    </w:p>
    <w:p w14:paraId="3CC2C714"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EMŠO (obvezen podatek): ________________________________________________________</w:t>
      </w:r>
    </w:p>
    <w:p w14:paraId="175C1D97"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DATUM ROJSTVA: __________________________________________________________________</w:t>
      </w:r>
    </w:p>
    <w:p w14:paraId="43E7DCBB"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KRAJ ROJSTVA: ____________________________________________________________________</w:t>
      </w:r>
    </w:p>
    <w:p w14:paraId="310BD896"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OBČINA ROJSTVA: __________________________________________________________________</w:t>
      </w:r>
    </w:p>
    <w:p w14:paraId="2E80C67D"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DRŽAVA ROJSTVA: _________________________________________________________________</w:t>
      </w:r>
    </w:p>
    <w:p w14:paraId="1D4B74A4"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NASLOV STALNEGA/ZAČASNEGA BIVALIŠČA:</w:t>
      </w:r>
    </w:p>
    <w:p w14:paraId="72C67923" w14:textId="77777777" w:rsidR="00D6227E" w:rsidRPr="00C8579C" w:rsidRDefault="00D6227E" w:rsidP="00AB5935">
      <w:pPr>
        <w:keepNext/>
        <w:keepLines/>
        <w:numPr>
          <w:ilvl w:val="0"/>
          <w:numId w:val="11"/>
        </w:numPr>
        <w:spacing w:before="240" w:after="240"/>
        <w:jc w:val="both"/>
        <w:rPr>
          <w:rFonts w:ascii="Tahoma" w:hAnsi="Tahoma" w:cs="Tahoma"/>
        </w:rPr>
      </w:pPr>
      <w:r w:rsidRPr="00C8579C">
        <w:rPr>
          <w:rFonts w:ascii="Tahoma" w:hAnsi="Tahoma" w:cs="Tahoma"/>
        </w:rPr>
        <w:t>(ulica in hišna številka) ________________________________</w:t>
      </w:r>
    </w:p>
    <w:p w14:paraId="43223172" w14:textId="77777777" w:rsidR="00D6227E" w:rsidRPr="00C8579C" w:rsidRDefault="00D6227E" w:rsidP="00AB5935">
      <w:pPr>
        <w:keepNext/>
        <w:keepLines/>
        <w:numPr>
          <w:ilvl w:val="0"/>
          <w:numId w:val="11"/>
        </w:numPr>
        <w:spacing w:before="240" w:after="240"/>
        <w:jc w:val="both"/>
        <w:rPr>
          <w:rFonts w:ascii="Tahoma" w:hAnsi="Tahoma" w:cs="Tahoma"/>
        </w:rPr>
      </w:pPr>
      <w:r w:rsidRPr="00C8579C">
        <w:rPr>
          <w:rFonts w:ascii="Tahoma" w:hAnsi="Tahoma" w:cs="Tahoma"/>
        </w:rPr>
        <w:t>(poštna številka in pošta) ______________________________</w:t>
      </w:r>
    </w:p>
    <w:p w14:paraId="11CFB477"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DRŽAVLJANSTVO: __________________________________________________________________</w:t>
      </w:r>
    </w:p>
    <w:p w14:paraId="684AE8BC" w14:textId="77777777" w:rsidR="00D6227E" w:rsidRPr="00C8579C" w:rsidRDefault="00D6227E" w:rsidP="00AB5935">
      <w:pPr>
        <w:keepNext/>
        <w:keepLines/>
        <w:spacing w:before="240" w:after="240"/>
        <w:jc w:val="both"/>
        <w:rPr>
          <w:rFonts w:ascii="Tahoma" w:hAnsi="Tahoma" w:cs="Tahoma"/>
        </w:rPr>
      </w:pPr>
      <w:r w:rsidRPr="00C8579C">
        <w:rPr>
          <w:rFonts w:ascii="Tahoma" w:hAnsi="Tahoma" w:cs="Tahoma"/>
        </w:rPr>
        <w:t>MOJ PREJŠNJI PRIIMEK SE JE GLASIL: _________________________________________________</w:t>
      </w:r>
    </w:p>
    <w:p w14:paraId="1CCF5448" w14:textId="77777777" w:rsidR="00D6227E" w:rsidRPr="00C8579C" w:rsidRDefault="00D6227E" w:rsidP="00AB5935">
      <w:pPr>
        <w:keepNext/>
        <w:keepLines/>
        <w:jc w:val="both"/>
        <w:rPr>
          <w:rFonts w:ascii="Tahoma" w:hAnsi="Tahoma" w:cs="Tahoma"/>
        </w:rPr>
      </w:pPr>
    </w:p>
    <w:p w14:paraId="58E11BC8" w14:textId="77777777" w:rsidR="00D6227E" w:rsidRPr="00C8579C" w:rsidRDefault="00D6227E" w:rsidP="00AB5935">
      <w:pPr>
        <w:keepNext/>
        <w:keepLines/>
        <w:jc w:val="both"/>
        <w:rPr>
          <w:rFonts w:ascii="Tahoma" w:hAnsi="Tahoma" w:cs="Tahoma"/>
        </w:rPr>
      </w:pPr>
    </w:p>
    <w:p w14:paraId="4EF3A863" w14:textId="77777777" w:rsidR="00D6227E" w:rsidRPr="00C8579C" w:rsidRDefault="00D6227E" w:rsidP="00AB5935">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54658633" w14:textId="77777777" w:rsidTr="00745A83">
        <w:trPr>
          <w:trHeight w:val="235"/>
        </w:trPr>
        <w:tc>
          <w:tcPr>
            <w:tcW w:w="3402" w:type="dxa"/>
            <w:tcBorders>
              <w:bottom w:val="single" w:sz="4" w:space="0" w:color="auto"/>
            </w:tcBorders>
          </w:tcPr>
          <w:p w14:paraId="748FCAE8" w14:textId="77777777" w:rsidR="00D6227E" w:rsidRPr="00C8579C" w:rsidRDefault="00D6227E" w:rsidP="00AB5935">
            <w:pPr>
              <w:keepNext/>
              <w:keepLines/>
              <w:jc w:val="both"/>
              <w:rPr>
                <w:rFonts w:ascii="Tahoma" w:hAnsi="Tahoma" w:cs="Tahoma"/>
                <w:snapToGrid w:val="0"/>
                <w:color w:val="000000"/>
              </w:rPr>
            </w:pPr>
          </w:p>
        </w:tc>
        <w:tc>
          <w:tcPr>
            <w:tcW w:w="2977" w:type="dxa"/>
          </w:tcPr>
          <w:p w14:paraId="4B682A88" w14:textId="77777777" w:rsidR="00D6227E" w:rsidRPr="00C8579C" w:rsidRDefault="00D6227E" w:rsidP="00AB5935">
            <w:pPr>
              <w:keepNext/>
              <w:keepLines/>
              <w:jc w:val="both"/>
              <w:rPr>
                <w:rFonts w:ascii="Tahoma" w:hAnsi="Tahoma" w:cs="Tahoma"/>
                <w:snapToGrid w:val="0"/>
                <w:color w:val="000000"/>
              </w:rPr>
            </w:pPr>
          </w:p>
        </w:tc>
        <w:tc>
          <w:tcPr>
            <w:tcW w:w="2693" w:type="dxa"/>
            <w:tcBorders>
              <w:bottom w:val="single" w:sz="4" w:space="0" w:color="auto"/>
            </w:tcBorders>
          </w:tcPr>
          <w:p w14:paraId="76346DCF" w14:textId="77777777" w:rsidR="00D6227E" w:rsidRPr="00C8579C" w:rsidRDefault="00D6227E" w:rsidP="00AB5935">
            <w:pPr>
              <w:keepNext/>
              <w:keepLines/>
              <w:jc w:val="both"/>
              <w:rPr>
                <w:rFonts w:ascii="Tahoma" w:hAnsi="Tahoma" w:cs="Tahoma"/>
                <w:snapToGrid w:val="0"/>
                <w:color w:val="000000"/>
              </w:rPr>
            </w:pPr>
          </w:p>
        </w:tc>
      </w:tr>
      <w:tr w:rsidR="00D6227E" w:rsidRPr="00C8579C" w14:paraId="3576559A" w14:textId="77777777" w:rsidTr="00745A83">
        <w:trPr>
          <w:trHeight w:val="235"/>
        </w:trPr>
        <w:tc>
          <w:tcPr>
            <w:tcW w:w="3402" w:type="dxa"/>
            <w:tcBorders>
              <w:top w:val="single" w:sz="4" w:space="0" w:color="auto"/>
            </w:tcBorders>
          </w:tcPr>
          <w:p w14:paraId="55DA30DC" w14:textId="77777777" w:rsidR="00D6227E" w:rsidRPr="00C8579C" w:rsidRDefault="00D6227E"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2E915C10" w14:textId="77777777" w:rsidR="00D6227E" w:rsidRPr="00C8579C" w:rsidRDefault="00D6227E" w:rsidP="00AB5935">
            <w:pPr>
              <w:keepNext/>
              <w:keepLines/>
              <w:jc w:val="both"/>
              <w:rPr>
                <w:rFonts w:ascii="Tahoma" w:hAnsi="Tahoma" w:cs="Tahoma"/>
                <w:snapToGrid w:val="0"/>
                <w:color w:val="000000"/>
              </w:rPr>
            </w:pPr>
          </w:p>
        </w:tc>
        <w:tc>
          <w:tcPr>
            <w:tcW w:w="2693" w:type="dxa"/>
            <w:tcBorders>
              <w:top w:val="single" w:sz="4" w:space="0" w:color="auto"/>
            </w:tcBorders>
          </w:tcPr>
          <w:p w14:paraId="19859A1F" w14:textId="77777777" w:rsidR="00D6227E" w:rsidRPr="00C8579C" w:rsidRDefault="00D6227E" w:rsidP="00AB5935">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17BED395" w14:textId="77777777" w:rsidR="00D6227E" w:rsidRPr="00C8579C" w:rsidRDefault="00D6227E" w:rsidP="00AB5935">
      <w:pPr>
        <w:keepNext/>
        <w:keepLines/>
        <w:jc w:val="both"/>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0EC7BE6B" w14:textId="77777777" w:rsidR="00D6227E" w:rsidRPr="00C8579C" w:rsidRDefault="00D6227E" w:rsidP="00AB5935">
      <w:pPr>
        <w:keepNext/>
        <w:keepLines/>
        <w:jc w:val="both"/>
        <w:rPr>
          <w:rFonts w:ascii="Tahoma" w:hAnsi="Tahoma" w:cs="Tahoma"/>
        </w:rPr>
      </w:pPr>
    </w:p>
    <w:p w14:paraId="1FE0C6B2" w14:textId="77777777" w:rsidR="00D6227E" w:rsidRPr="00C8579C" w:rsidRDefault="00D6227E" w:rsidP="00AB5935">
      <w:pPr>
        <w:keepNext/>
        <w:keepLines/>
        <w:tabs>
          <w:tab w:val="left" w:pos="284"/>
        </w:tabs>
        <w:jc w:val="both"/>
        <w:rPr>
          <w:rFonts w:ascii="Tahoma" w:hAnsi="Tahoma" w:cs="Tahoma"/>
        </w:rPr>
      </w:pPr>
    </w:p>
    <w:p w14:paraId="0D335A82" w14:textId="77777777" w:rsidR="00D6227E" w:rsidRPr="00C8579C" w:rsidRDefault="00D6227E" w:rsidP="00AB5935">
      <w:pPr>
        <w:keepNext/>
        <w:keepLines/>
        <w:jc w:val="both"/>
      </w:pPr>
    </w:p>
    <w:p w14:paraId="0623D76A" w14:textId="77777777" w:rsidR="00D6227E" w:rsidRPr="00C8579C" w:rsidRDefault="00D6227E" w:rsidP="00AB5935">
      <w:pPr>
        <w:keepNext/>
        <w:keepLines/>
        <w:jc w:val="both"/>
      </w:pPr>
    </w:p>
    <w:p w14:paraId="280BBB1A" w14:textId="5BE1C26B" w:rsidR="00B976DC" w:rsidRPr="00C8579C" w:rsidRDefault="00B976DC" w:rsidP="00AB5935">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s sedežem v Republiki Sloveniji (ponudnik, partner v skupni ponudbi, pod</w:t>
      </w:r>
      <w:r w:rsidR="00355379">
        <w:rPr>
          <w:rFonts w:ascii="Tahoma" w:hAnsi="Tahoma" w:cs="Tahoma"/>
          <w:i/>
          <w:sz w:val="18"/>
          <w:szCs w:val="18"/>
        </w:rPr>
        <w:t>izv</w:t>
      </w:r>
      <w:r w:rsidR="00680C5A">
        <w:rPr>
          <w:rFonts w:ascii="Tahoma" w:hAnsi="Tahoma" w:cs="Tahoma"/>
          <w:i/>
          <w:sz w:val="18"/>
          <w:szCs w:val="18"/>
        </w:rPr>
        <w:t>ajalec</w:t>
      </w:r>
      <w:r w:rsidRPr="00C8579C">
        <w:rPr>
          <w:rFonts w:ascii="Tahoma" w:hAnsi="Tahoma" w:cs="Tahoma"/>
          <w:i/>
          <w:sz w:val="18"/>
          <w:szCs w:val="18"/>
        </w:rPr>
        <w:t>, subjekt, katerega zmogljivost uporablja ponudnik) ali ki ima pooblastila za njegovo zastopanje ali odločanje ali nadzor v njem. Osebam, ki so člani upravnega, vodstvenega ali nadzornega organa gospodarskega subjekta s sedežem izven Republike Slovenije (ponudnik, partner v skupni ponudbi, pod</w:t>
      </w:r>
      <w:r w:rsidR="00355379">
        <w:rPr>
          <w:rFonts w:ascii="Tahoma" w:hAnsi="Tahoma" w:cs="Tahoma"/>
          <w:i/>
          <w:sz w:val="18"/>
          <w:szCs w:val="18"/>
        </w:rPr>
        <w:t>izv</w:t>
      </w:r>
      <w:r w:rsidR="00680C5A">
        <w:rPr>
          <w:rFonts w:ascii="Tahoma" w:hAnsi="Tahoma" w:cs="Tahoma"/>
          <w:i/>
          <w:sz w:val="18"/>
          <w:szCs w:val="18"/>
        </w:rPr>
        <w:t>ajalec</w:t>
      </w:r>
      <w:r w:rsidRPr="00C8579C">
        <w:rPr>
          <w:rFonts w:ascii="Tahoma" w:hAnsi="Tahoma" w:cs="Tahoma"/>
          <w:i/>
          <w:sz w:val="18"/>
          <w:szCs w:val="18"/>
        </w:rPr>
        <w:t xml:space="preserve">, subjekt, katerega zmogljivost uporablja ponudnik) ali ki ima pooblastila za njegovo zastopanje ali odločanje ali nadzor v njem ni treba prilagati Priloge 3/2; gospodarski subjekt </w:t>
      </w:r>
      <w:r w:rsidR="00C87794" w:rsidRPr="00C8579C">
        <w:rPr>
          <w:rFonts w:ascii="Tahoma" w:hAnsi="Tahoma" w:cs="Tahoma"/>
          <w:i/>
          <w:sz w:val="18"/>
          <w:szCs w:val="18"/>
        </w:rPr>
        <w:t>priloži dokazilo/a o izpolnjevanju pogoja za te osebe</w:t>
      </w:r>
      <w:r w:rsidRPr="00C8579C">
        <w:rPr>
          <w:rFonts w:ascii="Tahoma" w:hAnsi="Tahoma" w:cs="Tahoma"/>
          <w:i/>
          <w:sz w:val="18"/>
          <w:szCs w:val="18"/>
        </w:rPr>
        <w:t>.</w:t>
      </w:r>
    </w:p>
    <w:p w14:paraId="651593C2" w14:textId="77777777" w:rsidR="00C87794" w:rsidRPr="00C8579C" w:rsidRDefault="00C87794" w:rsidP="00AB5935">
      <w:pPr>
        <w:keepNext/>
        <w:keepLines/>
        <w:tabs>
          <w:tab w:val="left" w:pos="284"/>
        </w:tabs>
        <w:jc w:val="both"/>
        <w:rPr>
          <w:rFonts w:ascii="Tahoma" w:hAnsi="Tahoma" w:cs="Tahoma"/>
          <w:i/>
          <w:sz w:val="18"/>
          <w:szCs w:val="18"/>
        </w:rPr>
      </w:pPr>
    </w:p>
    <w:p w14:paraId="07D265FA" w14:textId="77777777" w:rsidR="00C87794" w:rsidRDefault="00C87794" w:rsidP="00AB5935">
      <w:pPr>
        <w:keepNext/>
        <w:keepLines/>
        <w:tabs>
          <w:tab w:val="left" w:pos="284"/>
        </w:tabs>
        <w:jc w:val="both"/>
        <w:rPr>
          <w:rFonts w:ascii="Tahoma" w:hAnsi="Tahoma" w:cs="Tahoma"/>
        </w:rPr>
      </w:pPr>
    </w:p>
    <w:p w14:paraId="2D9EDBE6" w14:textId="77777777" w:rsidR="001E2613" w:rsidRDefault="001E2613" w:rsidP="00AB5935">
      <w:pPr>
        <w:keepNext/>
        <w:keepLines/>
        <w:tabs>
          <w:tab w:val="left" w:pos="284"/>
        </w:tabs>
        <w:jc w:val="both"/>
        <w:rPr>
          <w:rFonts w:ascii="Tahoma" w:hAnsi="Tahoma" w:cs="Tahoma"/>
        </w:rPr>
      </w:pPr>
    </w:p>
    <w:p w14:paraId="4266C33F" w14:textId="77777777" w:rsidR="001E2613" w:rsidRDefault="001E2613" w:rsidP="00AB5935">
      <w:pPr>
        <w:keepNext/>
        <w:keepLines/>
        <w:tabs>
          <w:tab w:val="left" w:pos="284"/>
        </w:tabs>
        <w:jc w:val="both"/>
        <w:rPr>
          <w:rFonts w:ascii="Tahoma" w:hAnsi="Tahoma" w:cs="Tahoma"/>
        </w:rPr>
      </w:pPr>
    </w:p>
    <w:p w14:paraId="7B5D26AB" w14:textId="7B403E61" w:rsidR="00FF7983" w:rsidRDefault="00FF7983" w:rsidP="00AB5935">
      <w:pPr>
        <w:keepNext/>
        <w:keepLines/>
        <w:tabs>
          <w:tab w:val="left" w:pos="284"/>
        </w:tabs>
        <w:jc w:val="both"/>
        <w:rPr>
          <w:rFonts w:ascii="Tahoma" w:hAnsi="Tahoma" w:cs="Tahoma"/>
        </w:rPr>
      </w:pPr>
    </w:p>
    <w:p w14:paraId="6AA5F956" w14:textId="77777777" w:rsidR="00A90B99" w:rsidRDefault="00A90B99" w:rsidP="00AB5935">
      <w:pPr>
        <w:keepNext/>
        <w:keepLines/>
        <w:tabs>
          <w:tab w:val="left" w:pos="284"/>
        </w:tabs>
        <w:jc w:val="both"/>
        <w:rPr>
          <w:rFonts w:ascii="Tahoma" w:hAnsi="Tahoma" w:cs="Tahoma"/>
        </w:rPr>
      </w:pPr>
    </w:p>
    <w:p w14:paraId="3FA165B5" w14:textId="77777777" w:rsidR="00D33ED9" w:rsidRPr="00C8579C" w:rsidRDefault="00D33ED9" w:rsidP="00AB5935">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09A633E8" w14:textId="77777777" w:rsidTr="009229D0">
        <w:tc>
          <w:tcPr>
            <w:tcW w:w="7725" w:type="dxa"/>
          </w:tcPr>
          <w:p w14:paraId="2DC7A6B3" w14:textId="77777777" w:rsidR="00B976DC" w:rsidRPr="00C8579C" w:rsidRDefault="00B976DC" w:rsidP="00AB5935">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F52E19D" w14:textId="77777777" w:rsidR="00B976DC" w:rsidRPr="00C8579C" w:rsidRDefault="00B976DC" w:rsidP="00AB5935">
            <w:pPr>
              <w:keepNext/>
              <w:keepLines/>
              <w:jc w:val="both"/>
              <w:rPr>
                <w:rFonts w:ascii="Tahoma" w:hAnsi="Tahoma" w:cs="Tahoma"/>
                <w:b/>
              </w:rPr>
            </w:pPr>
            <w:r w:rsidRPr="00C8579C">
              <w:rPr>
                <w:rFonts w:ascii="Tahoma" w:hAnsi="Tahoma" w:cs="Tahoma"/>
                <w:b/>
              </w:rPr>
              <w:t>Priloga 3/3</w:t>
            </w:r>
          </w:p>
        </w:tc>
      </w:tr>
    </w:tbl>
    <w:p w14:paraId="48220606" w14:textId="77777777" w:rsidR="00A539F0" w:rsidRPr="00C8579C" w:rsidRDefault="00A539F0" w:rsidP="00AB5935">
      <w:pPr>
        <w:keepNext/>
        <w:keepLines/>
        <w:jc w:val="both"/>
        <w:rPr>
          <w:rFonts w:ascii="Tahoma" w:hAnsi="Tahoma" w:cs="Tahoma"/>
          <w:bCs/>
          <w:i/>
          <w:noProof/>
          <w:sz w:val="18"/>
          <w:szCs w:val="18"/>
        </w:rPr>
      </w:pPr>
    </w:p>
    <w:p w14:paraId="5C4DFD9A" w14:textId="77777777" w:rsidR="00A539F0" w:rsidRDefault="00A539F0" w:rsidP="00AB5935">
      <w:pPr>
        <w:keepNext/>
        <w:keepLines/>
        <w:tabs>
          <w:tab w:val="left" w:pos="284"/>
        </w:tabs>
        <w:jc w:val="both"/>
        <w:rPr>
          <w:rFonts w:ascii="Tahoma" w:hAnsi="Tahoma" w:cs="Tahoma"/>
        </w:rPr>
      </w:pPr>
    </w:p>
    <w:p w14:paraId="3706EC97" w14:textId="77777777" w:rsidR="001A14C7" w:rsidRPr="007C3623" w:rsidRDefault="001A14C7" w:rsidP="00AB5935">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1FAF290F" w14:textId="77777777" w:rsidR="001A14C7" w:rsidRPr="007C3623" w:rsidRDefault="001A14C7" w:rsidP="00AB5935">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1DC6F3E0" w14:textId="77777777" w:rsidR="001A14C7" w:rsidRDefault="001A14C7" w:rsidP="00AB5935">
      <w:pPr>
        <w:keepNext/>
        <w:keepLines/>
        <w:tabs>
          <w:tab w:val="left" w:pos="284"/>
        </w:tabs>
        <w:jc w:val="both"/>
        <w:rPr>
          <w:rFonts w:ascii="Tahoma" w:hAnsi="Tahoma" w:cs="Tahoma"/>
        </w:rPr>
      </w:pPr>
    </w:p>
    <w:p w14:paraId="7486A087" w14:textId="77777777" w:rsidR="001A14C7" w:rsidRPr="00C8579C" w:rsidRDefault="001A14C7" w:rsidP="00AB5935">
      <w:pPr>
        <w:keepNext/>
        <w:keepLines/>
        <w:tabs>
          <w:tab w:val="left" w:pos="284"/>
        </w:tabs>
        <w:jc w:val="both"/>
        <w:rPr>
          <w:rFonts w:ascii="Tahoma" w:hAnsi="Tahoma" w:cs="Tahoma"/>
        </w:rPr>
      </w:pPr>
    </w:p>
    <w:p w14:paraId="6BC9582C" w14:textId="77777777" w:rsidR="00A539F0" w:rsidRPr="001A14C7" w:rsidRDefault="00A539F0" w:rsidP="00AB5935">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26487703"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450A7EA3"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3EA9172B"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77EAB24C"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1C6FA1C"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975B83F"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442A2BF2" w14:textId="77777777" w:rsidR="00A539F0" w:rsidRPr="00C8579C" w:rsidRDefault="00A539F0" w:rsidP="00AB5935">
      <w:pPr>
        <w:keepNext/>
        <w:keepLines/>
        <w:ind w:right="1"/>
        <w:jc w:val="both"/>
        <w:rPr>
          <w:rFonts w:ascii="Tahoma" w:hAnsi="Tahoma" w:cs="Tahoma"/>
        </w:rPr>
      </w:pPr>
    </w:p>
    <w:p w14:paraId="20E4B257" w14:textId="2EED3A27" w:rsidR="00A539F0" w:rsidRPr="00C8579C" w:rsidRDefault="00A539F0" w:rsidP="00AB5935">
      <w:pPr>
        <w:keepNext/>
        <w:keepLines/>
        <w:jc w:val="both"/>
        <w:rPr>
          <w:rFonts w:ascii="Tahoma" w:hAnsi="Tahoma" w:cs="Tahoma"/>
        </w:rPr>
      </w:pPr>
      <w:r w:rsidRPr="00C8579C">
        <w:rPr>
          <w:rFonts w:ascii="Tahoma" w:hAnsi="Tahoma" w:cs="Tahoma"/>
        </w:rPr>
        <w:t xml:space="preserve">V zvezi z javnim naročilom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r w:rsidR="001A14C7" w:rsidRPr="00C8579C">
        <w:rPr>
          <w:rFonts w:ascii="Tahoma" w:hAnsi="Tahoma" w:cs="Tahoma"/>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09A7BC4" w14:textId="77777777" w:rsidR="00A539F0" w:rsidRPr="00C8579C" w:rsidRDefault="00A539F0" w:rsidP="00AB5935">
      <w:pPr>
        <w:keepNext/>
        <w:keepLines/>
        <w:jc w:val="both"/>
      </w:pPr>
    </w:p>
    <w:p w14:paraId="418ABE9B" w14:textId="77777777" w:rsidR="00A539F0" w:rsidRPr="00C8579C" w:rsidRDefault="00A539F0" w:rsidP="00AB5935">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2BF2731" w14:textId="77777777" w:rsidR="00A539F0" w:rsidRPr="00C8579C" w:rsidRDefault="00A539F0" w:rsidP="00AB5935">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03A8A9B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A4F2A6F" w14:textId="77777777" w:rsidR="001A14C7" w:rsidRPr="007C3623" w:rsidRDefault="001A14C7" w:rsidP="00AB5935">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4A1BE7E6" w14:textId="77777777" w:rsidR="001A14C7" w:rsidRPr="007C3623" w:rsidRDefault="001A14C7" w:rsidP="00AB5935">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B9C51FA" w14:textId="77777777" w:rsidR="001A14C7" w:rsidRPr="007C3623" w:rsidRDefault="001A14C7" w:rsidP="00AB5935">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27019B1F" w14:textId="77777777" w:rsidR="001A14C7" w:rsidRPr="007C3623" w:rsidRDefault="001A14C7" w:rsidP="00AB5935">
            <w:pPr>
              <w:keepNext/>
              <w:keepLines/>
              <w:jc w:val="both"/>
              <w:rPr>
                <w:rFonts w:ascii="Tahoma" w:hAnsi="Tahoma" w:cs="Tahoma"/>
                <w:b/>
              </w:rPr>
            </w:pPr>
            <w:r w:rsidRPr="007C3623">
              <w:rPr>
                <w:rFonts w:ascii="Tahoma" w:hAnsi="Tahoma" w:cs="Tahoma"/>
                <w:b/>
              </w:rPr>
              <w:t>Delež lastništva v %</w:t>
            </w:r>
          </w:p>
        </w:tc>
      </w:tr>
      <w:tr w:rsidR="001A14C7" w:rsidRPr="007C3623" w14:paraId="63CD406F"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8828BF7" w14:textId="77777777" w:rsidR="001A14C7" w:rsidRPr="007C3623" w:rsidRDefault="001A14C7" w:rsidP="00AB5935">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43408A6D"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E0B4FA4"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2FB0A77" w14:textId="77777777" w:rsidR="001A14C7" w:rsidRPr="007C3623" w:rsidRDefault="001A14C7" w:rsidP="00AB5935">
            <w:pPr>
              <w:keepNext/>
              <w:keepLines/>
              <w:jc w:val="both"/>
              <w:rPr>
                <w:rFonts w:ascii="Tahoma" w:hAnsi="Tahoma" w:cs="Tahoma"/>
                <w:b/>
              </w:rPr>
            </w:pPr>
          </w:p>
        </w:tc>
      </w:tr>
      <w:tr w:rsidR="001A14C7" w:rsidRPr="007C3623" w14:paraId="6D8CF54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42DCDEC" w14:textId="77777777" w:rsidR="001A14C7" w:rsidRPr="007C3623" w:rsidRDefault="001A14C7" w:rsidP="00AB5935">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7C41AA47"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E2E53EF"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256F8A0" w14:textId="77777777" w:rsidR="001A14C7" w:rsidRPr="007C3623" w:rsidRDefault="001A14C7" w:rsidP="00AB5935">
            <w:pPr>
              <w:keepNext/>
              <w:keepLines/>
              <w:jc w:val="both"/>
              <w:rPr>
                <w:rFonts w:ascii="Tahoma" w:hAnsi="Tahoma" w:cs="Tahoma"/>
                <w:b/>
              </w:rPr>
            </w:pPr>
          </w:p>
        </w:tc>
      </w:tr>
      <w:tr w:rsidR="001A14C7" w:rsidRPr="007C3623" w14:paraId="771ED579"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3A9A45D" w14:textId="77777777" w:rsidR="001A14C7" w:rsidRPr="007C3623" w:rsidRDefault="001A14C7" w:rsidP="00AB5935">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2E137767"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BD8684F"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82679E2" w14:textId="77777777" w:rsidR="001A14C7" w:rsidRPr="007C3623" w:rsidRDefault="001A14C7" w:rsidP="00AB5935">
            <w:pPr>
              <w:keepNext/>
              <w:keepLines/>
              <w:jc w:val="both"/>
              <w:rPr>
                <w:rFonts w:ascii="Tahoma" w:hAnsi="Tahoma" w:cs="Tahoma"/>
                <w:b/>
              </w:rPr>
            </w:pPr>
          </w:p>
        </w:tc>
      </w:tr>
      <w:tr w:rsidR="001A14C7" w:rsidRPr="007C3623" w14:paraId="5A3F2ABF"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4F08541" w14:textId="77777777" w:rsidR="001A14C7" w:rsidRPr="007C3623" w:rsidRDefault="001A14C7" w:rsidP="00AB5935">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A350A05"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FCE41F2"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6C4E2D7" w14:textId="77777777" w:rsidR="001A14C7" w:rsidRPr="007C3623" w:rsidRDefault="001A14C7" w:rsidP="00AB5935">
            <w:pPr>
              <w:keepNext/>
              <w:keepLines/>
              <w:jc w:val="both"/>
              <w:rPr>
                <w:rFonts w:ascii="Tahoma" w:hAnsi="Tahoma" w:cs="Tahoma"/>
                <w:b/>
              </w:rPr>
            </w:pPr>
          </w:p>
        </w:tc>
      </w:tr>
      <w:tr w:rsidR="001A14C7" w:rsidRPr="007C3623" w14:paraId="18352D8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457B6A8" w14:textId="77777777" w:rsidR="001A14C7" w:rsidRPr="007C3623" w:rsidRDefault="001A14C7" w:rsidP="00AB5935">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740719A1"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F6F2415"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5C8175C" w14:textId="77777777" w:rsidR="001A14C7" w:rsidRPr="007C3623" w:rsidRDefault="001A14C7" w:rsidP="00AB5935">
            <w:pPr>
              <w:keepNext/>
              <w:keepLines/>
              <w:jc w:val="both"/>
              <w:rPr>
                <w:rFonts w:ascii="Tahoma" w:hAnsi="Tahoma" w:cs="Tahoma"/>
                <w:b/>
              </w:rPr>
            </w:pPr>
          </w:p>
        </w:tc>
      </w:tr>
      <w:tr w:rsidR="001A14C7" w:rsidRPr="007C3623" w14:paraId="06FF25BD"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B20F08E" w14:textId="77777777" w:rsidR="001A14C7" w:rsidRPr="007C3623" w:rsidRDefault="001A14C7" w:rsidP="00AB5935">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49B9673B"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8BA0EA2"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D052A4" w14:textId="77777777" w:rsidR="001A14C7" w:rsidRPr="007C3623" w:rsidRDefault="001A14C7" w:rsidP="00AB5935">
            <w:pPr>
              <w:keepNext/>
              <w:keepLines/>
              <w:jc w:val="both"/>
              <w:rPr>
                <w:rFonts w:ascii="Tahoma" w:hAnsi="Tahoma" w:cs="Tahoma"/>
                <w:b/>
              </w:rPr>
            </w:pPr>
          </w:p>
        </w:tc>
      </w:tr>
    </w:tbl>
    <w:p w14:paraId="05577411" w14:textId="77777777" w:rsidR="001A14C7" w:rsidRPr="007C3623" w:rsidRDefault="001A14C7" w:rsidP="00AB5935">
      <w:pPr>
        <w:keepNext/>
        <w:keepLines/>
        <w:jc w:val="both"/>
        <w:rPr>
          <w:rFonts w:ascii="Tahoma" w:hAnsi="Tahoma" w:cs="Tahoma"/>
          <w:b/>
        </w:rPr>
      </w:pPr>
    </w:p>
    <w:p w14:paraId="070C70B1" w14:textId="77777777" w:rsidR="001A14C7" w:rsidRPr="007C3623" w:rsidRDefault="001A14C7" w:rsidP="00AB5935">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034BF8D7" w14:textId="77777777" w:rsidR="001A14C7" w:rsidRPr="007C3623" w:rsidRDefault="001A14C7" w:rsidP="00AB5935">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14:paraId="2D4F0ADD"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4960EF9" w14:textId="77777777" w:rsidR="001A14C7" w:rsidRPr="007C3623" w:rsidRDefault="001A14C7" w:rsidP="00AB5935">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5BC92925" w14:textId="77777777" w:rsidR="001A14C7" w:rsidRPr="007C3623" w:rsidRDefault="001A14C7" w:rsidP="00AB5935">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F3C543F" w14:textId="77777777" w:rsidR="001A14C7" w:rsidRPr="007C3623" w:rsidRDefault="001A14C7" w:rsidP="00AB5935">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5878CCA0" w14:textId="77777777" w:rsidR="001A14C7" w:rsidRPr="007C3623" w:rsidRDefault="001A14C7" w:rsidP="00AB5935">
            <w:pPr>
              <w:keepNext/>
              <w:keepLines/>
              <w:jc w:val="both"/>
              <w:rPr>
                <w:rFonts w:ascii="Tahoma" w:hAnsi="Tahoma" w:cs="Tahoma"/>
                <w:b/>
              </w:rPr>
            </w:pPr>
            <w:r w:rsidRPr="007C3623">
              <w:rPr>
                <w:rFonts w:ascii="Tahoma" w:hAnsi="Tahoma" w:cs="Tahoma"/>
                <w:b/>
              </w:rPr>
              <w:t>Delež lastništva v %</w:t>
            </w:r>
          </w:p>
        </w:tc>
      </w:tr>
      <w:tr w:rsidR="001A14C7" w:rsidRPr="007C3623" w14:paraId="1FF3541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C6099F9" w14:textId="77777777" w:rsidR="001A14C7" w:rsidRPr="007C3623" w:rsidRDefault="001A14C7" w:rsidP="00AB5935">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30FFCF8F"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0CA5C37"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E409DD2" w14:textId="77777777" w:rsidR="001A14C7" w:rsidRPr="007C3623" w:rsidRDefault="001A14C7" w:rsidP="00AB5935">
            <w:pPr>
              <w:keepNext/>
              <w:keepLines/>
              <w:jc w:val="both"/>
              <w:rPr>
                <w:rFonts w:ascii="Tahoma" w:hAnsi="Tahoma" w:cs="Tahoma"/>
                <w:b/>
              </w:rPr>
            </w:pPr>
          </w:p>
        </w:tc>
      </w:tr>
      <w:tr w:rsidR="001A14C7" w:rsidRPr="007C3623" w14:paraId="6474FD5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4ED9ED1" w14:textId="77777777" w:rsidR="001A14C7" w:rsidRPr="007C3623" w:rsidRDefault="001A14C7" w:rsidP="00AB5935">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3AF29510"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74D5830"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D3CE6F4" w14:textId="77777777" w:rsidR="001A14C7" w:rsidRPr="007C3623" w:rsidRDefault="001A14C7" w:rsidP="00AB5935">
            <w:pPr>
              <w:keepNext/>
              <w:keepLines/>
              <w:jc w:val="both"/>
              <w:rPr>
                <w:rFonts w:ascii="Tahoma" w:hAnsi="Tahoma" w:cs="Tahoma"/>
                <w:b/>
              </w:rPr>
            </w:pPr>
          </w:p>
        </w:tc>
      </w:tr>
      <w:tr w:rsidR="001A14C7" w:rsidRPr="007C3623" w14:paraId="213E2394"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7282FF2" w14:textId="77777777" w:rsidR="001A14C7" w:rsidRPr="007C3623" w:rsidRDefault="001A14C7" w:rsidP="00AB5935">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BC45757"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6578B56"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78916D8" w14:textId="77777777" w:rsidR="001A14C7" w:rsidRPr="007C3623" w:rsidRDefault="001A14C7" w:rsidP="00AB5935">
            <w:pPr>
              <w:keepNext/>
              <w:keepLines/>
              <w:jc w:val="both"/>
              <w:rPr>
                <w:rFonts w:ascii="Tahoma" w:hAnsi="Tahoma" w:cs="Tahoma"/>
                <w:b/>
              </w:rPr>
            </w:pPr>
          </w:p>
        </w:tc>
      </w:tr>
      <w:tr w:rsidR="001A14C7" w:rsidRPr="007C3623" w14:paraId="18AAE98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7E7A6B3" w14:textId="77777777" w:rsidR="001A14C7" w:rsidRPr="007C3623" w:rsidRDefault="001A14C7" w:rsidP="00AB5935">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3CF31B3C"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568B073"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C461BF2" w14:textId="77777777" w:rsidR="001A14C7" w:rsidRPr="007C3623" w:rsidRDefault="001A14C7" w:rsidP="00AB5935">
            <w:pPr>
              <w:keepNext/>
              <w:keepLines/>
              <w:jc w:val="both"/>
              <w:rPr>
                <w:rFonts w:ascii="Tahoma" w:hAnsi="Tahoma" w:cs="Tahoma"/>
                <w:b/>
              </w:rPr>
            </w:pPr>
          </w:p>
        </w:tc>
      </w:tr>
      <w:tr w:rsidR="001A14C7" w:rsidRPr="007C3623" w14:paraId="590476A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FCDDF58" w14:textId="77777777" w:rsidR="001A14C7" w:rsidRPr="007C3623" w:rsidRDefault="001A14C7" w:rsidP="00AB5935">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47FE241C"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BBC2ACC"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CC2D223" w14:textId="77777777" w:rsidR="001A14C7" w:rsidRPr="007C3623" w:rsidRDefault="001A14C7" w:rsidP="00AB5935">
            <w:pPr>
              <w:keepNext/>
              <w:keepLines/>
              <w:jc w:val="both"/>
              <w:rPr>
                <w:rFonts w:ascii="Tahoma" w:hAnsi="Tahoma" w:cs="Tahoma"/>
                <w:b/>
              </w:rPr>
            </w:pPr>
          </w:p>
        </w:tc>
      </w:tr>
      <w:tr w:rsidR="001A14C7" w:rsidRPr="007C3623" w14:paraId="5AFE5CC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B4810AD" w14:textId="77777777" w:rsidR="001A14C7" w:rsidRPr="007C3623" w:rsidRDefault="001A14C7" w:rsidP="00AB5935">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36B47EEF"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576789B"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CFDADB8" w14:textId="77777777" w:rsidR="001A14C7" w:rsidRPr="007C3623" w:rsidRDefault="001A14C7" w:rsidP="00AB5935">
            <w:pPr>
              <w:keepNext/>
              <w:keepLines/>
              <w:jc w:val="both"/>
              <w:rPr>
                <w:rFonts w:ascii="Tahoma" w:hAnsi="Tahoma" w:cs="Tahoma"/>
                <w:b/>
              </w:rPr>
            </w:pPr>
          </w:p>
        </w:tc>
      </w:tr>
    </w:tbl>
    <w:p w14:paraId="6B39747C" w14:textId="77777777" w:rsidR="001A14C7" w:rsidRPr="007C3623" w:rsidRDefault="001A14C7" w:rsidP="00AB5935">
      <w:pPr>
        <w:keepNext/>
        <w:keepLines/>
        <w:jc w:val="both"/>
        <w:rPr>
          <w:rFonts w:ascii="Tahoma" w:hAnsi="Tahoma" w:cs="Tahoma"/>
          <w:b/>
        </w:rPr>
      </w:pPr>
    </w:p>
    <w:p w14:paraId="1636BC79" w14:textId="77777777" w:rsidR="001A14C7" w:rsidRPr="007C3623" w:rsidRDefault="001A14C7" w:rsidP="00AB5935">
      <w:pPr>
        <w:keepNext/>
        <w:keepLines/>
        <w:jc w:val="both"/>
        <w:rPr>
          <w:rFonts w:ascii="Tahoma" w:hAnsi="Tahoma" w:cs="Tahoma"/>
          <w:b/>
        </w:rPr>
      </w:pPr>
    </w:p>
    <w:p w14:paraId="4CE93883" w14:textId="77777777" w:rsidR="00890C57" w:rsidRDefault="00890C57" w:rsidP="00AB5935">
      <w:pPr>
        <w:keepNext/>
        <w:keepLines/>
        <w:jc w:val="both"/>
        <w:rPr>
          <w:rFonts w:ascii="Tahoma" w:hAnsi="Tahoma" w:cs="Tahoma"/>
          <w:bCs/>
          <w:i/>
          <w:noProof/>
          <w:sz w:val="18"/>
          <w:szCs w:val="18"/>
        </w:rPr>
      </w:pPr>
    </w:p>
    <w:p w14:paraId="2A29C92A" w14:textId="77777777" w:rsidR="00396F04" w:rsidRPr="007C3623" w:rsidRDefault="00396F04" w:rsidP="00AB5935">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2017265A" w14:textId="77777777" w:rsidR="00396F04" w:rsidRPr="007C3623" w:rsidRDefault="00396F04" w:rsidP="00AB5935">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14:paraId="67C2F89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3271939" w14:textId="77777777" w:rsidR="00396F04" w:rsidRPr="007C3623" w:rsidRDefault="00396F04" w:rsidP="00AB5935">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DFF60F7" w14:textId="77777777" w:rsidR="00396F04" w:rsidRPr="007C3623" w:rsidRDefault="00396F04" w:rsidP="00AB5935">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37EBF3" w14:textId="77777777" w:rsidR="00396F04" w:rsidRPr="007C3623" w:rsidRDefault="00396F04" w:rsidP="00AB5935">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0163ABD0" w14:textId="77777777" w:rsidR="00396F04" w:rsidRPr="007C3623" w:rsidRDefault="00396F04" w:rsidP="00AB5935">
            <w:pPr>
              <w:keepNext/>
              <w:keepLines/>
              <w:jc w:val="both"/>
              <w:rPr>
                <w:rFonts w:ascii="Tahoma" w:hAnsi="Tahoma" w:cs="Tahoma"/>
                <w:b/>
              </w:rPr>
            </w:pPr>
            <w:r w:rsidRPr="007C3623">
              <w:rPr>
                <w:rFonts w:ascii="Tahoma" w:hAnsi="Tahoma" w:cs="Tahoma"/>
                <w:b/>
              </w:rPr>
              <w:t>Matična številka</w:t>
            </w:r>
          </w:p>
        </w:tc>
      </w:tr>
      <w:tr w:rsidR="00396F04" w:rsidRPr="007C3623" w14:paraId="27AF571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DC6C0BF" w14:textId="77777777" w:rsidR="00396F04" w:rsidRPr="007C3623" w:rsidRDefault="00396F04" w:rsidP="00AB5935">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CDD3E2D"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EA6EF36"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5339A33" w14:textId="77777777" w:rsidR="00396F04" w:rsidRPr="007C3623" w:rsidRDefault="00396F04" w:rsidP="00AB5935">
            <w:pPr>
              <w:keepNext/>
              <w:keepLines/>
              <w:jc w:val="both"/>
              <w:rPr>
                <w:rFonts w:ascii="Tahoma" w:hAnsi="Tahoma" w:cs="Tahoma"/>
                <w:b/>
              </w:rPr>
            </w:pPr>
          </w:p>
        </w:tc>
      </w:tr>
      <w:tr w:rsidR="00396F04" w:rsidRPr="007C3623" w14:paraId="6091F08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0CADE368" w14:textId="77777777" w:rsidR="00396F04" w:rsidRPr="007C3623" w:rsidRDefault="00396F04" w:rsidP="00AB5935">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5F9C787"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A68491A"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DC95A16" w14:textId="77777777" w:rsidR="00396F04" w:rsidRPr="007C3623" w:rsidRDefault="00396F04" w:rsidP="00AB5935">
            <w:pPr>
              <w:keepNext/>
              <w:keepLines/>
              <w:jc w:val="both"/>
              <w:rPr>
                <w:rFonts w:ascii="Tahoma" w:hAnsi="Tahoma" w:cs="Tahoma"/>
                <w:b/>
              </w:rPr>
            </w:pPr>
          </w:p>
        </w:tc>
      </w:tr>
      <w:tr w:rsidR="00396F04" w:rsidRPr="007C3623" w14:paraId="011A47B2"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9C66D72" w14:textId="77777777" w:rsidR="00396F04" w:rsidRPr="007C3623" w:rsidRDefault="00396F04" w:rsidP="00AB5935">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C61A3E7"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D9A791"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0FE2691" w14:textId="77777777" w:rsidR="00396F04" w:rsidRPr="007C3623" w:rsidRDefault="00396F04" w:rsidP="00AB5935">
            <w:pPr>
              <w:keepNext/>
              <w:keepLines/>
              <w:jc w:val="both"/>
              <w:rPr>
                <w:rFonts w:ascii="Tahoma" w:hAnsi="Tahoma" w:cs="Tahoma"/>
                <w:b/>
              </w:rPr>
            </w:pPr>
          </w:p>
        </w:tc>
      </w:tr>
      <w:tr w:rsidR="00396F04" w:rsidRPr="007C3623" w14:paraId="65EDD1F9"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83D21EC" w14:textId="77777777" w:rsidR="00396F04" w:rsidRPr="007C3623" w:rsidRDefault="00396F04" w:rsidP="00AB5935">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C4B45A9"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EBC2B0D"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3CC7693" w14:textId="77777777" w:rsidR="00396F04" w:rsidRPr="007C3623" w:rsidRDefault="00396F04" w:rsidP="00AB5935">
            <w:pPr>
              <w:keepNext/>
              <w:keepLines/>
              <w:jc w:val="both"/>
              <w:rPr>
                <w:rFonts w:ascii="Tahoma" w:hAnsi="Tahoma" w:cs="Tahoma"/>
                <w:b/>
              </w:rPr>
            </w:pPr>
          </w:p>
        </w:tc>
      </w:tr>
      <w:tr w:rsidR="00396F04" w:rsidRPr="007C3623" w14:paraId="2F3229C7"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F9D1EDC" w14:textId="77777777" w:rsidR="00396F04" w:rsidRPr="007C3623" w:rsidRDefault="00396F04" w:rsidP="00AB5935">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9B5E337"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1DABA94"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F349482" w14:textId="77777777" w:rsidR="00396F04" w:rsidRPr="007C3623" w:rsidRDefault="00396F04" w:rsidP="00AB5935">
            <w:pPr>
              <w:keepNext/>
              <w:keepLines/>
              <w:jc w:val="both"/>
              <w:rPr>
                <w:rFonts w:ascii="Tahoma" w:hAnsi="Tahoma" w:cs="Tahoma"/>
                <w:b/>
              </w:rPr>
            </w:pPr>
          </w:p>
        </w:tc>
      </w:tr>
      <w:tr w:rsidR="00396F04" w:rsidRPr="007C3623" w14:paraId="44CACDC0"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2797602" w14:textId="77777777" w:rsidR="00396F04" w:rsidRPr="007C3623" w:rsidRDefault="00396F04" w:rsidP="00AB5935">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78B105D6"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A39DE26"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90C37F0" w14:textId="77777777" w:rsidR="00396F04" w:rsidRPr="007C3623" w:rsidRDefault="00396F04" w:rsidP="00AB5935">
            <w:pPr>
              <w:keepNext/>
              <w:keepLines/>
              <w:jc w:val="both"/>
              <w:rPr>
                <w:rFonts w:ascii="Tahoma" w:hAnsi="Tahoma" w:cs="Tahoma"/>
                <w:b/>
              </w:rPr>
            </w:pPr>
          </w:p>
        </w:tc>
      </w:tr>
    </w:tbl>
    <w:p w14:paraId="3344173E" w14:textId="77777777" w:rsidR="00396F04" w:rsidRPr="007C3623" w:rsidRDefault="00396F04" w:rsidP="00AB5935">
      <w:pPr>
        <w:keepNext/>
        <w:keepLines/>
        <w:jc w:val="both"/>
        <w:rPr>
          <w:rFonts w:ascii="Tahoma" w:hAnsi="Tahoma" w:cs="Tahoma"/>
          <w:b/>
        </w:rPr>
      </w:pPr>
    </w:p>
    <w:p w14:paraId="563C6CDB" w14:textId="77777777" w:rsidR="00396F04" w:rsidRPr="007C3623" w:rsidRDefault="00396F04" w:rsidP="00AB5935">
      <w:pPr>
        <w:keepNext/>
        <w:keepLines/>
        <w:jc w:val="both"/>
        <w:rPr>
          <w:rFonts w:ascii="Tahoma" w:hAnsi="Tahoma" w:cs="Tahoma"/>
        </w:rPr>
      </w:pPr>
    </w:p>
    <w:p w14:paraId="6728E466" w14:textId="77777777" w:rsidR="00396F04" w:rsidRPr="007C3623" w:rsidRDefault="00396F04" w:rsidP="00AB5935">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6CF0AE7" w14:textId="77777777" w:rsidR="00396F04" w:rsidRPr="007C3623" w:rsidRDefault="00396F04" w:rsidP="00AB5935">
      <w:pPr>
        <w:keepNext/>
        <w:keepLines/>
        <w:jc w:val="both"/>
        <w:rPr>
          <w:rFonts w:ascii="Tahoma" w:hAnsi="Tahoma" w:cs="Tahoma"/>
        </w:rPr>
      </w:pPr>
    </w:p>
    <w:p w14:paraId="6FE1FE55" w14:textId="77777777" w:rsidR="00396F04" w:rsidRPr="007C3623" w:rsidRDefault="00396F04" w:rsidP="00AB5935">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4BE6E87B" w14:textId="77777777" w:rsidR="00396F04" w:rsidRPr="007C3623" w:rsidRDefault="00396F04" w:rsidP="00AB5935">
      <w:pPr>
        <w:keepNext/>
        <w:keepLines/>
        <w:jc w:val="both"/>
        <w:rPr>
          <w:rFonts w:ascii="Tahoma" w:hAnsi="Tahoma" w:cs="Tahoma"/>
          <w:b/>
        </w:rPr>
      </w:pPr>
    </w:p>
    <w:p w14:paraId="74719C35" w14:textId="77777777" w:rsidR="00396F04" w:rsidRPr="007C3623" w:rsidRDefault="00396F04" w:rsidP="00AB5935">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4582A22D" w14:textId="77777777" w:rsidR="00396F04" w:rsidRPr="007C3623" w:rsidRDefault="00396F04" w:rsidP="00AB5935">
      <w:pPr>
        <w:keepNext/>
        <w:keepLines/>
        <w:jc w:val="both"/>
        <w:rPr>
          <w:rFonts w:ascii="Tahoma" w:hAnsi="Tahoma" w:cs="Tahoma"/>
          <w:b/>
        </w:rPr>
      </w:pPr>
    </w:p>
    <w:p w14:paraId="3F947B2E" w14:textId="77777777" w:rsidR="00396F04" w:rsidRPr="007C3623" w:rsidRDefault="00396F04" w:rsidP="00AB5935">
      <w:pPr>
        <w:keepNext/>
        <w:keepLines/>
        <w:jc w:val="both"/>
        <w:rPr>
          <w:rFonts w:ascii="Tahoma" w:hAnsi="Tahoma" w:cs="Tahoma"/>
          <w:b/>
        </w:rPr>
      </w:pPr>
    </w:p>
    <w:p w14:paraId="3E465D97" w14:textId="77777777" w:rsidR="00396F04" w:rsidRPr="007C3623" w:rsidRDefault="00396F04" w:rsidP="00AB5935">
      <w:pPr>
        <w:keepNext/>
        <w:keepLines/>
        <w:jc w:val="both"/>
        <w:rPr>
          <w:rFonts w:ascii="Tahoma" w:hAnsi="Tahoma" w:cs="Tahoma"/>
          <w:b/>
        </w:rPr>
      </w:pPr>
    </w:p>
    <w:p w14:paraId="2C814771" w14:textId="77777777" w:rsidR="00396F04" w:rsidRPr="007C3623" w:rsidRDefault="00396F04" w:rsidP="00AB5935">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42C62157" w14:textId="77777777" w:rsidTr="007A3112">
        <w:trPr>
          <w:trHeight w:val="235"/>
        </w:trPr>
        <w:tc>
          <w:tcPr>
            <w:tcW w:w="3402" w:type="dxa"/>
            <w:tcBorders>
              <w:bottom w:val="single" w:sz="4" w:space="0" w:color="auto"/>
            </w:tcBorders>
          </w:tcPr>
          <w:p w14:paraId="769E8EDE" w14:textId="77777777" w:rsidR="00396F04" w:rsidRPr="007C3623" w:rsidRDefault="00396F04" w:rsidP="00AB5935">
            <w:pPr>
              <w:keepNext/>
              <w:keepLines/>
              <w:jc w:val="both"/>
              <w:rPr>
                <w:rFonts w:ascii="Tahoma" w:hAnsi="Tahoma" w:cs="Tahoma"/>
                <w:snapToGrid w:val="0"/>
                <w:color w:val="000000"/>
              </w:rPr>
            </w:pPr>
          </w:p>
        </w:tc>
        <w:tc>
          <w:tcPr>
            <w:tcW w:w="2977" w:type="dxa"/>
          </w:tcPr>
          <w:p w14:paraId="3BDBCC2A" w14:textId="77777777" w:rsidR="00396F04" w:rsidRPr="007C3623" w:rsidRDefault="00396F04" w:rsidP="00AB5935">
            <w:pPr>
              <w:keepNext/>
              <w:keepLines/>
              <w:jc w:val="both"/>
              <w:rPr>
                <w:rFonts w:ascii="Tahoma" w:hAnsi="Tahoma" w:cs="Tahoma"/>
                <w:snapToGrid w:val="0"/>
                <w:color w:val="000000"/>
              </w:rPr>
            </w:pPr>
          </w:p>
        </w:tc>
        <w:tc>
          <w:tcPr>
            <w:tcW w:w="3119" w:type="dxa"/>
            <w:tcBorders>
              <w:bottom w:val="single" w:sz="4" w:space="0" w:color="auto"/>
            </w:tcBorders>
          </w:tcPr>
          <w:p w14:paraId="7A344849" w14:textId="77777777" w:rsidR="00396F04" w:rsidRPr="007C3623" w:rsidRDefault="00396F04" w:rsidP="00AB5935">
            <w:pPr>
              <w:keepNext/>
              <w:keepLines/>
              <w:tabs>
                <w:tab w:val="left" w:pos="567"/>
                <w:tab w:val="num" w:pos="851"/>
                <w:tab w:val="left" w:pos="993"/>
              </w:tabs>
              <w:jc w:val="both"/>
              <w:rPr>
                <w:rFonts w:ascii="Tahoma" w:hAnsi="Tahoma" w:cs="Tahoma"/>
                <w:snapToGrid w:val="0"/>
                <w:color w:val="000000"/>
                <w:sz w:val="28"/>
              </w:rPr>
            </w:pPr>
          </w:p>
        </w:tc>
      </w:tr>
      <w:tr w:rsidR="00396F04" w:rsidRPr="007C3623" w14:paraId="247A4C93" w14:textId="77777777" w:rsidTr="007A3112">
        <w:trPr>
          <w:trHeight w:val="235"/>
        </w:trPr>
        <w:tc>
          <w:tcPr>
            <w:tcW w:w="3402" w:type="dxa"/>
            <w:tcBorders>
              <w:top w:val="single" w:sz="4" w:space="0" w:color="auto"/>
            </w:tcBorders>
          </w:tcPr>
          <w:p w14:paraId="45F9D428"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1C4CDC4C"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4BAC1A50"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02D87142" w14:textId="77777777" w:rsidR="00396F04" w:rsidRPr="007C3623" w:rsidRDefault="00396F04" w:rsidP="00AB5935">
      <w:pPr>
        <w:keepNext/>
        <w:keepLines/>
        <w:jc w:val="both"/>
        <w:rPr>
          <w:rFonts w:ascii="Tahoma" w:hAnsi="Tahoma" w:cs="Tahoma"/>
          <w:b/>
        </w:rPr>
      </w:pPr>
    </w:p>
    <w:p w14:paraId="447D99E3" w14:textId="77777777" w:rsidR="00396F04" w:rsidRPr="007C3623" w:rsidRDefault="00396F04" w:rsidP="00AB5935">
      <w:pPr>
        <w:keepNext/>
        <w:keepLines/>
        <w:jc w:val="both"/>
        <w:rPr>
          <w:rFonts w:ascii="Tahoma" w:hAnsi="Tahoma" w:cs="Tahoma"/>
          <w:b/>
        </w:rPr>
      </w:pPr>
    </w:p>
    <w:p w14:paraId="21857A0D" w14:textId="77777777" w:rsidR="00396F04" w:rsidRPr="007C3623" w:rsidRDefault="00396F04" w:rsidP="00AB5935">
      <w:pPr>
        <w:keepNext/>
        <w:keepLines/>
        <w:jc w:val="both"/>
        <w:rPr>
          <w:rFonts w:ascii="Tahoma" w:hAnsi="Tahoma" w:cs="Tahoma"/>
          <w:b/>
        </w:rPr>
      </w:pPr>
    </w:p>
    <w:p w14:paraId="18A81460" w14:textId="77777777" w:rsidR="00396F04" w:rsidRPr="007C3623" w:rsidRDefault="00396F04" w:rsidP="00AB5935">
      <w:pPr>
        <w:keepNext/>
        <w:keepLines/>
        <w:jc w:val="both"/>
      </w:pPr>
    </w:p>
    <w:p w14:paraId="03225D94" w14:textId="77777777" w:rsidR="00396F04" w:rsidRPr="007C3623" w:rsidRDefault="00396F04" w:rsidP="00AB5935">
      <w:pPr>
        <w:keepNext/>
        <w:keepLines/>
        <w:jc w:val="both"/>
      </w:pPr>
    </w:p>
    <w:p w14:paraId="586C9ACE" w14:textId="77777777" w:rsidR="00396F04" w:rsidRPr="007C3623" w:rsidRDefault="00396F04" w:rsidP="00AB5935">
      <w:pPr>
        <w:keepNext/>
        <w:keepLines/>
        <w:jc w:val="both"/>
      </w:pPr>
    </w:p>
    <w:p w14:paraId="597BB8D6" w14:textId="77777777" w:rsidR="00396F04" w:rsidRPr="007C3623" w:rsidRDefault="00396F04" w:rsidP="00AB5935">
      <w:pPr>
        <w:keepNext/>
        <w:keepLines/>
        <w:jc w:val="both"/>
      </w:pPr>
    </w:p>
    <w:p w14:paraId="7A6EDF14" w14:textId="1F762927" w:rsidR="00396F04" w:rsidRPr="007C3623" w:rsidRDefault="00396F04" w:rsidP="00AB5935">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0A70ED57" w14:textId="77777777" w:rsidR="00396F04" w:rsidRPr="007C3623" w:rsidRDefault="00396F04" w:rsidP="00AB5935">
      <w:pPr>
        <w:keepNext/>
        <w:keepLines/>
        <w:tabs>
          <w:tab w:val="left" w:pos="284"/>
        </w:tabs>
        <w:jc w:val="both"/>
        <w:rPr>
          <w:rFonts w:ascii="Tahoma" w:hAnsi="Tahoma" w:cs="Tahoma"/>
        </w:rPr>
      </w:pPr>
    </w:p>
    <w:p w14:paraId="294DEBD0" w14:textId="77777777" w:rsidR="00396F04" w:rsidRPr="007C3623" w:rsidRDefault="00396F04" w:rsidP="00AB5935">
      <w:pPr>
        <w:keepNext/>
        <w:keepLines/>
        <w:tabs>
          <w:tab w:val="left" w:pos="284"/>
        </w:tabs>
        <w:jc w:val="both"/>
        <w:rPr>
          <w:rFonts w:ascii="Tahoma" w:hAnsi="Tahoma" w:cs="Tahoma"/>
        </w:rPr>
      </w:pPr>
    </w:p>
    <w:p w14:paraId="2D5C4FCC" w14:textId="77777777" w:rsidR="00396F04" w:rsidRPr="007C3623" w:rsidRDefault="00396F04" w:rsidP="00AB5935">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96E18A7" w14:textId="77777777" w:rsidR="00396F04" w:rsidRDefault="00396F04" w:rsidP="00AB5935">
      <w:pPr>
        <w:keepNext/>
        <w:keepLines/>
        <w:jc w:val="both"/>
        <w:rPr>
          <w:rFonts w:ascii="Tahoma" w:hAnsi="Tahoma" w:cs="Tahoma"/>
          <w:bCs/>
          <w:i/>
          <w:noProof/>
          <w:sz w:val="18"/>
          <w:szCs w:val="18"/>
        </w:rPr>
      </w:pPr>
    </w:p>
    <w:p w14:paraId="1FB4ACD1" w14:textId="68A48541" w:rsidR="00396F04" w:rsidRDefault="000C323E" w:rsidP="00AB5935">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715681D9" w14:textId="77777777" w:rsidR="00396F04" w:rsidRDefault="00396F04" w:rsidP="00AB5935">
      <w:pPr>
        <w:keepNext/>
        <w:keepLines/>
        <w:jc w:val="both"/>
        <w:rPr>
          <w:rFonts w:ascii="Tahoma" w:hAnsi="Tahoma" w:cs="Tahoma"/>
          <w:bCs/>
          <w:i/>
          <w:noProof/>
          <w:sz w:val="18"/>
          <w:szCs w:val="18"/>
        </w:rPr>
      </w:pPr>
    </w:p>
    <w:p w14:paraId="1EC05D51" w14:textId="77777777" w:rsidR="00396F04" w:rsidRDefault="00396F04" w:rsidP="00AB5935">
      <w:pPr>
        <w:keepNext/>
        <w:keepLines/>
        <w:jc w:val="both"/>
        <w:rPr>
          <w:rFonts w:ascii="Tahoma" w:hAnsi="Tahoma" w:cs="Tahoma"/>
          <w:bCs/>
          <w:i/>
          <w:noProof/>
          <w:sz w:val="18"/>
          <w:szCs w:val="18"/>
        </w:rPr>
      </w:pPr>
    </w:p>
    <w:p w14:paraId="54C8AD17" w14:textId="77777777" w:rsidR="00396F04" w:rsidRDefault="00396F04" w:rsidP="00AB5935">
      <w:pPr>
        <w:keepNext/>
        <w:keepLines/>
        <w:jc w:val="both"/>
        <w:rPr>
          <w:rFonts w:ascii="Tahoma" w:hAnsi="Tahoma" w:cs="Tahoma"/>
          <w:bCs/>
          <w:i/>
          <w:noProof/>
          <w:sz w:val="18"/>
          <w:szCs w:val="18"/>
        </w:rPr>
      </w:pPr>
    </w:p>
    <w:p w14:paraId="31A51BD4" w14:textId="77777777" w:rsidR="00504967" w:rsidRDefault="00504967" w:rsidP="00AB5935">
      <w:pPr>
        <w:keepNext/>
        <w:keepLines/>
        <w:jc w:val="both"/>
        <w:rPr>
          <w:rFonts w:ascii="Tahoma" w:hAnsi="Tahoma" w:cs="Tahoma"/>
          <w:bCs/>
          <w:i/>
          <w:noProof/>
          <w:sz w:val="18"/>
          <w:szCs w:val="18"/>
        </w:rPr>
      </w:pPr>
    </w:p>
    <w:p w14:paraId="450476D2" w14:textId="51AF0697" w:rsidR="00504967" w:rsidRDefault="00504967"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2B4B8C94" w14:textId="77777777" w:rsidTr="00A20007">
        <w:tc>
          <w:tcPr>
            <w:tcW w:w="7583" w:type="dxa"/>
          </w:tcPr>
          <w:p w14:paraId="574F391E" w14:textId="4A92F18B" w:rsidR="00504967" w:rsidRPr="00C8579C" w:rsidRDefault="00636CC0" w:rsidP="00AB5935">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w:t>
            </w:r>
            <w:r w:rsidR="00680C5A">
              <w:rPr>
                <w:rFonts w:ascii="Tahoma" w:hAnsi="Tahoma" w:cs="Tahoma"/>
              </w:rPr>
              <w:t>PRODAJALCA</w:t>
            </w:r>
          </w:p>
        </w:tc>
        <w:tc>
          <w:tcPr>
            <w:tcW w:w="912" w:type="dxa"/>
            <w:tcBorders>
              <w:right w:val="nil"/>
            </w:tcBorders>
          </w:tcPr>
          <w:p w14:paraId="154F2425" w14:textId="77777777" w:rsidR="00504967" w:rsidRPr="00C8579C" w:rsidRDefault="00504967" w:rsidP="00AB5935">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182A56AB" w14:textId="77777777" w:rsidR="00504967" w:rsidRPr="00C8579C" w:rsidRDefault="00504967" w:rsidP="00AB5935">
            <w:pPr>
              <w:keepNext/>
              <w:keepLines/>
              <w:jc w:val="both"/>
              <w:rPr>
                <w:rFonts w:ascii="Tahoma" w:hAnsi="Tahoma" w:cs="Tahoma"/>
                <w:b/>
                <w:i/>
              </w:rPr>
            </w:pPr>
            <w:r w:rsidRPr="00C8579C">
              <w:rPr>
                <w:rFonts w:ascii="Tahoma" w:hAnsi="Tahoma" w:cs="Tahoma"/>
                <w:b/>
                <w:i/>
              </w:rPr>
              <w:t>4/1</w:t>
            </w:r>
          </w:p>
        </w:tc>
      </w:tr>
    </w:tbl>
    <w:p w14:paraId="0C5CD4EC" w14:textId="77777777" w:rsidR="00C23AD1" w:rsidRDefault="00C23AD1" w:rsidP="00AB5935">
      <w:pPr>
        <w:keepNext/>
        <w:keepLines/>
        <w:jc w:val="both"/>
        <w:rPr>
          <w:rFonts w:ascii="Tahoma" w:hAnsi="Tahoma" w:cs="Tahoma"/>
          <w:b/>
        </w:rPr>
      </w:pPr>
    </w:p>
    <w:p w14:paraId="60611C54" w14:textId="6CB50A52" w:rsidR="00CA56A1" w:rsidRPr="00A75A08" w:rsidRDefault="00CA56A1" w:rsidP="00AB5935">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08889E02" w14:textId="77777777" w:rsidR="00CA56A1" w:rsidRPr="00A75A08" w:rsidRDefault="00CA56A1" w:rsidP="00AB5935">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14:paraId="4D7898EB" w14:textId="77777777"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7C225DE2" w14:textId="256251A6" w:rsidR="00CA56A1" w:rsidRPr="00A75A08" w:rsidRDefault="00CA56A1" w:rsidP="00AB5935">
            <w:pPr>
              <w:keepNext/>
              <w:keepLines/>
              <w:spacing w:before="40" w:after="40"/>
              <w:jc w:val="both"/>
              <w:rPr>
                <w:sz w:val="18"/>
              </w:rPr>
            </w:pPr>
            <w:r>
              <w:rPr>
                <w:rFonts w:ascii="Tahoma" w:hAnsi="Tahoma" w:cs="Tahoma"/>
              </w:rPr>
              <w:t xml:space="preserve">Javno naročilo: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p>
        </w:tc>
      </w:tr>
      <w:tr w:rsidR="00CA56A1" w:rsidRPr="00A75A08" w14:paraId="569010BB" w14:textId="77777777"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68F45EA" w14:textId="13E1A5F5"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p>
        </w:tc>
        <w:tc>
          <w:tcPr>
            <w:tcW w:w="6059" w:type="dxa"/>
            <w:tcBorders>
              <w:top w:val="single" w:sz="4" w:space="0" w:color="auto"/>
              <w:left w:val="single" w:sz="4" w:space="0" w:color="auto"/>
              <w:bottom w:val="single" w:sz="4" w:space="0" w:color="auto"/>
              <w:right w:val="single" w:sz="4" w:space="0" w:color="auto"/>
            </w:tcBorders>
            <w:vAlign w:val="center"/>
          </w:tcPr>
          <w:p w14:paraId="6179F3FA" w14:textId="77777777" w:rsidR="00CA56A1" w:rsidRPr="00A75A08" w:rsidRDefault="00CA56A1" w:rsidP="00AB5935">
            <w:pPr>
              <w:keepNext/>
              <w:keepLines/>
              <w:jc w:val="both"/>
              <w:rPr>
                <w:rFonts w:ascii="Tahoma" w:hAnsi="Tahoma" w:cs="Tahoma"/>
                <w:sz w:val="18"/>
                <w:szCs w:val="18"/>
              </w:rPr>
            </w:pPr>
          </w:p>
          <w:p w14:paraId="1E91B316" w14:textId="77777777" w:rsidR="00CA56A1" w:rsidRPr="00A75A08" w:rsidRDefault="00CA56A1" w:rsidP="00AB5935">
            <w:pPr>
              <w:keepNext/>
              <w:keepLines/>
              <w:jc w:val="both"/>
              <w:rPr>
                <w:rFonts w:ascii="Tahoma" w:hAnsi="Tahoma" w:cs="Tahoma"/>
                <w:sz w:val="18"/>
                <w:szCs w:val="18"/>
              </w:rPr>
            </w:pPr>
          </w:p>
        </w:tc>
      </w:tr>
      <w:tr w:rsidR="00CA56A1" w:rsidRPr="00A75A08" w14:paraId="159CDFF7"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DEC98C"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14:paraId="50E6E41D" w14:textId="77777777" w:rsidR="00CA56A1" w:rsidRPr="00A75A08" w:rsidRDefault="00CA56A1" w:rsidP="00AB5935">
            <w:pPr>
              <w:keepNext/>
              <w:keepLines/>
              <w:jc w:val="both"/>
              <w:rPr>
                <w:rFonts w:ascii="Tahoma" w:hAnsi="Tahoma" w:cs="Tahoma"/>
                <w:sz w:val="18"/>
                <w:szCs w:val="18"/>
              </w:rPr>
            </w:pPr>
          </w:p>
          <w:p w14:paraId="44CA07DF" w14:textId="77777777" w:rsidR="00CA56A1" w:rsidRPr="00A75A08" w:rsidRDefault="00CA56A1" w:rsidP="00AB5935">
            <w:pPr>
              <w:keepNext/>
              <w:keepLines/>
              <w:jc w:val="both"/>
              <w:rPr>
                <w:rFonts w:ascii="Tahoma" w:hAnsi="Tahoma" w:cs="Tahoma"/>
                <w:sz w:val="18"/>
                <w:szCs w:val="18"/>
              </w:rPr>
            </w:pPr>
          </w:p>
        </w:tc>
      </w:tr>
      <w:tr w:rsidR="00CA56A1" w:rsidRPr="00A75A08" w14:paraId="651BBAC1" w14:textId="77777777"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3E48B410" w14:textId="77777777" w:rsidR="00CA56A1" w:rsidRPr="002021B4" w:rsidRDefault="00CA56A1" w:rsidP="00AB5935">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06309F89" w14:textId="77777777" w:rsidR="00CA56A1" w:rsidRPr="002021B4" w:rsidRDefault="00CA56A1" w:rsidP="00AB5935">
            <w:pPr>
              <w:keepNext/>
              <w:keepLines/>
              <w:jc w:val="both"/>
              <w:rPr>
                <w:rFonts w:ascii="Tahoma" w:hAnsi="Tahoma" w:cs="Tahoma"/>
                <w:b/>
                <w:sz w:val="18"/>
                <w:szCs w:val="18"/>
              </w:rPr>
            </w:pPr>
          </w:p>
          <w:p w14:paraId="1264F675" w14:textId="42F43288" w:rsidR="00CA56A1" w:rsidRDefault="00CA56A1" w:rsidP="00AB5935">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680C5A">
              <w:rPr>
                <w:rFonts w:ascii="Tahoma" w:hAnsi="Tahoma" w:cs="Tahoma"/>
                <w:sz w:val="18"/>
                <w:szCs w:val="18"/>
              </w:rPr>
              <w:t>Prodajalca</w:t>
            </w:r>
            <w:r w:rsidRPr="002021B4">
              <w:rPr>
                <w:rFonts w:ascii="Tahoma" w:hAnsi="Tahoma" w:cs="Tahoma"/>
                <w:sz w:val="18"/>
                <w:szCs w:val="18"/>
              </w:rPr>
              <w:t xml:space="preserve"> neposredno na naš transakcijski račun, in sicer na podlagi izstavljenih situacij oz. računov, ki jih bo predhodno potrdil </w:t>
            </w:r>
            <w:r w:rsidR="00680C5A">
              <w:rPr>
                <w:rFonts w:ascii="Tahoma" w:hAnsi="Tahoma" w:cs="Tahoma"/>
                <w:sz w:val="18"/>
                <w:szCs w:val="18"/>
              </w:rPr>
              <w:t>Prodajalec</w:t>
            </w:r>
            <w:r w:rsidRPr="002021B4">
              <w:rPr>
                <w:rFonts w:ascii="Tahoma" w:hAnsi="Tahoma" w:cs="Tahoma"/>
                <w:sz w:val="18"/>
                <w:szCs w:val="18"/>
              </w:rPr>
              <w:t xml:space="preserve"> in bodo priloga računu oz. situaciji, ki jo bo naročniku izstavil </w:t>
            </w:r>
            <w:r w:rsidR="00680C5A">
              <w:rPr>
                <w:rFonts w:ascii="Tahoma" w:hAnsi="Tahoma" w:cs="Tahoma"/>
                <w:sz w:val="18"/>
                <w:szCs w:val="18"/>
              </w:rPr>
              <w:t>Prodajalec</w:t>
            </w:r>
            <w:r w:rsidRPr="002021B4">
              <w:rPr>
                <w:rFonts w:ascii="Tahoma" w:hAnsi="Tahoma" w:cs="Tahoma"/>
                <w:sz w:val="18"/>
                <w:szCs w:val="18"/>
              </w:rPr>
              <w:t>.</w:t>
            </w:r>
          </w:p>
          <w:p w14:paraId="464F9602" w14:textId="77777777" w:rsidR="00CA56A1" w:rsidRDefault="00CA56A1" w:rsidP="00AB5935">
            <w:pPr>
              <w:keepNext/>
              <w:keepLines/>
              <w:jc w:val="both"/>
              <w:rPr>
                <w:rFonts w:ascii="Tahoma" w:hAnsi="Tahoma" w:cs="Tahoma"/>
                <w:sz w:val="18"/>
                <w:szCs w:val="18"/>
              </w:rPr>
            </w:pPr>
          </w:p>
          <w:p w14:paraId="763AAAB5" w14:textId="77777777" w:rsidR="00CA56A1" w:rsidRPr="002021B4" w:rsidRDefault="00CA56A1" w:rsidP="00AB5935">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43B3D5BE" w14:textId="77777777" w:rsidR="00CA56A1" w:rsidRPr="00A75A08" w:rsidRDefault="00CA56A1" w:rsidP="00AB5935">
            <w:pPr>
              <w:keepNext/>
              <w:keepLines/>
              <w:jc w:val="both"/>
              <w:rPr>
                <w:rFonts w:ascii="Tahoma" w:hAnsi="Tahoma" w:cs="Tahoma"/>
                <w:sz w:val="18"/>
                <w:szCs w:val="18"/>
              </w:rPr>
            </w:pPr>
          </w:p>
        </w:tc>
      </w:tr>
      <w:tr w:rsidR="00CA56A1" w:rsidRPr="00A75A08" w14:paraId="554056F1" w14:textId="77777777"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14:paraId="73D86B0E" w14:textId="63D5355F" w:rsidR="00CA56A1" w:rsidRPr="00A75A08" w:rsidRDefault="00355379" w:rsidP="00AB5935">
            <w:pPr>
              <w:keepNext/>
              <w:keepLines/>
              <w:jc w:val="both"/>
              <w:rPr>
                <w:rFonts w:ascii="Tahoma" w:hAnsi="Tahoma" w:cs="Tahoma"/>
                <w:sz w:val="18"/>
                <w:szCs w:val="18"/>
              </w:rPr>
            </w:pPr>
            <w:r>
              <w:rPr>
                <w:rFonts w:ascii="Tahoma" w:hAnsi="Tahoma" w:cs="Tahoma"/>
                <w:sz w:val="18"/>
                <w:szCs w:val="18"/>
              </w:rPr>
              <w:t>Vsi zakoniti zastopniki po</w:t>
            </w:r>
            <w:r w:rsidR="00680C5A">
              <w:rPr>
                <w:rFonts w:ascii="Tahoma" w:hAnsi="Tahoma" w:cs="Tahoma"/>
                <w:sz w:val="18"/>
                <w:szCs w:val="18"/>
              </w:rPr>
              <w:t>d</w:t>
            </w:r>
            <w:r>
              <w:rPr>
                <w:rFonts w:ascii="Tahoma" w:hAnsi="Tahoma" w:cs="Tahoma"/>
                <w:sz w:val="18"/>
                <w:szCs w:val="18"/>
              </w:rPr>
              <w:t>izv</w:t>
            </w:r>
            <w:r w:rsidR="00680C5A">
              <w:rPr>
                <w:rFonts w:ascii="Tahoma" w:hAnsi="Tahoma" w:cs="Tahoma"/>
                <w:sz w:val="18"/>
                <w:szCs w:val="18"/>
              </w:rPr>
              <w:t>ajalca</w:t>
            </w:r>
            <w:r w:rsidR="00CA56A1" w:rsidRPr="00A75A08">
              <w:rPr>
                <w:rFonts w:ascii="Tahoma" w:hAnsi="Tahoma" w:cs="Tahoma"/>
                <w:sz w:val="18"/>
                <w:szCs w:val="18"/>
              </w:rPr>
              <w:t xml:space="preserve"> </w:t>
            </w:r>
          </w:p>
        </w:tc>
        <w:tc>
          <w:tcPr>
            <w:tcW w:w="6059" w:type="dxa"/>
            <w:tcBorders>
              <w:top w:val="single" w:sz="4" w:space="0" w:color="auto"/>
              <w:left w:val="single" w:sz="4" w:space="0" w:color="auto"/>
              <w:bottom w:val="single" w:sz="4" w:space="0" w:color="auto"/>
              <w:right w:val="single" w:sz="4" w:space="0" w:color="auto"/>
            </w:tcBorders>
            <w:vAlign w:val="center"/>
          </w:tcPr>
          <w:p w14:paraId="508FFC55" w14:textId="77777777" w:rsidR="00CA56A1" w:rsidRPr="00A75A08" w:rsidRDefault="00CA56A1" w:rsidP="00AB5935">
            <w:pPr>
              <w:keepNext/>
              <w:keepLines/>
              <w:jc w:val="both"/>
              <w:rPr>
                <w:rFonts w:ascii="Tahoma" w:hAnsi="Tahoma" w:cs="Tahoma"/>
                <w:sz w:val="18"/>
                <w:szCs w:val="18"/>
              </w:rPr>
            </w:pPr>
          </w:p>
          <w:p w14:paraId="3ED039A5" w14:textId="77777777" w:rsidR="00CA56A1" w:rsidRPr="00A75A08" w:rsidRDefault="00CA56A1" w:rsidP="00AB5935">
            <w:pPr>
              <w:keepNext/>
              <w:keepLines/>
              <w:jc w:val="both"/>
              <w:rPr>
                <w:rFonts w:ascii="Tahoma" w:hAnsi="Tahoma" w:cs="Tahoma"/>
                <w:sz w:val="18"/>
                <w:szCs w:val="18"/>
              </w:rPr>
            </w:pPr>
          </w:p>
        </w:tc>
      </w:tr>
      <w:tr w:rsidR="00CA56A1" w:rsidRPr="00A75A08" w14:paraId="057A1DD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205439E3" w14:textId="7D906D1F"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5A3D873D"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487680F8"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38D732B8" w14:textId="0926F24C"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32C19B7B"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31969430"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053E8848" w14:textId="6F7AD86F"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4AFEF1FF"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3F63301A"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8BFB307"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p w14:paraId="6D43F938" w14:textId="77777777" w:rsidR="00CA56A1" w:rsidRPr="00A75A08" w:rsidRDefault="00CA56A1" w:rsidP="00AB5935">
            <w:pPr>
              <w:keepNext/>
              <w:keepLines/>
              <w:jc w:val="both"/>
              <w:rPr>
                <w:rFonts w:ascii="Tahoma" w:hAnsi="Tahoma" w:cs="Tahoma"/>
                <w:sz w:val="18"/>
                <w:szCs w:val="18"/>
              </w:rPr>
            </w:pPr>
          </w:p>
          <w:p w14:paraId="63BCC5EA"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5C01837D" w14:textId="77777777" w:rsidR="00CA56A1" w:rsidRPr="00A75A08" w:rsidRDefault="00CA56A1" w:rsidP="00AB5935">
            <w:pPr>
              <w:keepNext/>
              <w:keepLines/>
              <w:jc w:val="both"/>
              <w:rPr>
                <w:sz w:val="18"/>
                <w:szCs w:val="18"/>
              </w:rPr>
            </w:pPr>
          </w:p>
          <w:p w14:paraId="411E3850" w14:textId="77777777" w:rsidR="00CA56A1" w:rsidRPr="00A75A08" w:rsidRDefault="00CA56A1" w:rsidP="00AB5935">
            <w:pPr>
              <w:keepNext/>
              <w:keepLines/>
              <w:jc w:val="both"/>
              <w:rPr>
                <w:sz w:val="18"/>
                <w:szCs w:val="18"/>
              </w:rPr>
            </w:pPr>
          </w:p>
        </w:tc>
      </w:tr>
      <w:tr w:rsidR="00CA56A1" w:rsidRPr="00A75A08" w14:paraId="2A9A0031"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5B392385"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3A14897F" w14:textId="77777777" w:rsidR="00CA56A1" w:rsidRPr="00A75A08" w:rsidRDefault="00CA56A1" w:rsidP="00AB5935">
            <w:pPr>
              <w:keepNext/>
              <w:keepLines/>
              <w:jc w:val="both"/>
              <w:rPr>
                <w:sz w:val="18"/>
                <w:szCs w:val="18"/>
              </w:rPr>
            </w:pPr>
          </w:p>
          <w:p w14:paraId="40EBA15B" w14:textId="77777777" w:rsidR="00CA56A1" w:rsidRPr="00A75A08" w:rsidRDefault="00CA56A1" w:rsidP="00AB5935">
            <w:pPr>
              <w:keepNext/>
              <w:keepLines/>
              <w:jc w:val="both"/>
              <w:rPr>
                <w:sz w:val="18"/>
                <w:szCs w:val="18"/>
              </w:rPr>
            </w:pPr>
          </w:p>
        </w:tc>
      </w:tr>
      <w:tr w:rsidR="00CA56A1" w:rsidRPr="00A75A08" w14:paraId="481E6856"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7106335C"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15ED4F47" w14:textId="77777777" w:rsidR="00CA56A1" w:rsidRPr="00A75A08" w:rsidRDefault="00CA56A1" w:rsidP="00AB5935">
            <w:pPr>
              <w:keepNext/>
              <w:keepLines/>
              <w:jc w:val="both"/>
              <w:rPr>
                <w:sz w:val="18"/>
                <w:szCs w:val="18"/>
              </w:rPr>
            </w:pPr>
          </w:p>
          <w:p w14:paraId="4C071E33" w14:textId="77777777" w:rsidR="00CA56A1" w:rsidRPr="00A75A08" w:rsidRDefault="00CA56A1" w:rsidP="00AB5935">
            <w:pPr>
              <w:keepNext/>
              <w:keepLines/>
              <w:jc w:val="both"/>
              <w:rPr>
                <w:sz w:val="18"/>
                <w:szCs w:val="18"/>
              </w:rPr>
            </w:pPr>
          </w:p>
        </w:tc>
      </w:tr>
      <w:tr w:rsidR="00CA56A1" w:rsidRPr="00A75A08" w14:paraId="4D753C2F"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519594F7" w14:textId="77777777" w:rsidR="00CA56A1" w:rsidRPr="00A75A08" w:rsidRDefault="00CA56A1" w:rsidP="00AB5935">
            <w:pPr>
              <w:keepNext/>
              <w:keepLines/>
              <w:jc w:val="both"/>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 xml:space="preserve">elež (%) javnega naročila, ki se oddaja v </w:t>
            </w:r>
            <w:proofErr w:type="spellStart"/>
            <w:r w:rsidRPr="00A75A08">
              <w:rPr>
                <w:rFonts w:ascii="Tahoma" w:hAnsi="Tahoma" w:cs="Tahoma"/>
                <w:sz w:val="18"/>
                <w:szCs w:val="18"/>
              </w:rPr>
              <w:t>podizvajanje</w:t>
            </w:r>
            <w:proofErr w:type="spellEnd"/>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14:paraId="7280ACE2" w14:textId="77777777" w:rsidR="00CA56A1" w:rsidRPr="00A75A08" w:rsidRDefault="00CA56A1" w:rsidP="00AB5935">
            <w:pPr>
              <w:keepNext/>
              <w:keepLines/>
              <w:jc w:val="both"/>
              <w:rPr>
                <w:sz w:val="18"/>
                <w:szCs w:val="18"/>
              </w:rPr>
            </w:pPr>
          </w:p>
        </w:tc>
      </w:tr>
      <w:tr w:rsidR="00CA56A1" w:rsidRPr="00A75A08" w14:paraId="5EBF6780" w14:textId="77777777"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14:paraId="2592A813"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14:paraId="0646A1F2" w14:textId="77777777" w:rsidR="00CA56A1" w:rsidRPr="00A75A08" w:rsidRDefault="00CA56A1" w:rsidP="00AB5935">
            <w:pPr>
              <w:keepNext/>
              <w:keepLines/>
              <w:jc w:val="both"/>
              <w:rPr>
                <w:sz w:val="18"/>
                <w:szCs w:val="18"/>
              </w:rPr>
            </w:pPr>
          </w:p>
        </w:tc>
      </w:tr>
      <w:tr w:rsidR="00CA56A1" w:rsidRPr="00A75A08" w14:paraId="29FEBEC1"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F2883E"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14:paraId="46619E32" w14:textId="77777777" w:rsidR="00CA56A1" w:rsidRPr="00A75A08" w:rsidRDefault="00CA56A1" w:rsidP="00AB5935">
            <w:pPr>
              <w:keepNext/>
              <w:keepLines/>
              <w:jc w:val="both"/>
              <w:rPr>
                <w:sz w:val="18"/>
                <w:szCs w:val="18"/>
              </w:rPr>
            </w:pPr>
          </w:p>
        </w:tc>
      </w:tr>
      <w:tr w:rsidR="00CA56A1" w:rsidRPr="00A75A08" w14:paraId="7465DBA5"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2CE8BCBE"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14:paraId="779D9B90" w14:textId="77777777" w:rsidR="00CA56A1" w:rsidRPr="00A75A08" w:rsidRDefault="00CA56A1" w:rsidP="00AB5935">
            <w:pPr>
              <w:keepNext/>
              <w:keepLines/>
              <w:jc w:val="both"/>
              <w:rPr>
                <w:sz w:val="18"/>
                <w:szCs w:val="18"/>
              </w:rPr>
            </w:pPr>
          </w:p>
        </w:tc>
      </w:tr>
    </w:tbl>
    <w:p w14:paraId="02A83E5C" w14:textId="77777777" w:rsidR="00CA56A1" w:rsidRPr="00A75A08" w:rsidRDefault="00CA56A1" w:rsidP="00AB5935">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7C8B3067" w14:textId="77777777" w:rsidTr="002C26C3">
        <w:trPr>
          <w:trHeight w:val="235"/>
        </w:trPr>
        <w:tc>
          <w:tcPr>
            <w:tcW w:w="2835" w:type="dxa"/>
            <w:tcBorders>
              <w:bottom w:val="single" w:sz="4" w:space="0" w:color="auto"/>
            </w:tcBorders>
          </w:tcPr>
          <w:p w14:paraId="0B6CF4D1" w14:textId="77777777" w:rsidR="00DA075D" w:rsidRPr="00C8579C" w:rsidRDefault="00DA075D" w:rsidP="00AB5935">
            <w:pPr>
              <w:keepNext/>
              <w:keepLines/>
              <w:jc w:val="both"/>
              <w:rPr>
                <w:rFonts w:ascii="Tahoma" w:hAnsi="Tahoma" w:cs="Tahoma"/>
                <w:snapToGrid w:val="0"/>
                <w:color w:val="000000"/>
              </w:rPr>
            </w:pPr>
          </w:p>
        </w:tc>
        <w:tc>
          <w:tcPr>
            <w:tcW w:w="2552" w:type="dxa"/>
          </w:tcPr>
          <w:p w14:paraId="6DF89B8A" w14:textId="77777777" w:rsidR="00DA075D" w:rsidRPr="00C8579C" w:rsidRDefault="00DA075D" w:rsidP="00AB5935">
            <w:pPr>
              <w:keepNext/>
              <w:keepLines/>
              <w:jc w:val="both"/>
              <w:rPr>
                <w:rFonts w:ascii="Tahoma" w:hAnsi="Tahoma" w:cs="Tahoma"/>
                <w:snapToGrid w:val="0"/>
                <w:color w:val="000000"/>
              </w:rPr>
            </w:pPr>
          </w:p>
        </w:tc>
        <w:tc>
          <w:tcPr>
            <w:tcW w:w="3685" w:type="dxa"/>
            <w:tcBorders>
              <w:bottom w:val="single" w:sz="4" w:space="0" w:color="auto"/>
            </w:tcBorders>
          </w:tcPr>
          <w:p w14:paraId="7573F501" w14:textId="77777777" w:rsidR="00DA075D" w:rsidRPr="00C8579C" w:rsidRDefault="00DA075D" w:rsidP="00AB5935">
            <w:pPr>
              <w:keepNext/>
              <w:keepLines/>
              <w:tabs>
                <w:tab w:val="left" w:pos="567"/>
                <w:tab w:val="num" w:pos="851"/>
                <w:tab w:val="left" w:pos="993"/>
              </w:tabs>
              <w:jc w:val="both"/>
              <w:rPr>
                <w:rFonts w:ascii="Tahoma" w:hAnsi="Tahoma" w:cs="Tahoma"/>
                <w:snapToGrid w:val="0"/>
                <w:color w:val="000000"/>
                <w:sz w:val="28"/>
              </w:rPr>
            </w:pPr>
          </w:p>
        </w:tc>
      </w:tr>
      <w:tr w:rsidR="00DA075D" w:rsidRPr="00C8579C" w14:paraId="1D3109B5" w14:textId="77777777" w:rsidTr="002C26C3">
        <w:trPr>
          <w:trHeight w:val="235"/>
        </w:trPr>
        <w:tc>
          <w:tcPr>
            <w:tcW w:w="2835" w:type="dxa"/>
            <w:tcBorders>
              <w:top w:val="single" w:sz="4" w:space="0" w:color="auto"/>
            </w:tcBorders>
          </w:tcPr>
          <w:p w14:paraId="02CCE82B"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9F359C5"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57C78B1F" w14:textId="0B0019D0"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385FB473" w14:textId="77777777" w:rsidTr="002C26C3">
        <w:trPr>
          <w:trHeight w:val="235"/>
        </w:trPr>
        <w:tc>
          <w:tcPr>
            <w:tcW w:w="2835" w:type="dxa"/>
            <w:tcBorders>
              <w:bottom w:val="single" w:sz="4" w:space="0" w:color="auto"/>
            </w:tcBorders>
          </w:tcPr>
          <w:p w14:paraId="7D4E2D0E" w14:textId="77777777" w:rsidR="00DA075D" w:rsidRPr="00C8579C" w:rsidRDefault="00DA075D" w:rsidP="00AB5935">
            <w:pPr>
              <w:keepNext/>
              <w:keepLines/>
              <w:jc w:val="both"/>
              <w:rPr>
                <w:rFonts w:ascii="Tahoma" w:hAnsi="Tahoma" w:cs="Tahoma"/>
                <w:snapToGrid w:val="0"/>
                <w:color w:val="000000"/>
              </w:rPr>
            </w:pPr>
          </w:p>
          <w:p w14:paraId="3B237D27" w14:textId="77777777" w:rsidR="00DA075D" w:rsidRPr="00C8579C" w:rsidRDefault="00DA075D" w:rsidP="00AB5935">
            <w:pPr>
              <w:keepNext/>
              <w:keepLines/>
              <w:jc w:val="both"/>
              <w:rPr>
                <w:rFonts w:ascii="Tahoma" w:hAnsi="Tahoma" w:cs="Tahoma"/>
                <w:snapToGrid w:val="0"/>
                <w:color w:val="000000"/>
              </w:rPr>
            </w:pPr>
          </w:p>
        </w:tc>
        <w:tc>
          <w:tcPr>
            <w:tcW w:w="2552" w:type="dxa"/>
          </w:tcPr>
          <w:p w14:paraId="5B851FCD" w14:textId="77777777" w:rsidR="00DA075D" w:rsidRPr="00C8579C" w:rsidRDefault="00DA075D" w:rsidP="00AB5935">
            <w:pPr>
              <w:keepNext/>
              <w:keepLines/>
              <w:jc w:val="both"/>
              <w:rPr>
                <w:rFonts w:ascii="Tahoma" w:hAnsi="Tahoma" w:cs="Tahoma"/>
                <w:snapToGrid w:val="0"/>
                <w:color w:val="000000"/>
              </w:rPr>
            </w:pPr>
          </w:p>
        </w:tc>
        <w:tc>
          <w:tcPr>
            <w:tcW w:w="3685" w:type="dxa"/>
            <w:tcBorders>
              <w:bottom w:val="single" w:sz="4" w:space="0" w:color="auto"/>
            </w:tcBorders>
          </w:tcPr>
          <w:p w14:paraId="1D21E520" w14:textId="77777777" w:rsidR="00DA075D" w:rsidRPr="00C8579C" w:rsidRDefault="00DA075D" w:rsidP="00AB5935">
            <w:pPr>
              <w:keepNext/>
              <w:keepLines/>
              <w:tabs>
                <w:tab w:val="left" w:pos="567"/>
                <w:tab w:val="num" w:pos="851"/>
                <w:tab w:val="left" w:pos="993"/>
              </w:tabs>
              <w:jc w:val="both"/>
              <w:rPr>
                <w:rFonts w:ascii="Tahoma" w:hAnsi="Tahoma" w:cs="Tahoma"/>
                <w:snapToGrid w:val="0"/>
                <w:color w:val="000000"/>
                <w:sz w:val="28"/>
              </w:rPr>
            </w:pPr>
          </w:p>
        </w:tc>
      </w:tr>
      <w:tr w:rsidR="00DA075D" w:rsidRPr="00C8579C" w14:paraId="26FE5554" w14:textId="77777777" w:rsidTr="002C26C3">
        <w:trPr>
          <w:trHeight w:val="235"/>
        </w:trPr>
        <w:tc>
          <w:tcPr>
            <w:tcW w:w="2835" w:type="dxa"/>
            <w:tcBorders>
              <w:top w:val="single" w:sz="4" w:space="0" w:color="auto"/>
            </w:tcBorders>
          </w:tcPr>
          <w:p w14:paraId="4A9A5F9E"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F5300F3"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4E5827DE"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061C3DA7" w14:textId="77777777" w:rsidR="00CA56A1" w:rsidRPr="00A75A08" w:rsidRDefault="00CA56A1" w:rsidP="00AB5935">
      <w:pPr>
        <w:keepNext/>
        <w:keepLines/>
        <w:jc w:val="both"/>
        <w:rPr>
          <w:rFonts w:ascii="Tahoma" w:hAnsi="Tahoma" w:cs="Tahoma"/>
          <w:sz w:val="22"/>
          <w:szCs w:val="18"/>
          <w:lang w:eastAsia="ar-SA"/>
        </w:rPr>
      </w:pPr>
    </w:p>
    <w:p w14:paraId="0475E3BF" w14:textId="423A9CD4" w:rsidR="00CA56A1" w:rsidRPr="00A75A08" w:rsidRDefault="00CA56A1" w:rsidP="00AB5935">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39AED314" w14:textId="77777777" w:rsidR="00CA56A1" w:rsidRPr="00A75A08" w:rsidRDefault="00CA56A1" w:rsidP="00AB5935">
      <w:pPr>
        <w:keepNext/>
        <w:keepLines/>
        <w:ind w:left="851" w:hanging="851"/>
        <w:jc w:val="both"/>
        <w:rPr>
          <w:rFonts w:ascii="Tahoma" w:hAnsi="Tahoma" w:cs="Tahoma"/>
          <w:i/>
          <w:sz w:val="16"/>
          <w:szCs w:val="18"/>
          <w:lang w:eastAsia="ar-SA"/>
        </w:rPr>
      </w:pPr>
    </w:p>
    <w:p w14:paraId="02E4850E" w14:textId="24A05309" w:rsidR="00C66B05" w:rsidRDefault="00CA56A1" w:rsidP="00AB5935">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359E4787" w14:textId="77777777" w:rsidR="00A90B99" w:rsidRDefault="00A90B99" w:rsidP="00AB5935">
      <w:pPr>
        <w:keepNext/>
        <w:keepLines/>
        <w:jc w:val="both"/>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1CA69884" w14:textId="77777777" w:rsidTr="00DE6FD0">
        <w:tc>
          <w:tcPr>
            <w:tcW w:w="6658" w:type="dxa"/>
            <w:tcBorders>
              <w:top w:val="single" w:sz="4" w:space="0" w:color="000000"/>
              <w:left w:val="single" w:sz="4" w:space="0" w:color="000000"/>
              <w:bottom w:val="single" w:sz="4" w:space="0" w:color="000000"/>
            </w:tcBorders>
          </w:tcPr>
          <w:p w14:paraId="13D114F3" w14:textId="77777777" w:rsidR="00827E4B" w:rsidRPr="00A75A08" w:rsidRDefault="00827E4B" w:rsidP="00AB5935">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71D5DDC" w14:textId="77777777" w:rsidR="00827E4B" w:rsidRPr="00A75A08" w:rsidRDefault="00827E4B" w:rsidP="00AB5935">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3E35C064" w14:textId="77777777" w:rsidR="00CA56A1" w:rsidRPr="00A75A08" w:rsidRDefault="00CA56A1" w:rsidP="00AB5935">
      <w:pPr>
        <w:keepNext/>
        <w:keepLines/>
        <w:ind w:right="-143"/>
        <w:jc w:val="both"/>
        <w:rPr>
          <w:rFonts w:ascii="Tahoma" w:hAnsi="Tahoma" w:cs="Tahoma"/>
          <w:sz w:val="24"/>
        </w:rPr>
      </w:pPr>
    </w:p>
    <w:p w14:paraId="2F229E43" w14:textId="77777777" w:rsidR="00CA56A1" w:rsidRPr="00A75A08" w:rsidRDefault="00CA56A1" w:rsidP="00AB5935">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5E1E3353" w14:textId="77777777" w:rsidR="00CA56A1" w:rsidRPr="00A75A08" w:rsidRDefault="00CA56A1" w:rsidP="00AB5935">
      <w:pPr>
        <w:keepNext/>
        <w:keepLines/>
        <w:jc w:val="both"/>
        <w:rPr>
          <w:rFonts w:ascii="Tahoma" w:hAnsi="Tahoma" w:cs="Tahoma"/>
        </w:rPr>
      </w:pPr>
    </w:p>
    <w:p w14:paraId="47A3DFD4" w14:textId="7C8C558F" w:rsidR="00CA56A1" w:rsidRPr="00A75A08" w:rsidRDefault="00CA56A1" w:rsidP="00AB5935">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r w:rsidRPr="00A75A08">
        <w:rPr>
          <w:rFonts w:ascii="Tahoma" w:hAnsi="Tahoma" w:cs="Tahoma"/>
        </w:rPr>
        <w:t xml:space="preserve"> ter v skladu s 94. členom ZJN-3</w:t>
      </w:r>
    </w:p>
    <w:p w14:paraId="74CE9856" w14:textId="77777777" w:rsidR="00CA56A1" w:rsidRPr="00A75A08" w:rsidRDefault="00CA56A1" w:rsidP="00AB5935">
      <w:pPr>
        <w:keepNext/>
        <w:keepLines/>
        <w:jc w:val="both"/>
        <w:rPr>
          <w:rFonts w:ascii="Tahoma" w:hAnsi="Tahoma" w:cs="Tahoma"/>
        </w:rPr>
      </w:pPr>
    </w:p>
    <w:p w14:paraId="34B710A8" w14:textId="77777777" w:rsidR="00CA56A1" w:rsidRPr="00A75A08" w:rsidRDefault="00CA56A1" w:rsidP="00AB5935">
      <w:pPr>
        <w:keepNext/>
        <w:keepLines/>
        <w:jc w:val="both"/>
        <w:rPr>
          <w:rFonts w:ascii="Tahoma" w:hAnsi="Tahoma" w:cs="Tahoma"/>
          <w:b/>
          <w:sz w:val="22"/>
          <w:szCs w:val="22"/>
        </w:rPr>
      </w:pPr>
      <w:r w:rsidRPr="00A75A08">
        <w:rPr>
          <w:rFonts w:ascii="Tahoma" w:hAnsi="Tahoma" w:cs="Tahoma"/>
          <w:b/>
          <w:sz w:val="22"/>
          <w:szCs w:val="22"/>
        </w:rPr>
        <w:t>POOBLAŠČAMO</w:t>
      </w:r>
    </w:p>
    <w:p w14:paraId="6E06C8C8" w14:textId="77777777" w:rsidR="00CA56A1" w:rsidRPr="00A75A08" w:rsidRDefault="00CA56A1" w:rsidP="00AB5935">
      <w:pPr>
        <w:keepNext/>
        <w:keepLines/>
        <w:jc w:val="both"/>
        <w:rPr>
          <w:rFonts w:ascii="Tahoma" w:hAnsi="Tahoma" w:cs="Tahoma"/>
        </w:rPr>
      </w:pPr>
    </w:p>
    <w:p w14:paraId="15519300" w14:textId="77777777" w:rsidR="00CA56A1" w:rsidRPr="00A75A08" w:rsidRDefault="00CA56A1" w:rsidP="00AB5935">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w:t>
      </w:r>
      <w:proofErr w:type="spellStart"/>
      <w:r w:rsidRPr="00A75A08">
        <w:rPr>
          <w:rFonts w:ascii="Tahoma" w:hAnsi="Tahoma" w:cs="Tahoma"/>
          <w:szCs w:val="22"/>
        </w:rPr>
        <w:t>d.o.o</w:t>
      </w:r>
      <w:proofErr w:type="spellEnd"/>
      <w:r w:rsidRPr="00A75A08">
        <w:rPr>
          <w:rFonts w:ascii="Tahoma" w:hAnsi="Tahoma" w:cs="Tahoma"/>
          <w:szCs w:val="22"/>
        </w:rPr>
        <w:t xml:space="preserve">.,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758121AA" w14:textId="77777777" w:rsidR="00CA56A1" w:rsidRPr="00A75A08" w:rsidRDefault="00CA56A1" w:rsidP="00AB5935">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75F57F93" w14:textId="77777777" w:rsidR="00CA56A1" w:rsidRPr="00A75A08" w:rsidRDefault="00CA56A1" w:rsidP="00AB5935">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55827960" w14:textId="77777777" w:rsidTr="007A3112">
        <w:tc>
          <w:tcPr>
            <w:tcW w:w="426" w:type="dxa"/>
            <w:shd w:val="clear" w:color="auto" w:fill="auto"/>
            <w:vAlign w:val="center"/>
          </w:tcPr>
          <w:p w14:paraId="662C1E50" w14:textId="77777777" w:rsidR="00CA56A1" w:rsidRPr="00A75A08" w:rsidRDefault="00CA56A1" w:rsidP="00AB5935">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4593E344" w14:textId="4FD9A286" w:rsidR="00CA56A1" w:rsidRPr="00A75A08" w:rsidRDefault="00CA56A1" w:rsidP="00AB5935">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NAZIV POD</w:t>
            </w:r>
            <w:r w:rsidR="00680C5A">
              <w:rPr>
                <w:rFonts w:ascii="Tahoma" w:hAnsi="Tahoma" w:cs="Tahoma"/>
                <w:sz w:val="18"/>
                <w:szCs w:val="22"/>
                <w:lang w:eastAsia="en-US"/>
              </w:rPr>
              <w:t>PRODAJALCA</w:t>
            </w:r>
          </w:p>
        </w:tc>
      </w:tr>
      <w:tr w:rsidR="00CA56A1" w:rsidRPr="00A75A08" w14:paraId="36721231" w14:textId="77777777" w:rsidTr="007A3112">
        <w:tc>
          <w:tcPr>
            <w:tcW w:w="426" w:type="dxa"/>
            <w:shd w:val="clear" w:color="auto" w:fill="auto"/>
            <w:vAlign w:val="center"/>
          </w:tcPr>
          <w:p w14:paraId="09773145" w14:textId="77777777" w:rsidR="00CA56A1" w:rsidRPr="00A75A08" w:rsidRDefault="00CA56A1" w:rsidP="00AB5935">
            <w:pPr>
              <w:keepNext/>
              <w:keepLines/>
              <w:spacing w:line="276" w:lineRule="auto"/>
              <w:jc w:val="both"/>
              <w:rPr>
                <w:rFonts w:ascii="Tahoma" w:hAnsi="Tahoma" w:cs="Tahoma"/>
                <w:sz w:val="16"/>
                <w:szCs w:val="22"/>
                <w:lang w:eastAsia="en-US"/>
              </w:rPr>
            </w:pPr>
          </w:p>
          <w:p w14:paraId="3CA9CBEE"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9013536"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1E634AF6" w14:textId="77777777" w:rsidR="00CA56A1" w:rsidRPr="00A75A08" w:rsidRDefault="00CA56A1" w:rsidP="00AB5935">
            <w:pPr>
              <w:keepNext/>
              <w:keepLines/>
              <w:spacing w:line="276" w:lineRule="auto"/>
              <w:jc w:val="both"/>
              <w:rPr>
                <w:rFonts w:ascii="Tahoma" w:hAnsi="Tahoma" w:cs="Tahoma"/>
                <w:sz w:val="22"/>
                <w:szCs w:val="22"/>
                <w:lang w:eastAsia="en-US"/>
              </w:rPr>
            </w:pPr>
          </w:p>
          <w:p w14:paraId="623F79E2" w14:textId="77777777" w:rsidR="00CA56A1" w:rsidRPr="00A75A08" w:rsidRDefault="00CA56A1" w:rsidP="00AB5935">
            <w:pPr>
              <w:keepNext/>
              <w:keepLines/>
              <w:spacing w:line="276" w:lineRule="auto"/>
              <w:jc w:val="both"/>
              <w:rPr>
                <w:rFonts w:ascii="Tahoma" w:hAnsi="Tahoma" w:cs="Tahoma"/>
                <w:sz w:val="22"/>
                <w:szCs w:val="22"/>
                <w:lang w:eastAsia="en-US"/>
              </w:rPr>
            </w:pPr>
          </w:p>
          <w:p w14:paraId="3833CDFC" w14:textId="77777777" w:rsidR="00CA56A1" w:rsidRPr="00A75A08" w:rsidRDefault="00CA56A1" w:rsidP="00AB5935">
            <w:pPr>
              <w:keepNext/>
              <w:keepLines/>
              <w:spacing w:line="276" w:lineRule="auto"/>
              <w:jc w:val="both"/>
              <w:rPr>
                <w:rFonts w:ascii="Tahoma" w:hAnsi="Tahoma" w:cs="Tahoma"/>
                <w:sz w:val="22"/>
                <w:szCs w:val="22"/>
                <w:lang w:eastAsia="en-US"/>
              </w:rPr>
            </w:pPr>
          </w:p>
        </w:tc>
      </w:tr>
      <w:tr w:rsidR="00CA56A1" w:rsidRPr="00A75A08" w14:paraId="2746BCD6" w14:textId="77777777" w:rsidTr="007A3112">
        <w:tc>
          <w:tcPr>
            <w:tcW w:w="426" w:type="dxa"/>
            <w:shd w:val="clear" w:color="auto" w:fill="auto"/>
            <w:vAlign w:val="center"/>
          </w:tcPr>
          <w:p w14:paraId="5130ACE1" w14:textId="77777777" w:rsidR="00CA56A1" w:rsidRPr="00A75A08" w:rsidRDefault="00CA56A1" w:rsidP="00AB5935">
            <w:pPr>
              <w:keepNext/>
              <w:keepLines/>
              <w:spacing w:line="276" w:lineRule="auto"/>
              <w:jc w:val="both"/>
              <w:rPr>
                <w:rFonts w:ascii="Tahoma" w:hAnsi="Tahoma" w:cs="Tahoma"/>
                <w:sz w:val="16"/>
                <w:szCs w:val="22"/>
                <w:lang w:eastAsia="en-US"/>
              </w:rPr>
            </w:pPr>
          </w:p>
          <w:p w14:paraId="53650DBA"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66CC782D"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4D2B4DDC" w14:textId="77777777" w:rsidR="00CA56A1" w:rsidRPr="00A75A08" w:rsidRDefault="00CA56A1" w:rsidP="00AB5935">
            <w:pPr>
              <w:keepNext/>
              <w:keepLines/>
              <w:spacing w:line="276" w:lineRule="auto"/>
              <w:jc w:val="both"/>
              <w:rPr>
                <w:rFonts w:ascii="Tahoma" w:hAnsi="Tahoma" w:cs="Tahoma"/>
                <w:sz w:val="22"/>
                <w:szCs w:val="22"/>
                <w:lang w:eastAsia="en-US"/>
              </w:rPr>
            </w:pPr>
          </w:p>
          <w:p w14:paraId="1156BFE6" w14:textId="77777777" w:rsidR="00CA56A1" w:rsidRPr="00A75A08" w:rsidRDefault="00CA56A1" w:rsidP="00AB5935">
            <w:pPr>
              <w:keepNext/>
              <w:keepLines/>
              <w:spacing w:line="276" w:lineRule="auto"/>
              <w:jc w:val="both"/>
              <w:rPr>
                <w:rFonts w:ascii="Tahoma" w:hAnsi="Tahoma" w:cs="Tahoma"/>
                <w:sz w:val="22"/>
                <w:szCs w:val="22"/>
                <w:lang w:eastAsia="en-US"/>
              </w:rPr>
            </w:pPr>
          </w:p>
          <w:p w14:paraId="480C9F44" w14:textId="77777777" w:rsidR="00CA56A1" w:rsidRPr="00A75A08" w:rsidRDefault="00CA56A1" w:rsidP="00AB5935">
            <w:pPr>
              <w:keepNext/>
              <w:keepLines/>
              <w:spacing w:line="276" w:lineRule="auto"/>
              <w:jc w:val="both"/>
              <w:rPr>
                <w:rFonts w:ascii="Tahoma" w:hAnsi="Tahoma" w:cs="Tahoma"/>
                <w:sz w:val="22"/>
                <w:szCs w:val="22"/>
                <w:lang w:eastAsia="en-US"/>
              </w:rPr>
            </w:pPr>
          </w:p>
        </w:tc>
      </w:tr>
      <w:tr w:rsidR="00CA56A1" w:rsidRPr="00A75A08" w14:paraId="0398070E" w14:textId="77777777" w:rsidTr="007A3112">
        <w:tc>
          <w:tcPr>
            <w:tcW w:w="426" w:type="dxa"/>
            <w:shd w:val="clear" w:color="auto" w:fill="auto"/>
            <w:vAlign w:val="center"/>
          </w:tcPr>
          <w:p w14:paraId="5FC71C02" w14:textId="77777777" w:rsidR="00CA56A1" w:rsidRPr="00A75A08" w:rsidRDefault="00CA56A1" w:rsidP="00AB5935">
            <w:pPr>
              <w:keepNext/>
              <w:keepLines/>
              <w:spacing w:line="276" w:lineRule="auto"/>
              <w:jc w:val="both"/>
              <w:rPr>
                <w:rFonts w:ascii="Tahoma" w:hAnsi="Tahoma" w:cs="Tahoma"/>
                <w:sz w:val="16"/>
                <w:szCs w:val="22"/>
                <w:lang w:eastAsia="en-US"/>
              </w:rPr>
            </w:pPr>
          </w:p>
          <w:p w14:paraId="748A5064"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793AFA18"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66996EF7" w14:textId="77777777" w:rsidR="00CA56A1" w:rsidRPr="00A75A08" w:rsidRDefault="00CA56A1" w:rsidP="00AB5935">
            <w:pPr>
              <w:keepNext/>
              <w:keepLines/>
              <w:spacing w:line="276" w:lineRule="auto"/>
              <w:jc w:val="both"/>
              <w:rPr>
                <w:rFonts w:ascii="Tahoma" w:hAnsi="Tahoma" w:cs="Tahoma"/>
                <w:sz w:val="22"/>
                <w:szCs w:val="22"/>
                <w:lang w:eastAsia="en-US"/>
              </w:rPr>
            </w:pPr>
          </w:p>
          <w:p w14:paraId="2742EA80" w14:textId="77777777" w:rsidR="00CA56A1" w:rsidRPr="00A75A08" w:rsidRDefault="00CA56A1" w:rsidP="00AB5935">
            <w:pPr>
              <w:keepNext/>
              <w:keepLines/>
              <w:spacing w:line="276" w:lineRule="auto"/>
              <w:jc w:val="both"/>
              <w:rPr>
                <w:rFonts w:ascii="Tahoma" w:hAnsi="Tahoma" w:cs="Tahoma"/>
                <w:sz w:val="22"/>
                <w:szCs w:val="22"/>
                <w:lang w:eastAsia="en-US"/>
              </w:rPr>
            </w:pPr>
          </w:p>
          <w:p w14:paraId="4D2AF223" w14:textId="77777777" w:rsidR="00CA56A1" w:rsidRPr="00A75A08" w:rsidRDefault="00CA56A1" w:rsidP="00AB5935">
            <w:pPr>
              <w:keepNext/>
              <w:keepLines/>
              <w:spacing w:line="276" w:lineRule="auto"/>
              <w:jc w:val="both"/>
              <w:rPr>
                <w:rFonts w:ascii="Tahoma" w:hAnsi="Tahoma" w:cs="Tahoma"/>
                <w:sz w:val="22"/>
                <w:szCs w:val="22"/>
                <w:lang w:eastAsia="en-US"/>
              </w:rPr>
            </w:pPr>
          </w:p>
        </w:tc>
      </w:tr>
    </w:tbl>
    <w:p w14:paraId="7A534B7F" w14:textId="77777777" w:rsidR="00CA56A1" w:rsidRPr="00A75A08" w:rsidRDefault="00CA56A1" w:rsidP="00AB5935">
      <w:pPr>
        <w:keepNext/>
        <w:keepLines/>
        <w:jc w:val="both"/>
        <w:rPr>
          <w:rFonts w:ascii="Tahoma" w:hAnsi="Tahoma" w:cs="Tahoma"/>
          <w:bCs/>
          <w:i/>
          <w:noProof/>
          <w:sz w:val="18"/>
          <w:szCs w:val="18"/>
        </w:rPr>
      </w:pPr>
    </w:p>
    <w:p w14:paraId="688435CE" w14:textId="77777777" w:rsidR="00CA56A1" w:rsidRPr="00A75A08" w:rsidRDefault="00CA56A1" w:rsidP="00AB5935">
      <w:pPr>
        <w:keepNext/>
        <w:keepLines/>
        <w:jc w:val="both"/>
        <w:rPr>
          <w:rFonts w:ascii="Tahoma" w:hAnsi="Tahoma" w:cs="Tahoma"/>
          <w:bCs/>
          <w:i/>
          <w:noProof/>
          <w:sz w:val="18"/>
          <w:szCs w:val="18"/>
        </w:rPr>
      </w:pPr>
    </w:p>
    <w:p w14:paraId="3311049E" w14:textId="77777777" w:rsidR="00CA56A1" w:rsidRPr="00A75A08" w:rsidRDefault="00CA56A1" w:rsidP="00AB5935">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17F93D0" w14:textId="77777777" w:rsidTr="007A3112">
        <w:tc>
          <w:tcPr>
            <w:tcW w:w="3189" w:type="dxa"/>
            <w:tcBorders>
              <w:top w:val="single" w:sz="4" w:space="0" w:color="auto"/>
            </w:tcBorders>
            <w:vAlign w:val="bottom"/>
          </w:tcPr>
          <w:p w14:paraId="2EEAE0A4" w14:textId="77777777" w:rsidR="00CA56A1" w:rsidRPr="00A75A08" w:rsidRDefault="00CA56A1" w:rsidP="00AB5935">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3B8B2BF" w14:textId="77777777" w:rsidR="00CA56A1" w:rsidRPr="00A75A08" w:rsidRDefault="00CA56A1" w:rsidP="00AB5935">
            <w:pPr>
              <w:keepNext/>
              <w:keepLines/>
              <w:tabs>
                <w:tab w:val="left" w:pos="567"/>
                <w:tab w:val="num" w:pos="851"/>
                <w:tab w:val="left" w:pos="993"/>
              </w:tabs>
              <w:jc w:val="both"/>
              <w:rPr>
                <w:rFonts w:ascii="Tahoma" w:hAnsi="Tahoma" w:cs="Tahoma"/>
              </w:rPr>
            </w:pPr>
            <w:r w:rsidRPr="00A75A08">
              <w:rPr>
                <w:rFonts w:ascii="Tahoma" w:hAnsi="Tahoma" w:cs="Tahoma"/>
              </w:rPr>
              <w:t>žig</w:t>
            </w:r>
          </w:p>
        </w:tc>
        <w:tc>
          <w:tcPr>
            <w:tcW w:w="3544" w:type="dxa"/>
            <w:tcBorders>
              <w:top w:val="single" w:sz="4" w:space="0" w:color="auto"/>
            </w:tcBorders>
          </w:tcPr>
          <w:p w14:paraId="5FAE0195" w14:textId="77777777" w:rsidR="00CA56A1" w:rsidRPr="00A75A08" w:rsidRDefault="00B20259" w:rsidP="00AB5935">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06564E82" w14:textId="77777777" w:rsidR="00CA56A1" w:rsidRPr="00A75A08" w:rsidRDefault="00CA56A1" w:rsidP="00AB5935">
      <w:pPr>
        <w:keepNext/>
        <w:keepLines/>
        <w:tabs>
          <w:tab w:val="left" w:pos="2835"/>
        </w:tabs>
        <w:ind w:left="284" w:hanging="284"/>
        <w:jc w:val="both"/>
        <w:rPr>
          <w:rFonts w:ascii="Tahoma" w:hAnsi="Tahoma" w:cs="Tahoma"/>
        </w:rPr>
      </w:pPr>
    </w:p>
    <w:p w14:paraId="380E90B1" w14:textId="77777777" w:rsidR="00CA56A1" w:rsidRPr="00A75A08" w:rsidRDefault="00CA56A1" w:rsidP="00AB5935">
      <w:pPr>
        <w:keepNext/>
        <w:keepLines/>
        <w:tabs>
          <w:tab w:val="left" w:pos="2835"/>
        </w:tabs>
        <w:jc w:val="both"/>
        <w:rPr>
          <w:rFonts w:ascii="Tahoma" w:hAnsi="Tahoma" w:cs="Tahoma"/>
        </w:rPr>
      </w:pPr>
    </w:p>
    <w:p w14:paraId="21D1AA5F"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0381D0B6" w14:textId="77777777" w:rsidR="00CA56A1" w:rsidRPr="00A75A08" w:rsidRDefault="00CA56A1" w:rsidP="00AB5935">
      <w:pPr>
        <w:keepNext/>
        <w:keepLines/>
        <w:jc w:val="both"/>
        <w:rPr>
          <w:rFonts w:ascii="Tahoma" w:hAnsi="Tahoma" w:cs="Tahoma"/>
          <w:i/>
          <w:iCs/>
          <w:sz w:val="16"/>
          <w:szCs w:val="22"/>
        </w:rPr>
      </w:pPr>
    </w:p>
    <w:p w14:paraId="2630938F" w14:textId="77777777" w:rsidR="00CA56A1" w:rsidRPr="00A75A08" w:rsidRDefault="00CA56A1" w:rsidP="00AB5935">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3099ACB1" w14:textId="77777777" w:rsidR="00CA56A1" w:rsidRPr="00A75A08" w:rsidRDefault="00CA56A1" w:rsidP="00AB5935">
      <w:pPr>
        <w:keepNext/>
        <w:keepLines/>
        <w:jc w:val="both"/>
        <w:rPr>
          <w:rFonts w:ascii="Tahoma" w:hAnsi="Tahoma" w:cs="Tahoma"/>
          <w:i/>
          <w:iCs/>
          <w:szCs w:val="22"/>
        </w:rPr>
      </w:pPr>
    </w:p>
    <w:p w14:paraId="1282D0AE" w14:textId="40186362"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680C5A">
        <w:rPr>
          <w:rFonts w:ascii="Tahoma" w:hAnsi="Tahoma" w:cs="Tahoma"/>
          <w:i/>
          <w:iCs/>
          <w:sz w:val="18"/>
          <w:szCs w:val="22"/>
        </w:rPr>
        <w:t>Prodajalec</w:t>
      </w:r>
      <w:r w:rsidRPr="00A75A08">
        <w:rPr>
          <w:rFonts w:ascii="Tahoma" w:hAnsi="Tahoma" w:cs="Tahoma"/>
          <w:i/>
          <w:iCs/>
          <w:sz w:val="18"/>
          <w:szCs w:val="22"/>
        </w:rPr>
        <w:t xml:space="preserve"> mora svojemu računu ali situaciji priložiti račun ali situacijo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3F8C568A" w14:textId="77777777" w:rsidR="00CA56A1" w:rsidRPr="00A75A08" w:rsidRDefault="00CA56A1" w:rsidP="00AB5935">
      <w:pPr>
        <w:keepNext/>
        <w:keepLines/>
        <w:jc w:val="both"/>
        <w:rPr>
          <w:rFonts w:ascii="Tahoma" w:hAnsi="Tahoma" w:cs="Tahoma"/>
          <w:i/>
          <w:sz w:val="18"/>
        </w:rPr>
      </w:pPr>
    </w:p>
    <w:p w14:paraId="05E0AFDF" w14:textId="77777777" w:rsidR="00CA56A1" w:rsidRDefault="00CA56A1" w:rsidP="00AB5935">
      <w:pPr>
        <w:keepNext/>
        <w:keepLines/>
        <w:jc w:val="both"/>
        <w:rPr>
          <w:rFonts w:ascii="Tahoma" w:hAnsi="Tahoma" w:cs="Tahoma"/>
          <w:i/>
          <w:sz w:val="18"/>
        </w:rPr>
      </w:pPr>
      <w:r w:rsidRPr="00A75A08">
        <w:rPr>
          <w:rFonts w:ascii="Tahoma" w:hAnsi="Tahoma" w:cs="Tahoma"/>
          <w:i/>
          <w:sz w:val="18"/>
        </w:rPr>
        <w:t>Obrazec se po potrebi kopira!</w:t>
      </w:r>
    </w:p>
    <w:p w14:paraId="17C7B948" w14:textId="77777777" w:rsidR="00CA56A1" w:rsidRDefault="00CA56A1" w:rsidP="00AB5935">
      <w:pPr>
        <w:keepNext/>
        <w:keepLines/>
        <w:jc w:val="both"/>
        <w:rPr>
          <w:rFonts w:ascii="Tahoma" w:hAnsi="Tahoma" w:cs="Tahoma"/>
          <w:i/>
          <w:sz w:val="18"/>
        </w:rPr>
      </w:pPr>
    </w:p>
    <w:p w14:paraId="641BCCA1" w14:textId="77777777" w:rsidR="00CA56A1" w:rsidRDefault="00CA56A1" w:rsidP="00AB5935">
      <w:pPr>
        <w:keepNext/>
        <w:keepLines/>
        <w:jc w:val="both"/>
        <w:rPr>
          <w:rFonts w:ascii="Tahoma" w:hAnsi="Tahoma" w:cs="Tahoma"/>
          <w:i/>
          <w:sz w:val="18"/>
        </w:rPr>
      </w:pPr>
    </w:p>
    <w:p w14:paraId="198635A6" w14:textId="088C0E59" w:rsidR="00CA56A1" w:rsidRDefault="00CA56A1" w:rsidP="00AB5935">
      <w:pPr>
        <w:keepNext/>
        <w:keepLines/>
        <w:jc w:val="both"/>
        <w:rPr>
          <w:rFonts w:ascii="Tahoma" w:hAnsi="Tahoma" w:cs="Tahoma"/>
          <w:i/>
          <w:sz w:val="18"/>
        </w:rPr>
      </w:pPr>
    </w:p>
    <w:p w14:paraId="000F1E77" w14:textId="77777777" w:rsidR="00A90B99" w:rsidRDefault="00A90B99" w:rsidP="00AB5935">
      <w:pPr>
        <w:keepNext/>
        <w:keepLines/>
        <w:jc w:val="both"/>
        <w:rPr>
          <w:rFonts w:ascii="Tahoma" w:hAnsi="Tahoma" w:cs="Tahoma"/>
          <w:i/>
          <w:sz w:val="18"/>
        </w:rPr>
      </w:pPr>
    </w:p>
    <w:p w14:paraId="4CC4F021" w14:textId="77777777" w:rsidR="00CA56A1" w:rsidRDefault="00CA56A1" w:rsidP="00AB5935">
      <w:pPr>
        <w:keepNext/>
        <w:keepLines/>
        <w:jc w:val="both"/>
        <w:rPr>
          <w:rFonts w:ascii="Tahoma" w:hAnsi="Tahoma" w:cs="Tahoma"/>
          <w:i/>
          <w:sz w:val="18"/>
        </w:rPr>
      </w:pPr>
    </w:p>
    <w:p w14:paraId="3A3CFF20" w14:textId="77777777" w:rsidR="00CA56A1" w:rsidRDefault="00CA56A1" w:rsidP="00AB5935">
      <w:pPr>
        <w:keepNext/>
        <w:keepLines/>
        <w:jc w:val="both"/>
        <w:rPr>
          <w:rFonts w:ascii="Tahoma" w:hAnsi="Tahoma" w:cs="Tahoma"/>
          <w:i/>
          <w:sz w:val="18"/>
        </w:rPr>
      </w:pPr>
    </w:p>
    <w:p w14:paraId="51143FFF" w14:textId="77777777" w:rsidR="00CA56A1" w:rsidRDefault="00CA56A1" w:rsidP="00AB5935">
      <w:pPr>
        <w:keepNext/>
        <w:keepLines/>
        <w:jc w:val="both"/>
        <w:rPr>
          <w:rFonts w:ascii="Tahoma" w:hAnsi="Tahoma" w:cs="Tahoma"/>
          <w:i/>
          <w:sz w:val="18"/>
        </w:rPr>
      </w:pPr>
    </w:p>
    <w:p w14:paraId="10E7FD85" w14:textId="77777777" w:rsidR="00CA56A1" w:rsidRDefault="00CA56A1" w:rsidP="00AB5935">
      <w:pPr>
        <w:keepNext/>
        <w:keepLines/>
        <w:jc w:val="both"/>
        <w:rPr>
          <w:rFonts w:ascii="Tahoma" w:hAnsi="Tahoma" w:cs="Tahoma"/>
          <w:i/>
          <w:sz w:val="18"/>
        </w:rPr>
      </w:pPr>
    </w:p>
    <w:p w14:paraId="2EF58FAA" w14:textId="77777777" w:rsidR="00CA56A1" w:rsidRDefault="00CA56A1" w:rsidP="00AB5935">
      <w:pPr>
        <w:keepNext/>
        <w:keepLines/>
        <w:jc w:val="both"/>
        <w:rPr>
          <w:rFonts w:ascii="Tahoma" w:hAnsi="Tahoma" w:cs="Tahoma"/>
          <w:i/>
          <w:sz w:val="18"/>
        </w:rPr>
      </w:pPr>
    </w:p>
    <w:p w14:paraId="1D953704" w14:textId="77777777" w:rsidR="00CA56A1" w:rsidRDefault="00CA56A1" w:rsidP="00AB5935">
      <w:pPr>
        <w:keepNext/>
        <w:keepLines/>
        <w:jc w:val="both"/>
        <w:rPr>
          <w:rFonts w:ascii="Tahoma" w:hAnsi="Tahoma" w:cs="Tahoma"/>
          <w:i/>
          <w:sz w:val="18"/>
        </w:rPr>
      </w:pPr>
    </w:p>
    <w:p w14:paraId="006C4828" w14:textId="77777777" w:rsidR="00CA56A1" w:rsidRDefault="00CA56A1" w:rsidP="00AB5935">
      <w:pPr>
        <w:keepNext/>
        <w:keepLines/>
        <w:jc w:val="both"/>
        <w:rPr>
          <w:rFonts w:ascii="Tahoma" w:hAnsi="Tahoma" w:cs="Tahoma"/>
          <w:i/>
          <w:sz w:val="18"/>
        </w:rPr>
      </w:pPr>
    </w:p>
    <w:p w14:paraId="5518E6BE" w14:textId="77777777" w:rsidR="00CA56A1" w:rsidRPr="00A75A08" w:rsidRDefault="00CA56A1" w:rsidP="00AB5935">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64061C52" w14:textId="77777777" w:rsidTr="00DE6FD0">
        <w:tc>
          <w:tcPr>
            <w:tcW w:w="6531" w:type="dxa"/>
            <w:tcBorders>
              <w:top w:val="single" w:sz="4" w:space="0" w:color="000000"/>
              <w:left w:val="single" w:sz="4" w:space="0" w:color="000000"/>
              <w:bottom w:val="single" w:sz="4" w:space="0" w:color="000000"/>
            </w:tcBorders>
          </w:tcPr>
          <w:p w14:paraId="3758FA6A" w14:textId="0C0E0ED4" w:rsidR="00636CC0" w:rsidRPr="00A75A08" w:rsidRDefault="00636CC0" w:rsidP="00AB5935">
            <w:pPr>
              <w:keepNext/>
              <w:keepLines/>
              <w:jc w:val="both"/>
              <w:rPr>
                <w:rFonts w:ascii="Tahoma" w:eastAsia="Calibri" w:hAnsi="Tahoma" w:cs="Tahoma"/>
              </w:rPr>
            </w:pPr>
            <w:r w:rsidRPr="00A75A08">
              <w:rPr>
                <w:rFonts w:ascii="Tahoma" w:eastAsia="Calibri" w:hAnsi="Tahoma" w:cs="Tahoma"/>
              </w:rPr>
              <w:lastRenderedPageBreak/>
              <w:t>SOGLASJE POD</w:t>
            </w:r>
            <w:r w:rsidR="00680C5A">
              <w:rPr>
                <w:rFonts w:ascii="Tahoma" w:eastAsia="Calibri" w:hAnsi="Tahoma" w:cs="Tahoma"/>
              </w:rPr>
              <w:t>PRODAJALCA</w:t>
            </w:r>
            <w:r>
              <w:rPr>
                <w:rFonts w:ascii="Tahoma" w:eastAsia="Calibri" w:hAnsi="Tahoma" w:cs="Tahoma"/>
              </w:rPr>
              <w:t xml:space="preserve">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6B8B8F52" w14:textId="77777777" w:rsidR="00636CC0" w:rsidRPr="00A75A08" w:rsidRDefault="00636CC0" w:rsidP="00AB5935">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59796668" w14:textId="77777777" w:rsidR="00CA56A1" w:rsidRPr="00A75A08" w:rsidRDefault="00CA56A1" w:rsidP="00AB5935">
      <w:pPr>
        <w:keepNext/>
        <w:keepLines/>
        <w:jc w:val="both"/>
        <w:rPr>
          <w:rFonts w:ascii="Tahoma" w:hAnsi="Tahoma" w:cs="Tahoma"/>
          <w:b/>
          <w:sz w:val="28"/>
        </w:rPr>
      </w:pPr>
    </w:p>
    <w:p w14:paraId="215A7DD9" w14:textId="32464D89" w:rsidR="00CA56A1" w:rsidRPr="00A75A08" w:rsidRDefault="00CA56A1" w:rsidP="00AB5935">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r w:rsidRPr="00A75A08">
        <w:rPr>
          <w:rFonts w:ascii="Tahoma" w:hAnsi="Tahoma" w:cs="Tahoma"/>
          <w:b/>
        </w:rPr>
        <w:t xml:space="preserve">, </w:t>
      </w:r>
    </w:p>
    <w:p w14:paraId="279AAE0C" w14:textId="77777777" w:rsidR="00CA56A1" w:rsidRPr="00A75A08" w:rsidRDefault="00CA56A1" w:rsidP="00AB5935">
      <w:pPr>
        <w:keepNext/>
        <w:keepLines/>
        <w:jc w:val="both"/>
        <w:rPr>
          <w:rFonts w:ascii="Tahoma" w:hAnsi="Tahoma" w:cs="Tahoma"/>
          <w:b/>
        </w:rPr>
      </w:pPr>
    </w:p>
    <w:p w14:paraId="7413CF62" w14:textId="77777777" w:rsidR="00CA56A1" w:rsidRPr="00A75A08" w:rsidRDefault="00CA56A1" w:rsidP="00AB5935">
      <w:pPr>
        <w:keepNext/>
        <w:keepLines/>
        <w:jc w:val="center"/>
        <w:rPr>
          <w:rFonts w:ascii="Tahoma" w:hAnsi="Tahoma" w:cs="Tahoma"/>
          <w:b/>
          <w:sz w:val="22"/>
          <w:szCs w:val="22"/>
        </w:rPr>
      </w:pPr>
      <w:r w:rsidRPr="00A75A08">
        <w:rPr>
          <w:rFonts w:ascii="Tahoma" w:hAnsi="Tahoma" w:cs="Tahoma"/>
          <w:b/>
          <w:sz w:val="22"/>
          <w:szCs w:val="22"/>
        </w:rPr>
        <w:t>SOGLAŠAMO,</w:t>
      </w:r>
    </w:p>
    <w:p w14:paraId="3707D851" w14:textId="77777777" w:rsidR="00CA56A1" w:rsidRPr="00A75A08" w:rsidRDefault="00CA56A1" w:rsidP="00AB5935">
      <w:pPr>
        <w:keepNext/>
        <w:keepLines/>
        <w:jc w:val="both"/>
        <w:rPr>
          <w:rFonts w:ascii="Tahoma" w:hAnsi="Tahoma" w:cs="Tahoma"/>
          <w:b/>
        </w:rPr>
      </w:pPr>
    </w:p>
    <w:p w14:paraId="43025CB0" w14:textId="77777777" w:rsidR="00CA56A1" w:rsidRPr="00CA56A1" w:rsidRDefault="00CA56A1" w:rsidP="00AB5935">
      <w:pPr>
        <w:keepNext/>
        <w:keepLines/>
        <w:spacing w:after="120" w:line="276" w:lineRule="auto"/>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w:t>
      </w:r>
      <w:proofErr w:type="spellStart"/>
      <w:r>
        <w:rPr>
          <w:rFonts w:ascii="Tahoma" w:hAnsi="Tahoma" w:cs="Tahoma"/>
          <w:color w:val="000000"/>
        </w:rPr>
        <w:t>d.o.o</w:t>
      </w:r>
      <w:proofErr w:type="spellEnd"/>
      <w:r>
        <w:rPr>
          <w:rFonts w:ascii="Tahoma" w:hAnsi="Tahoma" w:cs="Tahoma"/>
          <w:color w:val="000000"/>
        </w:rPr>
        <w:t>., Vodovodna cesta 90</w:t>
      </w:r>
      <w:r w:rsidRPr="001670D7">
        <w:rPr>
          <w:rFonts w:ascii="Tahoma" w:hAnsi="Tahoma" w:cs="Tahoma"/>
          <w:color w:val="000000"/>
        </w:rPr>
        <w:t>, 1000 Ljubljana,</w:t>
      </w:r>
    </w:p>
    <w:p w14:paraId="4CAAADCB" w14:textId="77777777" w:rsidR="00CA56A1" w:rsidRDefault="00CA56A1" w:rsidP="00AB5935">
      <w:pPr>
        <w:keepNext/>
        <w:keepLines/>
        <w:spacing w:line="276" w:lineRule="auto"/>
        <w:jc w:val="both"/>
        <w:rPr>
          <w:rFonts w:ascii="Tahoma" w:hAnsi="Tahoma" w:cs="Tahoma"/>
        </w:rPr>
      </w:pPr>
    </w:p>
    <w:p w14:paraId="4ADA2720" w14:textId="77777777" w:rsidR="00CA56A1" w:rsidRPr="00A75A08" w:rsidRDefault="00CA56A1" w:rsidP="00AB5935">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E1BE36C" w14:textId="77777777" w:rsidR="00CA56A1" w:rsidRPr="00A75A08" w:rsidRDefault="00CA56A1" w:rsidP="00AB5935">
      <w:pPr>
        <w:keepNext/>
        <w:keepLines/>
        <w:jc w:val="both"/>
        <w:rPr>
          <w:b/>
        </w:rPr>
      </w:pPr>
      <w:r w:rsidRPr="00A75A08">
        <w:rPr>
          <w:b/>
        </w:rPr>
        <w:t xml:space="preserve"> </w:t>
      </w:r>
    </w:p>
    <w:p w14:paraId="7EF0762E" w14:textId="77777777" w:rsidR="00CA56A1" w:rsidRPr="00A75A08" w:rsidRDefault="00CA56A1" w:rsidP="00AB5935">
      <w:pPr>
        <w:keepNext/>
        <w:keepLines/>
        <w:jc w:val="both"/>
        <w:rPr>
          <w:b/>
        </w:rPr>
      </w:pPr>
    </w:p>
    <w:p w14:paraId="69F2BBA5" w14:textId="77777777" w:rsidR="00CA56A1" w:rsidRPr="00A75A08" w:rsidRDefault="00CA56A1" w:rsidP="00AB5935">
      <w:pPr>
        <w:keepNext/>
        <w:keepLines/>
        <w:jc w:val="both"/>
        <w:rPr>
          <w:rFonts w:ascii="Tahoma" w:hAnsi="Tahoma" w:cs="Tahoma"/>
          <w:b/>
        </w:rPr>
      </w:pPr>
    </w:p>
    <w:p w14:paraId="20158960" w14:textId="77777777" w:rsidR="00CA56A1" w:rsidRPr="00A75A08" w:rsidRDefault="00CA56A1" w:rsidP="00AB5935">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7543F8F2" w14:textId="6E5710B2" w:rsidR="00CA56A1" w:rsidRPr="00A75A08" w:rsidRDefault="00CA56A1" w:rsidP="00AB5935">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4BB24A48" w14:textId="77777777" w:rsidR="00CA56A1" w:rsidRPr="00A75A08" w:rsidRDefault="00CA56A1" w:rsidP="00AB5935">
      <w:pPr>
        <w:keepNext/>
        <w:keepLines/>
        <w:jc w:val="both"/>
      </w:pPr>
    </w:p>
    <w:p w14:paraId="11D89B6E" w14:textId="77777777" w:rsidR="00CA56A1" w:rsidRPr="00A75A08" w:rsidRDefault="00CA56A1" w:rsidP="00AB5935">
      <w:pPr>
        <w:keepNext/>
        <w:keepLines/>
        <w:jc w:val="both"/>
      </w:pPr>
    </w:p>
    <w:p w14:paraId="3DCF7452" w14:textId="77777777" w:rsidR="00CA56A1" w:rsidRPr="00A75A08" w:rsidRDefault="00CA56A1" w:rsidP="00AB5935">
      <w:pPr>
        <w:keepNext/>
        <w:keepLines/>
        <w:jc w:val="both"/>
      </w:pPr>
    </w:p>
    <w:p w14:paraId="5AAE51D1" w14:textId="77777777" w:rsidR="00CA56A1" w:rsidRPr="00A75A08" w:rsidRDefault="00CA56A1" w:rsidP="00AB5935">
      <w:pPr>
        <w:keepNext/>
        <w:keepLines/>
        <w:jc w:val="both"/>
      </w:pPr>
    </w:p>
    <w:p w14:paraId="6C85AB92" w14:textId="77777777" w:rsidR="00CA56A1" w:rsidRPr="00A75A08" w:rsidRDefault="00CA56A1" w:rsidP="00AB5935">
      <w:pPr>
        <w:keepNext/>
        <w:keepLines/>
        <w:jc w:val="both"/>
      </w:pPr>
    </w:p>
    <w:p w14:paraId="5F13E86A" w14:textId="77777777" w:rsidR="00CA56A1" w:rsidRPr="00A75A08" w:rsidRDefault="00CA56A1" w:rsidP="00AB5935">
      <w:pPr>
        <w:keepNext/>
        <w:keepLines/>
        <w:jc w:val="both"/>
      </w:pPr>
    </w:p>
    <w:p w14:paraId="19C80566" w14:textId="77777777" w:rsidR="00CA56A1" w:rsidRPr="00A75A08" w:rsidRDefault="00CA56A1" w:rsidP="00AB5935">
      <w:pPr>
        <w:keepNext/>
        <w:keepLines/>
        <w:jc w:val="both"/>
      </w:pPr>
    </w:p>
    <w:p w14:paraId="2983DA32" w14:textId="77777777" w:rsidR="00CA56A1" w:rsidRPr="00A75A08" w:rsidRDefault="00CA56A1" w:rsidP="00AB5935">
      <w:pPr>
        <w:keepNext/>
        <w:keepLines/>
        <w:jc w:val="both"/>
      </w:pPr>
    </w:p>
    <w:p w14:paraId="42567639" w14:textId="77777777" w:rsidR="00CA56A1" w:rsidRPr="00A75A08" w:rsidRDefault="00CA56A1" w:rsidP="00AB5935">
      <w:pPr>
        <w:keepNext/>
        <w:keepLines/>
        <w:jc w:val="both"/>
      </w:pPr>
    </w:p>
    <w:p w14:paraId="0A023C2E" w14:textId="77777777" w:rsidR="00CA56A1" w:rsidRPr="00A75A08" w:rsidRDefault="00CA56A1" w:rsidP="00AB5935">
      <w:pPr>
        <w:keepNext/>
        <w:keepLines/>
        <w:jc w:val="both"/>
      </w:pPr>
    </w:p>
    <w:p w14:paraId="12CB7187" w14:textId="77777777" w:rsidR="00CA56A1" w:rsidRPr="00A75A08" w:rsidRDefault="00CA56A1" w:rsidP="00AB5935">
      <w:pPr>
        <w:keepNext/>
        <w:keepLines/>
        <w:jc w:val="both"/>
      </w:pPr>
    </w:p>
    <w:p w14:paraId="21CF0017"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1D43471A" w14:textId="77777777" w:rsidR="00CA56A1" w:rsidRPr="00A75A08" w:rsidRDefault="00CA56A1" w:rsidP="00AB5935">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90B74A1" w14:textId="77777777" w:rsidR="00CA56A1" w:rsidRPr="00A75A08" w:rsidRDefault="00CA56A1" w:rsidP="00AB5935">
      <w:pPr>
        <w:keepNext/>
        <w:keepLines/>
        <w:jc w:val="both"/>
        <w:rPr>
          <w:rFonts w:ascii="Tahoma" w:hAnsi="Tahoma" w:cs="Tahoma"/>
          <w:i/>
          <w:iCs/>
          <w:sz w:val="18"/>
          <w:szCs w:val="22"/>
        </w:rPr>
      </w:pPr>
    </w:p>
    <w:p w14:paraId="07862992" w14:textId="77777777" w:rsidR="00CA56A1" w:rsidRPr="00A75A08" w:rsidRDefault="00CA56A1" w:rsidP="00AB5935">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40F57ACA" w14:textId="77777777" w:rsidR="00CA56A1" w:rsidRPr="00A75A08" w:rsidRDefault="00CA56A1" w:rsidP="00AB5935">
      <w:pPr>
        <w:keepNext/>
        <w:keepLines/>
        <w:jc w:val="both"/>
      </w:pPr>
    </w:p>
    <w:p w14:paraId="24746C6E" w14:textId="77777777" w:rsidR="00CA56A1" w:rsidRPr="00A75A08" w:rsidRDefault="00CA56A1" w:rsidP="00AB5935">
      <w:pPr>
        <w:keepNext/>
        <w:keepLines/>
        <w:jc w:val="both"/>
      </w:pPr>
    </w:p>
    <w:p w14:paraId="217071A8" w14:textId="77777777" w:rsidR="00CA56A1" w:rsidRPr="00A75A08" w:rsidRDefault="00CA56A1" w:rsidP="00AB5935">
      <w:pPr>
        <w:keepNext/>
        <w:keepLines/>
        <w:tabs>
          <w:tab w:val="left" w:pos="567"/>
          <w:tab w:val="num" w:pos="851"/>
          <w:tab w:val="left" w:pos="993"/>
        </w:tabs>
        <w:jc w:val="both"/>
        <w:rPr>
          <w:rFonts w:ascii="Tahoma" w:hAnsi="Tahoma" w:cs="Tahoma"/>
        </w:rPr>
      </w:pPr>
    </w:p>
    <w:p w14:paraId="71C50E9F" w14:textId="77777777" w:rsidR="00CA56A1" w:rsidRPr="00A75A08" w:rsidRDefault="00CA56A1" w:rsidP="00AB5935">
      <w:pPr>
        <w:keepNext/>
        <w:keepLines/>
        <w:jc w:val="both"/>
      </w:pPr>
    </w:p>
    <w:p w14:paraId="2FCEECBD" w14:textId="77777777" w:rsidR="00CA56A1" w:rsidRDefault="00CA56A1" w:rsidP="00AB5935">
      <w:pPr>
        <w:keepNext/>
        <w:keepLines/>
        <w:jc w:val="both"/>
      </w:pPr>
    </w:p>
    <w:p w14:paraId="305CD59E" w14:textId="77777777" w:rsidR="00CA56A1" w:rsidRDefault="00CA56A1" w:rsidP="00AB5935">
      <w:pPr>
        <w:keepNext/>
        <w:keepLines/>
        <w:jc w:val="both"/>
      </w:pPr>
    </w:p>
    <w:p w14:paraId="747BE8C2" w14:textId="51CD32FB" w:rsidR="00CA56A1" w:rsidRDefault="00CA56A1" w:rsidP="00AB5935">
      <w:pPr>
        <w:keepNext/>
        <w:keepLines/>
        <w:jc w:val="both"/>
      </w:pPr>
    </w:p>
    <w:p w14:paraId="4829A405" w14:textId="77777777" w:rsidR="00A90B99" w:rsidRDefault="00A90B99" w:rsidP="00AB5935">
      <w:pPr>
        <w:keepNext/>
        <w:keepLines/>
        <w:jc w:val="both"/>
      </w:pPr>
    </w:p>
    <w:p w14:paraId="509D5CED" w14:textId="77777777" w:rsidR="00CA56A1" w:rsidRDefault="00CA56A1" w:rsidP="00AB5935">
      <w:pPr>
        <w:keepNext/>
        <w:keepLines/>
        <w:jc w:val="both"/>
      </w:pPr>
    </w:p>
    <w:p w14:paraId="4002D314" w14:textId="77777777" w:rsidR="00CA56A1" w:rsidRDefault="00CA56A1" w:rsidP="00AB5935">
      <w:pPr>
        <w:keepNext/>
        <w:keepLines/>
        <w:jc w:val="both"/>
      </w:pPr>
    </w:p>
    <w:p w14:paraId="47687E15" w14:textId="77777777" w:rsidR="00CA56A1" w:rsidRDefault="00CA56A1" w:rsidP="00AB5935">
      <w:pPr>
        <w:keepNext/>
        <w:keepLines/>
        <w:jc w:val="both"/>
      </w:pPr>
    </w:p>
    <w:p w14:paraId="0EB9C0FA" w14:textId="77777777" w:rsidR="00CA56A1" w:rsidRDefault="00CA56A1" w:rsidP="00AB5935">
      <w:pPr>
        <w:keepNext/>
        <w:keepLines/>
        <w:jc w:val="both"/>
      </w:pPr>
    </w:p>
    <w:p w14:paraId="072CE607" w14:textId="77777777" w:rsidR="00CA56A1" w:rsidRDefault="00CA56A1" w:rsidP="00AB5935">
      <w:pPr>
        <w:keepNext/>
        <w:keepLines/>
        <w:jc w:val="both"/>
      </w:pPr>
    </w:p>
    <w:p w14:paraId="60815EA7" w14:textId="77777777" w:rsidR="00CA56A1" w:rsidRDefault="00CA56A1" w:rsidP="00AB5935">
      <w:pPr>
        <w:keepNext/>
        <w:keepLines/>
        <w:jc w:val="both"/>
      </w:pPr>
    </w:p>
    <w:p w14:paraId="5E190AC7" w14:textId="77777777" w:rsidR="00CA56A1" w:rsidRPr="00A75A08" w:rsidRDefault="00CA56A1" w:rsidP="00AB5935">
      <w:pPr>
        <w:keepNext/>
        <w:keepLines/>
        <w:jc w:val="both"/>
      </w:pPr>
    </w:p>
    <w:p w14:paraId="01BF5388" w14:textId="77777777" w:rsidR="00CA56A1" w:rsidRPr="00A75A08" w:rsidRDefault="00CA56A1" w:rsidP="00AB5935">
      <w:pPr>
        <w:keepNext/>
        <w:keepLines/>
        <w:jc w:val="both"/>
      </w:pPr>
    </w:p>
    <w:p w14:paraId="23F436B7" w14:textId="77777777" w:rsidR="00CA56A1" w:rsidRPr="00A75A08" w:rsidRDefault="00CA56A1" w:rsidP="00AB5935">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6BE1D165" w14:textId="77777777" w:rsidTr="00DE6FD0">
        <w:tc>
          <w:tcPr>
            <w:tcW w:w="6956" w:type="dxa"/>
            <w:tcBorders>
              <w:top w:val="single" w:sz="4" w:space="0" w:color="000000"/>
              <w:left w:val="single" w:sz="4" w:space="0" w:color="000000"/>
              <w:bottom w:val="single" w:sz="4" w:space="0" w:color="000000"/>
            </w:tcBorders>
          </w:tcPr>
          <w:p w14:paraId="6AE3C7B2" w14:textId="77777777" w:rsidR="00636CC0" w:rsidRPr="00A75A08" w:rsidRDefault="00636CC0" w:rsidP="00AB5935">
            <w:pPr>
              <w:keepNext/>
              <w:keepLines/>
              <w:jc w:val="both"/>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70F7DE" w14:textId="77777777" w:rsidR="00636CC0" w:rsidRPr="00A75A08" w:rsidRDefault="00636CC0" w:rsidP="00AB5935">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512AF00C" w14:textId="77777777" w:rsidR="00CA56A1" w:rsidRPr="00A75A08" w:rsidRDefault="00CA56A1" w:rsidP="00AB5935">
      <w:pPr>
        <w:keepNext/>
        <w:keepLines/>
        <w:jc w:val="both"/>
      </w:pPr>
    </w:p>
    <w:p w14:paraId="7747ECF9" w14:textId="77777777" w:rsidR="00CA56A1" w:rsidRPr="00A75A08" w:rsidRDefault="00CA56A1" w:rsidP="00AB5935">
      <w:pPr>
        <w:keepNext/>
        <w:keepLines/>
        <w:jc w:val="both"/>
      </w:pPr>
    </w:p>
    <w:p w14:paraId="1D5B0CE3" w14:textId="77777777" w:rsidR="00CA56A1" w:rsidRPr="00A75A08" w:rsidRDefault="00CA56A1" w:rsidP="00AB5935">
      <w:pPr>
        <w:keepNext/>
        <w:keepLines/>
        <w:jc w:val="center"/>
        <w:rPr>
          <w:rFonts w:ascii="Tahoma" w:hAnsi="Tahoma" w:cs="Tahoma"/>
          <w:b/>
          <w:i/>
        </w:rPr>
      </w:pPr>
      <w:r w:rsidRPr="00A75A08">
        <w:rPr>
          <w:rFonts w:ascii="Tahoma" w:hAnsi="Tahoma" w:cs="Tahoma"/>
          <w:b/>
        </w:rPr>
        <w:t>SPORAZUM</w:t>
      </w:r>
    </w:p>
    <w:p w14:paraId="490A20D4" w14:textId="77777777" w:rsidR="00CA56A1" w:rsidRPr="00A75A08" w:rsidRDefault="00CA56A1" w:rsidP="00AB5935">
      <w:pPr>
        <w:keepNext/>
        <w:keepLines/>
        <w:jc w:val="center"/>
        <w:rPr>
          <w:rFonts w:ascii="Tahoma" w:hAnsi="Tahoma" w:cs="Tahoma"/>
          <w:b/>
          <w:i/>
        </w:rPr>
      </w:pPr>
      <w:r w:rsidRPr="00A75A08">
        <w:rPr>
          <w:rFonts w:ascii="Tahoma" w:hAnsi="Tahoma" w:cs="Tahoma"/>
          <w:b/>
        </w:rPr>
        <w:t>O MEDSEBOJNEM SODELOVANJU</w:t>
      </w:r>
    </w:p>
    <w:p w14:paraId="249A3FFB" w14:textId="77777777" w:rsidR="00CA56A1" w:rsidRPr="00A75A08" w:rsidRDefault="00CA56A1" w:rsidP="00AB5935">
      <w:pPr>
        <w:keepNext/>
        <w:keepLines/>
        <w:jc w:val="both"/>
        <w:rPr>
          <w:rFonts w:ascii="Tahoma" w:hAnsi="Tahoma" w:cs="Tahoma"/>
          <w:i/>
        </w:rPr>
      </w:pPr>
    </w:p>
    <w:p w14:paraId="4C95474A" w14:textId="77777777" w:rsidR="00CA56A1" w:rsidRPr="00A75A08" w:rsidRDefault="00CA56A1" w:rsidP="00AB5935">
      <w:pPr>
        <w:keepNext/>
        <w:keepLines/>
        <w:jc w:val="both"/>
        <w:rPr>
          <w:rFonts w:ascii="Tahoma" w:hAnsi="Tahoma" w:cs="Tahoma"/>
          <w:i/>
        </w:rPr>
      </w:pPr>
    </w:p>
    <w:p w14:paraId="15DCCA30" w14:textId="77777777" w:rsidR="00CA56A1" w:rsidRPr="00A75A08" w:rsidRDefault="00CA56A1" w:rsidP="00AB5935">
      <w:pPr>
        <w:keepNext/>
        <w:keepLines/>
        <w:jc w:val="center"/>
        <w:rPr>
          <w:rFonts w:ascii="Tahoma" w:hAnsi="Tahoma" w:cs="Tahoma"/>
          <w:i/>
        </w:rPr>
      </w:pPr>
      <w:r w:rsidRPr="00A75A08">
        <w:rPr>
          <w:rFonts w:ascii="Tahoma" w:hAnsi="Tahoma" w:cs="Tahoma"/>
        </w:rPr>
        <w:t>(med ponudnikom in podizvajalci – priloži ponudnik)</w:t>
      </w:r>
    </w:p>
    <w:p w14:paraId="524540EB" w14:textId="77777777" w:rsidR="00CA56A1" w:rsidRPr="00A75A08" w:rsidRDefault="00CA56A1" w:rsidP="00AB5935">
      <w:pPr>
        <w:keepNext/>
        <w:keepLines/>
        <w:jc w:val="both"/>
      </w:pPr>
    </w:p>
    <w:p w14:paraId="45D85B07" w14:textId="77777777" w:rsidR="00D92424" w:rsidRPr="00C8579C" w:rsidRDefault="00D92424" w:rsidP="00AB5935">
      <w:pPr>
        <w:keepNext/>
        <w:keepLines/>
        <w:jc w:val="both"/>
        <w:rPr>
          <w:rFonts w:ascii="Tahoma" w:hAnsi="Tahoma" w:cs="Tahoma"/>
        </w:rPr>
      </w:pPr>
    </w:p>
    <w:p w14:paraId="1828E55A" w14:textId="77777777" w:rsidR="00D92424" w:rsidRPr="00C8579C" w:rsidRDefault="00D92424" w:rsidP="00AB5935">
      <w:pPr>
        <w:keepNext/>
        <w:keepLines/>
        <w:jc w:val="both"/>
        <w:rPr>
          <w:rFonts w:ascii="Tahoma" w:hAnsi="Tahoma" w:cs="Tahoma"/>
        </w:rPr>
      </w:pPr>
    </w:p>
    <w:p w14:paraId="73F35DF2" w14:textId="77777777" w:rsidR="00D92424" w:rsidRPr="00C8579C" w:rsidRDefault="00D92424" w:rsidP="00AB5935">
      <w:pPr>
        <w:keepNext/>
        <w:keepLines/>
        <w:jc w:val="both"/>
        <w:rPr>
          <w:rFonts w:ascii="Tahoma" w:hAnsi="Tahoma" w:cs="Tahoma"/>
        </w:rPr>
      </w:pPr>
    </w:p>
    <w:p w14:paraId="5A680C37" w14:textId="77777777" w:rsidR="00D92424" w:rsidRPr="00C8579C" w:rsidRDefault="00D92424" w:rsidP="00AB5935">
      <w:pPr>
        <w:keepNext/>
        <w:keepLines/>
        <w:jc w:val="both"/>
        <w:rPr>
          <w:rFonts w:ascii="Tahoma" w:hAnsi="Tahoma" w:cs="Tahoma"/>
        </w:rPr>
      </w:pPr>
    </w:p>
    <w:p w14:paraId="64A98B32" w14:textId="77777777" w:rsidR="00D92424" w:rsidRPr="00C8579C" w:rsidRDefault="00D92424" w:rsidP="00AB5935">
      <w:pPr>
        <w:keepNext/>
        <w:keepLines/>
        <w:jc w:val="both"/>
        <w:rPr>
          <w:rFonts w:ascii="Tahoma" w:hAnsi="Tahoma" w:cs="Tahoma"/>
        </w:rPr>
      </w:pPr>
    </w:p>
    <w:p w14:paraId="574DE89C" w14:textId="77777777" w:rsidR="00D92424" w:rsidRPr="00C8579C" w:rsidRDefault="00D92424" w:rsidP="00AB5935">
      <w:pPr>
        <w:keepNext/>
        <w:keepLines/>
        <w:jc w:val="both"/>
        <w:rPr>
          <w:rFonts w:ascii="Tahoma" w:hAnsi="Tahoma" w:cs="Tahoma"/>
        </w:rPr>
      </w:pPr>
    </w:p>
    <w:p w14:paraId="62E194A4" w14:textId="77777777" w:rsidR="00D92424" w:rsidRPr="00C8579C" w:rsidRDefault="00D92424" w:rsidP="00AB5935">
      <w:pPr>
        <w:keepNext/>
        <w:keepLines/>
        <w:jc w:val="both"/>
        <w:rPr>
          <w:rFonts w:ascii="Tahoma" w:hAnsi="Tahoma" w:cs="Tahoma"/>
        </w:rPr>
      </w:pPr>
    </w:p>
    <w:p w14:paraId="03104DF8" w14:textId="77777777" w:rsidR="00D92424" w:rsidRPr="00C8579C" w:rsidRDefault="00D92424" w:rsidP="00AB5935">
      <w:pPr>
        <w:keepNext/>
        <w:keepLines/>
        <w:jc w:val="both"/>
        <w:rPr>
          <w:rFonts w:ascii="Tahoma" w:hAnsi="Tahoma" w:cs="Tahoma"/>
        </w:rPr>
      </w:pPr>
    </w:p>
    <w:p w14:paraId="238BD646" w14:textId="77777777" w:rsidR="00D92424" w:rsidRPr="00C8579C" w:rsidRDefault="00D92424" w:rsidP="00AB5935">
      <w:pPr>
        <w:keepNext/>
        <w:keepLines/>
        <w:jc w:val="both"/>
        <w:rPr>
          <w:rFonts w:ascii="Tahoma" w:hAnsi="Tahoma" w:cs="Tahoma"/>
        </w:rPr>
      </w:pPr>
    </w:p>
    <w:p w14:paraId="46A7F13B" w14:textId="77777777" w:rsidR="00D92424" w:rsidRPr="00C8579C" w:rsidRDefault="00D92424" w:rsidP="00AB5935">
      <w:pPr>
        <w:keepNext/>
        <w:keepLines/>
        <w:jc w:val="both"/>
        <w:rPr>
          <w:rFonts w:ascii="Tahoma" w:hAnsi="Tahoma" w:cs="Tahoma"/>
        </w:rPr>
      </w:pPr>
    </w:p>
    <w:p w14:paraId="33DE3EF3" w14:textId="77777777" w:rsidR="00D92424" w:rsidRPr="00C8579C" w:rsidRDefault="00D92424" w:rsidP="00AB5935">
      <w:pPr>
        <w:keepNext/>
        <w:keepLines/>
        <w:jc w:val="both"/>
        <w:rPr>
          <w:rFonts w:ascii="Tahoma" w:hAnsi="Tahoma" w:cs="Tahoma"/>
        </w:rPr>
      </w:pPr>
    </w:p>
    <w:p w14:paraId="7021B3EF" w14:textId="77777777" w:rsidR="00D92424" w:rsidRPr="00C8579C" w:rsidRDefault="00D92424" w:rsidP="00AB5935">
      <w:pPr>
        <w:keepNext/>
        <w:keepLines/>
        <w:jc w:val="both"/>
        <w:rPr>
          <w:rFonts w:ascii="Tahoma" w:hAnsi="Tahoma" w:cs="Tahoma"/>
        </w:rPr>
      </w:pPr>
    </w:p>
    <w:p w14:paraId="5800D8D9" w14:textId="77777777" w:rsidR="00D92424" w:rsidRPr="00C8579C" w:rsidRDefault="00D92424" w:rsidP="00AB5935">
      <w:pPr>
        <w:keepNext/>
        <w:keepLines/>
        <w:jc w:val="both"/>
        <w:rPr>
          <w:rFonts w:ascii="Tahoma" w:hAnsi="Tahoma" w:cs="Tahoma"/>
        </w:rPr>
      </w:pPr>
    </w:p>
    <w:p w14:paraId="338BF4F1" w14:textId="77777777" w:rsidR="00D92424" w:rsidRPr="00C8579C" w:rsidRDefault="00D92424" w:rsidP="00AB5935">
      <w:pPr>
        <w:keepNext/>
        <w:keepLines/>
        <w:jc w:val="both"/>
        <w:rPr>
          <w:rFonts w:ascii="Tahoma" w:hAnsi="Tahoma" w:cs="Tahoma"/>
        </w:rPr>
      </w:pPr>
    </w:p>
    <w:p w14:paraId="1B40A1E9" w14:textId="77777777" w:rsidR="00D92424" w:rsidRPr="00C8579C" w:rsidRDefault="00D92424" w:rsidP="00AB5935">
      <w:pPr>
        <w:keepNext/>
        <w:keepLines/>
        <w:jc w:val="both"/>
        <w:rPr>
          <w:rFonts w:ascii="Tahoma" w:hAnsi="Tahoma" w:cs="Tahoma"/>
        </w:rPr>
      </w:pPr>
    </w:p>
    <w:p w14:paraId="199031C0" w14:textId="77777777" w:rsidR="00D92424" w:rsidRPr="00C8579C" w:rsidRDefault="00D92424" w:rsidP="00AB5935">
      <w:pPr>
        <w:keepNext/>
        <w:keepLines/>
        <w:jc w:val="both"/>
        <w:rPr>
          <w:rFonts w:ascii="Tahoma" w:hAnsi="Tahoma" w:cs="Tahoma"/>
        </w:rPr>
      </w:pPr>
    </w:p>
    <w:p w14:paraId="4BD15EE0" w14:textId="77777777" w:rsidR="00D92424" w:rsidRPr="00C8579C" w:rsidRDefault="00D92424" w:rsidP="00AB5935">
      <w:pPr>
        <w:keepNext/>
        <w:keepLines/>
        <w:jc w:val="both"/>
        <w:rPr>
          <w:rFonts w:ascii="Tahoma" w:hAnsi="Tahoma" w:cs="Tahoma"/>
        </w:rPr>
      </w:pPr>
    </w:p>
    <w:p w14:paraId="3A31A632" w14:textId="77777777" w:rsidR="00D92424" w:rsidRPr="00C8579C" w:rsidRDefault="00D92424" w:rsidP="00AB5935">
      <w:pPr>
        <w:keepNext/>
        <w:keepLines/>
        <w:jc w:val="both"/>
        <w:rPr>
          <w:rFonts w:ascii="Tahoma" w:hAnsi="Tahoma" w:cs="Tahoma"/>
        </w:rPr>
      </w:pPr>
    </w:p>
    <w:p w14:paraId="1DC19872" w14:textId="77777777" w:rsidR="00D92424" w:rsidRPr="00C8579C" w:rsidRDefault="00D92424" w:rsidP="00AB5935">
      <w:pPr>
        <w:keepNext/>
        <w:keepLines/>
        <w:jc w:val="both"/>
        <w:rPr>
          <w:rFonts w:ascii="Tahoma" w:hAnsi="Tahoma" w:cs="Tahoma"/>
        </w:rPr>
      </w:pPr>
    </w:p>
    <w:p w14:paraId="2701FD72" w14:textId="77777777" w:rsidR="00C23AD1" w:rsidRPr="00C8579C" w:rsidRDefault="00C23AD1" w:rsidP="00AB5935">
      <w:pPr>
        <w:keepNext/>
        <w:keepLines/>
        <w:jc w:val="both"/>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7E1EF6B9" w14:textId="77777777" w:rsidTr="00C9281E">
        <w:tc>
          <w:tcPr>
            <w:tcW w:w="7725" w:type="dxa"/>
          </w:tcPr>
          <w:p w14:paraId="1264C274" w14:textId="77777777" w:rsidR="00C9281E" w:rsidRPr="00C8579C" w:rsidRDefault="00C9281E" w:rsidP="00AB5935">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3E848CEB" w14:textId="77777777" w:rsidR="00C9281E" w:rsidRPr="00C8579C" w:rsidRDefault="00C9281E" w:rsidP="00AB5935">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04EC11DE" w14:textId="77777777" w:rsidR="00D92424" w:rsidRPr="00C8579C" w:rsidRDefault="00D92424" w:rsidP="00AB5935">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14:paraId="247AB747" w14:textId="77777777" w:rsidTr="007A3112">
        <w:trPr>
          <w:trHeight w:val="511"/>
          <w:jc w:val="center"/>
        </w:trPr>
        <w:tc>
          <w:tcPr>
            <w:tcW w:w="8999" w:type="dxa"/>
            <w:gridSpan w:val="2"/>
            <w:vAlign w:val="center"/>
          </w:tcPr>
          <w:p w14:paraId="6F763275" w14:textId="266FCCC6" w:rsidR="003A3D79" w:rsidRPr="00A75A08" w:rsidRDefault="003A3D79" w:rsidP="00AB5935">
            <w:pPr>
              <w:keepNext/>
              <w:keepLines/>
              <w:jc w:val="both"/>
              <w:rPr>
                <w:rFonts w:ascii="Tahoma" w:hAnsi="Tahoma" w:cs="Tahoma"/>
              </w:rPr>
            </w:pPr>
            <w:r w:rsidRPr="00A75A08">
              <w:rPr>
                <w:rFonts w:ascii="Tahoma" w:hAnsi="Tahoma" w:cs="Tahoma"/>
              </w:rPr>
              <w:t xml:space="preserve">Javno naročilo: </w:t>
            </w:r>
            <w:r w:rsidR="00A90B99">
              <w:rPr>
                <w:rFonts w:ascii="Tahoma" w:hAnsi="Tahoma" w:cs="Tahoma"/>
                <w:b/>
              </w:rPr>
              <w:t>VKS-67/22</w:t>
            </w:r>
            <w:r w:rsidR="00A90B99" w:rsidRPr="009E657F">
              <w:rPr>
                <w:rFonts w:ascii="Tahoma" w:hAnsi="Tahoma" w:cs="Tahoma"/>
                <w:b/>
              </w:rPr>
              <w:t xml:space="preserve"> Dobava nadomestnih delov in servisiranje tovornih vozil in delovnih strojev</w:t>
            </w:r>
          </w:p>
        </w:tc>
      </w:tr>
      <w:tr w:rsidR="003A3D79" w:rsidRPr="00A75A08" w14:paraId="03DA58FB" w14:textId="77777777" w:rsidTr="00345923">
        <w:trPr>
          <w:trHeight w:val="385"/>
          <w:jc w:val="center"/>
        </w:trPr>
        <w:tc>
          <w:tcPr>
            <w:tcW w:w="2830" w:type="dxa"/>
            <w:vAlign w:val="center"/>
          </w:tcPr>
          <w:p w14:paraId="12D5F38A"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Naziv subjekta</w:t>
            </w:r>
          </w:p>
        </w:tc>
        <w:tc>
          <w:tcPr>
            <w:tcW w:w="6169" w:type="dxa"/>
            <w:vAlign w:val="center"/>
          </w:tcPr>
          <w:p w14:paraId="34ECB952" w14:textId="77777777" w:rsidR="003A3D79" w:rsidRPr="00A75A08" w:rsidRDefault="003A3D79" w:rsidP="00AB5935">
            <w:pPr>
              <w:keepNext/>
              <w:keepLines/>
              <w:jc w:val="both"/>
              <w:rPr>
                <w:rFonts w:ascii="Tahoma" w:hAnsi="Tahoma" w:cs="Tahoma"/>
                <w:sz w:val="18"/>
                <w:szCs w:val="18"/>
              </w:rPr>
            </w:pPr>
          </w:p>
          <w:p w14:paraId="788E3D80" w14:textId="77777777" w:rsidR="003A3D79" w:rsidRPr="00A75A08" w:rsidRDefault="003A3D79" w:rsidP="00AB5935">
            <w:pPr>
              <w:keepNext/>
              <w:keepLines/>
              <w:jc w:val="both"/>
              <w:rPr>
                <w:rFonts w:ascii="Tahoma" w:hAnsi="Tahoma" w:cs="Tahoma"/>
                <w:sz w:val="18"/>
                <w:szCs w:val="18"/>
              </w:rPr>
            </w:pPr>
          </w:p>
        </w:tc>
      </w:tr>
      <w:tr w:rsidR="003A3D79" w:rsidRPr="00A75A08" w14:paraId="400DA1ED" w14:textId="77777777" w:rsidTr="00345923">
        <w:trPr>
          <w:jc w:val="center"/>
        </w:trPr>
        <w:tc>
          <w:tcPr>
            <w:tcW w:w="2830" w:type="dxa"/>
            <w:vAlign w:val="center"/>
          </w:tcPr>
          <w:p w14:paraId="6A9443DD"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Polni naslov</w:t>
            </w:r>
          </w:p>
        </w:tc>
        <w:tc>
          <w:tcPr>
            <w:tcW w:w="6169" w:type="dxa"/>
            <w:vAlign w:val="center"/>
          </w:tcPr>
          <w:p w14:paraId="54FC5558" w14:textId="77777777" w:rsidR="003A3D79" w:rsidRPr="00A75A08" w:rsidRDefault="003A3D79" w:rsidP="00AB5935">
            <w:pPr>
              <w:keepNext/>
              <w:keepLines/>
              <w:jc w:val="both"/>
              <w:rPr>
                <w:rFonts w:ascii="Tahoma" w:hAnsi="Tahoma" w:cs="Tahoma"/>
                <w:sz w:val="18"/>
                <w:szCs w:val="18"/>
              </w:rPr>
            </w:pPr>
          </w:p>
          <w:p w14:paraId="6F62E58F" w14:textId="77777777" w:rsidR="003A3D79" w:rsidRPr="00A75A08" w:rsidRDefault="003A3D79" w:rsidP="00AB5935">
            <w:pPr>
              <w:keepNext/>
              <w:keepLines/>
              <w:jc w:val="both"/>
              <w:rPr>
                <w:rFonts w:ascii="Tahoma" w:hAnsi="Tahoma" w:cs="Tahoma"/>
                <w:sz w:val="18"/>
                <w:szCs w:val="18"/>
              </w:rPr>
            </w:pPr>
          </w:p>
        </w:tc>
      </w:tr>
      <w:tr w:rsidR="003A3D79" w:rsidRPr="00A75A08" w14:paraId="3627645D" w14:textId="77777777" w:rsidTr="00345923">
        <w:trPr>
          <w:jc w:val="center"/>
        </w:trPr>
        <w:tc>
          <w:tcPr>
            <w:tcW w:w="2830" w:type="dxa"/>
            <w:vAlign w:val="center"/>
          </w:tcPr>
          <w:p w14:paraId="6609C80E" w14:textId="77777777" w:rsidR="003A3D79" w:rsidRPr="00A75A08" w:rsidRDefault="003A3D79" w:rsidP="00AB5935">
            <w:pPr>
              <w:keepNext/>
              <w:keepLines/>
              <w:jc w:val="both"/>
              <w:rPr>
                <w:rFonts w:ascii="Tahoma" w:hAnsi="Tahoma" w:cs="Tahoma"/>
                <w:sz w:val="18"/>
                <w:szCs w:val="18"/>
              </w:rPr>
            </w:pPr>
          </w:p>
          <w:p w14:paraId="204C9B74"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Vsi zakoniti zastopniki subjekta</w:t>
            </w:r>
          </w:p>
          <w:p w14:paraId="35F466DD" w14:textId="77777777" w:rsidR="003A3D79" w:rsidRPr="00A75A08" w:rsidRDefault="003A3D79" w:rsidP="00AB5935">
            <w:pPr>
              <w:keepNext/>
              <w:keepLines/>
              <w:jc w:val="both"/>
              <w:rPr>
                <w:rFonts w:ascii="Tahoma" w:hAnsi="Tahoma" w:cs="Tahoma"/>
                <w:sz w:val="18"/>
                <w:szCs w:val="18"/>
              </w:rPr>
            </w:pPr>
          </w:p>
        </w:tc>
        <w:tc>
          <w:tcPr>
            <w:tcW w:w="6169" w:type="dxa"/>
            <w:vAlign w:val="center"/>
          </w:tcPr>
          <w:p w14:paraId="7C1B0F30" w14:textId="77777777" w:rsidR="003A3D79" w:rsidRPr="00A75A08" w:rsidRDefault="003A3D79" w:rsidP="00AB5935">
            <w:pPr>
              <w:keepNext/>
              <w:keepLines/>
              <w:jc w:val="both"/>
              <w:rPr>
                <w:rFonts w:ascii="Tahoma" w:hAnsi="Tahoma" w:cs="Tahoma"/>
                <w:sz w:val="18"/>
                <w:szCs w:val="18"/>
              </w:rPr>
            </w:pPr>
          </w:p>
          <w:p w14:paraId="35229BA6" w14:textId="77777777" w:rsidR="003A3D79" w:rsidRPr="00A75A08" w:rsidRDefault="003A3D79" w:rsidP="00AB5935">
            <w:pPr>
              <w:keepNext/>
              <w:keepLines/>
              <w:jc w:val="both"/>
              <w:rPr>
                <w:rFonts w:ascii="Tahoma" w:hAnsi="Tahoma" w:cs="Tahoma"/>
                <w:sz w:val="18"/>
                <w:szCs w:val="18"/>
              </w:rPr>
            </w:pPr>
          </w:p>
          <w:p w14:paraId="0BBA08D9" w14:textId="77777777" w:rsidR="003A3D79" w:rsidRPr="00A75A08" w:rsidRDefault="003A3D79" w:rsidP="00AB5935">
            <w:pPr>
              <w:keepNext/>
              <w:keepLines/>
              <w:jc w:val="both"/>
              <w:rPr>
                <w:rFonts w:ascii="Tahoma" w:hAnsi="Tahoma" w:cs="Tahoma"/>
                <w:sz w:val="18"/>
                <w:szCs w:val="18"/>
              </w:rPr>
            </w:pPr>
          </w:p>
          <w:p w14:paraId="7AF222A1" w14:textId="77777777" w:rsidR="003A3D79" w:rsidRPr="00A75A08" w:rsidRDefault="003A3D79" w:rsidP="00AB5935">
            <w:pPr>
              <w:keepNext/>
              <w:keepLines/>
              <w:jc w:val="both"/>
              <w:rPr>
                <w:rFonts w:ascii="Tahoma" w:hAnsi="Tahoma" w:cs="Tahoma"/>
                <w:sz w:val="18"/>
                <w:szCs w:val="18"/>
              </w:rPr>
            </w:pPr>
          </w:p>
        </w:tc>
      </w:tr>
      <w:tr w:rsidR="003A3D79" w:rsidRPr="00A75A08" w14:paraId="4020F686" w14:textId="77777777" w:rsidTr="00345923">
        <w:trPr>
          <w:trHeight w:val="357"/>
          <w:jc w:val="center"/>
        </w:trPr>
        <w:tc>
          <w:tcPr>
            <w:tcW w:w="2830" w:type="dxa"/>
            <w:vAlign w:val="center"/>
          </w:tcPr>
          <w:p w14:paraId="20421097"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14:paraId="21832B4D"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55916868" w14:textId="77777777" w:rsidTr="00345923">
        <w:trPr>
          <w:trHeight w:val="405"/>
          <w:jc w:val="center"/>
        </w:trPr>
        <w:tc>
          <w:tcPr>
            <w:tcW w:w="2830" w:type="dxa"/>
            <w:vAlign w:val="center"/>
          </w:tcPr>
          <w:p w14:paraId="4B9E4C72"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14:paraId="12E77C1F"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1E1A353B" w14:textId="77777777" w:rsidTr="00345923">
        <w:trPr>
          <w:trHeight w:val="410"/>
          <w:jc w:val="center"/>
        </w:trPr>
        <w:tc>
          <w:tcPr>
            <w:tcW w:w="2830" w:type="dxa"/>
            <w:vAlign w:val="center"/>
          </w:tcPr>
          <w:p w14:paraId="465F51FF"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14:paraId="51D972E9"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6A91E406" w14:textId="77777777" w:rsidTr="00345923">
        <w:trPr>
          <w:jc w:val="center"/>
        </w:trPr>
        <w:tc>
          <w:tcPr>
            <w:tcW w:w="2830" w:type="dxa"/>
            <w:vAlign w:val="center"/>
          </w:tcPr>
          <w:p w14:paraId="6E78D114" w14:textId="77777777" w:rsidR="003A3D79" w:rsidRPr="00A75A08" w:rsidRDefault="003A3D79" w:rsidP="00AB5935">
            <w:pPr>
              <w:keepNext/>
              <w:keepLines/>
              <w:jc w:val="both"/>
              <w:rPr>
                <w:rFonts w:ascii="Tahoma" w:hAnsi="Tahoma" w:cs="Tahoma"/>
                <w:sz w:val="18"/>
                <w:szCs w:val="18"/>
              </w:rPr>
            </w:pPr>
          </w:p>
          <w:p w14:paraId="2BF9D265" w14:textId="77777777" w:rsidR="003A3D79" w:rsidRPr="00A75A08" w:rsidRDefault="003A3D79" w:rsidP="00AB5935">
            <w:pPr>
              <w:keepNext/>
              <w:keepLines/>
              <w:jc w:val="both"/>
              <w:rPr>
                <w:rFonts w:ascii="Tahoma" w:hAnsi="Tahoma" w:cs="Tahoma"/>
                <w:sz w:val="18"/>
                <w:szCs w:val="18"/>
              </w:rPr>
            </w:pPr>
          </w:p>
          <w:p w14:paraId="2A093659"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14:paraId="3E76BD03" w14:textId="77777777" w:rsidR="003A3D79" w:rsidRPr="00A75A08" w:rsidRDefault="003A3D79" w:rsidP="00AB5935">
            <w:pPr>
              <w:keepNext/>
              <w:keepLines/>
              <w:jc w:val="both"/>
              <w:rPr>
                <w:rFonts w:ascii="Tahoma" w:hAnsi="Tahoma" w:cs="Tahoma"/>
                <w:sz w:val="18"/>
                <w:szCs w:val="18"/>
              </w:rPr>
            </w:pPr>
          </w:p>
        </w:tc>
        <w:tc>
          <w:tcPr>
            <w:tcW w:w="6169" w:type="dxa"/>
            <w:vAlign w:val="center"/>
          </w:tcPr>
          <w:p w14:paraId="6C3DFD45" w14:textId="77777777" w:rsidR="003A3D79" w:rsidRPr="00A75A08" w:rsidRDefault="003A3D79" w:rsidP="00AB5935">
            <w:pPr>
              <w:keepNext/>
              <w:keepLines/>
              <w:jc w:val="both"/>
              <w:rPr>
                <w:sz w:val="18"/>
                <w:szCs w:val="18"/>
              </w:rPr>
            </w:pPr>
          </w:p>
          <w:p w14:paraId="212A3076" w14:textId="77777777" w:rsidR="003A3D79" w:rsidRPr="00A75A08" w:rsidRDefault="003A3D79" w:rsidP="00AB5935">
            <w:pPr>
              <w:keepNext/>
              <w:keepLines/>
              <w:jc w:val="both"/>
              <w:rPr>
                <w:sz w:val="18"/>
                <w:szCs w:val="18"/>
              </w:rPr>
            </w:pPr>
          </w:p>
        </w:tc>
      </w:tr>
      <w:tr w:rsidR="003A3D79" w:rsidRPr="00A75A08" w14:paraId="204BDB93" w14:textId="77777777" w:rsidTr="00345923">
        <w:trPr>
          <w:trHeight w:val="525"/>
          <w:jc w:val="center"/>
        </w:trPr>
        <w:tc>
          <w:tcPr>
            <w:tcW w:w="2830" w:type="dxa"/>
            <w:vAlign w:val="center"/>
          </w:tcPr>
          <w:p w14:paraId="79E5AD1E"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14:paraId="7B2F4A29" w14:textId="77777777" w:rsidR="003A3D79" w:rsidRPr="00A75A08" w:rsidRDefault="003A3D79" w:rsidP="00AB5935">
            <w:pPr>
              <w:keepNext/>
              <w:keepLines/>
              <w:jc w:val="both"/>
              <w:rPr>
                <w:sz w:val="18"/>
                <w:szCs w:val="18"/>
              </w:rPr>
            </w:pPr>
          </w:p>
          <w:p w14:paraId="603D073F" w14:textId="77777777" w:rsidR="003A3D79" w:rsidRPr="00A75A08" w:rsidRDefault="003A3D79" w:rsidP="00AB5935">
            <w:pPr>
              <w:keepNext/>
              <w:keepLines/>
              <w:jc w:val="both"/>
              <w:rPr>
                <w:sz w:val="18"/>
                <w:szCs w:val="18"/>
              </w:rPr>
            </w:pPr>
          </w:p>
        </w:tc>
      </w:tr>
      <w:tr w:rsidR="003A3D79" w:rsidRPr="00A75A08" w14:paraId="0A7D4056" w14:textId="77777777" w:rsidTr="00345923">
        <w:trPr>
          <w:jc w:val="center"/>
        </w:trPr>
        <w:tc>
          <w:tcPr>
            <w:tcW w:w="2830" w:type="dxa"/>
            <w:vAlign w:val="center"/>
          </w:tcPr>
          <w:p w14:paraId="19334828"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Kraj izvedbe</w:t>
            </w:r>
          </w:p>
        </w:tc>
        <w:tc>
          <w:tcPr>
            <w:tcW w:w="6169" w:type="dxa"/>
            <w:vAlign w:val="center"/>
          </w:tcPr>
          <w:p w14:paraId="5F63F162" w14:textId="77777777" w:rsidR="003A3D79" w:rsidRPr="00A75A08" w:rsidRDefault="003A3D79" w:rsidP="00AB5935">
            <w:pPr>
              <w:keepNext/>
              <w:keepLines/>
              <w:jc w:val="both"/>
              <w:rPr>
                <w:sz w:val="18"/>
                <w:szCs w:val="18"/>
              </w:rPr>
            </w:pPr>
          </w:p>
          <w:p w14:paraId="1830280D" w14:textId="77777777" w:rsidR="003A3D79" w:rsidRPr="00A75A08" w:rsidRDefault="003A3D79" w:rsidP="00AB5935">
            <w:pPr>
              <w:keepNext/>
              <w:keepLines/>
              <w:jc w:val="both"/>
              <w:rPr>
                <w:sz w:val="18"/>
                <w:szCs w:val="18"/>
              </w:rPr>
            </w:pPr>
          </w:p>
        </w:tc>
      </w:tr>
      <w:tr w:rsidR="003A3D79" w:rsidRPr="00A75A08" w14:paraId="7A0939A2" w14:textId="77777777" w:rsidTr="00345923">
        <w:trPr>
          <w:jc w:val="center"/>
        </w:trPr>
        <w:tc>
          <w:tcPr>
            <w:tcW w:w="2830" w:type="dxa"/>
            <w:vAlign w:val="center"/>
          </w:tcPr>
          <w:p w14:paraId="0219CCE8"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Rok izvedbe</w:t>
            </w:r>
          </w:p>
        </w:tc>
        <w:tc>
          <w:tcPr>
            <w:tcW w:w="6169" w:type="dxa"/>
            <w:vAlign w:val="center"/>
          </w:tcPr>
          <w:p w14:paraId="32D69375" w14:textId="77777777" w:rsidR="003A3D79" w:rsidRPr="00A75A08" w:rsidRDefault="003A3D79" w:rsidP="00AB5935">
            <w:pPr>
              <w:keepNext/>
              <w:keepLines/>
              <w:jc w:val="both"/>
              <w:rPr>
                <w:sz w:val="18"/>
                <w:szCs w:val="18"/>
              </w:rPr>
            </w:pPr>
          </w:p>
          <w:p w14:paraId="6CE3CBAA" w14:textId="77777777" w:rsidR="003A3D79" w:rsidRPr="00A75A08" w:rsidRDefault="003A3D79" w:rsidP="00AB5935">
            <w:pPr>
              <w:keepNext/>
              <w:keepLines/>
              <w:jc w:val="both"/>
              <w:rPr>
                <w:sz w:val="18"/>
                <w:szCs w:val="18"/>
              </w:rPr>
            </w:pPr>
          </w:p>
        </w:tc>
      </w:tr>
    </w:tbl>
    <w:p w14:paraId="4EF4E5E0" w14:textId="77777777" w:rsidR="003A3D79" w:rsidRPr="00A75A08" w:rsidRDefault="003A3D79" w:rsidP="00AB5935">
      <w:pPr>
        <w:keepNext/>
        <w:keepLines/>
        <w:tabs>
          <w:tab w:val="left" w:pos="567"/>
          <w:tab w:val="left" w:pos="851"/>
          <w:tab w:val="left" w:pos="993"/>
        </w:tabs>
        <w:suppressAutoHyphens/>
        <w:jc w:val="both"/>
        <w:rPr>
          <w:rFonts w:ascii="Tahoma" w:hAnsi="Tahoma" w:cs="Tahoma"/>
          <w:lang w:eastAsia="ar-SA"/>
        </w:rPr>
      </w:pPr>
    </w:p>
    <w:p w14:paraId="24239D1D"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054F3A1B" w14:textId="77777777" w:rsidR="003A3D79" w:rsidRPr="00A75A08" w:rsidRDefault="003A3D79" w:rsidP="00AB5935">
      <w:pPr>
        <w:keepNext/>
        <w:keepLines/>
        <w:tabs>
          <w:tab w:val="left" w:pos="5400"/>
        </w:tabs>
        <w:jc w:val="both"/>
        <w:rPr>
          <w:rFonts w:ascii="Tahoma" w:hAnsi="Tahoma" w:cs="Tahoma"/>
        </w:rPr>
      </w:pPr>
    </w:p>
    <w:p w14:paraId="4B74C5BF" w14:textId="77777777" w:rsidR="003A3D79" w:rsidRPr="00A75A08" w:rsidRDefault="003A3D79" w:rsidP="00AB5935">
      <w:pPr>
        <w:keepNext/>
        <w:keepLines/>
        <w:tabs>
          <w:tab w:val="left" w:pos="5400"/>
        </w:tabs>
        <w:jc w:val="both"/>
        <w:rPr>
          <w:rFonts w:ascii="Tahoma" w:hAnsi="Tahoma" w:cs="Tahoma"/>
        </w:rPr>
      </w:pPr>
    </w:p>
    <w:p w14:paraId="59D3031B"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0F2B1108"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02391ACE" w14:textId="77777777" w:rsidR="003A3D79" w:rsidRPr="00A75A08" w:rsidRDefault="003A3D79" w:rsidP="00AB5935">
      <w:pPr>
        <w:keepNext/>
        <w:keepLines/>
        <w:tabs>
          <w:tab w:val="left" w:pos="5400"/>
        </w:tabs>
        <w:jc w:val="both"/>
        <w:rPr>
          <w:rFonts w:ascii="Tahoma" w:hAnsi="Tahoma" w:cs="Tahoma"/>
        </w:rPr>
      </w:pPr>
    </w:p>
    <w:p w14:paraId="63C5FB78" w14:textId="77777777" w:rsidR="003A3D79" w:rsidRPr="00A75A08" w:rsidRDefault="003A3D79" w:rsidP="00AB5935">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3D4D11FF" w14:textId="77777777" w:rsidR="003A3D79" w:rsidRPr="00A75A08" w:rsidRDefault="003A3D79" w:rsidP="00AB5935">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50B84797"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489F5188"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2307BAE8"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7A9A0A5A"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028C281E" w14:textId="77777777" w:rsidR="003A3D79" w:rsidRPr="00A75A08" w:rsidRDefault="003A3D79"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55EBBF78"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22"/>
          <w:szCs w:val="18"/>
          <w:lang w:eastAsia="ar-SA"/>
        </w:rPr>
      </w:pPr>
    </w:p>
    <w:p w14:paraId="501D3DC1" w14:textId="77777777" w:rsidR="003A3D79" w:rsidRPr="00A75A08" w:rsidRDefault="003A3D79" w:rsidP="00AB5935">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45A7EC6D" w14:textId="1C22DDB8" w:rsidR="00DF52C8" w:rsidRPr="00A90B99" w:rsidRDefault="00890C57" w:rsidP="00AB5935">
      <w:pPr>
        <w:keepNext/>
        <w:keepLines/>
        <w:jc w:val="both"/>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62783458" w14:textId="77777777" w:rsidTr="009229D0">
        <w:tc>
          <w:tcPr>
            <w:tcW w:w="7867" w:type="dxa"/>
          </w:tcPr>
          <w:p w14:paraId="5625DF72" w14:textId="77777777" w:rsidR="009C525B" w:rsidRPr="00C8579C" w:rsidRDefault="009C525B" w:rsidP="00AB5935">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05FA0E0E" w14:textId="77777777" w:rsidR="009C525B" w:rsidRPr="00C8579C" w:rsidRDefault="009C525B" w:rsidP="00AB5935">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4F9E94E" w14:textId="23BAAF5B" w:rsidR="009C525B" w:rsidRPr="00C8579C" w:rsidRDefault="00A90B99" w:rsidP="00AB5935">
            <w:pPr>
              <w:keepNext/>
              <w:keepLines/>
              <w:jc w:val="both"/>
              <w:rPr>
                <w:rFonts w:ascii="Tahoma" w:hAnsi="Tahoma" w:cs="Tahoma"/>
                <w:b/>
                <w:i/>
              </w:rPr>
            </w:pPr>
            <w:r>
              <w:rPr>
                <w:rFonts w:ascii="Tahoma" w:hAnsi="Tahoma" w:cs="Tahoma"/>
                <w:b/>
                <w:i/>
              </w:rPr>
              <w:t>5</w:t>
            </w:r>
          </w:p>
        </w:tc>
      </w:tr>
    </w:tbl>
    <w:p w14:paraId="387CFA19" w14:textId="77777777" w:rsidR="007827C9" w:rsidRPr="00C8579C" w:rsidRDefault="007827C9" w:rsidP="00AB5935">
      <w:pPr>
        <w:keepNext/>
        <w:keepLines/>
        <w:jc w:val="both"/>
        <w:rPr>
          <w:rFonts w:ascii="Tahoma" w:hAnsi="Tahoma" w:cs="Tahoma"/>
          <w:b/>
          <w:sz w:val="28"/>
          <w:szCs w:val="28"/>
        </w:rPr>
      </w:pPr>
    </w:p>
    <w:p w14:paraId="2D935AAA" w14:textId="47E83BDC" w:rsidR="00856F7B" w:rsidRPr="00C8579C" w:rsidRDefault="003F2E7C" w:rsidP="00AB5935">
      <w:pPr>
        <w:keepNext/>
        <w:keepLines/>
        <w:tabs>
          <w:tab w:val="left" w:pos="4962"/>
        </w:tabs>
        <w:jc w:val="both"/>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355379">
        <w:rPr>
          <w:rFonts w:ascii="Tahoma" w:hAnsi="Tahoma" w:cs="Tahoma"/>
          <w:b/>
        </w:rPr>
        <w:t>kupca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0909ED79" w14:textId="77777777" w:rsidR="00856F7B" w:rsidRPr="00C8579C" w:rsidRDefault="00856F7B" w:rsidP="00AB5935">
      <w:pPr>
        <w:keepNext/>
        <w:keepLines/>
        <w:tabs>
          <w:tab w:val="left" w:pos="4962"/>
        </w:tabs>
        <w:jc w:val="both"/>
        <w:rPr>
          <w:rFonts w:ascii="Tahoma" w:hAnsi="Tahoma" w:cs="Tahoma"/>
          <w:b/>
        </w:rPr>
      </w:pPr>
    </w:p>
    <w:p w14:paraId="5CE7F9E5" w14:textId="22AA515D" w:rsidR="00856F7B" w:rsidRPr="00C8579C" w:rsidRDefault="003F2E7C" w:rsidP="00AB5935">
      <w:pPr>
        <w:keepNext/>
        <w:keepLines/>
        <w:tabs>
          <w:tab w:val="left" w:pos="4962"/>
        </w:tabs>
        <w:jc w:val="both"/>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355379">
        <w:rPr>
          <w:rFonts w:ascii="Tahoma" w:hAnsi="Tahoma" w:cs="Tahoma"/>
          <w:b/>
        </w:rPr>
        <w:t>prodajalca</w:t>
      </w:r>
      <w:r w:rsidR="00856F7B" w:rsidRPr="00C8579C">
        <w:rPr>
          <w:rFonts w:ascii="Tahoma" w:hAnsi="Tahoma" w:cs="Tahoma"/>
          <w:b/>
        </w:rPr>
        <w:t>:</w:t>
      </w:r>
      <w:r w:rsidR="00856F7B" w:rsidRPr="00C8579C">
        <w:rPr>
          <w:rFonts w:ascii="Tahoma" w:hAnsi="Tahoma" w:cs="Tahoma"/>
        </w:rPr>
        <w:t xml:space="preserve"> ........................</w:t>
      </w:r>
    </w:p>
    <w:p w14:paraId="4A6AB635" w14:textId="77777777" w:rsidR="00856F7B" w:rsidRPr="00C8579C" w:rsidRDefault="00856F7B" w:rsidP="00AB5935">
      <w:pPr>
        <w:keepNext/>
        <w:keepLines/>
        <w:jc w:val="both"/>
        <w:rPr>
          <w:rFonts w:ascii="Tahoma" w:hAnsi="Tahoma" w:cs="Tahoma"/>
          <w:b/>
        </w:rPr>
      </w:pPr>
    </w:p>
    <w:p w14:paraId="7ADCFE4B" w14:textId="77777777" w:rsidR="00E9418C" w:rsidRPr="00C8579C" w:rsidRDefault="00E9418C" w:rsidP="00AB5935">
      <w:pPr>
        <w:keepNext/>
        <w:keepLines/>
        <w:jc w:val="both"/>
        <w:rPr>
          <w:rFonts w:ascii="Tahoma" w:hAnsi="Tahoma" w:cs="Tahoma"/>
          <w:b/>
        </w:rPr>
      </w:pPr>
    </w:p>
    <w:p w14:paraId="0B148ACC" w14:textId="77777777" w:rsidR="00680575" w:rsidRPr="00C8579C" w:rsidRDefault="001A0989" w:rsidP="00AB5935">
      <w:pPr>
        <w:keepNext/>
        <w:keepLines/>
        <w:jc w:val="center"/>
        <w:rPr>
          <w:rFonts w:ascii="Tahoma" w:hAnsi="Tahoma" w:cs="Tahoma"/>
          <w:b/>
          <w:sz w:val="24"/>
          <w:szCs w:val="24"/>
        </w:rPr>
      </w:pPr>
      <w:r w:rsidRPr="00C8579C">
        <w:rPr>
          <w:rFonts w:ascii="Tahoma" w:hAnsi="Tahoma" w:cs="Tahoma"/>
          <w:b/>
          <w:sz w:val="24"/>
          <w:szCs w:val="24"/>
        </w:rPr>
        <w:t>OKVIRNI SPORAZUM</w:t>
      </w:r>
    </w:p>
    <w:p w14:paraId="2E1D57DA" w14:textId="04A98195" w:rsidR="00A7249C" w:rsidRDefault="00E47488" w:rsidP="00AB5935">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EA5CBB">
        <w:rPr>
          <w:rFonts w:ascii="Tahoma" w:hAnsi="Tahoma" w:cs="Tahoma"/>
          <w:b/>
          <w:snapToGrid w:val="0"/>
          <w:sz w:val="24"/>
          <w:szCs w:val="24"/>
        </w:rPr>
        <w:t>dobavo</w:t>
      </w:r>
      <w:r w:rsidR="00EA5CBB" w:rsidRPr="00EA5CBB">
        <w:rPr>
          <w:rFonts w:ascii="Tahoma" w:hAnsi="Tahoma" w:cs="Tahoma"/>
          <w:b/>
          <w:snapToGrid w:val="0"/>
          <w:sz w:val="24"/>
          <w:szCs w:val="24"/>
        </w:rPr>
        <w:t xml:space="preserve"> </w:t>
      </w:r>
      <w:r w:rsidR="00A90B99" w:rsidRPr="00A90B99">
        <w:rPr>
          <w:rFonts w:ascii="Tahoma" w:hAnsi="Tahoma" w:cs="Tahoma"/>
          <w:b/>
          <w:snapToGrid w:val="0"/>
          <w:sz w:val="24"/>
          <w:szCs w:val="24"/>
        </w:rPr>
        <w:t>nadomestnih delov in servisiranje tovornih vozil in delovnih strojev</w:t>
      </w:r>
    </w:p>
    <w:p w14:paraId="75DCE859" w14:textId="47BD9D57" w:rsidR="003D1BE5" w:rsidRDefault="003D1BE5" w:rsidP="00AB5935">
      <w:pPr>
        <w:keepNext/>
        <w:keepLines/>
        <w:jc w:val="both"/>
        <w:rPr>
          <w:rFonts w:ascii="Tahoma" w:hAnsi="Tahoma" w:cs="Tahoma"/>
          <w:b/>
          <w:snapToGrid w:val="0"/>
          <w:sz w:val="24"/>
          <w:szCs w:val="24"/>
        </w:rPr>
      </w:pPr>
    </w:p>
    <w:p w14:paraId="5049FAFB" w14:textId="5F851638" w:rsidR="003D1BE5" w:rsidRPr="001F1114" w:rsidRDefault="003D1BE5" w:rsidP="00AB5935">
      <w:pPr>
        <w:keepNext/>
        <w:keepLines/>
        <w:jc w:val="both"/>
        <w:rPr>
          <w:rFonts w:ascii="Tahoma" w:hAnsi="Tahoma" w:cs="Tahoma"/>
          <w:i/>
        </w:rPr>
      </w:pPr>
      <w:r>
        <w:rPr>
          <w:rFonts w:ascii="Tahoma" w:hAnsi="Tahoma" w:cs="Tahoma"/>
          <w:b/>
          <w:snapToGrid w:val="0"/>
          <w:sz w:val="24"/>
          <w:szCs w:val="24"/>
        </w:rPr>
        <w:t>za sklop št.__: ___________________________</w:t>
      </w:r>
    </w:p>
    <w:p w14:paraId="36C01253" w14:textId="77777777" w:rsidR="001F1114" w:rsidRDefault="001F1114" w:rsidP="00AB5935">
      <w:pPr>
        <w:keepNext/>
        <w:keepLines/>
        <w:jc w:val="both"/>
        <w:rPr>
          <w:rFonts w:ascii="Tahoma" w:hAnsi="Tahoma" w:cs="Tahoma"/>
        </w:rPr>
      </w:pPr>
    </w:p>
    <w:p w14:paraId="018BC29D" w14:textId="77777777" w:rsidR="00856F7B" w:rsidRPr="00C8579C" w:rsidRDefault="00856F7B" w:rsidP="00AB5935">
      <w:pPr>
        <w:keepNext/>
        <w:keepLines/>
        <w:jc w:val="both"/>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69B5A6F2" w14:textId="77777777" w:rsidR="00A7249C" w:rsidRPr="00C8579C" w:rsidRDefault="00A7249C" w:rsidP="00AB5935">
      <w:pPr>
        <w:keepNext/>
        <w:keepLines/>
        <w:tabs>
          <w:tab w:val="left" w:pos="1702"/>
        </w:tabs>
        <w:ind w:left="1701" w:hanging="1701"/>
        <w:jc w:val="both"/>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747C31BE" w14:textId="77777777" w:rsidTr="00A270D9">
        <w:tc>
          <w:tcPr>
            <w:tcW w:w="1701" w:type="dxa"/>
            <w:shd w:val="clear" w:color="auto" w:fill="auto"/>
          </w:tcPr>
          <w:p w14:paraId="78D28EAB" w14:textId="14112705" w:rsidR="00E47488" w:rsidRPr="00C8579C" w:rsidRDefault="00355379" w:rsidP="00AB5935">
            <w:pPr>
              <w:keepNext/>
              <w:keepLines/>
              <w:tabs>
                <w:tab w:val="left" w:pos="1702"/>
              </w:tabs>
              <w:ind w:left="-108"/>
              <w:jc w:val="both"/>
              <w:rPr>
                <w:rFonts w:ascii="Tahoma" w:hAnsi="Tahoma" w:cs="Tahoma"/>
                <w:b/>
              </w:rPr>
            </w:pPr>
            <w:r>
              <w:rPr>
                <w:rFonts w:ascii="Tahoma" w:hAnsi="Tahoma" w:cs="Tahoma"/>
                <w:b/>
              </w:rPr>
              <w:t>KUPEC</w:t>
            </w:r>
            <w:r w:rsidR="00E47488" w:rsidRPr="00C8579C">
              <w:rPr>
                <w:rFonts w:ascii="Tahoma" w:hAnsi="Tahoma" w:cs="Tahoma"/>
                <w:b/>
              </w:rPr>
              <w:t>:</w:t>
            </w:r>
          </w:p>
        </w:tc>
        <w:tc>
          <w:tcPr>
            <w:tcW w:w="7230" w:type="dxa"/>
            <w:shd w:val="clear" w:color="auto" w:fill="auto"/>
          </w:tcPr>
          <w:p w14:paraId="40B82BFC" w14:textId="77777777" w:rsidR="00E47488" w:rsidRPr="00C8579C" w:rsidRDefault="0094613F" w:rsidP="00AB5935">
            <w:pPr>
              <w:keepNext/>
              <w:keepLines/>
              <w:tabs>
                <w:tab w:val="left" w:pos="1702"/>
              </w:tabs>
              <w:ind w:left="-108"/>
              <w:jc w:val="both"/>
              <w:rPr>
                <w:rFonts w:ascii="Tahoma" w:hAnsi="Tahoma" w:cs="Tahoma"/>
              </w:rPr>
            </w:pPr>
            <w:r w:rsidRPr="00C8579C">
              <w:rPr>
                <w:rFonts w:ascii="Tahoma" w:hAnsi="Tahoma" w:cs="Tahoma"/>
                <w:b/>
              </w:rPr>
              <w:t xml:space="preserve">JAVNO PODJETJE VODOVOD KANALIZACIJA SNAGA </w:t>
            </w:r>
            <w:proofErr w:type="spellStart"/>
            <w:r w:rsidRPr="00C8579C">
              <w:rPr>
                <w:rFonts w:ascii="Tahoma" w:hAnsi="Tahoma" w:cs="Tahoma"/>
                <w:b/>
              </w:rPr>
              <w:t>d.o.o</w:t>
            </w:r>
            <w:proofErr w:type="spellEnd"/>
            <w:r w:rsidRPr="00C8579C">
              <w:rPr>
                <w:rFonts w:ascii="Tahoma" w:hAnsi="Tahoma" w:cs="Tahoma"/>
                <w:b/>
              </w:rPr>
              <w:t>.</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D30194" w:rsidRPr="00C8579C">
              <w:rPr>
                <w:rFonts w:ascii="Tahoma" w:hAnsi="Tahoma" w:cs="Tahoma"/>
                <w:b/>
              </w:rPr>
              <w:t>Krištof MLAKAR</w:t>
            </w:r>
            <w:r w:rsidR="00E47488" w:rsidRPr="00C8579C">
              <w:rPr>
                <w:rFonts w:ascii="Tahoma" w:hAnsi="Tahoma" w:cs="Tahoma"/>
              </w:rPr>
              <w:t>,</w:t>
            </w:r>
          </w:p>
        </w:tc>
      </w:tr>
      <w:tr w:rsidR="00E47488" w:rsidRPr="00C8579C" w14:paraId="410C44BE" w14:textId="77777777" w:rsidTr="00A270D9">
        <w:tc>
          <w:tcPr>
            <w:tcW w:w="1701" w:type="dxa"/>
            <w:shd w:val="clear" w:color="auto" w:fill="auto"/>
          </w:tcPr>
          <w:p w14:paraId="5B8D4600"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55C35121" w14:textId="77777777" w:rsidR="00E47488" w:rsidRPr="00C8579C" w:rsidRDefault="00E47488" w:rsidP="00AB5935">
            <w:pPr>
              <w:keepNext/>
              <w:keepLines/>
              <w:tabs>
                <w:tab w:val="left" w:pos="1702"/>
              </w:tabs>
              <w:ind w:left="-108"/>
              <w:jc w:val="both"/>
              <w:rPr>
                <w:rFonts w:ascii="Tahoma" w:hAnsi="Tahoma" w:cs="Tahoma"/>
              </w:rPr>
            </w:pPr>
          </w:p>
        </w:tc>
      </w:tr>
      <w:tr w:rsidR="00E47488" w:rsidRPr="00C8579C" w14:paraId="7AF1C7FA" w14:textId="77777777" w:rsidTr="00A270D9">
        <w:tc>
          <w:tcPr>
            <w:tcW w:w="1701" w:type="dxa"/>
            <w:shd w:val="clear" w:color="auto" w:fill="auto"/>
          </w:tcPr>
          <w:p w14:paraId="0EB5FA21"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764973F0"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4A817745" w14:textId="77777777" w:rsidTr="00A270D9">
        <w:tc>
          <w:tcPr>
            <w:tcW w:w="1701" w:type="dxa"/>
            <w:shd w:val="clear" w:color="auto" w:fill="auto"/>
          </w:tcPr>
          <w:p w14:paraId="2891C386"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7B06AF56"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14:paraId="6807E1D6" w14:textId="77777777" w:rsidTr="00A270D9">
        <w:tc>
          <w:tcPr>
            <w:tcW w:w="1701" w:type="dxa"/>
            <w:shd w:val="clear" w:color="auto" w:fill="auto"/>
          </w:tcPr>
          <w:p w14:paraId="63C963D0"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400702EC" w14:textId="77777777" w:rsidR="00E47488" w:rsidRPr="00C8579C" w:rsidRDefault="00E47488" w:rsidP="00AB5935">
            <w:pPr>
              <w:keepNext/>
              <w:keepLines/>
              <w:tabs>
                <w:tab w:val="left" w:pos="1702"/>
              </w:tabs>
              <w:ind w:left="-108"/>
              <w:jc w:val="both"/>
              <w:rPr>
                <w:rFonts w:ascii="Tahoma" w:hAnsi="Tahoma" w:cs="Tahoma"/>
              </w:rPr>
            </w:pPr>
          </w:p>
        </w:tc>
      </w:tr>
      <w:tr w:rsidR="00E47488" w:rsidRPr="00C8579C" w14:paraId="5E9F00E4" w14:textId="77777777" w:rsidTr="00A270D9">
        <w:tc>
          <w:tcPr>
            <w:tcW w:w="1701" w:type="dxa"/>
            <w:shd w:val="clear" w:color="auto" w:fill="auto"/>
          </w:tcPr>
          <w:p w14:paraId="116FC13C"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0754E342" w14:textId="56E4DEC1"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 xml:space="preserve">(v nadaljevanju: </w:t>
            </w:r>
            <w:r w:rsidR="003C135C">
              <w:rPr>
                <w:rFonts w:ascii="Tahoma" w:hAnsi="Tahoma" w:cs="Tahoma"/>
              </w:rPr>
              <w:t>kupec</w:t>
            </w:r>
            <w:r w:rsidRPr="00C8579C">
              <w:rPr>
                <w:rFonts w:ascii="Tahoma" w:hAnsi="Tahoma" w:cs="Tahoma"/>
              </w:rPr>
              <w:t>)</w:t>
            </w:r>
          </w:p>
        </w:tc>
      </w:tr>
    </w:tbl>
    <w:p w14:paraId="14F20139" w14:textId="77777777" w:rsidR="00011B83" w:rsidRPr="00C8579C" w:rsidRDefault="00011B83" w:rsidP="00AB5935">
      <w:pPr>
        <w:keepNext/>
        <w:keepLines/>
        <w:tabs>
          <w:tab w:val="left" w:pos="1843"/>
        </w:tabs>
        <w:ind w:left="1701" w:hanging="1701"/>
        <w:jc w:val="both"/>
        <w:rPr>
          <w:rFonts w:ascii="Tahoma" w:hAnsi="Tahoma" w:cs="Tahoma"/>
        </w:rPr>
      </w:pPr>
    </w:p>
    <w:p w14:paraId="2325ABBE" w14:textId="77777777" w:rsidR="009A5802" w:rsidRPr="00C8579C" w:rsidRDefault="009A5802" w:rsidP="00AB5935">
      <w:pPr>
        <w:keepNext/>
        <w:keepLines/>
        <w:tabs>
          <w:tab w:val="left" w:pos="1702"/>
        </w:tabs>
        <w:jc w:val="both"/>
        <w:rPr>
          <w:rFonts w:ascii="Tahoma" w:hAnsi="Tahoma" w:cs="Tahoma"/>
        </w:rPr>
      </w:pPr>
      <w:r w:rsidRPr="00C8579C">
        <w:rPr>
          <w:rFonts w:ascii="Tahoma" w:hAnsi="Tahoma" w:cs="Tahoma"/>
        </w:rPr>
        <w:t xml:space="preserve">ter </w:t>
      </w:r>
    </w:p>
    <w:p w14:paraId="773A6F29" w14:textId="77777777" w:rsidR="009A5802" w:rsidRPr="00C8579C" w:rsidRDefault="009A5802" w:rsidP="00AB5935">
      <w:pPr>
        <w:keepNext/>
        <w:keepLines/>
        <w:tabs>
          <w:tab w:val="left" w:pos="1702"/>
        </w:tabs>
        <w:jc w:val="both"/>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0382E261" w14:textId="77777777" w:rsidTr="00A270D9">
        <w:tc>
          <w:tcPr>
            <w:tcW w:w="1701" w:type="dxa"/>
            <w:shd w:val="clear" w:color="auto" w:fill="auto"/>
          </w:tcPr>
          <w:p w14:paraId="17C7819E" w14:textId="3AB5F204" w:rsidR="00E47488" w:rsidRPr="00C8579C" w:rsidRDefault="00680C5A" w:rsidP="00AB5935">
            <w:pPr>
              <w:keepNext/>
              <w:keepLines/>
              <w:tabs>
                <w:tab w:val="left" w:pos="1702"/>
              </w:tabs>
              <w:ind w:left="-108"/>
              <w:jc w:val="both"/>
              <w:rPr>
                <w:rFonts w:ascii="Tahoma" w:hAnsi="Tahoma" w:cs="Tahoma"/>
                <w:b/>
              </w:rPr>
            </w:pPr>
            <w:r>
              <w:rPr>
                <w:rFonts w:ascii="Tahoma" w:hAnsi="Tahoma" w:cs="Tahoma"/>
                <w:b/>
              </w:rPr>
              <w:t>PRODAJALEC</w:t>
            </w:r>
            <w:r w:rsidR="00E47488" w:rsidRPr="00C8579C">
              <w:rPr>
                <w:rFonts w:ascii="Tahoma" w:hAnsi="Tahoma" w:cs="Tahoma"/>
                <w:b/>
              </w:rPr>
              <w:t>:</w:t>
            </w:r>
          </w:p>
        </w:tc>
        <w:tc>
          <w:tcPr>
            <w:tcW w:w="7088" w:type="dxa"/>
            <w:shd w:val="clear" w:color="auto" w:fill="auto"/>
          </w:tcPr>
          <w:p w14:paraId="5BC4387A" w14:textId="77777777" w:rsidR="00A270D9"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11B7955D" w14:textId="77777777" w:rsidR="00A270D9" w:rsidRPr="00C8579C" w:rsidRDefault="00A270D9" w:rsidP="00AB5935">
            <w:pPr>
              <w:keepNext/>
              <w:keepLines/>
              <w:tabs>
                <w:tab w:val="left" w:pos="1702"/>
              </w:tabs>
              <w:ind w:left="-108" w:right="-142"/>
              <w:jc w:val="both"/>
              <w:rPr>
                <w:rFonts w:ascii="Tahoma" w:hAnsi="Tahoma" w:cs="Tahoma"/>
              </w:rPr>
            </w:pPr>
          </w:p>
          <w:p w14:paraId="4AE9B99F" w14:textId="77777777" w:rsidR="00E47488" w:rsidRPr="00C8579C" w:rsidRDefault="00A270D9" w:rsidP="00AB5935">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1BCD0801" w14:textId="77777777" w:rsidTr="00A270D9">
        <w:tc>
          <w:tcPr>
            <w:tcW w:w="1701" w:type="dxa"/>
            <w:shd w:val="clear" w:color="auto" w:fill="auto"/>
          </w:tcPr>
          <w:p w14:paraId="4F336001"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00F6EC1F" w14:textId="77777777" w:rsidR="00E47488" w:rsidRPr="00C8579C" w:rsidRDefault="00E47488" w:rsidP="00AB5935">
            <w:pPr>
              <w:keepNext/>
              <w:keepLines/>
              <w:tabs>
                <w:tab w:val="left" w:pos="1702"/>
              </w:tabs>
              <w:ind w:left="-108" w:right="-142"/>
              <w:jc w:val="both"/>
              <w:rPr>
                <w:rFonts w:ascii="Tahoma" w:hAnsi="Tahoma" w:cs="Tahoma"/>
              </w:rPr>
            </w:pPr>
          </w:p>
        </w:tc>
      </w:tr>
      <w:tr w:rsidR="00E47488" w:rsidRPr="00C8579C" w14:paraId="5E3544F8" w14:textId="77777777" w:rsidTr="00A270D9">
        <w:tc>
          <w:tcPr>
            <w:tcW w:w="1701" w:type="dxa"/>
            <w:shd w:val="clear" w:color="auto" w:fill="auto"/>
          </w:tcPr>
          <w:p w14:paraId="23B8BE52"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016A185C"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254763BC" w14:textId="77777777" w:rsidTr="00A270D9">
        <w:tc>
          <w:tcPr>
            <w:tcW w:w="1701" w:type="dxa"/>
            <w:shd w:val="clear" w:color="auto" w:fill="auto"/>
          </w:tcPr>
          <w:p w14:paraId="3CA3C17D"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7142A881"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77D236FA" w14:textId="77777777" w:rsidTr="00A270D9">
        <w:tc>
          <w:tcPr>
            <w:tcW w:w="1701" w:type="dxa"/>
            <w:shd w:val="clear" w:color="auto" w:fill="auto"/>
          </w:tcPr>
          <w:p w14:paraId="3EC9FB57"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65BBFC7D" w14:textId="77777777" w:rsidR="00E47488" w:rsidRPr="00C8579C" w:rsidRDefault="00E47488" w:rsidP="00AB5935">
            <w:pPr>
              <w:keepNext/>
              <w:keepLines/>
              <w:tabs>
                <w:tab w:val="left" w:pos="1702"/>
              </w:tabs>
              <w:ind w:left="-108" w:right="-142"/>
              <w:jc w:val="both"/>
              <w:rPr>
                <w:rFonts w:ascii="Tahoma" w:hAnsi="Tahoma" w:cs="Tahoma"/>
              </w:rPr>
            </w:pPr>
          </w:p>
        </w:tc>
      </w:tr>
      <w:tr w:rsidR="00E47488" w:rsidRPr="00C8579C" w14:paraId="7B74BCA6" w14:textId="77777777" w:rsidTr="00A270D9">
        <w:tc>
          <w:tcPr>
            <w:tcW w:w="1701" w:type="dxa"/>
            <w:shd w:val="clear" w:color="auto" w:fill="auto"/>
          </w:tcPr>
          <w:p w14:paraId="5694006B"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06E0DC6C" w14:textId="0E68F6EA"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3C135C">
              <w:rPr>
                <w:rFonts w:ascii="Tahoma" w:hAnsi="Tahoma" w:cs="Tahoma"/>
              </w:rPr>
              <w:t>p</w:t>
            </w:r>
            <w:r w:rsidR="00680C5A">
              <w:rPr>
                <w:rFonts w:ascii="Tahoma" w:hAnsi="Tahoma" w:cs="Tahoma"/>
              </w:rPr>
              <w:t>rodajalec</w:t>
            </w:r>
            <w:r w:rsidRPr="00C8579C">
              <w:rPr>
                <w:rFonts w:ascii="Tahoma" w:hAnsi="Tahoma" w:cs="Tahoma"/>
              </w:rPr>
              <w:t>).</w:t>
            </w:r>
          </w:p>
        </w:tc>
      </w:tr>
    </w:tbl>
    <w:p w14:paraId="48762CF5" w14:textId="77777777" w:rsidR="00E937B2" w:rsidRPr="00C8579C" w:rsidRDefault="00E937B2" w:rsidP="00AB5935">
      <w:pPr>
        <w:keepNext/>
        <w:keepLines/>
        <w:tabs>
          <w:tab w:val="left" w:pos="709"/>
          <w:tab w:val="left" w:pos="1702"/>
        </w:tabs>
        <w:jc w:val="both"/>
        <w:rPr>
          <w:rFonts w:ascii="Tahoma" w:hAnsi="Tahoma" w:cs="Tahoma"/>
        </w:rPr>
      </w:pPr>
    </w:p>
    <w:p w14:paraId="78A78832" w14:textId="77777777" w:rsidR="008C77E8" w:rsidRPr="00C8579C" w:rsidRDefault="008C77E8" w:rsidP="00AB5935">
      <w:pPr>
        <w:keepNext/>
        <w:keepLines/>
        <w:tabs>
          <w:tab w:val="left" w:pos="709"/>
          <w:tab w:val="left" w:pos="1702"/>
        </w:tabs>
        <w:jc w:val="both"/>
        <w:rPr>
          <w:rFonts w:ascii="Tahoma" w:hAnsi="Tahoma" w:cs="Tahoma"/>
        </w:rPr>
      </w:pPr>
    </w:p>
    <w:p w14:paraId="4E20D429" w14:textId="77777777" w:rsidR="00856F7B" w:rsidRPr="00C8579C" w:rsidRDefault="00104E2A" w:rsidP="00AB5935">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5C77F53F" w14:textId="77777777" w:rsidR="00856F7B" w:rsidRPr="00C8579C" w:rsidRDefault="00856F7B" w:rsidP="00AB5935">
      <w:pPr>
        <w:keepNext/>
        <w:keepLines/>
        <w:tabs>
          <w:tab w:val="left" w:pos="709"/>
          <w:tab w:val="left" w:pos="1702"/>
        </w:tabs>
        <w:jc w:val="both"/>
        <w:rPr>
          <w:rFonts w:ascii="Tahoma" w:hAnsi="Tahoma" w:cs="Tahoma"/>
          <w:b/>
        </w:rPr>
      </w:pPr>
    </w:p>
    <w:p w14:paraId="01084F40" w14:textId="77777777" w:rsidR="00856F7B" w:rsidRPr="00C8579C" w:rsidRDefault="00856F7B"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6D50A2A" w14:textId="77777777" w:rsidR="00856F7B" w:rsidRPr="00C8579C" w:rsidRDefault="00856F7B" w:rsidP="00AB5935">
      <w:pPr>
        <w:keepNext/>
        <w:keepLines/>
        <w:tabs>
          <w:tab w:val="left" w:pos="1702"/>
        </w:tabs>
        <w:jc w:val="both"/>
        <w:rPr>
          <w:rFonts w:ascii="Tahoma" w:hAnsi="Tahoma" w:cs="Tahoma"/>
        </w:rPr>
      </w:pPr>
    </w:p>
    <w:p w14:paraId="25F3C4C7" w14:textId="7D5E4013" w:rsidR="006C4C08" w:rsidRPr="00C8579C" w:rsidRDefault="001A0989" w:rsidP="00AB5935">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w:t>
      </w:r>
      <w:proofErr w:type="spellStart"/>
      <w:r w:rsidR="006C4C08" w:rsidRPr="00C8579C">
        <w:rPr>
          <w:rFonts w:ascii="Tahoma" w:hAnsi="Tahoma" w:cs="Tahoma"/>
        </w:rPr>
        <w:t>d.o.o</w:t>
      </w:r>
      <w:proofErr w:type="spellEnd"/>
      <w:r w:rsidR="006C4C08" w:rsidRPr="00C8579C">
        <w:rPr>
          <w:rFonts w:ascii="Tahoma" w:hAnsi="Tahoma" w:cs="Tahoma"/>
        </w:rPr>
        <w:t xml:space="preserve">., Verovškova ulica 70, 1000 Ljubljana, na podlagi pooblastila </w:t>
      </w:r>
      <w:r w:rsidR="00DA5931">
        <w:rPr>
          <w:rFonts w:ascii="Tahoma" w:hAnsi="Tahoma" w:cs="Tahoma"/>
        </w:rPr>
        <w:t>kupca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DB4E60">
        <w:rPr>
          <w:rFonts w:ascii="Tahoma" w:hAnsi="Tahoma" w:cs="Tahoma"/>
        </w:rPr>
        <w:t>VKS-</w:t>
      </w:r>
      <w:r w:rsidR="00200D3C">
        <w:rPr>
          <w:rFonts w:ascii="Tahoma" w:hAnsi="Tahoma" w:cs="Tahoma"/>
        </w:rPr>
        <w:t>67</w:t>
      </w:r>
      <w:r w:rsidR="00C9281E">
        <w:rPr>
          <w:rFonts w:ascii="Tahoma" w:hAnsi="Tahoma" w:cs="Tahoma"/>
        </w:rPr>
        <w:t>/2</w:t>
      </w:r>
      <w:r w:rsidR="00337ECA">
        <w:rPr>
          <w:rFonts w:ascii="Tahoma" w:hAnsi="Tahoma" w:cs="Tahoma"/>
        </w:rPr>
        <w:t>2</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200D3C">
        <w:rPr>
          <w:rFonts w:ascii="Tahoma" w:hAnsi="Tahoma" w:cs="Tahoma"/>
          <w:b/>
        </w:rPr>
        <w:t>VKS-67/22</w:t>
      </w:r>
      <w:r w:rsidR="00200D3C" w:rsidRPr="009E657F">
        <w:rPr>
          <w:rFonts w:ascii="Tahoma" w:hAnsi="Tahoma" w:cs="Tahoma"/>
          <w:b/>
        </w:rPr>
        <w:t xml:space="preserve"> Dobava nadomestnih delov in servisiranje tovornih vozil in delovnih strojev</w:t>
      </w:r>
      <w:r w:rsidR="004C4AF8">
        <w:rPr>
          <w:rFonts w:ascii="Tahoma" w:hAnsi="Tahoma" w:cs="Tahoma"/>
          <w:b/>
        </w:rPr>
        <w:t>«,</w:t>
      </w:r>
      <w:r w:rsidR="007D31D4" w:rsidRPr="00C8579C">
        <w:rPr>
          <w:rFonts w:ascii="Tahoma" w:hAnsi="Tahoma" w:cs="Tahoma"/>
        </w:rPr>
        <w:t xml:space="preserve"> </w:t>
      </w:r>
      <w:r w:rsidR="006C4C08" w:rsidRPr="00C8579C">
        <w:rPr>
          <w:rFonts w:ascii="Tahoma" w:hAnsi="Tahoma" w:cs="Tahoma"/>
        </w:rPr>
        <w:t xml:space="preserve">v katerem je </w:t>
      </w:r>
      <w:r w:rsidR="00DA5931">
        <w:rPr>
          <w:rFonts w:ascii="Tahoma" w:hAnsi="Tahoma" w:cs="Tahoma"/>
        </w:rPr>
        <w:t>kupec</w:t>
      </w:r>
      <w:r w:rsidRPr="00C8579C">
        <w:rPr>
          <w:rFonts w:ascii="Tahoma" w:hAnsi="Tahoma" w:cs="Tahoma"/>
        </w:rPr>
        <w:t xml:space="preserve"> </w:t>
      </w:r>
      <w:r w:rsidR="00DA5931">
        <w:rPr>
          <w:rFonts w:ascii="Tahoma" w:hAnsi="Tahoma" w:cs="Tahoma"/>
        </w:rPr>
        <w:t>prodajalca</w:t>
      </w:r>
      <w:r w:rsidRPr="00C8579C">
        <w:rPr>
          <w:rFonts w:ascii="Tahoma" w:hAnsi="Tahoma" w:cs="Tahoma"/>
        </w:rPr>
        <w:t xml:space="preserve">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Pr>
          <w:rFonts w:ascii="Tahoma" w:hAnsi="Tahoma" w:cs="Tahoma"/>
        </w:rPr>
        <w:t>VKS-</w:t>
      </w:r>
      <w:r w:rsidR="00200D3C">
        <w:rPr>
          <w:rFonts w:ascii="Tahoma" w:hAnsi="Tahoma" w:cs="Tahoma"/>
        </w:rPr>
        <w:t>67</w:t>
      </w:r>
      <w:r w:rsidR="007D31D4">
        <w:rPr>
          <w:rFonts w:ascii="Tahoma" w:hAnsi="Tahoma" w:cs="Tahoma"/>
        </w:rPr>
        <w:t>/2</w:t>
      </w:r>
      <w:r w:rsidR="00337ECA">
        <w:rPr>
          <w:rFonts w:ascii="Tahoma" w:hAnsi="Tahoma" w:cs="Tahoma"/>
        </w:rPr>
        <w:t>2</w:t>
      </w:r>
      <w:r w:rsidR="006C4C08" w:rsidRPr="00C8579C">
        <w:rPr>
          <w:rFonts w:ascii="Tahoma" w:hAnsi="Tahoma" w:cs="Tahoma"/>
        </w:rPr>
        <w:t>.</w:t>
      </w:r>
      <w:r w:rsidR="00200D3C">
        <w:rPr>
          <w:rFonts w:ascii="Tahoma" w:hAnsi="Tahoma" w:cs="Tahoma"/>
        </w:rPr>
        <w:t xml:space="preserve"> Dobave, ki so predmet tega okvirnega sporazuma, se morajo izvajati v skladu z vso veljavno zakonodajo s področja predmeta tega okvirnega sporazuma.</w:t>
      </w:r>
    </w:p>
    <w:p w14:paraId="13D0CB3B" w14:textId="78BDFE89" w:rsidR="003F21DD" w:rsidRDefault="003F21DD" w:rsidP="00AB5935">
      <w:pPr>
        <w:pStyle w:val="Telobesedila"/>
        <w:keepNext/>
        <w:keepLines/>
        <w:widowControl/>
        <w:rPr>
          <w:rFonts w:ascii="Tahoma" w:hAnsi="Tahoma" w:cs="Tahoma"/>
          <w:b w:val="0"/>
          <w:lang w:val="sl-SI"/>
        </w:rPr>
      </w:pPr>
    </w:p>
    <w:p w14:paraId="2BDAD7F0" w14:textId="017EE001" w:rsidR="00DA5931" w:rsidRDefault="00DA5931" w:rsidP="00AB5935">
      <w:pPr>
        <w:pStyle w:val="Telobesedila"/>
        <w:keepNext/>
        <w:keepLines/>
        <w:widowControl/>
        <w:rPr>
          <w:rFonts w:ascii="Tahoma" w:hAnsi="Tahoma" w:cs="Tahoma"/>
          <w:b w:val="0"/>
          <w:lang w:val="sl-SI"/>
        </w:rPr>
      </w:pPr>
    </w:p>
    <w:p w14:paraId="7B643D22" w14:textId="4DBC5117" w:rsidR="00DA5931" w:rsidRDefault="00DA5931" w:rsidP="00AB5935">
      <w:pPr>
        <w:pStyle w:val="Telobesedila"/>
        <w:keepNext/>
        <w:keepLines/>
        <w:widowControl/>
        <w:rPr>
          <w:rFonts w:ascii="Tahoma" w:hAnsi="Tahoma" w:cs="Tahoma"/>
          <w:b w:val="0"/>
          <w:lang w:val="sl-SI"/>
        </w:rPr>
      </w:pPr>
    </w:p>
    <w:p w14:paraId="4C7FB72C" w14:textId="5E2613AE" w:rsidR="00DA5931" w:rsidRDefault="00DA5931" w:rsidP="00AB5935">
      <w:pPr>
        <w:pStyle w:val="Telobesedila"/>
        <w:keepNext/>
        <w:keepLines/>
        <w:widowControl/>
        <w:rPr>
          <w:rFonts w:ascii="Tahoma" w:hAnsi="Tahoma" w:cs="Tahoma"/>
          <w:b w:val="0"/>
          <w:lang w:val="sl-SI"/>
        </w:rPr>
      </w:pPr>
    </w:p>
    <w:p w14:paraId="75CDE774" w14:textId="04D11A1B" w:rsidR="00DA5931" w:rsidRDefault="00DA5931" w:rsidP="00AB5935">
      <w:pPr>
        <w:pStyle w:val="Telobesedila"/>
        <w:keepNext/>
        <w:keepLines/>
        <w:widowControl/>
        <w:rPr>
          <w:rFonts w:ascii="Tahoma" w:hAnsi="Tahoma" w:cs="Tahoma"/>
          <w:b w:val="0"/>
          <w:lang w:val="sl-SI"/>
        </w:rPr>
      </w:pPr>
    </w:p>
    <w:p w14:paraId="64E32345" w14:textId="77777777" w:rsidR="00DA5931" w:rsidRDefault="00DA5931" w:rsidP="00AB5935">
      <w:pPr>
        <w:pStyle w:val="Telobesedila"/>
        <w:keepNext/>
        <w:keepLines/>
        <w:widowControl/>
        <w:rPr>
          <w:rFonts w:ascii="Tahoma" w:hAnsi="Tahoma" w:cs="Tahoma"/>
          <w:b w:val="0"/>
          <w:lang w:val="sl-SI"/>
        </w:rPr>
      </w:pPr>
    </w:p>
    <w:p w14:paraId="582A62AF" w14:textId="77777777" w:rsidR="00DA5931" w:rsidRPr="00C8579C" w:rsidRDefault="00DA5931"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632D7A0D" w14:textId="77777777" w:rsidR="00DA5931" w:rsidRPr="00C8579C" w:rsidRDefault="00DA5931" w:rsidP="00AB5935">
      <w:pPr>
        <w:pStyle w:val="Telobesedila"/>
        <w:keepNext/>
        <w:keepLines/>
        <w:widowControl/>
        <w:rPr>
          <w:rFonts w:ascii="Tahoma" w:hAnsi="Tahoma" w:cs="Tahoma"/>
          <w:b w:val="0"/>
          <w:lang w:val="sl-SI"/>
        </w:rPr>
      </w:pPr>
    </w:p>
    <w:p w14:paraId="77DBC4A6" w14:textId="16899E14" w:rsidR="00200D3C" w:rsidRDefault="001A0989" w:rsidP="00AB5935">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pogojem iz </w:t>
      </w:r>
      <w:r w:rsidR="003E21FA" w:rsidRPr="003E21FA">
        <w:rPr>
          <w:rFonts w:ascii="Tahoma" w:hAnsi="Tahoma" w:cs="Tahoma"/>
          <w:b w:val="0"/>
          <w:lang w:val="sl-SI"/>
        </w:rPr>
        <w:t>3</w:t>
      </w:r>
      <w:r w:rsidR="00E13D35">
        <w:rPr>
          <w:rFonts w:ascii="Tahoma" w:hAnsi="Tahoma" w:cs="Tahoma"/>
          <w:b w:val="0"/>
          <w:lang w:val="sl-SI"/>
        </w:rPr>
        <w:t>9</w:t>
      </w:r>
      <w:r w:rsidRPr="003E21FA">
        <w:rPr>
          <w:rFonts w:ascii="Tahoma" w:hAnsi="Tahoma" w:cs="Tahoma"/>
          <w:b w:val="0"/>
          <w:lang w:val="sl-SI"/>
        </w:rPr>
        <w:t>.</w:t>
      </w:r>
      <w:r w:rsidRPr="00C8579C">
        <w:rPr>
          <w:rFonts w:ascii="Tahoma" w:hAnsi="Tahoma" w:cs="Tahoma"/>
          <w:b w:val="0"/>
          <w:lang w:val="sl-SI"/>
        </w:rPr>
        <w:t xml:space="preserve"> člena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337ECA" w:rsidRPr="003262F3">
        <w:rPr>
          <w:rFonts w:ascii="Tahoma" w:hAnsi="Tahoma" w:cs="Tahoma"/>
          <w:b w:val="0"/>
          <w:lang w:val="sl-SI"/>
        </w:rPr>
        <w:t>štiriindvajset</w:t>
      </w:r>
      <w:r w:rsidR="0075155A" w:rsidRPr="003262F3">
        <w:rPr>
          <w:rFonts w:ascii="Tahoma" w:hAnsi="Tahoma" w:cs="Tahoma"/>
          <w:b w:val="0"/>
          <w:lang w:val="sl-SI"/>
        </w:rPr>
        <w:t xml:space="preserve"> </w:t>
      </w:r>
      <w:r w:rsidR="00D04873" w:rsidRPr="003262F3">
        <w:rPr>
          <w:rFonts w:ascii="Tahoma" w:hAnsi="Tahoma" w:cs="Tahoma"/>
          <w:b w:val="0"/>
          <w:lang w:val="sl-SI"/>
        </w:rPr>
        <w:t>(</w:t>
      </w:r>
      <w:r w:rsidR="00337ECA" w:rsidRPr="003262F3">
        <w:rPr>
          <w:rFonts w:ascii="Tahoma" w:hAnsi="Tahoma" w:cs="Tahoma"/>
          <w:b w:val="0"/>
          <w:lang w:val="sl-SI"/>
        </w:rPr>
        <w:t>24</w:t>
      </w:r>
      <w:r w:rsidR="00D04873" w:rsidRPr="003262F3">
        <w:rPr>
          <w:rFonts w:ascii="Tahoma" w:hAnsi="Tahoma" w:cs="Tahoma"/>
          <w:b w:val="0"/>
          <w:lang w:val="sl-SI"/>
        </w:rPr>
        <w:t>)</w:t>
      </w:r>
      <w:r w:rsidR="00D04873" w:rsidRPr="00C8579C">
        <w:rPr>
          <w:rFonts w:ascii="Tahoma" w:hAnsi="Tahoma" w:cs="Tahoma"/>
          <w:b w:val="0"/>
          <w:lang w:val="sl-SI"/>
        </w:rPr>
        <w:t xml:space="preserve">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w:t>
      </w:r>
      <w:r w:rsidR="000074B6" w:rsidRPr="00AD102C">
        <w:rPr>
          <w:rFonts w:ascii="Tahoma" w:hAnsi="Tahoma" w:cs="Tahoma"/>
          <w:b w:val="0"/>
          <w:lang w:val="sl-SI"/>
        </w:rPr>
        <w:t>odstavku</w:t>
      </w:r>
      <w:r w:rsidRPr="00AD102C">
        <w:rPr>
          <w:rFonts w:ascii="Tahoma" w:hAnsi="Tahoma" w:cs="Tahoma"/>
          <w:b w:val="0"/>
          <w:lang w:val="sl-SI"/>
        </w:rPr>
        <w:t xml:space="preserve"> </w:t>
      </w:r>
      <w:r w:rsidR="00200D3C" w:rsidRPr="00AD102C">
        <w:rPr>
          <w:rFonts w:ascii="Tahoma" w:hAnsi="Tahoma" w:cs="Tahoma"/>
          <w:b w:val="0"/>
          <w:lang w:val="sl-SI"/>
        </w:rPr>
        <w:t>5</w:t>
      </w:r>
      <w:r w:rsidRPr="00AD102C">
        <w:rPr>
          <w:rFonts w:ascii="Tahoma" w:hAnsi="Tahoma" w:cs="Tahoma"/>
          <w:b w:val="0"/>
          <w:lang w:val="sl-SI"/>
        </w:rPr>
        <w:t>.</w:t>
      </w:r>
      <w:r w:rsidRPr="00C8579C">
        <w:rPr>
          <w:rFonts w:ascii="Tahoma" w:hAnsi="Tahoma" w:cs="Tahoma"/>
          <w:b w:val="0"/>
          <w:lang w:val="sl-SI"/>
        </w:rPr>
        <w:t xml:space="preserve">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6DA84E28" w14:textId="77777777" w:rsidR="00DA5931" w:rsidRPr="00C8579C" w:rsidRDefault="00DA5931" w:rsidP="00AB5935">
      <w:pPr>
        <w:pStyle w:val="Telobesedila"/>
        <w:keepNext/>
        <w:keepLines/>
        <w:widowControl/>
        <w:rPr>
          <w:rFonts w:ascii="Tahoma" w:hAnsi="Tahoma" w:cs="Tahoma"/>
          <w:b w:val="0"/>
          <w:lang w:val="sl-SI"/>
        </w:rPr>
      </w:pPr>
    </w:p>
    <w:p w14:paraId="2436C3B2" w14:textId="77777777" w:rsidR="0067582A" w:rsidRPr="00C8579C" w:rsidRDefault="00C03DC3"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w:t>
      </w:r>
      <w:r w:rsidR="001A0989" w:rsidRPr="00E75C24">
        <w:rPr>
          <w:rFonts w:ascii="Tahoma" w:hAnsi="Tahoma" w:cs="Tahoma"/>
          <w:b/>
        </w:rPr>
        <w:t>AZUMA</w:t>
      </w:r>
    </w:p>
    <w:p w14:paraId="63FE4081" w14:textId="77777777" w:rsidR="0067582A" w:rsidRPr="00C8579C" w:rsidRDefault="0067582A" w:rsidP="00AB5935">
      <w:pPr>
        <w:keepNext/>
        <w:keepLines/>
        <w:tabs>
          <w:tab w:val="left" w:pos="1080"/>
          <w:tab w:val="left" w:pos="1702"/>
        </w:tabs>
        <w:ind w:left="360"/>
        <w:jc w:val="both"/>
        <w:rPr>
          <w:rFonts w:ascii="Tahoma" w:hAnsi="Tahoma" w:cs="Tahoma"/>
          <w:b/>
        </w:rPr>
      </w:pPr>
    </w:p>
    <w:p w14:paraId="2BFD8196" w14:textId="77777777" w:rsidR="00764D21" w:rsidRPr="00C8579C" w:rsidRDefault="0067582A"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7612079" w14:textId="77777777" w:rsidR="00E47488" w:rsidRPr="00C8579C" w:rsidRDefault="00E47488" w:rsidP="00AB5935">
      <w:pPr>
        <w:keepNext/>
        <w:keepLines/>
        <w:tabs>
          <w:tab w:val="left" w:pos="1702"/>
        </w:tabs>
        <w:jc w:val="both"/>
        <w:rPr>
          <w:rFonts w:ascii="Tahoma" w:hAnsi="Tahoma" w:cs="Tahoma"/>
        </w:rPr>
      </w:pPr>
    </w:p>
    <w:p w14:paraId="707720C6" w14:textId="4883B73D" w:rsidR="00DA5931" w:rsidRPr="00DA5931" w:rsidRDefault="00DA5931" w:rsidP="00AB5935">
      <w:pPr>
        <w:keepNext/>
        <w:keepLines/>
        <w:jc w:val="both"/>
        <w:rPr>
          <w:rFonts w:ascii="Tahoma" w:hAnsi="Tahoma" w:cs="Tahoma"/>
        </w:rPr>
      </w:pPr>
      <w:r w:rsidRPr="00DA5931">
        <w:rPr>
          <w:rFonts w:ascii="Tahoma" w:hAnsi="Tahoma" w:cs="Tahoma"/>
        </w:rPr>
        <w:t>Predmet okvirnega sporazuma so stalne dobave nadomestnih delov iz sklopa št._____:______________________</w:t>
      </w:r>
      <w:r w:rsidR="003B5015">
        <w:rPr>
          <w:rFonts w:ascii="Tahoma" w:hAnsi="Tahoma" w:cs="Tahoma"/>
        </w:rPr>
        <w:t xml:space="preserve"> (v nadaljevanju tudi: blago)</w:t>
      </w:r>
      <w:r w:rsidRPr="00DA5931">
        <w:rPr>
          <w:rFonts w:ascii="Tahoma" w:hAnsi="Tahoma" w:cs="Tahoma"/>
        </w:rPr>
        <w:t xml:space="preserve">, ki jih kupec po obsegu in časovno ne more vnaprej določiti. Količine in vrste blaga, navedene v </w:t>
      </w:r>
      <w:r w:rsidR="00E13D35">
        <w:rPr>
          <w:rFonts w:ascii="Tahoma" w:hAnsi="Tahoma" w:cs="Tahoma"/>
        </w:rPr>
        <w:t xml:space="preserve">ponudbenem </w:t>
      </w:r>
      <w:r w:rsidRPr="00DA5931">
        <w:rPr>
          <w:rFonts w:ascii="Tahoma" w:hAnsi="Tahoma" w:cs="Tahoma"/>
        </w:rPr>
        <w:t>predračunu prodajalca</w:t>
      </w:r>
      <w:r w:rsidR="00E13D35" w:rsidRPr="00E13D35">
        <w:rPr>
          <w:rFonts w:ascii="Tahoma" w:hAnsi="Tahoma" w:cs="Tahoma"/>
        </w:rPr>
        <w:t xml:space="preserve"> št.________ z dne ___________________</w:t>
      </w:r>
      <w:r w:rsidRPr="00DA5931">
        <w:rPr>
          <w:rFonts w:ascii="Tahoma" w:hAnsi="Tahoma" w:cs="Tahoma"/>
        </w:rPr>
        <w:t>, so okvirne in za kupca niso obvezujoče.</w:t>
      </w:r>
    </w:p>
    <w:p w14:paraId="2531453E" w14:textId="77777777" w:rsidR="00DA5931" w:rsidRPr="00DA5931" w:rsidRDefault="00DA5931" w:rsidP="00AB5935">
      <w:pPr>
        <w:keepNext/>
        <w:keepLines/>
        <w:jc w:val="both"/>
        <w:rPr>
          <w:rFonts w:ascii="Tahoma" w:hAnsi="Tahoma" w:cs="Tahoma"/>
        </w:rPr>
      </w:pPr>
    </w:p>
    <w:p w14:paraId="6E3A11FE" w14:textId="3F38305E" w:rsidR="00DA5931" w:rsidRPr="00DA5931" w:rsidRDefault="00DA5931" w:rsidP="00AB5935">
      <w:pPr>
        <w:keepNext/>
        <w:keepLines/>
        <w:jc w:val="both"/>
        <w:rPr>
          <w:rFonts w:ascii="Tahoma" w:hAnsi="Tahoma" w:cs="Tahoma"/>
        </w:rPr>
      </w:pPr>
      <w:r w:rsidRPr="00DA5931">
        <w:rPr>
          <w:rFonts w:ascii="Tahoma" w:hAnsi="Tahoma" w:cs="Tahoma"/>
        </w:rPr>
        <w:t>Opredelitev in opis predmeta tega okvirnega sporazuma je razviden iz ponudbenega predračuna prodajalca št.________ z dne ___________________</w:t>
      </w:r>
      <w:r w:rsidR="003B5015">
        <w:rPr>
          <w:rFonts w:ascii="Tahoma" w:hAnsi="Tahoma" w:cs="Tahoma"/>
        </w:rPr>
        <w:t xml:space="preserve"> (v nadaljevanju: ponudbeni predračun)</w:t>
      </w:r>
      <w:r w:rsidRPr="00DA5931">
        <w:rPr>
          <w:rFonts w:ascii="Tahoma" w:hAnsi="Tahoma" w:cs="Tahoma"/>
        </w:rPr>
        <w:t>, ki je</w:t>
      </w:r>
      <w:r w:rsidR="003B5015">
        <w:rPr>
          <w:rFonts w:ascii="Tahoma" w:hAnsi="Tahoma" w:cs="Tahoma"/>
        </w:rPr>
        <w:t xml:space="preserve"> priloga in</w:t>
      </w:r>
      <w:r w:rsidRPr="00DA5931">
        <w:rPr>
          <w:rFonts w:ascii="Tahoma" w:hAnsi="Tahoma" w:cs="Tahoma"/>
        </w:rPr>
        <w:t xml:space="preserve"> sestavni del tega okvirnega sporazuma. </w:t>
      </w:r>
    </w:p>
    <w:p w14:paraId="44D13F80" w14:textId="77777777" w:rsidR="00DA5931" w:rsidRPr="00DA5931" w:rsidRDefault="00DA5931" w:rsidP="00AB5935">
      <w:pPr>
        <w:keepNext/>
        <w:keepLines/>
        <w:jc w:val="both"/>
        <w:rPr>
          <w:rFonts w:ascii="Tahoma" w:hAnsi="Tahoma" w:cs="Tahoma"/>
        </w:rPr>
      </w:pPr>
    </w:p>
    <w:p w14:paraId="2A7DDFA7" w14:textId="77777777" w:rsidR="00DA5931" w:rsidRPr="00DA5931" w:rsidRDefault="00DA5931" w:rsidP="00AB5935">
      <w:pPr>
        <w:keepNext/>
        <w:keepLines/>
        <w:jc w:val="both"/>
        <w:rPr>
          <w:rFonts w:ascii="Tahoma" w:hAnsi="Tahoma" w:cs="Tahoma"/>
        </w:rPr>
      </w:pPr>
      <w:r w:rsidRPr="00DA5931">
        <w:rPr>
          <w:rFonts w:ascii="Tahoma" w:hAnsi="Tahoma" w:cs="Tahoma"/>
        </w:rPr>
        <w:t>Okvirne količine predmeta okvirnega sporazuma, navedene v posamezni postavki ponudbenega predračuna, so količine, ki jih bo kupec predvidoma potreboval v obdobju veljavnosti okvirnega sporazuma in so odvisne od dejanskih potreb kupca.</w:t>
      </w:r>
    </w:p>
    <w:p w14:paraId="39F9CE74" w14:textId="77777777" w:rsidR="00DA5931" w:rsidRPr="00DA5931" w:rsidRDefault="00DA5931" w:rsidP="00AB5935">
      <w:pPr>
        <w:keepNext/>
        <w:keepLines/>
        <w:jc w:val="both"/>
        <w:rPr>
          <w:rFonts w:ascii="Tahoma" w:hAnsi="Tahoma" w:cs="Tahoma"/>
        </w:rPr>
      </w:pPr>
    </w:p>
    <w:p w14:paraId="3F72083D" w14:textId="0D563A33" w:rsidR="00DA5931" w:rsidRPr="00DA5931" w:rsidRDefault="00DA5931" w:rsidP="00AB5935">
      <w:pPr>
        <w:keepNext/>
        <w:keepLines/>
        <w:jc w:val="both"/>
        <w:rPr>
          <w:rFonts w:ascii="Tahoma" w:hAnsi="Tahoma" w:cs="Tahoma"/>
        </w:rPr>
      </w:pPr>
      <w:r w:rsidRPr="00DA5931">
        <w:rPr>
          <w:rFonts w:ascii="Tahoma" w:hAnsi="Tahoma" w:cs="Tahoma"/>
        </w:rPr>
        <w:t>Kupec in prodajalec se izrecno dogovorita, da bo kupec v obdobju veljavnosti tega okvirnega sporazuma kupoval le blago, ki ga bo dejansko potreboval in za katerega bo imel zagotovljena finančna sredstva.</w:t>
      </w:r>
    </w:p>
    <w:p w14:paraId="14B2ECAC" w14:textId="77777777" w:rsidR="00DA5931" w:rsidRPr="00DA5931" w:rsidRDefault="00DA5931" w:rsidP="00AB5935">
      <w:pPr>
        <w:keepNext/>
        <w:keepLines/>
        <w:jc w:val="both"/>
        <w:rPr>
          <w:rFonts w:ascii="Tahoma" w:hAnsi="Tahoma" w:cs="Tahoma"/>
        </w:rPr>
      </w:pPr>
    </w:p>
    <w:p w14:paraId="2F2E342A" w14:textId="077C235C" w:rsidR="00DA5931" w:rsidRPr="00DA5931" w:rsidRDefault="00DA5931" w:rsidP="00AB5935">
      <w:pPr>
        <w:keepNext/>
        <w:keepLines/>
        <w:jc w:val="both"/>
        <w:rPr>
          <w:rFonts w:ascii="Tahoma" w:hAnsi="Tahoma" w:cs="Tahoma"/>
        </w:rPr>
      </w:pPr>
      <w:r w:rsidRPr="00DA5931">
        <w:rPr>
          <w:rFonts w:ascii="Tahoma" w:hAnsi="Tahoma" w:cs="Tahoma"/>
        </w:rPr>
        <w:t>Kupec je prost zaveze oddaje naročila, če oceni, da v prihodnje ne potrebuje blaga, k</w:t>
      </w:r>
      <w:r w:rsidR="003B5015">
        <w:rPr>
          <w:rFonts w:ascii="Tahoma" w:hAnsi="Tahoma" w:cs="Tahoma"/>
        </w:rPr>
        <w:t>aterega</w:t>
      </w:r>
      <w:r w:rsidRPr="00DA5931">
        <w:rPr>
          <w:rFonts w:ascii="Tahoma" w:hAnsi="Tahoma" w:cs="Tahoma"/>
        </w:rPr>
        <w:t xml:space="preserve"> </w:t>
      </w:r>
      <w:r w:rsidR="003B5015">
        <w:rPr>
          <w:rFonts w:ascii="Tahoma" w:hAnsi="Tahoma" w:cs="Tahoma"/>
        </w:rPr>
        <w:t xml:space="preserve">dobava </w:t>
      </w:r>
      <w:r w:rsidRPr="00DA5931">
        <w:rPr>
          <w:rFonts w:ascii="Tahoma" w:hAnsi="Tahoma" w:cs="Tahoma"/>
        </w:rPr>
        <w:t xml:space="preserve">je predmet tega okvirnega sporazuma, brez kakršnekoli obveznosti do prodajalca. </w:t>
      </w:r>
    </w:p>
    <w:p w14:paraId="789822E3" w14:textId="5067CA81" w:rsidR="00555417" w:rsidRPr="00C8579C" w:rsidRDefault="00555417" w:rsidP="00AB5935">
      <w:pPr>
        <w:keepNext/>
        <w:keepLines/>
        <w:tabs>
          <w:tab w:val="left" w:pos="1080"/>
        </w:tabs>
        <w:jc w:val="both"/>
        <w:rPr>
          <w:rFonts w:ascii="Tahoma" w:hAnsi="Tahoma" w:cs="Tahoma"/>
          <w:b/>
        </w:rPr>
      </w:pPr>
    </w:p>
    <w:p w14:paraId="7F7F5586" w14:textId="1AC50EB2" w:rsidR="007B3CF9" w:rsidRDefault="00BE7072"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630109" w:rsidRPr="00C8579C">
        <w:rPr>
          <w:rFonts w:ascii="Tahoma" w:hAnsi="Tahoma" w:cs="Tahoma"/>
        </w:rPr>
        <w:t>len</w:t>
      </w:r>
    </w:p>
    <w:p w14:paraId="37621F0D" w14:textId="2D9826A8" w:rsidR="00BE7072" w:rsidRPr="00C8579C" w:rsidRDefault="00BE7072" w:rsidP="00AB5935">
      <w:pPr>
        <w:keepNext/>
        <w:keepLines/>
        <w:jc w:val="center"/>
        <w:rPr>
          <w:rFonts w:ascii="Tahoma" w:hAnsi="Tahoma" w:cs="Tahoma"/>
        </w:rPr>
      </w:pPr>
      <w:r>
        <w:rPr>
          <w:rFonts w:ascii="Tahoma" w:hAnsi="Tahoma" w:cs="Tahoma"/>
        </w:rPr>
        <w:t xml:space="preserve">(velja za sklope, ki zajemajo vzdrževanje </w:t>
      </w:r>
      <w:r w:rsidR="003B5015">
        <w:rPr>
          <w:rFonts w:ascii="Tahoma" w:hAnsi="Tahoma" w:cs="Tahoma"/>
        </w:rPr>
        <w:t xml:space="preserve">tovornih </w:t>
      </w:r>
      <w:r>
        <w:rPr>
          <w:rFonts w:ascii="Tahoma" w:hAnsi="Tahoma" w:cs="Tahoma"/>
        </w:rPr>
        <w:t xml:space="preserve">vozil – </w:t>
      </w:r>
      <w:r w:rsidR="003B5015">
        <w:rPr>
          <w:rFonts w:ascii="Tahoma" w:hAnsi="Tahoma" w:cs="Tahoma"/>
        </w:rPr>
        <w:t xml:space="preserve">delovnih </w:t>
      </w:r>
      <w:r>
        <w:rPr>
          <w:rFonts w:ascii="Tahoma" w:hAnsi="Tahoma" w:cs="Tahoma"/>
        </w:rPr>
        <w:t>strojev)</w:t>
      </w:r>
    </w:p>
    <w:p w14:paraId="5300E7A5" w14:textId="1CBF7160" w:rsidR="007B3CF9" w:rsidRDefault="007B3CF9" w:rsidP="00AB5935">
      <w:pPr>
        <w:keepNext/>
        <w:keepLines/>
        <w:jc w:val="both"/>
        <w:rPr>
          <w:rFonts w:ascii="Tahoma" w:hAnsi="Tahoma" w:cs="Tahoma"/>
        </w:rPr>
      </w:pPr>
    </w:p>
    <w:p w14:paraId="761EB80E" w14:textId="06BE5942" w:rsidR="00BE7072" w:rsidRPr="00BE7072" w:rsidRDefault="00BE7072" w:rsidP="00AB5935">
      <w:pPr>
        <w:keepNext/>
        <w:keepLines/>
        <w:jc w:val="both"/>
        <w:rPr>
          <w:rFonts w:ascii="Tahoma" w:hAnsi="Tahoma" w:cs="Tahoma"/>
        </w:rPr>
      </w:pPr>
      <w:r w:rsidRPr="00BE7072">
        <w:rPr>
          <w:rFonts w:ascii="Tahoma" w:hAnsi="Tahoma" w:cs="Tahoma"/>
        </w:rPr>
        <w:t xml:space="preserve">Predmet okvirnega sporazuma zajema tudi redno vzdrževanje tovornih vozil – delovnih strojev, </w:t>
      </w:r>
      <w:r w:rsidR="003B5015">
        <w:rPr>
          <w:rFonts w:ascii="Tahoma" w:hAnsi="Tahoma" w:cs="Tahoma"/>
        </w:rPr>
        <w:t>vključno z zagotavljanjem nadomestnih delov in potrošnega materiala</w:t>
      </w:r>
      <w:r w:rsidRPr="00BE7072">
        <w:rPr>
          <w:rFonts w:ascii="Tahoma" w:hAnsi="Tahoma" w:cs="Tahoma"/>
        </w:rPr>
        <w:t>.  V tem primeru bo prodajalec kupcu obračunaval nadomestne dele in potrošni material po cenah</w:t>
      </w:r>
      <w:r w:rsidR="003B5015">
        <w:rPr>
          <w:rFonts w:ascii="Tahoma" w:hAnsi="Tahoma" w:cs="Tahoma"/>
        </w:rPr>
        <w:t>,</w:t>
      </w:r>
      <w:r w:rsidRPr="00BE7072">
        <w:rPr>
          <w:rFonts w:ascii="Tahoma" w:hAnsi="Tahoma" w:cs="Tahoma"/>
        </w:rPr>
        <w:t xml:space="preserve"> navedenih v ponudbenem predračunu oziroma bo kupcu zagotavljal popust, naveden v ponudbi prodajalca št.________ z dne ______________, ki je </w:t>
      </w:r>
      <w:r w:rsidR="003B5015">
        <w:rPr>
          <w:rFonts w:ascii="Tahoma" w:hAnsi="Tahoma" w:cs="Tahoma"/>
        </w:rPr>
        <w:t xml:space="preserve">priloga in </w:t>
      </w:r>
      <w:r w:rsidRPr="00BE7072">
        <w:rPr>
          <w:rFonts w:ascii="Tahoma" w:hAnsi="Tahoma" w:cs="Tahoma"/>
        </w:rPr>
        <w:t>sestavni del tega okvirnega sporazuma.</w:t>
      </w:r>
    </w:p>
    <w:p w14:paraId="1387DD36" w14:textId="77777777" w:rsidR="00BE7072" w:rsidRPr="00BE7072" w:rsidRDefault="00BE7072" w:rsidP="00AB5935">
      <w:pPr>
        <w:keepNext/>
        <w:keepLines/>
        <w:jc w:val="both"/>
        <w:rPr>
          <w:rFonts w:ascii="Tahoma" w:hAnsi="Tahoma" w:cs="Tahoma"/>
        </w:rPr>
      </w:pPr>
    </w:p>
    <w:p w14:paraId="5E3E184A" w14:textId="77777777" w:rsidR="00BE7072" w:rsidRPr="00BE7072" w:rsidRDefault="00BE7072" w:rsidP="00AB5935">
      <w:pPr>
        <w:keepNext/>
        <w:keepLines/>
        <w:jc w:val="both"/>
        <w:rPr>
          <w:rFonts w:ascii="Tahoma" w:hAnsi="Tahoma" w:cs="Tahoma"/>
        </w:rPr>
      </w:pPr>
      <w:r w:rsidRPr="00BE7072">
        <w:rPr>
          <w:rFonts w:ascii="Tahoma" w:hAnsi="Tahoma" w:cs="Tahoma"/>
        </w:rPr>
        <w:t xml:space="preserve">Prodajalec bo redno vzdrževanje tovornih vozil – delovnih strojev, izvajal na naslednji lokaciji: </w:t>
      </w:r>
    </w:p>
    <w:p w14:paraId="0F36A727" w14:textId="77777777" w:rsidR="00BE7072" w:rsidRPr="00BE7072" w:rsidRDefault="00BE7072" w:rsidP="00AB5935">
      <w:pPr>
        <w:keepNext/>
        <w:keepLines/>
        <w:numPr>
          <w:ilvl w:val="0"/>
          <w:numId w:val="5"/>
        </w:numPr>
        <w:jc w:val="both"/>
        <w:rPr>
          <w:rFonts w:ascii="Tahoma" w:hAnsi="Tahoma" w:cs="Tahoma"/>
        </w:rPr>
      </w:pPr>
      <w:r w:rsidRPr="00BE7072">
        <w:rPr>
          <w:rFonts w:ascii="Tahoma" w:hAnsi="Tahoma" w:cs="Tahoma"/>
        </w:rPr>
        <w:t>_______________________________________________________.</w:t>
      </w:r>
    </w:p>
    <w:p w14:paraId="3EB73598" w14:textId="77777777" w:rsidR="00BE7072" w:rsidRPr="00BE7072" w:rsidRDefault="00BE7072" w:rsidP="00AB5935">
      <w:pPr>
        <w:keepNext/>
        <w:keepLines/>
        <w:jc w:val="both"/>
        <w:rPr>
          <w:rFonts w:ascii="Tahoma" w:hAnsi="Tahoma" w:cs="Tahoma"/>
        </w:rPr>
      </w:pPr>
    </w:p>
    <w:p w14:paraId="158FEB6D" w14:textId="65FFDFEC" w:rsidR="00BE7072" w:rsidRDefault="00BE7072" w:rsidP="00AB5935">
      <w:pPr>
        <w:keepNext/>
        <w:keepLines/>
        <w:jc w:val="both"/>
        <w:rPr>
          <w:rFonts w:ascii="Tahoma" w:hAnsi="Tahoma" w:cs="Tahoma"/>
        </w:rPr>
      </w:pPr>
      <w:r w:rsidRPr="00BE7072">
        <w:rPr>
          <w:rFonts w:ascii="Tahoma" w:hAnsi="Tahoma" w:cs="Tahoma"/>
        </w:rPr>
        <w:t xml:space="preserve">Prodajalec se obvezuje izvajati storitve rednega vzdrževanja </w:t>
      </w:r>
      <w:r w:rsidR="003B5015">
        <w:rPr>
          <w:rFonts w:ascii="Tahoma" w:hAnsi="Tahoma" w:cs="Tahoma"/>
        </w:rPr>
        <w:t xml:space="preserve">tovornih </w:t>
      </w:r>
      <w:r w:rsidRPr="00BE7072">
        <w:rPr>
          <w:rFonts w:ascii="Tahoma" w:hAnsi="Tahoma" w:cs="Tahoma"/>
        </w:rPr>
        <w:t xml:space="preserve">vozil – </w:t>
      </w:r>
      <w:r w:rsidR="003B5015">
        <w:rPr>
          <w:rFonts w:ascii="Tahoma" w:hAnsi="Tahoma" w:cs="Tahoma"/>
        </w:rPr>
        <w:t xml:space="preserve">delovnih </w:t>
      </w:r>
      <w:r w:rsidRPr="00BE7072">
        <w:rPr>
          <w:rFonts w:ascii="Tahoma" w:hAnsi="Tahoma" w:cs="Tahoma"/>
        </w:rPr>
        <w:t>strojev v skladu z  navodili – smernicami pro</w:t>
      </w:r>
      <w:r w:rsidR="00355379">
        <w:rPr>
          <w:rFonts w:ascii="Tahoma" w:hAnsi="Tahoma" w:cs="Tahoma"/>
        </w:rPr>
        <w:t>izv</w:t>
      </w:r>
      <w:r w:rsidR="00680C5A">
        <w:rPr>
          <w:rFonts w:ascii="Tahoma" w:hAnsi="Tahoma" w:cs="Tahoma"/>
        </w:rPr>
        <w:t>ajalca</w:t>
      </w:r>
      <w:r w:rsidRPr="00BE7072">
        <w:rPr>
          <w:rFonts w:ascii="Tahoma" w:hAnsi="Tahoma" w:cs="Tahoma"/>
        </w:rPr>
        <w:t xml:space="preserve"> </w:t>
      </w:r>
      <w:r w:rsidR="003B5015">
        <w:rPr>
          <w:rFonts w:ascii="Tahoma" w:hAnsi="Tahoma" w:cs="Tahoma"/>
        </w:rPr>
        <w:t xml:space="preserve">tovornih </w:t>
      </w:r>
      <w:r w:rsidRPr="00BE7072">
        <w:rPr>
          <w:rFonts w:ascii="Tahoma" w:hAnsi="Tahoma" w:cs="Tahoma"/>
        </w:rPr>
        <w:t>vozil</w:t>
      </w:r>
      <w:r w:rsidR="003B5015">
        <w:rPr>
          <w:rFonts w:ascii="Tahoma" w:hAnsi="Tahoma" w:cs="Tahoma"/>
        </w:rPr>
        <w:t>/delovnih strojev</w:t>
      </w:r>
      <w:r w:rsidRPr="00BE7072">
        <w:rPr>
          <w:rFonts w:ascii="Tahoma" w:hAnsi="Tahoma" w:cs="Tahoma"/>
        </w:rPr>
        <w:t xml:space="preserve">, v katerih so med drugim navedene točke, ki so priznane </w:t>
      </w:r>
      <w:r w:rsidR="00355379">
        <w:rPr>
          <w:rFonts w:ascii="Tahoma" w:hAnsi="Tahoma" w:cs="Tahoma"/>
        </w:rPr>
        <w:t>izvajalcu</w:t>
      </w:r>
      <w:r w:rsidRPr="00BE7072">
        <w:rPr>
          <w:rFonts w:ascii="Tahoma" w:hAnsi="Tahoma" w:cs="Tahoma"/>
        </w:rPr>
        <w:t xml:space="preserve"> (prodajalcu)  za izvedbo posamezne vrste storitve, podrobno opredeljena težavnost posameznih del, ki jih mora upoštevati pooblaščeni serviser (prodajalec) pri izvedbi storitev </w:t>
      </w:r>
      <w:r w:rsidR="003B5015">
        <w:rPr>
          <w:rFonts w:ascii="Tahoma" w:hAnsi="Tahoma" w:cs="Tahoma"/>
        </w:rPr>
        <w:t xml:space="preserve">rednega </w:t>
      </w:r>
      <w:r w:rsidRPr="00BE7072">
        <w:rPr>
          <w:rFonts w:ascii="Tahoma" w:hAnsi="Tahoma" w:cs="Tahoma"/>
        </w:rPr>
        <w:t>vzdrževanja.</w:t>
      </w:r>
    </w:p>
    <w:p w14:paraId="20E862CA" w14:textId="28648392" w:rsidR="00AB5935" w:rsidRDefault="00AB5935" w:rsidP="00AB5935">
      <w:pPr>
        <w:keepNext/>
        <w:keepLines/>
        <w:jc w:val="both"/>
        <w:rPr>
          <w:rFonts w:ascii="Tahoma" w:hAnsi="Tahoma" w:cs="Tahoma"/>
        </w:rPr>
      </w:pPr>
    </w:p>
    <w:p w14:paraId="31808D82" w14:textId="143AF9F4" w:rsidR="00AB5935" w:rsidRPr="00AB5935" w:rsidRDefault="00AB5935" w:rsidP="00AB5935">
      <w:pPr>
        <w:keepNext/>
        <w:keepLines/>
        <w:jc w:val="both"/>
        <w:rPr>
          <w:rFonts w:ascii="Tahoma" w:hAnsi="Tahoma" w:cs="Tahoma"/>
        </w:rPr>
      </w:pPr>
      <w:r w:rsidRPr="00AB5935">
        <w:rPr>
          <w:rFonts w:ascii="Tahoma" w:hAnsi="Tahoma" w:cs="Tahoma"/>
        </w:rPr>
        <w:lastRenderedPageBreak/>
        <w:t xml:space="preserve">Prodajalec se obvezuje izvajati storitve rednih vzdrževalnih servisov in vseh popravil tovornih vozil in delovnih strojev ter pri tem upoštevati priporočila, navodila in zahteve proizvajalca vozil, ki jih le ta predpisuje za redno vzdrževanje. Prodajalec se obvezuje izvajati storitve vzdrževanja </w:t>
      </w:r>
      <w:r w:rsidR="003B5015">
        <w:rPr>
          <w:rFonts w:ascii="Tahoma" w:hAnsi="Tahoma" w:cs="Tahoma"/>
        </w:rPr>
        <w:t xml:space="preserve">tovornih </w:t>
      </w:r>
      <w:r w:rsidRPr="00AB5935">
        <w:rPr>
          <w:rFonts w:ascii="Tahoma" w:hAnsi="Tahoma" w:cs="Tahoma"/>
        </w:rPr>
        <w:t xml:space="preserve">vozil – </w:t>
      </w:r>
      <w:r w:rsidR="003B5015">
        <w:rPr>
          <w:rFonts w:ascii="Tahoma" w:hAnsi="Tahoma" w:cs="Tahoma"/>
        </w:rPr>
        <w:t xml:space="preserve">delovnih </w:t>
      </w:r>
      <w:r w:rsidRPr="00AB5935">
        <w:rPr>
          <w:rFonts w:ascii="Tahoma" w:hAnsi="Tahoma" w:cs="Tahoma"/>
        </w:rPr>
        <w:t xml:space="preserve">strojev v skladu s standardi proizvajalca vozil, pri čemer mora izvajalec (prodajalec) poznati in upoštevati navodila proizvajalca </w:t>
      </w:r>
      <w:r w:rsidR="004F3406">
        <w:rPr>
          <w:rFonts w:ascii="Tahoma" w:hAnsi="Tahoma" w:cs="Tahoma"/>
        </w:rPr>
        <w:t xml:space="preserve">tovornih </w:t>
      </w:r>
      <w:r w:rsidRPr="00AB5935">
        <w:rPr>
          <w:rFonts w:ascii="Tahoma" w:hAnsi="Tahoma" w:cs="Tahoma"/>
        </w:rPr>
        <w:t xml:space="preserve">vozil glede vzdrževanja in popravil </w:t>
      </w:r>
      <w:r w:rsidR="004F3406">
        <w:rPr>
          <w:rFonts w:ascii="Tahoma" w:hAnsi="Tahoma" w:cs="Tahoma"/>
        </w:rPr>
        <w:t xml:space="preserve">tovornih </w:t>
      </w:r>
      <w:r w:rsidRPr="00AB5935">
        <w:rPr>
          <w:rFonts w:ascii="Tahoma" w:hAnsi="Tahoma" w:cs="Tahoma"/>
        </w:rPr>
        <w:t xml:space="preserve">vozila, poznati in upoštevati normative proizvajalca </w:t>
      </w:r>
      <w:r w:rsidR="004F3406">
        <w:rPr>
          <w:rFonts w:ascii="Tahoma" w:hAnsi="Tahoma" w:cs="Tahoma"/>
        </w:rPr>
        <w:t xml:space="preserve">tovornih </w:t>
      </w:r>
      <w:r w:rsidRPr="00AB5935">
        <w:rPr>
          <w:rFonts w:ascii="Tahoma" w:hAnsi="Tahoma" w:cs="Tahoma"/>
        </w:rPr>
        <w:t xml:space="preserve">vozil glede vzdrževanja in popravila </w:t>
      </w:r>
      <w:r w:rsidR="004F3406">
        <w:rPr>
          <w:rFonts w:ascii="Tahoma" w:hAnsi="Tahoma" w:cs="Tahoma"/>
        </w:rPr>
        <w:t xml:space="preserve">tovornih </w:t>
      </w:r>
      <w:r w:rsidRPr="00AB5935">
        <w:rPr>
          <w:rFonts w:ascii="Tahoma" w:hAnsi="Tahoma" w:cs="Tahoma"/>
        </w:rPr>
        <w:t xml:space="preserve">vozil ter vgrajevati tovarniško priznane (originalne ali originalu enakovredne) nadomestne dele in zagotavljati ustrezno tehnološko opremljenost za diagnosticiranje napak in servisiranje ter vzdrževanje </w:t>
      </w:r>
      <w:r w:rsidR="004F3406">
        <w:rPr>
          <w:rFonts w:ascii="Tahoma" w:hAnsi="Tahoma" w:cs="Tahoma"/>
        </w:rPr>
        <w:t xml:space="preserve">tovornih </w:t>
      </w:r>
      <w:r w:rsidRPr="00AB5935">
        <w:rPr>
          <w:rFonts w:ascii="Tahoma" w:hAnsi="Tahoma" w:cs="Tahoma"/>
        </w:rPr>
        <w:t>vozil.</w:t>
      </w:r>
    </w:p>
    <w:p w14:paraId="4D477AF4" w14:textId="61E23639" w:rsidR="00BE7072" w:rsidRPr="00BE7072" w:rsidRDefault="00BE7072" w:rsidP="00AB5935">
      <w:pPr>
        <w:keepNext/>
        <w:keepLines/>
        <w:jc w:val="both"/>
        <w:rPr>
          <w:rFonts w:ascii="Tahoma" w:hAnsi="Tahoma" w:cs="Tahoma"/>
        </w:rPr>
      </w:pPr>
    </w:p>
    <w:p w14:paraId="4A44D1FC" w14:textId="52632704" w:rsidR="00BE7072" w:rsidRPr="00BE7072" w:rsidRDefault="00BE7072" w:rsidP="00AB5935">
      <w:pPr>
        <w:keepNext/>
        <w:keepLines/>
        <w:jc w:val="both"/>
        <w:rPr>
          <w:rFonts w:ascii="Tahoma" w:hAnsi="Tahoma" w:cs="Tahoma"/>
        </w:rPr>
      </w:pPr>
      <w:r w:rsidRPr="00BE7072">
        <w:rPr>
          <w:rFonts w:ascii="Tahoma" w:hAnsi="Tahoma" w:cs="Tahoma"/>
        </w:rPr>
        <w:t xml:space="preserve">Predmet tega okvirnega sporazuma ne zajema storitev oziroma popravil </w:t>
      </w:r>
      <w:r w:rsidR="004F3406">
        <w:rPr>
          <w:rFonts w:ascii="Tahoma" w:hAnsi="Tahoma" w:cs="Tahoma"/>
        </w:rPr>
        <w:t xml:space="preserve">tovornih </w:t>
      </w:r>
      <w:r w:rsidRPr="00BE7072">
        <w:rPr>
          <w:rFonts w:ascii="Tahoma" w:hAnsi="Tahoma" w:cs="Tahoma"/>
        </w:rPr>
        <w:t>vozil, ki jih bo prodajalec izvajal iz naslova uveljavljanje škode iz kasko police kupca ali uveljavljanje škode iz police druge zavarovalnice.</w:t>
      </w:r>
    </w:p>
    <w:p w14:paraId="4D38873D" w14:textId="77777777" w:rsidR="00BE7072" w:rsidRPr="00BE7072" w:rsidRDefault="00BE7072" w:rsidP="00AB5935">
      <w:pPr>
        <w:keepNext/>
        <w:keepLines/>
        <w:jc w:val="both"/>
        <w:rPr>
          <w:rFonts w:ascii="Tahoma" w:hAnsi="Tahoma" w:cs="Tahoma"/>
        </w:rPr>
      </w:pPr>
    </w:p>
    <w:p w14:paraId="0CA90F12" w14:textId="1FFD32C9" w:rsidR="00BE7072" w:rsidRPr="00BE7072" w:rsidRDefault="00BE7072" w:rsidP="00AB5935">
      <w:pPr>
        <w:keepNext/>
        <w:keepLines/>
        <w:jc w:val="both"/>
        <w:rPr>
          <w:rFonts w:ascii="Tahoma" w:hAnsi="Tahoma" w:cs="Tahoma"/>
        </w:rPr>
      </w:pPr>
      <w:r w:rsidRPr="00BE7072">
        <w:rPr>
          <w:rFonts w:ascii="Tahoma" w:hAnsi="Tahoma" w:cs="Tahoma"/>
        </w:rPr>
        <w:t>Kupec bo storitve</w:t>
      </w:r>
      <w:r w:rsidR="004F3406">
        <w:rPr>
          <w:rFonts w:ascii="Tahoma" w:hAnsi="Tahoma" w:cs="Tahoma"/>
        </w:rPr>
        <w:t xml:space="preserve"> rednega</w:t>
      </w:r>
      <w:r w:rsidRPr="00BE7072">
        <w:rPr>
          <w:rFonts w:ascii="Tahoma" w:hAnsi="Tahoma" w:cs="Tahoma"/>
        </w:rPr>
        <w:t xml:space="preserve"> vzdrževanja naročal prodajalcu pisno</w:t>
      </w:r>
      <w:r w:rsidR="004F3406">
        <w:rPr>
          <w:rFonts w:ascii="Tahoma" w:hAnsi="Tahoma" w:cs="Tahoma"/>
        </w:rPr>
        <w:t xml:space="preserve"> (po e-pošti)</w:t>
      </w:r>
      <w:r w:rsidRPr="00BE7072">
        <w:rPr>
          <w:rFonts w:ascii="Tahoma" w:hAnsi="Tahoma" w:cs="Tahoma"/>
        </w:rPr>
        <w:t xml:space="preserve">. Prodajalec se obvezuje storitve </w:t>
      </w:r>
      <w:r w:rsidR="004F3406">
        <w:rPr>
          <w:rFonts w:ascii="Tahoma" w:hAnsi="Tahoma" w:cs="Tahoma"/>
        </w:rPr>
        <w:t xml:space="preserve">rednega </w:t>
      </w:r>
      <w:r w:rsidRPr="00BE7072">
        <w:rPr>
          <w:rFonts w:ascii="Tahoma" w:hAnsi="Tahoma" w:cs="Tahoma"/>
        </w:rPr>
        <w:t>vzdrževanja opraviti v čim krajšem času, pri čemer bo vgrajene nadomestne dele obračunaval kupcu v skladu z določili tega okvirnega sporazuma.</w:t>
      </w:r>
    </w:p>
    <w:p w14:paraId="5AE39524" w14:textId="2B7799A4" w:rsidR="00BE7072" w:rsidRDefault="00BE7072" w:rsidP="00AB5935">
      <w:pPr>
        <w:keepNext/>
        <w:keepLines/>
        <w:jc w:val="both"/>
        <w:rPr>
          <w:rFonts w:ascii="Tahoma" w:hAnsi="Tahoma" w:cs="Tahoma"/>
        </w:rPr>
      </w:pPr>
    </w:p>
    <w:p w14:paraId="451F6910" w14:textId="03E50A74" w:rsidR="00BE7072" w:rsidRPr="00BE7072" w:rsidRDefault="00BE7072"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VREDNOST</w:t>
      </w:r>
      <w:r w:rsidRPr="00C8579C">
        <w:rPr>
          <w:rFonts w:ascii="Tahoma" w:hAnsi="Tahoma" w:cs="Tahoma"/>
          <w:b/>
        </w:rPr>
        <w:t xml:space="preserve"> OKVIRNEGA SPOR</w:t>
      </w:r>
      <w:r w:rsidRPr="00E75C24">
        <w:rPr>
          <w:rFonts w:ascii="Tahoma" w:hAnsi="Tahoma" w:cs="Tahoma"/>
          <w:b/>
        </w:rPr>
        <w:t>AZUMA</w:t>
      </w:r>
      <w:r>
        <w:rPr>
          <w:rFonts w:ascii="Tahoma" w:hAnsi="Tahoma" w:cs="Tahoma"/>
          <w:b/>
        </w:rPr>
        <w:t xml:space="preserve"> IN CENE</w:t>
      </w:r>
    </w:p>
    <w:p w14:paraId="60C6BA84" w14:textId="085C1CF6" w:rsidR="00BE7072" w:rsidRDefault="00BE7072" w:rsidP="00AB5935">
      <w:pPr>
        <w:keepNext/>
        <w:keepLines/>
        <w:jc w:val="both"/>
        <w:rPr>
          <w:rFonts w:ascii="Tahoma" w:hAnsi="Tahoma" w:cs="Tahoma"/>
        </w:rPr>
      </w:pPr>
    </w:p>
    <w:p w14:paraId="50CFC05D" w14:textId="1B590FB7" w:rsidR="003E6C3A" w:rsidRPr="003E6C3A" w:rsidRDefault="003E6C3A"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2A3FADBD" w14:textId="77777777" w:rsidR="003E6C3A" w:rsidRPr="00C8579C" w:rsidRDefault="003E6C3A" w:rsidP="00AB5935">
      <w:pPr>
        <w:keepNext/>
        <w:keepLines/>
        <w:jc w:val="both"/>
        <w:rPr>
          <w:rFonts w:ascii="Tahoma" w:hAnsi="Tahoma" w:cs="Tahoma"/>
        </w:rPr>
      </w:pPr>
    </w:p>
    <w:p w14:paraId="64C3896B" w14:textId="77777777" w:rsidR="001E2613" w:rsidRPr="00FC1A82" w:rsidRDefault="0010562B" w:rsidP="00AB5935">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je ob objavi obvestila o javnem naročilu na Portalu javnih naročil in na dan sklenitve tega okvirnega sporazuma znašala: </w:t>
      </w:r>
    </w:p>
    <w:p w14:paraId="3C7BBDF7" w14:textId="77777777" w:rsidR="00501F99" w:rsidRPr="00C8579C" w:rsidRDefault="00501F99" w:rsidP="00AB5935">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3C37724D" w14:textId="77777777" w:rsidTr="00A92512">
        <w:trPr>
          <w:jc w:val="center"/>
        </w:trPr>
        <w:tc>
          <w:tcPr>
            <w:tcW w:w="0" w:type="auto"/>
            <w:shd w:val="clear" w:color="auto" w:fill="auto"/>
          </w:tcPr>
          <w:p w14:paraId="72337C60" w14:textId="77777777" w:rsidR="006C4C08" w:rsidRPr="00C8579C" w:rsidRDefault="006C4C08" w:rsidP="00AB593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3628BE87" w14:textId="77777777" w:rsidR="00B20769" w:rsidRPr="00C8579C" w:rsidRDefault="00B20769" w:rsidP="00AB5935">
      <w:pPr>
        <w:pStyle w:val="Navadensplet"/>
        <w:keepNext/>
        <w:keepLines/>
        <w:spacing w:before="0" w:beforeAutospacing="0" w:after="0" w:afterAutospacing="0"/>
        <w:jc w:val="both"/>
        <w:rPr>
          <w:rFonts w:ascii="Tahoma" w:hAnsi="Tahoma" w:cs="Tahoma"/>
          <w:sz w:val="20"/>
          <w:szCs w:val="20"/>
        </w:rPr>
      </w:pPr>
    </w:p>
    <w:p w14:paraId="5422109E" w14:textId="77777777" w:rsidR="006C4C08" w:rsidRPr="00C8579C" w:rsidRDefault="006C4C08" w:rsidP="00AB593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39E4537E" w14:textId="77777777" w:rsidR="00EC0CBE" w:rsidRDefault="00EC0CBE" w:rsidP="00AB5935">
      <w:pPr>
        <w:pStyle w:val="Slog"/>
        <w:keepNext/>
        <w:keepLines/>
        <w:jc w:val="both"/>
        <w:rPr>
          <w:rFonts w:ascii="Tahoma" w:hAnsi="Tahoma" w:cs="Tahoma"/>
          <w:sz w:val="20"/>
          <w:lang w:val="sl-SI"/>
        </w:rPr>
      </w:pPr>
    </w:p>
    <w:p w14:paraId="7A29EDA6" w14:textId="19E90B0B" w:rsidR="009969B4" w:rsidRPr="003E6C3A" w:rsidRDefault="001E4FD5" w:rsidP="00AB5935">
      <w:pPr>
        <w:pStyle w:val="Slog"/>
        <w:keepNext/>
        <w:keepLines/>
        <w:jc w:val="both"/>
        <w:rPr>
          <w:rFonts w:ascii="Tahoma" w:hAnsi="Tahoma" w:cs="Tahoma"/>
          <w:sz w:val="20"/>
          <w:lang w:val="sl-SI"/>
        </w:rPr>
      </w:pPr>
      <w:r>
        <w:rPr>
          <w:rFonts w:ascii="Tahoma" w:hAnsi="Tahoma" w:cs="Tahoma"/>
          <w:sz w:val="20"/>
          <w:lang w:val="sl-SI"/>
        </w:rPr>
        <w:t>Ocenjena v</w:t>
      </w:r>
      <w:r w:rsidR="002202F6" w:rsidRPr="00C8579C">
        <w:rPr>
          <w:rFonts w:ascii="Tahoma" w:hAnsi="Tahoma" w:cs="Tahoma"/>
          <w:sz w:val="20"/>
          <w:lang w:val="sl-SI"/>
        </w:rPr>
        <w:t xml:space="preserve">rednost okvirnega sporazuma ne vključuje DDV. DDV bo </w:t>
      </w:r>
      <w:r w:rsidR="00680C5A">
        <w:rPr>
          <w:rFonts w:ascii="Tahoma" w:hAnsi="Tahoma" w:cs="Tahoma"/>
          <w:sz w:val="20"/>
          <w:lang w:val="sl-SI"/>
        </w:rPr>
        <w:t>Prodajalec</w:t>
      </w:r>
      <w:r w:rsidR="002202F6" w:rsidRPr="00C8579C">
        <w:rPr>
          <w:rFonts w:ascii="Tahoma" w:hAnsi="Tahoma" w:cs="Tahoma"/>
          <w:sz w:val="20"/>
          <w:lang w:val="sl-SI"/>
        </w:rPr>
        <w:t xml:space="preserve">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358F020D" w14:textId="77777777" w:rsidR="009969B4" w:rsidRPr="00C8579C" w:rsidRDefault="009969B4" w:rsidP="00AB5935">
      <w:pPr>
        <w:keepNext/>
        <w:keepLines/>
        <w:ind w:left="426"/>
        <w:jc w:val="both"/>
        <w:rPr>
          <w:rFonts w:ascii="Tahoma" w:hAnsi="Tahoma" w:cs="Tahoma"/>
        </w:rPr>
      </w:pPr>
    </w:p>
    <w:p w14:paraId="4A4E733B" w14:textId="7C28A3D2" w:rsidR="00E75C24" w:rsidRPr="00E75C24" w:rsidRDefault="00E75C24" w:rsidP="00AB5935">
      <w:pPr>
        <w:keepNext/>
        <w:keepLines/>
        <w:jc w:val="both"/>
        <w:rPr>
          <w:rFonts w:ascii="Tahoma" w:hAnsi="Tahoma" w:cs="Tahoma"/>
        </w:rPr>
      </w:pPr>
      <w:r w:rsidRPr="00E75C24">
        <w:rPr>
          <w:rFonts w:ascii="Tahoma" w:hAnsi="Tahoma" w:cs="Tahoma"/>
        </w:rPr>
        <w:t>Cene na enoto mere, navedene v ponudbenem predračunu, so v času veljavnosti okvirnega sporazuma fiksne</w:t>
      </w:r>
      <w:r w:rsidR="004F3406">
        <w:rPr>
          <w:rFonts w:ascii="Tahoma" w:hAnsi="Tahoma" w:cs="Tahoma"/>
        </w:rPr>
        <w:t xml:space="preserve"> oz. se lahko spreminjajo le</w:t>
      </w:r>
      <w:r w:rsidR="009C22D1" w:rsidRPr="00E75C24">
        <w:rPr>
          <w:rFonts w:ascii="Tahoma" w:hAnsi="Tahoma" w:cs="Tahoma"/>
        </w:rPr>
        <w:t xml:space="preserve"> </w:t>
      </w:r>
      <w:r w:rsidR="009C22D1" w:rsidRPr="006F3439">
        <w:rPr>
          <w:rFonts w:ascii="Tahoma" w:hAnsi="Tahoma" w:cs="Tahoma"/>
        </w:rPr>
        <w:t>pod pog</w:t>
      </w:r>
      <w:r w:rsidR="009C22D1">
        <w:rPr>
          <w:rFonts w:ascii="Tahoma" w:hAnsi="Tahoma" w:cs="Tahoma"/>
        </w:rPr>
        <w:t>oji in na način, naveden v šestem (6</w:t>
      </w:r>
      <w:r w:rsidR="009C22D1" w:rsidRPr="006F3439">
        <w:rPr>
          <w:rFonts w:ascii="Tahoma" w:hAnsi="Tahoma" w:cs="Tahoma"/>
        </w:rPr>
        <w:t>.) členu tega okvirnega sporazuma in v primeru znižanja cen</w:t>
      </w:r>
      <w:r w:rsidR="009C22D1" w:rsidRPr="00E75C24">
        <w:rPr>
          <w:rFonts w:ascii="Tahoma" w:hAnsi="Tahoma" w:cs="Tahoma"/>
        </w:rPr>
        <w:t>.</w:t>
      </w:r>
    </w:p>
    <w:p w14:paraId="3EA7755A" w14:textId="77777777" w:rsidR="00E75C24" w:rsidRPr="00E75C24" w:rsidRDefault="00E75C24" w:rsidP="00AB5935">
      <w:pPr>
        <w:keepNext/>
        <w:keepLines/>
        <w:jc w:val="both"/>
        <w:rPr>
          <w:rFonts w:ascii="Tahoma" w:hAnsi="Tahoma" w:cs="Tahoma"/>
        </w:rPr>
      </w:pPr>
    </w:p>
    <w:p w14:paraId="394DCC25" w14:textId="3E606C98" w:rsidR="00E75C24" w:rsidRDefault="00E75C24" w:rsidP="00AB5935">
      <w:pPr>
        <w:keepNext/>
        <w:keepLines/>
        <w:jc w:val="both"/>
        <w:rPr>
          <w:rFonts w:ascii="Tahoma" w:hAnsi="Tahoma" w:cs="Tahoma"/>
        </w:rPr>
      </w:pPr>
      <w:r w:rsidRPr="00E75C24">
        <w:rPr>
          <w:rFonts w:ascii="Tahoma" w:hAnsi="Tahoma" w:cs="Tahoma"/>
        </w:rPr>
        <w:t xml:space="preserve">V cenah na enoto mere </w:t>
      </w:r>
      <w:r w:rsidR="004F3406">
        <w:rPr>
          <w:rFonts w:ascii="Tahoma" w:hAnsi="Tahoma" w:cs="Tahoma"/>
        </w:rPr>
        <w:t>so</w:t>
      </w:r>
      <w:r w:rsidRPr="00E75C24">
        <w:rPr>
          <w:rFonts w:ascii="Tahoma" w:hAnsi="Tahoma" w:cs="Tahoma"/>
        </w:rPr>
        <w:t xml:space="preserve"> upoštevani vsi materialni in nematerialni stroški, potrebni za kvalitetno in pravočasno izvedbo predmeta okvirnega sporazuma, vključno s stroški dela, stroški prevoza, stroški transporta blaga, stroški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w:t>
      </w:r>
      <w:r w:rsidR="004F3406">
        <w:rPr>
          <w:rFonts w:ascii="Tahoma" w:hAnsi="Tahoma" w:cs="Tahoma"/>
        </w:rPr>
        <w:t>p</w:t>
      </w:r>
      <w:r w:rsidR="00680C5A">
        <w:rPr>
          <w:rFonts w:ascii="Tahoma" w:hAnsi="Tahoma" w:cs="Tahoma"/>
        </w:rPr>
        <w:t>rodajalca</w:t>
      </w:r>
      <w:r w:rsidRPr="00E75C24">
        <w:rPr>
          <w:rFonts w:ascii="Tahoma" w:hAnsi="Tahoma" w:cs="Tahoma"/>
        </w:rPr>
        <w:t>.</w:t>
      </w:r>
    </w:p>
    <w:p w14:paraId="7A1BB764" w14:textId="77777777" w:rsidR="00A97F09" w:rsidRPr="00E75C24" w:rsidRDefault="00A97F09" w:rsidP="00AB5935">
      <w:pPr>
        <w:keepNext/>
        <w:keepLines/>
        <w:jc w:val="both"/>
        <w:rPr>
          <w:rFonts w:ascii="Tahoma" w:hAnsi="Tahoma" w:cs="Tahoma"/>
        </w:rPr>
      </w:pPr>
    </w:p>
    <w:p w14:paraId="32AC5331" w14:textId="77777777" w:rsidR="003E6C3A" w:rsidRDefault="003E6C3A"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789D8819" w14:textId="766EF840" w:rsidR="00D67D85" w:rsidRDefault="00D67D85" w:rsidP="00AB5935">
      <w:pPr>
        <w:keepNext/>
        <w:keepLines/>
        <w:jc w:val="both"/>
        <w:rPr>
          <w:rFonts w:ascii="Tahoma" w:hAnsi="Tahoma" w:cs="Tahoma"/>
        </w:rPr>
      </w:pPr>
    </w:p>
    <w:p w14:paraId="108C4C8B" w14:textId="77777777" w:rsidR="003E6C3A" w:rsidRPr="003E6C3A" w:rsidRDefault="003E6C3A" w:rsidP="00AB5935">
      <w:pPr>
        <w:keepNext/>
        <w:keepLines/>
        <w:jc w:val="both"/>
        <w:rPr>
          <w:rFonts w:ascii="Tahoma" w:hAnsi="Tahoma" w:cs="Tahoma"/>
        </w:rPr>
      </w:pPr>
      <w:r w:rsidRPr="003E6C3A">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716133DB" w14:textId="77777777" w:rsidR="003E6C3A" w:rsidRPr="003E6C3A" w:rsidRDefault="003E6C3A" w:rsidP="00AB5935">
      <w:pPr>
        <w:keepNext/>
        <w:keepLines/>
        <w:numPr>
          <w:ilvl w:val="0"/>
          <w:numId w:val="34"/>
        </w:numPr>
        <w:jc w:val="both"/>
        <w:rPr>
          <w:rFonts w:ascii="Tahoma" w:hAnsi="Tahoma" w:cs="Tahoma"/>
        </w:rPr>
      </w:pPr>
      <w:r w:rsidRPr="003E6C3A">
        <w:rPr>
          <w:rFonts w:ascii="Tahoma" w:hAnsi="Tahoma" w:cs="Tahoma"/>
        </w:rPr>
        <w:t xml:space="preserve">po preteku enega (1) leta od dneva sklenitve okvirnega sporazuma in </w:t>
      </w:r>
    </w:p>
    <w:p w14:paraId="390F3DB6" w14:textId="287815C1" w:rsidR="003E6C3A" w:rsidRPr="003E6C3A" w:rsidRDefault="003E6C3A" w:rsidP="00AB5935">
      <w:pPr>
        <w:keepNext/>
        <w:keepLines/>
        <w:numPr>
          <w:ilvl w:val="0"/>
          <w:numId w:val="34"/>
        </w:numPr>
        <w:jc w:val="both"/>
        <w:rPr>
          <w:rFonts w:ascii="Tahoma" w:hAnsi="Tahoma" w:cs="Tahoma"/>
        </w:rPr>
      </w:pPr>
      <w:r w:rsidRPr="003E6C3A">
        <w:rPr>
          <w:rFonts w:ascii="Tahoma" w:hAnsi="Tahoma" w:cs="Tahoma"/>
        </w:rPr>
        <w:t>ko kumulativno povečanje indeksa cen industrijskih proizvodov</w:t>
      </w:r>
      <w:r w:rsidR="008B1AF5">
        <w:rPr>
          <w:rFonts w:ascii="Tahoma" w:hAnsi="Tahoma" w:cs="Tahoma"/>
        </w:rPr>
        <w:t xml:space="preserve"> za dejavnost C 29 Proizvodnja motornih vozil, prikolic in polprikolic (ID tabele: 0457101S)</w:t>
      </w:r>
      <w:r w:rsidRPr="003E6C3A">
        <w:rPr>
          <w:rFonts w:ascii="Tahoma" w:hAnsi="Tahoma" w:cs="Tahoma"/>
        </w:rPr>
        <w:t xml:space="preserve">, po podatkih Statističnega urada RS, preseže štiri odstotke (4 %) vrednosti, šteto od preteka enega (1) leta od sklenitve okvirnega sporazuma. </w:t>
      </w:r>
    </w:p>
    <w:p w14:paraId="18BF515A" w14:textId="77777777" w:rsidR="003E6C3A" w:rsidRPr="003E6C3A" w:rsidRDefault="003E6C3A" w:rsidP="00AB5935">
      <w:pPr>
        <w:keepNext/>
        <w:keepLines/>
        <w:jc w:val="both"/>
        <w:rPr>
          <w:rFonts w:ascii="Tahoma" w:hAnsi="Tahoma" w:cs="Tahoma"/>
        </w:rPr>
      </w:pPr>
    </w:p>
    <w:p w14:paraId="7EA0A230" w14:textId="2C47196B" w:rsidR="003E6C3A" w:rsidRPr="003E6C3A" w:rsidRDefault="003E6C3A" w:rsidP="00AB5935">
      <w:pPr>
        <w:keepNext/>
        <w:keepLines/>
        <w:jc w:val="both"/>
        <w:rPr>
          <w:rFonts w:ascii="Tahoma" w:hAnsi="Tahoma" w:cs="Tahoma"/>
        </w:rPr>
      </w:pPr>
      <w:r w:rsidRPr="003E6C3A">
        <w:rPr>
          <w:rFonts w:ascii="Tahoma" w:hAnsi="Tahoma" w:cs="Tahoma"/>
        </w:rPr>
        <w:lastRenderedPageBreak/>
        <w:t xml:space="preserve">Povišanje cen lahko znaša največ osemdeset odstotkov (80 %) </w:t>
      </w:r>
      <w:r w:rsidR="008B1AF5">
        <w:rPr>
          <w:rFonts w:ascii="Tahoma" w:hAnsi="Tahoma" w:cs="Tahoma"/>
        </w:rPr>
        <w:t>povečanja navedenega indeksa cen</w:t>
      </w:r>
      <w:r w:rsidRPr="003E6C3A">
        <w:rPr>
          <w:rFonts w:ascii="Tahoma" w:hAnsi="Tahoma" w:cs="Tahoma"/>
        </w:rPr>
        <w:t>. Nadaljnja povišanja cen se lahko izvedejo, ko kumulativno povečanje indeksa cen industrijskih proizvodov</w:t>
      </w:r>
      <w:r w:rsidR="008B1AF5">
        <w:rPr>
          <w:rFonts w:ascii="Tahoma" w:hAnsi="Tahoma" w:cs="Tahoma"/>
        </w:rPr>
        <w:t xml:space="preserve"> za dejavnost C 29 Proizvodnja motornih vozil, prikolic in polprikolic (ID tabele: 0457101S)</w:t>
      </w:r>
      <w:r w:rsidRPr="003E6C3A">
        <w:rPr>
          <w:rFonts w:ascii="Tahoma" w:hAnsi="Tahoma" w:cs="Tahoma"/>
        </w:rPr>
        <w:t xml:space="preserve">, po podatkih Statističnega urada RS, ponovno preseže štiri odstotke (4 %) vrednosti od zadnjega povišanja cen. </w:t>
      </w:r>
    </w:p>
    <w:p w14:paraId="737B09FD" w14:textId="77777777" w:rsidR="003E6C3A" w:rsidRPr="003E6C3A" w:rsidRDefault="003E6C3A" w:rsidP="00AB5935">
      <w:pPr>
        <w:keepNext/>
        <w:keepLines/>
        <w:jc w:val="both"/>
        <w:rPr>
          <w:rFonts w:ascii="Tahoma" w:hAnsi="Tahoma" w:cs="Tahoma"/>
        </w:rPr>
      </w:pPr>
    </w:p>
    <w:p w14:paraId="523B272B" w14:textId="26FA39B3" w:rsidR="003E6C3A" w:rsidRPr="003E6C3A" w:rsidRDefault="00680C5A" w:rsidP="00AB5935">
      <w:pPr>
        <w:keepNext/>
        <w:keepLines/>
        <w:jc w:val="both"/>
        <w:rPr>
          <w:rFonts w:ascii="Tahoma" w:hAnsi="Tahoma" w:cs="Tahoma"/>
        </w:rPr>
      </w:pPr>
      <w:r>
        <w:rPr>
          <w:rFonts w:ascii="Tahoma" w:hAnsi="Tahoma" w:cs="Tahoma"/>
        </w:rPr>
        <w:t>Prodajalec</w:t>
      </w:r>
      <w:r w:rsidR="003E6C3A" w:rsidRPr="003E6C3A">
        <w:rPr>
          <w:rFonts w:ascii="Tahoma" w:hAnsi="Tahoma" w:cs="Tahoma"/>
        </w:rPr>
        <w:t xml:space="preserve"> mora pred uveljavljanjem spremembe cen, predložiti </w:t>
      </w:r>
      <w:r w:rsidR="00355379">
        <w:rPr>
          <w:rFonts w:ascii="Tahoma" w:hAnsi="Tahoma" w:cs="Tahoma"/>
        </w:rPr>
        <w:t>kupcu</w:t>
      </w:r>
      <w:r w:rsidR="003E6C3A" w:rsidRPr="003E6C3A">
        <w:rPr>
          <w:rFonts w:ascii="Tahoma" w:hAnsi="Tahoma" w:cs="Tahoma"/>
        </w:rPr>
        <w:t xml:space="preserve"> zahtevek za spremembo cen z dokazili o upravičenosti predlagane spremembe. </w:t>
      </w:r>
      <w:r w:rsidR="00355379">
        <w:rPr>
          <w:rFonts w:ascii="Tahoma" w:hAnsi="Tahoma" w:cs="Tahoma"/>
        </w:rPr>
        <w:t>Kupec</w:t>
      </w:r>
      <w:r w:rsidR="003E6C3A" w:rsidRPr="003E6C3A">
        <w:rPr>
          <w:rFonts w:ascii="Tahoma" w:hAnsi="Tahoma" w:cs="Tahoma"/>
        </w:rPr>
        <w:t xml:space="preserve"> se mora s spremembo cen strinjati, kar bo potrdil </w:t>
      </w:r>
      <w:r w:rsidR="008B1AF5">
        <w:rPr>
          <w:rFonts w:ascii="Tahoma" w:hAnsi="Tahoma" w:cs="Tahoma"/>
        </w:rPr>
        <w:t xml:space="preserve">s </w:t>
      </w:r>
      <w:r w:rsidR="003E6C3A" w:rsidRPr="003E6C3A">
        <w:rPr>
          <w:rFonts w:ascii="Tahoma" w:hAnsi="Tahoma" w:cs="Tahoma"/>
        </w:rPr>
        <w:t>sklenitvijo aneksa k okvirnemu sporazumu.</w:t>
      </w:r>
    </w:p>
    <w:p w14:paraId="425A8AFE" w14:textId="77777777" w:rsidR="003E6C3A" w:rsidRPr="003E6C3A" w:rsidRDefault="003E6C3A" w:rsidP="00AB5935">
      <w:pPr>
        <w:keepNext/>
        <w:keepLines/>
        <w:jc w:val="both"/>
        <w:rPr>
          <w:rFonts w:ascii="Tahoma" w:hAnsi="Tahoma" w:cs="Tahoma"/>
        </w:rPr>
      </w:pPr>
    </w:p>
    <w:p w14:paraId="2692FB1B" w14:textId="20343787" w:rsidR="003E6C3A" w:rsidRPr="003E6C3A" w:rsidRDefault="003E6C3A" w:rsidP="00AB5935">
      <w:pPr>
        <w:keepNext/>
        <w:keepLines/>
        <w:jc w:val="both"/>
        <w:rPr>
          <w:rFonts w:ascii="Tahoma" w:hAnsi="Tahoma" w:cs="Tahoma"/>
        </w:rPr>
      </w:pPr>
      <w:r w:rsidRPr="003E6C3A">
        <w:rPr>
          <w:rFonts w:ascii="Tahoma" w:hAnsi="Tahoma" w:cs="Tahoma"/>
        </w:rPr>
        <w:t xml:space="preserve">V primeru znižanja dogovorjenega indeksa cen, se določila tega člena smiselno uporabljajo tudi za znižanje cen. </w:t>
      </w:r>
      <w:r w:rsidR="00680C5A">
        <w:rPr>
          <w:rFonts w:ascii="Tahoma" w:hAnsi="Tahoma" w:cs="Tahoma"/>
        </w:rPr>
        <w:t>Prodajalec</w:t>
      </w:r>
      <w:r w:rsidRPr="003E6C3A">
        <w:rPr>
          <w:rFonts w:ascii="Tahoma" w:hAnsi="Tahoma" w:cs="Tahoma"/>
        </w:rPr>
        <w:t xml:space="preserve"> je dolžan </w:t>
      </w:r>
      <w:r w:rsidR="00355379">
        <w:rPr>
          <w:rFonts w:ascii="Tahoma" w:hAnsi="Tahoma" w:cs="Tahoma"/>
        </w:rPr>
        <w:t>kupca</w:t>
      </w:r>
      <w:r w:rsidRPr="003E6C3A">
        <w:rPr>
          <w:rFonts w:ascii="Tahoma" w:hAnsi="Tahoma" w:cs="Tahoma"/>
        </w:rPr>
        <w:t xml:space="preserve"> obvestiti o znižanju dogovorjenega indeksa cen, ki vpliva na znižanje cen po tem okvirnem sporazumu.</w:t>
      </w:r>
    </w:p>
    <w:p w14:paraId="06E1F9E5" w14:textId="4DA4D6E1" w:rsidR="003E6C3A" w:rsidRDefault="003E6C3A" w:rsidP="00AB5935">
      <w:pPr>
        <w:keepNext/>
        <w:keepLines/>
        <w:jc w:val="both"/>
        <w:rPr>
          <w:rFonts w:ascii="Tahoma" w:hAnsi="Tahoma" w:cs="Tahoma"/>
        </w:rPr>
      </w:pPr>
    </w:p>
    <w:p w14:paraId="4E7B0D0F" w14:textId="77777777" w:rsidR="00DD7E35" w:rsidRDefault="00DD7E3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1B0DA87" w14:textId="77777777" w:rsidR="00DD7E35" w:rsidRDefault="00DD7E35" w:rsidP="00AB5935">
      <w:pPr>
        <w:keepNext/>
        <w:keepLines/>
        <w:jc w:val="both"/>
        <w:rPr>
          <w:rFonts w:ascii="Tahoma" w:hAnsi="Tahoma" w:cs="Tahoma"/>
        </w:rPr>
      </w:pPr>
    </w:p>
    <w:p w14:paraId="6F9DDB25"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Prodajalec se obvezuje v času veljavnosti okvirnega sporazuma kupcu zagotavljati: </w:t>
      </w:r>
    </w:p>
    <w:p w14:paraId="15ED04C4" w14:textId="7139E3CE"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 xml:space="preserve">popust, v višini _____ % (najmanj 15 %) na cene, navedene v </w:t>
      </w:r>
      <w:r w:rsidR="004F3406">
        <w:rPr>
          <w:rFonts w:ascii="Tahoma" w:hAnsi="Tahoma" w:cs="Tahoma"/>
          <w:color w:val="000000"/>
        </w:rPr>
        <w:t xml:space="preserve">uradno </w:t>
      </w:r>
      <w:r w:rsidRPr="00435715">
        <w:rPr>
          <w:rFonts w:ascii="Tahoma" w:hAnsi="Tahoma" w:cs="Tahoma"/>
          <w:color w:val="000000"/>
        </w:rPr>
        <w:t>veljavnem maloprodajnem ceniku prodajalca, za vse nadomestne dele in potrošni material, ki niso navedeni v ponudbenem predračunu, po namenu pa sodi</w:t>
      </w:r>
      <w:r w:rsidR="004F3406">
        <w:rPr>
          <w:rFonts w:ascii="Tahoma" w:hAnsi="Tahoma" w:cs="Tahoma"/>
          <w:color w:val="000000"/>
        </w:rPr>
        <w:t>jo</w:t>
      </w:r>
      <w:r w:rsidRPr="00435715">
        <w:rPr>
          <w:rFonts w:ascii="Tahoma" w:hAnsi="Tahoma" w:cs="Tahoma"/>
          <w:color w:val="000000"/>
        </w:rPr>
        <w:t xml:space="preserve"> v istovrstno blago, k</w:t>
      </w:r>
      <w:r w:rsidR="004F3406">
        <w:rPr>
          <w:rFonts w:ascii="Tahoma" w:hAnsi="Tahoma" w:cs="Tahoma"/>
          <w:color w:val="000000"/>
        </w:rPr>
        <w:t>aterega dobava oz. zagotavljanje</w:t>
      </w:r>
      <w:r w:rsidRPr="00435715">
        <w:rPr>
          <w:rFonts w:ascii="Tahoma" w:hAnsi="Tahoma" w:cs="Tahoma"/>
          <w:color w:val="000000"/>
        </w:rPr>
        <w:t xml:space="preserve"> je predmet  okvirnega sporazuma,</w:t>
      </w:r>
    </w:p>
    <w:p w14:paraId="40DCA374" w14:textId="71CCC6EA"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 xml:space="preserve">popust, v višini _____ % (najmanj 15 %) na cene, navedene v veljavnem </w:t>
      </w:r>
      <w:r w:rsidR="004F3406">
        <w:rPr>
          <w:rFonts w:ascii="Tahoma" w:hAnsi="Tahoma" w:cs="Tahoma"/>
          <w:color w:val="000000"/>
        </w:rPr>
        <w:t xml:space="preserve">uradnem </w:t>
      </w:r>
      <w:r w:rsidRPr="00435715">
        <w:rPr>
          <w:rFonts w:ascii="Tahoma" w:hAnsi="Tahoma" w:cs="Tahoma"/>
          <w:color w:val="000000"/>
        </w:rPr>
        <w:t>maloprodajnem ceniku prodajalca, za vse ostale storitve, ki niso navedene v ponudbenem predračunu (</w:t>
      </w:r>
      <w:r w:rsidRPr="00435715">
        <w:rPr>
          <w:rFonts w:ascii="Tahoma" w:hAnsi="Tahoma" w:cs="Tahoma"/>
          <w:color w:val="000000"/>
          <w:u w:val="single"/>
        </w:rPr>
        <w:t>velja za sklope, ki zajemajo tudi vzdrževanje</w:t>
      </w:r>
      <w:r w:rsidR="004F3406">
        <w:rPr>
          <w:rFonts w:ascii="Tahoma" w:hAnsi="Tahoma" w:cs="Tahoma"/>
          <w:color w:val="000000"/>
          <w:u w:val="single"/>
        </w:rPr>
        <w:t xml:space="preserve"> tovornih</w:t>
      </w:r>
      <w:r w:rsidRPr="00435715">
        <w:rPr>
          <w:rFonts w:ascii="Tahoma" w:hAnsi="Tahoma" w:cs="Tahoma"/>
          <w:color w:val="000000"/>
          <w:u w:val="single"/>
        </w:rPr>
        <w:t xml:space="preserve"> vozil – </w:t>
      </w:r>
      <w:r w:rsidR="004F3406">
        <w:rPr>
          <w:rFonts w:ascii="Tahoma" w:hAnsi="Tahoma" w:cs="Tahoma"/>
          <w:color w:val="000000"/>
          <w:u w:val="single"/>
        </w:rPr>
        <w:t xml:space="preserve">delovnih </w:t>
      </w:r>
      <w:r w:rsidRPr="00435715">
        <w:rPr>
          <w:rFonts w:ascii="Tahoma" w:hAnsi="Tahoma" w:cs="Tahoma"/>
          <w:color w:val="000000"/>
          <w:u w:val="single"/>
        </w:rPr>
        <w:t>strojev</w:t>
      </w:r>
      <w:r w:rsidRPr="00435715">
        <w:rPr>
          <w:rFonts w:ascii="Tahoma" w:hAnsi="Tahoma" w:cs="Tahoma"/>
          <w:color w:val="000000"/>
        </w:rPr>
        <w:t>) in</w:t>
      </w:r>
    </w:p>
    <w:p w14:paraId="6B776138" w14:textId="5CD23270"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popust, v višini _____ % (najmanj 15 %) na cene, navedene v posamezni postavki ponudbenega predračuna.</w:t>
      </w:r>
    </w:p>
    <w:p w14:paraId="5DD99781" w14:textId="77777777" w:rsidR="00435715" w:rsidRPr="00435715" w:rsidRDefault="00435715" w:rsidP="00AB5935">
      <w:pPr>
        <w:keepNext/>
        <w:keepLines/>
        <w:jc w:val="both"/>
        <w:rPr>
          <w:rFonts w:ascii="Tahoma" w:hAnsi="Tahoma" w:cs="Tahoma"/>
          <w:color w:val="000000"/>
        </w:rPr>
      </w:pPr>
    </w:p>
    <w:p w14:paraId="7F961AEF" w14:textId="1065D8B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Veljavni </w:t>
      </w:r>
      <w:r w:rsidR="004F3406">
        <w:rPr>
          <w:rFonts w:ascii="Tahoma" w:hAnsi="Tahoma" w:cs="Tahoma"/>
          <w:color w:val="000000"/>
        </w:rPr>
        <w:t xml:space="preserve">uradni maloprodajni </w:t>
      </w:r>
      <w:r w:rsidRPr="00435715">
        <w:rPr>
          <w:rFonts w:ascii="Tahoma" w:hAnsi="Tahoma" w:cs="Tahoma"/>
          <w:color w:val="000000"/>
        </w:rPr>
        <w:t xml:space="preserve">ceniki prodajalca so ceniki, ki so javno objavljeni na uradnih </w:t>
      </w:r>
      <w:r w:rsidR="004F3406">
        <w:rPr>
          <w:rFonts w:ascii="Tahoma" w:hAnsi="Tahoma" w:cs="Tahoma"/>
          <w:color w:val="000000"/>
        </w:rPr>
        <w:t xml:space="preserve">spletnih </w:t>
      </w:r>
      <w:r w:rsidRPr="00435715">
        <w:rPr>
          <w:rFonts w:ascii="Tahoma" w:hAnsi="Tahoma" w:cs="Tahoma"/>
          <w:color w:val="000000"/>
        </w:rPr>
        <w:t xml:space="preserve">straneh prodajalca in po katerih prodajalec obračunava svoje storitve in blago. Velja cena iz najugodnejšega veljavnega </w:t>
      </w:r>
      <w:r w:rsidR="004F3406">
        <w:rPr>
          <w:rFonts w:ascii="Tahoma" w:hAnsi="Tahoma" w:cs="Tahoma"/>
          <w:color w:val="000000"/>
        </w:rPr>
        <w:t xml:space="preserve">maloprodajnega </w:t>
      </w:r>
      <w:r w:rsidRPr="00435715">
        <w:rPr>
          <w:rFonts w:ascii="Tahoma" w:hAnsi="Tahoma" w:cs="Tahoma"/>
          <w:color w:val="000000"/>
        </w:rPr>
        <w:t xml:space="preserve">cenika, če je teh več. Uradno veljavni cenik </w:t>
      </w:r>
      <w:r w:rsidR="004F3406">
        <w:rPr>
          <w:rFonts w:ascii="Tahoma" w:hAnsi="Tahoma" w:cs="Tahoma"/>
          <w:color w:val="000000"/>
        </w:rPr>
        <w:t>p</w:t>
      </w:r>
      <w:r w:rsidR="00680C5A">
        <w:rPr>
          <w:rFonts w:ascii="Tahoma" w:hAnsi="Tahoma" w:cs="Tahoma"/>
          <w:color w:val="000000"/>
        </w:rPr>
        <w:t>rodajalca</w:t>
      </w:r>
      <w:r w:rsidRPr="00435715">
        <w:rPr>
          <w:rFonts w:ascii="Tahoma" w:hAnsi="Tahoma" w:cs="Tahoma"/>
          <w:color w:val="000000"/>
        </w:rPr>
        <w:t xml:space="preserve"> je cenik, po katerem </w:t>
      </w:r>
      <w:r w:rsidR="00355379">
        <w:rPr>
          <w:rFonts w:ascii="Tahoma" w:hAnsi="Tahoma" w:cs="Tahoma"/>
          <w:color w:val="000000"/>
        </w:rPr>
        <w:t>p</w:t>
      </w:r>
      <w:r w:rsidR="00680C5A">
        <w:rPr>
          <w:rFonts w:ascii="Tahoma" w:hAnsi="Tahoma" w:cs="Tahoma"/>
          <w:color w:val="000000"/>
        </w:rPr>
        <w:t>rodajalec</w:t>
      </w:r>
      <w:r w:rsidRPr="00435715">
        <w:rPr>
          <w:rFonts w:ascii="Tahoma" w:hAnsi="Tahoma" w:cs="Tahoma"/>
          <w:color w:val="000000"/>
        </w:rPr>
        <w:t xml:space="preserve"> zaračunava dobave in storitve na trgu in je skladen s Pravilnikom o načinu označevanja cen blaga in storitev (Ur. l. RS., št. 63/99 in nadaljnji). Cene takih dobav blaga ali izvedenih storitev, ne smejo presegati primerljivih cen na tržišču. </w:t>
      </w:r>
    </w:p>
    <w:p w14:paraId="3C943251" w14:textId="77777777" w:rsidR="00435715" w:rsidRPr="00435715" w:rsidRDefault="00435715" w:rsidP="00AB5935">
      <w:pPr>
        <w:keepNext/>
        <w:keepLines/>
        <w:jc w:val="both"/>
        <w:rPr>
          <w:rFonts w:ascii="Tahoma" w:hAnsi="Tahoma" w:cs="Tahoma"/>
          <w:color w:val="000000"/>
        </w:rPr>
      </w:pPr>
    </w:p>
    <w:p w14:paraId="1C5B320F" w14:textId="20120DB1" w:rsidR="00435715" w:rsidRPr="00435715" w:rsidRDefault="004F3406" w:rsidP="00AB5935">
      <w:pPr>
        <w:keepNext/>
        <w:keepLines/>
        <w:jc w:val="both"/>
        <w:rPr>
          <w:rFonts w:ascii="Tahoma" w:hAnsi="Tahoma" w:cs="Tahoma"/>
          <w:color w:val="000000"/>
        </w:rPr>
      </w:pPr>
      <w:r>
        <w:rPr>
          <w:rFonts w:ascii="Tahoma" w:hAnsi="Tahoma" w:cs="Tahoma"/>
          <w:color w:val="000000"/>
        </w:rPr>
        <w:t>C</w:t>
      </w:r>
      <w:r w:rsidR="00435715" w:rsidRPr="00435715">
        <w:rPr>
          <w:rFonts w:ascii="Tahoma" w:hAnsi="Tahoma" w:cs="Tahoma"/>
          <w:color w:val="000000"/>
        </w:rPr>
        <w:t>ene s popustom brez DDV, navedene v posamezni postavki ponudbenega predračuna, ponujen popust za vse nadomestne dele in potrošni material, ki niso navedeni v ponudbenem predračunu ter ponujen popust za vse ostale storitve, ki niso navedene v ponudbenem predračunu (</w:t>
      </w:r>
      <w:r w:rsidR="00435715" w:rsidRPr="00435715">
        <w:rPr>
          <w:rFonts w:ascii="Tahoma" w:hAnsi="Tahoma" w:cs="Tahoma"/>
          <w:color w:val="000000"/>
          <w:u w:val="single"/>
        </w:rPr>
        <w:t xml:space="preserve">velja za sklope, ki zajemajo tudi vzdrževanje </w:t>
      </w:r>
      <w:r>
        <w:rPr>
          <w:rFonts w:ascii="Tahoma" w:hAnsi="Tahoma" w:cs="Tahoma"/>
          <w:color w:val="000000"/>
          <w:u w:val="single"/>
        </w:rPr>
        <w:t xml:space="preserve">tovornih </w:t>
      </w:r>
      <w:r w:rsidR="00435715" w:rsidRPr="00435715">
        <w:rPr>
          <w:rFonts w:ascii="Tahoma" w:hAnsi="Tahoma" w:cs="Tahoma"/>
          <w:color w:val="000000"/>
          <w:u w:val="single"/>
        </w:rPr>
        <w:t xml:space="preserve">vozil – </w:t>
      </w:r>
      <w:r>
        <w:rPr>
          <w:rFonts w:ascii="Tahoma" w:hAnsi="Tahoma" w:cs="Tahoma"/>
          <w:color w:val="000000"/>
          <w:u w:val="single"/>
        </w:rPr>
        <w:t xml:space="preserve">delovnih </w:t>
      </w:r>
      <w:r w:rsidR="00435715" w:rsidRPr="00435715">
        <w:rPr>
          <w:rFonts w:ascii="Tahoma" w:hAnsi="Tahoma" w:cs="Tahoma"/>
          <w:color w:val="000000"/>
          <w:u w:val="single"/>
        </w:rPr>
        <w:t>strojev</w:t>
      </w:r>
      <w:r w:rsidR="00435715" w:rsidRPr="00435715">
        <w:rPr>
          <w:rFonts w:ascii="Tahoma" w:hAnsi="Tahoma" w:cs="Tahoma"/>
          <w:color w:val="000000"/>
        </w:rPr>
        <w:t>), so v času veljavnosti okvirn</w:t>
      </w:r>
      <w:r w:rsidR="00435715">
        <w:rPr>
          <w:rFonts w:ascii="Tahoma" w:hAnsi="Tahoma" w:cs="Tahoma"/>
          <w:color w:val="000000"/>
        </w:rPr>
        <w:t>ega sporazuma fiksne</w:t>
      </w:r>
      <w:r w:rsidR="00435715" w:rsidRPr="00435715">
        <w:rPr>
          <w:rFonts w:ascii="Tahoma" w:hAnsi="Tahoma" w:cs="Tahoma"/>
          <w:color w:val="000000"/>
        </w:rPr>
        <w:t xml:space="preserve"> in se ne spreminjajo pod nobenim pogojem, razen v primeru znižanja cene ali zvišanja dogovorjenega popusta</w:t>
      </w:r>
      <w:r w:rsidR="00435715">
        <w:rPr>
          <w:rFonts w:ascii="Tahoma" w:hAnsi="Tahoma" w:cs="Tahoma"/>
          <w:color w:val="000000"/>
        </w:rPr>
        <w:t xml:space="preserve"> oziroma pod pogoji iz 6. člena tega okvirnega sporazuma</w:t>
      </w:r>
      <w:r w:rsidR="00435715" w:rsidRPr="00435715">
        <w:rPr>
          <w:rFonts w:ascii="Tahoma" w:hAnsi="Tahoma" w:cs="Tahoma"/>
          <w:color w:val="000000"/>
        </w:rPr>
        <w:t>.</w:t>
      </w:r>
    </w:p>
    <w:p w14:paraId="719C1AC0" w14:textId="77777777" w:rsidR="00435715" w:rsidRPr="00435715" w:rsidRDefault="00435715" w:rsidP="00AB5935">
      <w:pPr>
        <w:keepNext/>
        <w:keepLines/>
        <w:jc w:val="both"/>
        <w:rPr>
          <w:rFonts w:ascii="Tahoma" w:hAnsi="Tahoma" w:cs="Tahoma"/>
          <w:color w:val="000000"/>
        </w:rPr>
      </w:pPr>
    </w:p>
    <w:p w14:paraId="0CBB2586" w14:textId="01C9EEEA"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V kolikor prodajalec v določenih obdobjih prodaja blago, k</w:t>
      </w:r>
      <w:r w:rsidR="004F3406">
        <w:rPr>
          <w:rFonts w:ascii="Tahoma" w:hAnsi="Tahoma" w:cs="Tahoma"/>
          <w:color w:val="000000"/>
        </w:rPr>
        <w:t>aterega dobava</w:t>
      </w:r>
      <w:r w:rsidRPr="00435715">
        <w:rPr>
          <w:rFonts w:ascii="Tahoma" w:hAnsi="Tahoma" w:cs="Tahoma"/>
          <w:color w:val="000000"/>
        </w:rPr>
        <w:t xml:space="preserve"> je predmet okvirnega sporazuma, po znižanih - akcijskih cenah, ki so ugodnejše od cen iz ponudbenega predračuna, mora kupca o tem pisno seznaniti ter mu zagotoviti blago pod enakimi - akcijskimi pogoji. </w:t>
      </w:r>
    </w:p>
    <w:p w14:paraId="029B3D35" w14:textId="77777777" w:rsidR="00435715" w:rsidRPr="00435715" w:rsidRDefault="00435715" w:rsidP="00AB5935">
      <w:pPr>
        <w:keepNext/>
        <w:keepLines/>
        <w:jc w:val="both"/>
        <w:rPr>
          <w:rFonts w:ascii="Tahoma" w:hAnsi="Tahoma" w:cs="Tahoma"/>
          <w:color w:val="000000"/>
        </w:rPr>
      </w:pPr>
    </w:p>
    <w:p w14:paraId="1887BE39" w14:textId="072A5FAE"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Kupec ima pravico, kadarkoli v obdobju veljavnosti okvirnega sporazuma, od prodajalca zahtevati predložitev </w:t>
      </w:r>
      <w:r w:rsidR="006F459D">
        <w:rPr>
          <w:rFonts w:ascii="Tahoma" w:hAnsi="Tahoma" w:cs="Tahoma"/>
          <w:color w:val="000000"/>
        </w:rPr>
        <w:t xml:space="preserve">uradno </w:t>
      </w:r>
      <w:r w:rsidRPr="00435715">
        <w:rPr>
          <w:rFonts w:ascii="Tahoma" w:hAnsi="Tahoma" w:cs="Tahoma"/>
          <w:color w:val="000000"/>
        </w:rPr>
        <w:t xml:space="preserve">veljavnega </w:t>
      </w:r>
      <w:r w:rsidR="006F459D">
        <w:rPr>
          <w:rFonts w:ascii="Tahoma" w:hAnsi="Tahoma" w:cs="Tahoma"/>
          <w:color w:val="000000"/>
        </w:rPr>
        <w:t xml:space="preserve">maloprodajnega </w:t>
      </w:r>
      <w:r w:rsidRPr="00435715">
        <w:rPr>
          <w:rFonts w:ascii="Tahoma" w:hAnsi="Tahoma" w:cs="Tahoma"/>
          <w:color w:val="000000"/>
        </w:rPr>
        <w:t>cenika v elektronski obliki.</w:t>
      </w:r>
    </w:p>
    <w:p w14:paraId="796D82D8" w14:textId="2C46A700" w:rsidR="00E75C24" w:rsidRDefault="00E75C24" w:rsidP="00AB5935">
      <w:pPr>
        <w:keepNext/>
        <w:keepLines/>
        <w:jc w:val="both"/>
        <w:rPr>
          <w:rFonts w:ascii="Tahoma" w:hAnsi="Tahoma" w:cs="Tahoma"/>
        </w:rPr>
      </w:pPr>
    </w:p>
    <w:p w14:paraId="2D818211" w14:textId="1083AA0A" w:rsidR="00B67196" w:rsidRDefault="00B67196" w:rsidP="00AB5935">
      <w:pPr>
        <w:keepNext/>
        <w:keepLines/>
        <w:jc w:val="both"/>
        <w:rPr>
          <w:rFonts w:ascii="Tahoma" w:hAnsi="Tahoma" w:cs="Tahoma"/>
        </w:rPr>
      </w:pPr>
    </w:p>
    <w:p w14:paraId="261EFF60" w14:textId="3D81772B" w:rsidR="00B67196" w:rsidRDefault="00B67196" w:rsidP="00AB5935">
      <w:pPr>
        <w:keepNext/>
        <w:keepLines/>
        <w:jc w:val="both"/>
        <w:rPr>
          <w:rFonts w:ascii="Tahoma" w:hAnsi="Tahoma" w:cs="Tahoma"/>
        </w:rPr>
      </w:pPr>
    </w:p>
    <w:p w14:paraId="2AC58556" w14:textId="18F92BFB" w:rsidR="00B67196" w:rsidRDefault="00B67196" w:rsidP="00AB5935">
      <w:pPr>
        <w:keepNext/>
        <w:keepLines/>
        <w:jc w:val="both"/>
        <w:rPr>
          <w:rFonts w:ascii="Tahoma" w:hAnsi="Tahoma" w:cs="Tahoma"/>
        </w:rPr>
      </w:pPr>
    </w:p>
    <w:p w14:paraId="2A18F37B" w14:textId="59935038" w:rsidR="00B67196" w:rsidRDefault="00B67196" w:rsidP="00AB5935">
      <w:pPr>
        <w:keepNext/>
        <w:keepLines/>
        <w:jc w:val="both"/>
        <w:rPr>
          <w:rFonts w:ascii="Tahoma" w:hAnsi="Tahoma" w:cs="Tahoma"/>
        </w:rPr>
      </w:pPr>
    </w:p>
    <w:p w14:paraId="0379474B" w14:textId="40D99194" w:rsidR="00B67196" w:rsidRDefault="00B67196" w:rsidP="00AB5935">
      <w:pPr>
        <w:keepNext/>
        <w:keepLines/>
        <w:jc w:val="both"/>
        <w:rPr>
          <w:rFonts w:ascii="Tahoma" w:hAnsi="Tahoma" w:cs="Tahoma"/>
        </w:rPr>
      </w:pPr>
    </w:p>
    <w:p w14:paraId="75B29F52" w14:textId="17A2E304" w:rsidR="00B67196" w:rsidRDefault="00B67196" w:rsidP="00AB5935">
      <w:pPr>
        <w:keepNext/>
        <w:keepLines/>
        <w:jc w:val="both"/>
        <w:rPr>
          <w:rFonts w:ascii="Tahoma" w:hAnsi="Tahoma" w:cs="Tahoma"/>
        </w:rPr>
      </w:pPr>
    </w:p>
    <w:p w14:paraId="5EEBC4C0" w14:textId="4028F0B4" w:rsidR="00B67196" w:rsidRDefault="00B67196" w:rsidP="00AB5935">
      <w:pPr>
        <w:keepNext/>
        <w:keepLines/>
        <w:jc w:val="both"/>
        <w:rPr>
          <w:rFonts w:ascii="Tahoma" w:hAnsi="Tahoma" w:cs="Tahoma"/>
        </w:rPr>
      </w:pPr>
    </w:p>
    <w:p w14:paraId="7DA70AB8" w14:textId="77777777" w:rsidR="00B67196" w:rsidRPr="00C8579C" w:rsidRDefault="00B67196" w:rsidP="00AB5935">
      <w:pPr>
        <w:keepNext/>
        <w:keepLines/>
        <w:jc w:val="both"/>
        <w:rPr>
          <w:rFonts w:ascii="Tahoma" w:hAnsi="Tahoma" w:cs="Tahoma"/>
        </w:rPr>
      </w:pPr>
    </w:p>
    <w:p w14:paraId="7AFB38C6" w14:textId="734F3489" w:rsidR="0031513E" w:rsidRPr="0031513E" w:rsidRDefault="00A9533C"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NAČIN OBRAČUNAVANJA IN PLAČILO</w:t>
      </w:r>
    </w:p>
    <w:p w14:paraId="4CCEAC82" w14:textId="47A841F4" w:rsidR="0031513E" w:rsidRDefault="0031513E" w:rsidP="00AB5935">
      <w:pPr>
        <w:pStyle w:val="BESEDILO"/>
        <w:keepNext/>
        <w:widowControl/>
        <w:tabs>
          <w:tab w:val="clear" w:pos="2155"/>
        </w:tabs>
        <w:rPr>
          <w:rFonts w:ascii="Tahoma" w:hAnsi="Tahoma" w:cs="Tahoma"/>
        </w:rPr>
      </w:pPr>
    </w:p>
    <w:p w14:paraId="1C7522D1" w14:textId="77777777" w:rsidR="0031513E" w:rsidRPr="00C8579C" w:rsidRDefault="0031513E"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81ADF35" w14:textId="6473B638" w:rsidR="0031513E" w:rsidRPr="002E262B" w:rsidRDefault="0031513E" w:rsidP="00AB5935">
      <w:pPr>
        <w:pStyle w:val="BESEDILO"/>
        <w:keepNext/>
        <w:widowControl/>
        <w:tabs>
          <w:tab w:val="clear" w:pos="2155"/>
        </w:tabs>
        <w:rPr>
          <w:rFonts w:ascii="Tahoma" w:hAnsi="Tahoma" w:cs="Tahoma"/>
        </w:rPr>
      </w:pPr>
    </w:p>
    <w:p w14:paraId="4DD434C4" w14:textId="701F205B" w:rsidR="00E75C24" w:rsidRPr="000353BD" w:rsidRDefault="0031513E" w:rsidP="00AB5935">
      <w:pPr>
        <w:pStyle w:val="BESEDILO"/>
        <w:keepNext/>
        <w:widowControl/>
        <w:rPr>
          <w:rFonts w:ascii="Tahoma" w:hAnsi="Tahoma" w:cs="Tahoma"/>
        </w:rPr>
      </w:pPr>
      <w:r w:rsidRPr="000353BD">
        <w:rPr>
          <w:rFonts w:ascii="Tahoma" w:hAnsi="Tahoma" w:cs="Tahoma"/>
        </w:rPr>
        <w:t>Prodajalec</w:t>
      </w:r>
      <w:r w:rsidR="00E75C24" w:rsidRPr="000353BD">
        <w:rPr>
          <w:rFonts w:ascii="Tahoma" w:hAnsi="Tahoma" w:cs="Tahoma"/>
        </w:rPr>
        <w:t xml:space="preserve"> izstavi račun za izvedene dobave oziroma opravljene storitve</w:t>
      </w:r>
      <w:r w:rsidR="000353BD" w:rsidRPr="000353BD">
        <w:rPr>
          <w:rFonts w:ascii="Tahoma" w:hAnsi="Tahoma" w:cs="Tahoma"/>
        </w:rPr>
        <w:t xml:space="preserve"> </w:t>
      </w:r>
      <w:r w:rsidRPr="000353BD">
        <w:rPr>
          <w:rFonts w:ascii="Tahoma" w:hAnsi="Tahoma" w:cs="Tahoma"/>
        </w:rPr>
        <w:t xml:space="preserve">(velja za sklope, ki zajemajo tudi </w:t>
      </w:r>
      <w:r w:rsidR="006F459D">
        <w:rPr>
          <w:rFonts w:ascii="Tahoma" w:hAnsi="Tahoma" w:cs="Tahoma"/>
        </w:rPr>
        <w:t xml:space="preserve">redno </w:t>
      </w:r>
      <w:r w:rsidRPr="000353BD">
        <w:rPr>
          <w:rFonts w:ascii="Tahoma" w:hAnsi="Tahoma" w:cs="Tahoma"/>
        </w:rPr>
        <w:t xml:space="preserve">vzdrževanje </w:t>
      </w:r>
      <w:r w:rsidR="006F459D">
        <w:rPr>
          <w:rFonts w:ascii="Tahoma" w:hAnsi="Tahoma" w:cs="Tahoma"/>
        </w:rPr>
        <w:t xml:space="preserve">tovornih </w:t>
      </w:r>
      <w:r w:rsidRPr="000353BD">
        <w:rPr>
          <w:rFonts w:ascii="Tahoma" w:hAnsi="Tahoma" w:cs="Tahoma"/>
        </w:rPr>
        <w:t>vozil</w:t>
      </w:r>
      <w:r w:rsidR="006F459D">
        <w:rPr>
          <w:rFonts w:ascii="Tahoma" w:hAnsi="Tahoma" w:cs="Tahoma"/>
        </w:rPr>
        <w:t xml:space="preserve"> in delovnih strojev</w:t>
      </w:r>
      <w:r w:rsidRPr="000353BD">
        <w:rPr>
          <w:rFonts w:ascii="Tahoma" w:hAnsi="Tahoma" w:cs="Tahoma"/>
        </w:rPr>
        <w:t>)</w:t>
      </w:r>
      <w:r w:rsidR="00E75C24" w:rsidRPr="000353BD">
        <w:rPr>
          <w:rFonts w:ascii="Tahoma" w:hAnsi="Tahoma" w:cs="Tahoma"/>
        </w:rPr>
        <w:t xml:space="preserve"> po okvirnem sporazumu v roku osmih (8) koledarskih dn</w:t>
      </w:r>
      <w:r w:rsidR="00B201D5" w:rsidRPr="000353BD">
        <w:rPr>
          <w:rFonts w:ascii="Tahoma" w:hAnsi="Tahoma" w:cs="Tahoma"/>
        </w:rPr>
        <w:t>i</w:t>
      </w:r>
      <w:r w:rsidR="00E75C24" w:rsidRPr="000353BD">
        <w:rPr>
          <w:rFonts w:ascii="Tahoma" w:hAnsi="Tahoma" w:cs="Tahoma"/>
        </w:rPr>
        <w:t xml:space="preserve"> po podpisu</w:t>
      </w:r>
      <w:r w:rsidR="001F25F3" w:rsidRPr="000353BD">
        <w:rPr>
          <w:rFonts w:ascii="Tahoma" w:hAnsi="Tahoma" w:cs="Tahoma"/>
        </w:rPr>
        <w:t xml:space="preserve"> delovnega/servisnega naloga in/ali dobavnice</w:t>
      </w:r>
      <w:r w:rsidR="00E75C24" w:rsidRPr="000353BD">
        <w:rPr>
          <w:rFonts w:ascii="Tahoma" w:hAnsi="Tahoma" w:cs="Tahoma"/>
        </w:rPr>
        <w:t xml:space="preserve">. </w:t>
      </w:r>
      <w:r w:rsidR="00680C5A">
        <w:rPr>
          <w:rFonts w:ascii="Tahoma" w:hAnsi="Tahoma" w:cs="Tahoma"/>
        </w:rPr>
        <w:t>Prodajalec</w:t>
      </w:r>
      <w:r w:rsidR="00E75C24" w:rsidRPr="000353BD">
        <w:rPr>
          <w:rFonts w:ascii="Tahoma" w:hAnsi="Tahoma" w:cs="Tahoma"/>
        </w:rPr>
        <w:t xml:space="preserve"> izstavi račun v vložišče </w:t>
      </w:r>
      <w:r w:rsidR="00680C5A">
        <w:rPr>
          <w:rFonts w:ascii="Tahoma" w:hAnsi="Tahoma" w:cs="Tahoma"/>
        </w:rPr>
        <w:t>kupca</w:t>
      </w:r>
      <w:r w:rsidR="00E75C24" w:rsidRPr="000353BD">
        <w:rPr>
          <w:rFonts w:ascii="Tahoma" w:hAnsi="Tahoma" w:cs="Tahoma"/>
        </w:rPr>
        <w:t xml:space="preserve">, in sicer na naslov </w:t>
      </w:r>
      <w:r w:rsidR="00E75C24" w:rsidRPr="000353BD">
        <w:rPr>
          <w:rFonts w:ascii="Tahoma" w:hAnsi="Tahoma" w:cs="Tahoma"/>
          <w:bCs/>
        </w:rPr>
        <w:t xml:space="preserve">JAVNO PODJETJE VODOVOD KANALIZACIJA SNAGA </w:t>
      </w:r>
      <w:proofErr w:type="spellStart"/>
      <w:r w:rsidR="00E75C24" w:rsidRPr="000353BD">
        <w:rPr>
          <w:rFonts w:ascii="Tahoma" w:hAnsi="Tahoma" w:cs="Tahoma"/>
          <w:bCs/>
        </w:rPr>
        <w:t>d.o.o</w:t>
      </w:r>
      <w:proofErr w:type="spellEnd"/>
      <w:r w:rsidR="00E75C24" w:rsidRPr="000353BD">
        <w:rPr>
          <w:rFonts w:ascii="Tahoma" w:hAnsi="Tahoma" w:cs="Tahoma"/>
          <w:bCs/>
        </w:rPr>
        <w:t>., Vodovodna cesta 90, 1000 Ljubljana</w:t>
      </w:r>
      <w:r w:rsidR="00E75C24" w:rsidRPr="000353BD">
        <w:rPr>
          <w:rFonts w:ascii="Tahoma" w:hAnsi="Tahoma" w:cs="Tahoma"/>
        </w:rPr>
        <w:t xml:space="preserve">. </w:t>
      </w:r>
      <w:r w:rsidR="00680C5A">
        <w:rPr>
          <w:rFonts w:ascii="Tahoma" w:hAnsi="Tahoma" w:cs="Tahoma"/>
        </w:rPr>
        <w:t>Prodajalec</w:t>
      </w:r>
      <w:r w:rsidR="00E75C24" w:rsidRPr="000353BD">
        <w:rPr>
          <w:rFonts w:ascii="Tahoma" w:hAnsi="Tahoma" w:cs="Tahoma"/>
        </w:rPr>
        <w:t xml:space="preserve"> mora k računu priložiti fotokopijo podpisanega </w:t>
      </w:r>
      <w:r w:rsidR="001F25F3" w:rsidRPr="000353BD">
        <w:rPr>
          <w:rFonts w:ascii="Tahoma" w:hAnsi="Tahoma" w:cs="Tahoma"/>
        </w:rPr>
        <w:t>delovnega/servisnega naloga in/ali dobavnice.</w:t>
      </w:r>
    </w:p>
    <w:p w14:paraId="60F92BE0" w14:textId="77777777" w:rsidR="002E262B" w:rsidRPr="000353BD" w:rsidRDefault="002E262B" w:rsidP="00AB5935">
      <w:pPr>
        <w:pStyle w:val="BESEDILO"/>
        <w:keepNext/>
        <w:widowControl/>
        <w:tabs>
          <w:tab w:val="clear" w:pos="2155"/>
        </w:tabs>
        <w:rPr>
          <w:rFonts w:ascii="Tahoma" w:hAnsi="Tahoma" w:cs="Tahoma"/>
          <w:i/>
          <w:u w:val="single"/>
        </w:rPr>
      </w:pPr>
    </w:p>
    <w:p w14:paraId="52152710" w14:textId="10FBB510" w:rsidR="002E262B" w:rsidRPr="000353BD" w:rsidRDefault="002E262B" w:rsidP="00AB5935">
      <w:pPr>
        <w:pStyle w:val="BESEDILO"/>
        <w:keepNext/>
        <w:widowControl/>
        <w:tabs>
          <w:tab w:val="clear" w:pos="2155"/>
        </w:tabs>
        <w:rPr>
          <w:rFonts w:ascii="Tahoma" w:hAnsi="Tahoma" w:cs="Tahoma"/>
          <w:i/>
        </w:rPr>
      </w:pPr>
      <w:r w:rsidRPr="000353BD">
        <w:rPr>
          <w:rFonts w:ascii="Tahoma" w:hAnsi="Tahoma" w:cs="Tahoma"/>
          <w:i/>
          <w:u w:val="single"/>
        </w:rPr>
        <w:t xml:space="preserve">A. V primeru, da ima </w:t>
      </w:r>
      <w:r w:rsidR="00B67196">
        <w:rPr>
          <w:rFonts w:ascii="Tahoma" w:hAnsi="Tahoma" w:cs="Tahoma"/>
          <w:i/>
          <w:u w:val="single"/>
        </w:rPr>
        <w:t>p</w:t>
      </w:r>
      <w:r w:rsidR="00680C5A">
        <w:rPr>
          <w:rFonts w:ascii="Tahoma" w:hAnsi="Tahoma" w:cs="Tahoma"/>
          <w:i/>
          <w:u w:val="single"/>
        </w:rPr>
        <w:t>rodajalec</w:t>
      </w:r>
      <w:r w:rsidRPr="000353BD">
        <w:rPr>
          <w:rFonts w:ascii="Tahoma" w:hAnsi="Tahoma" w:cs="Tahoma"/>
          <w:i/>
          <w:u w:val="single"/>
        </w:rPr>
        <w:t xml:space="preserve"> sedež v Republiki Sloveniji: </w:t>
      </w:r>
      <w:r w:rsidR="004C7021">
        <w:rPr>
          <w:rFonts w:ascii="Tahoma" w:hAnsi="Tahoma" w:cs="Tahoma"/>
          <w:i/>
        </w:rPr>
        <w:t>Kupec</w:t>
      </w:r>
      <w:r w:rsidR="004C7021" w:rsidRPr="000353BD">
        <w:rPr>
          <w:rFonts w:ascii="Tahoma" w:hAnsi="Tahoma" w:cs="Tahoma"/>
          <w:i/>
        </w:rPr>
        <w:t xml:space="preserve"> </w:t>
      </w:r>
      <w:r w:rsidRPr="000353BD">
        <w:rPr>
          <w:rFonts w:ascii="Tahoma" w:hAnsi="Tahoma" w:cs="Tahoma"/>
          <w:i/>
        </w:rPr>
        <w:t xml:space="preserve">bo račune, izstavljene v skladu s prvim in drugim odstavkom tega člena okvirnega sporazuma, plačal na transakcijski račun </w:t>
      </w:r>
      <w:r w:rsidR="00355379">
        <w:rPr>
          <w:rFonts w:ascii="Tahoma" w:hAnsi="Tahoma" w:cs="Tahoma"/>
          <w:i/>
        </w:rPr>
        <w:t>p</w:t>
      </w:r>
      <w:r w:rsidR="00680C5A">
        <w:rPr>
          <w:rFonts w:ascii="Tahoma" w:hAnsi="Tahoma" w:cs="Tahoma"/>
          <w:i/>
        </w:rPr>
        <w:t>rodajalca</w:t>
      </w:r>
      <w:r w:rsidRPr="000353BD">
        <w:rPr>
          <w:rFonts w:ascii="Tahoma" w:hAnsi="Tahoma" w:cs="Tahoma"/>
          <w:i/>
        </w:rPr>
        <w:t xml:space="preserve"> oz. pod</w:t>
      </w:r>
      <w:r w:rsidR="00355379">
        <w:rPr>
          <w:rFonts w:ascii="Tahoma" w:hAnsi="Tahoma" w:cs="Tahoma"/>
          <w:i/>
        </w:rPr>
        <w:t>izv</w:t>
      </w:r>
      <w:r w:rsidR="00680C5A">
        <w:rPr>
          <w:rFonts w:ascii="Tahoma" w:hAnsi="Tahoma" w:cs="Tahoma"/>
          <w:i/>
        </w:rPr>
        <w:t>ajalca</w:t>
      </w:r>
      <w:r w:rsidRPr="000353BD">
        <w:rPr>
          <w:rFonts w:ascii="Tahoma" w:hAnsi="Tahoma" w:cs="Tahoma"/>
          <w:i/>
        </w:rPr>
        <w:t>, ki je uradno evidentiran pri AJPES in b</w:t>
      </w:r>
      <w:r w:rsidR="001F25F3" w:rsidRPr="000353BD">
        <w:rPr>
          <w:rFonts w:ascii="Tahoma" w:hAnsi="Tahoma" w:cs="Tahoma"/>
          <w:i/>
        </w:rPr>
        <w:t>o naveden na računu, v roku tridesetih (30)</w:t>
      </w:r>
      <w:r w:rsidRPr="000353BD">
        <w:rPr>
          <w:rFonts w:ascii="Tahoma" w:hAnsi="Tahoma" w:cs="Tahoma"/>
          <w:i/>
        </w:rPr>
        <w:t xml:space="preserve"> </w:t>
      </w:r>
      <w:r w:rsidR="00185CAA" w:rsidRPr="000353BD">
        <w:rPr>
          <w:rFonts w:ascii="Tahoma" w:hAnsi="Tahoma" w:cs="Tahoma"/>
          <w:i/>
        </w:rPr>
        <w:t xml:space="preserve">koledarskih </w:t>
      </w:r>
      <w:r w:rsidRPr="000353BD">
        <w:rPr>
          <w:rFonts w:ascii="Tahoma" w:hAnsi="Tahoma" w:cs="Tahoma"/>
          <w:i/>
        </w:rPr>
        <w:t xml:space="preserve">dni od dneva izstavitve pravilnega računa za opravljene dobave ali storitve in dostavljenega v vložišče </w:t>
      </w:r>
      <w:r w:rsidR="00355379">
        <w:rPr>
          <w:rFonts w:ascii="Tahoma" w:hAnsi="Tahoma" w:cs="Tahoma"/>
          <w:i/>
        </w:rPr>
        <w:t>kupca</w:t>
      </w:r>
      <w:r w:rsidRPr="000353BD">
        <w:rPr>
          <w:rFonts w:ascii="Tahoma" w:hAnsi="Tahoma" w:cs="Tahoma"/>
          <w:i/>
        </w:rPr>
        <w:t>.</w:t>
      </w:r>
    </w:p>
    <w:p w14:paraId="10885FDD" w14:textId="77777777" w:rsidR="008A6D4C" w:rsidRPr="000353BD" w:rsidRDefault="008A6D4C" w:rsidP="00AB5935">
      <w:pPr>
        <w:pStyle w:val="BESEDILO"/>
        <w:keepNext/>
        <w:widowControl/>
        <w:tabs>
          <w:tab w:val="clear" w:pos="2155"/>
        </w:tabs>
        <w:rPr>
          <w:rFonts w:ascii="Tahoma" w:hAnsi="Tahoma" w:cs="Tahoma"/>
          <w:i/>
        </w:rPr>
      </w:pPr>
    </w:p>
    <w:p w14:paraId="5AD26CF6" w14:textId="42287A3E" w:rsidR="002E262B" w:rsidRPr="000353BD" w:rsidRDefault="002E262B" w:rsidP="00AB5935">
      <w:pPr>
        <w:pStyle w:val="BESEDILO"/>
        <w:keepNext/>
        <w:widowControl/>
        <w:tabs>
          <w:tab w:val="clear" w:pos="2155"/>
        </w:tabs>
        <w:rPr>
          <w:rFonts w:ascii="Tahoma" w:hAnsi="Tahoma" w:cs="Tahoma"/>
          <w:i/>
        </w:rPr>
      </w:pPr>
      <w:r w:rsidRPr="000353BD">
        <w:rPr>
          <w:rFonts w:ascii="Tahoma" w:hAnsi="Tahoma" w:cs="Tahoma"/>
          <w:i/>
          <w:u w:val="single"/>
        </w:rPr>
        <w:t xml:space="preserve">B. V primeru, da </w:t>
      </w:r>
      <w:r w:rsidR="00B67196">
        <w:rPr>
          <w:rFonts w:ascii="Tahoma" w:hAnsi="Tahoma" w:cs="Tahoma"/>
          <w:i/>
          <w:u w:val="single"/>
        </w:rPr>
        <w:t>p</w:t>
      </w:r>
      <w:r w:rsidR="00680C5A">
        <w:rPr>
          <w:rFonts w:ascii="Tahoma" w:hAnsi="Tahoma" w:cs="Tahoma"/>
          <w:i/>
          <w:u w:val="single"/>
        </w:rPr>
        <w:t>rodajalec</w:t>
      </w:r>
      <w:r w:rsidRPr="000353BD">
        <w:rPr>
          <w:rFonts w:ascii="Tahoma" w:hAnsi="Tahoma" w:cs="Tahoma"/>
          <w:i/>
          <w:u w:val="single"/>
        </w:rPr>
        <w:t xml:space="preserve"> nima sedeža v Republiki Sloveniji: </w:t>
      </w:r>
      <w:r w:rsidR="004C7021">
        <w:rPr>
          <w:rFonts w:ascii="Tahoma" w:hAnsi="Tahoma" w:cs="Tahoma"/>
          <w:i/>
        </w:rPr>
        <w:t>Kupec</w:t>
      </w:r>
      <w:r w:rsidR="004C7021" w:rsidRPr="000353BD">
        <w:rPr>
          <w:rFonts w:ascii="Tahoma" w:hAnsi="Tahoma" w:cs="Tahoma"/>
          <w:i/>
        </w:rPr>
        <w:t xml:space="preserve"> </w:t>
      </w:r>
      <w:r w:rsidRPr="000353BD">
        <w:rPr>
          <w:rFonts w:ascii="Tahoma" w:hAnsi="Tahoma" w:cs="Tahoma"/>
          <w:i/>
        </w:rPr>
        <w:t xml:space="preserve">bo račune, izstavljene v skladu s prvim in drugim odstavkom tega člena okvirnega sporazuma, plačal na poslovni račun </w:t>
      </w:r>
      <w:r w:rsidR="00355379">
        <w:rPr>
          <w:rFonts w:ascii="Tahoma" w:hAnsi="Tahoma" w:cs="Tahoma"/>
          <w:i/>
        </w:rPr>
        <w:t>p</w:t>
      </w:r>
      <w:r w:rsidR="00680C5A">
        <w:rPr>
          <w:rFonts w:ascii="Tahoma" w:hAnsi="Tahoma" w:cs="Tahoma"/>
          <w:i/>
        </w:rPr>
        <w:t>rodajalca</w:t>
      </w:r>
      <w:r w:rsidR="001F25F3" w:rsidRPr="000353BD">
        <w:rPr>
          <w:rFonts w:ascii="Tahoma" w:hAnsi="Tahoma" w:cs="Tahoma"/>
          <w:i/>
        </w:rPr>
        <w:t xml:space="preserve"> oz. pod</w:t>
      </w:r>
      <w:r w:rsidR="00355379">
        <w:rPr>
          <w:rFonts w:ascii="Tahoma" w:hAnsi="Tahoma" w:cs="Tahoma"/>
          <w:i/>
        </w:rPr>
        <w:t>izv</w:t>
      </w:r>
      <w:r w:rsidR="00680C5A">
        <w:rPr>
          <w:rFonts w:ascii="Tahoma" w:hAnsi="Tahoma" w:cs="Tahoma"/>
          <w:i/>
        </w:rPr>
        <w:t>ajalca</w:t>
      </w:r>
      <w:r w:rsidR="001F25F3" w:rsidRPr="000353BD">
        <w:rPr>
          <w:rFonts w:ascii="Tahoma" w:hAnsi="Tahoma" w:cs="Tahoma"/>
          <w:i/>
        </w:rPr>
        <w:t xml:space="preserve"> v roku </w:t>
      </w:r>
      <w:r w:rsidRPr="000353BD">
        <w:rPr>
          <w:rFonts w:ascii="Tahoma" w:hAnsi="Tahoma" w:cs="Tahoma"/>
          <w:i/>
        </w:rPr>
        <w:t>trideseti</w:t>
      </w:r>
      <w:r w:rsidR="001F25F3" w:rsidRPr="000353BD">
        <w:rPr>
          <w:rFonts w:ascii="Tahoma" w:hAnsi="Tahoma" w:cs="Tahoma"/>
          <w:i/>
        </w:rPr>
        <w:t>h (30)</w:t>
      </w:r>
      <w:r w:rsidRPr="000353BD">
        <w:rPr>
          <w:rFonts w:ascii="Tahoma" w:hAnsi="Tahoma" w:cs="Tahoma"/>
          <w:i/>
        </w:rPr>
        <w:t xml:space="preserve"> </w:t>
      </w:r>
      <w:r w:rsidR="00185CAA" w:rsidRPr="000353BD">
        <w:rPr>
          <w:rFonts w:ascii="Tahoma" w:hAnsi="Tahoma" w:cs="Tahoma"/>
          <w:i/>
        </w:rPr>
        <w:t xml:space="preserve">koledarskih </w:t>
      </w:r>
      <w:r w:rsidRPr="000353BD">
        <w:rPr>
          <w:rFonts w:ascii="Tahoma" w:hAnsi="Tahoma" w:cs="Tahoma"/>
          <w:i/>
        </w:rPr>
        <w:t xml:space="preserve">dni od dneva izstavitve pravilnega računa za opravljene dobave ali storitve in dostavljenega v vložišče </w:t>
      </w:r>
      <w:r w:rsidR="00355379">
        <w:rPr>
          <w:rFonts w:ascii="Tahoma" w:hAnsi="Tahoma" w:cs="Tahoma"/>
          <w:i/>
        </w:rPr>
        <w:t>kupca</w:t>
      </w:r>
      <w:r w:rsidRPr="000353BD">
        <w:rPr>
          <w:rFonts w:ascii="Tahoma" w:hAnsi="Tahoma" w:cs="Tahoma"/>
          <w:i/>
        </w:rPr>
        <w:t xml:space="preserve">. Poslovni račun mora biti naveden tudi na posameznem računu. </w:t>
      </w:r>
    </w:p>
    <w:p w14:paraId="55AB04BD" w14:textId="363DCB5B" w:rsidR="002E262B" w:rsidRDefault="002E262B" w:rsidP="00AB5935">
      <w:pPr>
        <w:pStyle w:val="BESEDILO"/>
        <w:keepNext/>
        <w:widowControl/>
        <w:tabs>
          <w:tab w:val="clear" w:pos="2155"/>
        </w:tabs>
        <w:rPr>
          <w:rFonts w:ascii="Tahoma" w:hAnsi="Tahoma" w:cs="Tahoma"/>
        </w:rPr>
      </w:pPr>
    </w:p>
    <w:p w14:paraId="0F3C57E5" w14:textId="66278FA1" w:rsidR="000353BD" w:rsidRPr="000353BD" w:rsidRDefault="000353BD" w:rsidP="00AB5935">
      <w:pPr>
        <w:pStyle w:val="BESEDILO"/>
        <w:keepNext/>
        <w:widowControl/>
        <w:rPr>
          <w:rFonts w:ascii="Tahoma" w:hAnsi="Tahoma" w:cs="Tahoma"/>
        </w:rPr>
      </w:pPr>
      <w:r w:rsidRPr="000353BD">
        <w:rPr>
          <w:rFonts w:ascii="Tahoma" w:hAnsi="Tahoma" w:cs="Tahoma"/>
        </w:rPr>
        <w:t>Cene na dobavnici</w:t>
      </w:r>
      <w:r>
        <w:rPr>
          <w:rFonts w:ascii="Tahoma" w:hAnsi="Tahoma" w:cs="Tahoma"/>
        </w:rPr>
        <w:t xml:space="preserve"> oz. delovnem/servisnem nalogu</w:t>
      </w:r>
      <w:r w:rsidRPr="000353BD">
        <w:rPr>
          <w:rFonts w:ascii="Tahoma" w:hAnsi="Tahoma" w:cs="Tahoma"/>
        </w:rPr>
        <w:t xml:space="preserve"> morajo biti zapisane </w:t>
      </w:r>
      <w:r w:rsidR="00B67196">
        <w:rPr>
          <w:rFonts w:ascii="Tahoma" w:hAnsi="Tahoma" w:cs="Tahoma"/>
        </w:rPr>
        <w:t>z in brez DDV</w:t>
      </w:r>
      <w:r w:rsidRPr="000353BD">
        <w:rPr>
          <w:rFonts w:ascii="Tahoma" w:hAnsi="Tahoma" w:cs="Tahoma"/>
        </w:rPr>
        <w:t xml:space="preserve">, </w:t>
      </w:r>
      <w:r w:rsidR="006F459D">
        <w:rPr>
          <w:rFonts w:ascii="Tahoma" w:hAnsi="Tahoma" w:cs="Tahoma"/>
        </w:rPr>
        <w:t xml:space="preserve">naveden mora biti </w:t>
      </w:r>
      <w:r w:rsidRPr="000353BD">
        <w:rPr>
          <w:rFonts w:ascii="Tahoma" w:hAnsi="Tahoma" w:cs="Tahoma"/>
        </w:rPr>
        <w:t xml:space="preserve">odstotek popusta, zapisana pa mora biti tudi skupna vrednost </w:t>
      </w:r>
      <w:r w:rsidR="006F459D">
        <w:rPr>
          <w:rFonts w:ascii="Tahoma" w:hAnsi="Tahoma" w:cs="Tahoma"/>
        </w:rPr>
        <w:t xml:space="preserve">posameznega </w:t>
      </w:r>
      <w:r w:rsidRPr="000353BD">
        <w:rPr>
          <w:rFonts w:ascii="Tahoma" w:hAnsi="Tahoma" w:cs="Tahoma"/>
        </w:rPr>
        <w:t>naročila. Vgrajeni nadomestni deli morajo biti zapisani z originalnimi kataloškimi številkami pro</w:t>
      </w:r>
      <w:r w:rsidR="00355379">
        <w:rPr>
          <w:rFonts w:ascii="Tahoma" w:hAnsi="Tahoma" w:cs="Tahoma"/>
        </w:rPr>
        <w:t>izv</w:t>
      </w:r>
      <w:r w:rsidR="00680C5A">
        <w:rPr>
          <w:rFonts w:ascii="Tahoma" w:hAnsi="Tahoma" w:cs="Tahoma"/>
        </w:rPr>
        <w:t>ajalca</w:t>
      </w:r>
      <w:r w:rsidRPr="000353BD">
        <w:rPr>
          <w:rFonts w:ascii="Tahoma" w:hAnsi="Tahoma" w:cs="Tahoma"/>
        </w:rPr>
        <w:t>.</w:t>
      </w:r>
    </w:p>
    <w:p w14:paraId="19049541" w14:textId="77777777" w:rsidR="000353BD" w:rsidRPr="000353BD" w:rsidRDefault="000353BD" w:rsidP="00AB5935">
      <w:pPr>
        <w:pStyle w:val="BESEDILO"/>
        <w:keepNext/>
        <w:widowControl/>
        <w:rPr>
          <w:rFonts w:ascii="Tahoma" w:hAnsi="Tahoma" w:cs="Tahoma"/>
        </w:rPr>
      </w:pPr>
    </w:p>
    <w:p w14:paraId="5289A5CF" w14:textId="77777777" w:rsidR="00AB5935" w:rsidRDefault="000353BD" w:rsidP="00AB5935">
      <w:pPr>
        <w:pStyle w:val="BESEDILO"/>
        <w:keepNext/>
        <w:widowControl/>
        <w:rPr>
          <w:rFonts w:ascii="Tahoma" w:hAnsi="Tahoma" w:cs="Tahoma"/>
        </w:rPr>
      </w:pPr>
      <w:r w:rsidRPr="000353BD">
        <w:rPr>
          <w:rFonts w:ascii="Tahoma" w:hAnsi="Tahoma" w:cs="Tahoma"/>
        </w:rPr>
        <w:t>Na računu mora prodajalec navesti številko okvirnega sporazuma, številko naročilnice kupca ter fotokopijo naročilnice kupca priložiti k računu. Obvezna priloga računa je tudi kopija podpisane dobavnice</w:t>
      </w:r>
      <w:r>
        <w:rPr>
          <w:rFonts w:ascii="Tahoma" w:hAnsi="Tahoma" w:cs="Tahoma"/>
        </w:rPr>
        <w:t xml:space="preserve"> oz. servisnega/delovnega naloga</w:t>
      </w:r>
      <w:r w:rsidRPr="000353BD">
        <w:rPr>
          <w:rFonts w:ascii="Tahoma" w:hAnsi="Tahoma" w:cs="Tahoma"/>
        </w:rPr>
        <w:t xml:space="preserve"> s strani kupca in prodajalca.</w:t>
      </w:r>
    </w:p>
    <w:p w14:paraId="5D14D762" w14:textId="77777777" w:rsidR="00AB5935" w:rsidRDefault="00AB5935" w:rsidP="00AB5935">
      <w:pPr>
        <w:pStyle w:val="BESEDILO"/>
        <w:keepNext/>
        <w:widowControl/>
        <w:rPr>
          <w:rFonts w:ascii="Tahoma" w:hAnsi="Tahoma" w:cs="Tahoma"/>
        </w:rPr>
      </w:pPr>
    </w:p>
    <w:p w14:paraId="394C8D27" w14:textId="77777777" w:rsidR="00AB5935" w:rsidRDefault="002E262B" w:rsidP="00AB5935">
      <w:pPr>
        <w:pStyle w:val="BESEDILO"/>
        <w:keepNext/>
        <w:widowControl/>
        <w:rPr>
          <w:rFonts w:ascii="Tahoma" w:hAnsi="Tahoma" w:cs="Tahoma"/>
        </w:rPr>
      </w:pPr>
      <w:r w:rsidRPr="000353BD">
        <w:rPr>
          <w:rFonts w:ascii="Tahoma" w:hAnsi="Tahoma" w:cs="Tahoma"/>
        </w:rPr>
        <w:t>V primeru, da izstavljeni r</w:t>
      </w:r>
      <w:r w:rsidR="00355379">
        <w:rPr>
          <w:rFonts w:ascii="Tahoma" w:hAnsi="Tahoma" w:cs="Tahoma"/>
        </w:rPr>
        <w:t>ačun ni pravilen, ga je kupec</w:t>
      </w:r>
      <w:r w:rsidRPr="000353BD">
        <w:rPr>
          <w:rFonts w:ascii="Tahoma" w:hAnsi="Tahoma" w:cs="Tahoma"/>
        </w:rPr>
        <w:t xml:space="preserve"> dolžan zavrniti z obrazložitvijo v petih (5) koledarskih dneh od prejema, </w:t>
      </w:r>
      <w:r w:rsidR="00355379">
        <w:rPr>
          <w:rFonts w:ascii="Tahoma" w:hAnsi="Tahoma" w:cs="Tahoma"/>
        </w:rPr>
        <w:t>p</w:t>
      </w:r>
      <w:r w:rsidR="00680C5A">
        <w:rPr>
          <w:rFonts w:ascii="Tahoma" w:hAnsi="Tahoma" w:cs="Tahoma"/>
        </w:rPr>
        <w:t>rodajalec</w:t>
      </w:r>
      <w:r w:rsidRPr="000353BD">
        <w:rPr>
          <w:rFonts w:ascii="Tahoma" w:hAnsi="Tahoma" w:cs="Tahoma"/>
        </w:rPr>
        <w:t xml:space="preserve"> pa je dolžan izstaviti nov, popravljen račun v roku </w:t>
      </w:r>
      <w:r w:rsidR="00435D73" w:rsidRPr="000353BD">
        <w:rPr>
          <w:rFonts w:ascii="Tahoma" w:hAnsi="Tahoma" w:cs="Tahoma"/>
        </w:rPr>
        <w:t xml:space="preserve">treh </w:t>
      </w:r>
      <w:r w:rsidRPr="000353BD">
        <w:rPr>
          <w:rFonts w:ascii="Tahoma" w:hAnsi="Tahoma" w:cs="Tahoma"/>
        </w:rPr>
        <w:t>(</w:t>
      </w:r>
      <w:r w:rsidR="00435D73" w:rsidRPr="000353BD">
        <w:rPr>
          <w:rFonts w:ascii="Tahoma" w:hAnsi="Tahoma" w:cs="Tahoma"/>
        </w:rPr>
        <w:t>3</w:t>
      </w:r>
      <w:r w:rsidRPr="000353BD">
        <w:rPr>
          <w:rFonts w:ascii="Tahoma" w:hAnsi="Tahoma" w:cs="Tahoma"/>
        </w:rPr>
        <w:t xml:space="preserve">) koledarskih </w:t>
      </w:r>
      <w:r w:rsidR="00435D73" w:rsidRPr="000353BD">
        <w:rPr>
          <w:rFonts w:ascii="Tahoma" w:hAnsi="Tahoma" w:cs="Tahoma"/>
        </w:rPr>
        <w:t>dn</w:t>
      </w:r>
      <w:r w:rsidR="00B201D5" w:rsidRPr="000353BD">
        <w:rPr>
          <w:rFonts w:ascii="Tahoma" w:hAnsi="Tahoma" w:cs="Tahoma"/>
        </w:rPr>
        <w:t>i</w:t>
      </w:r>
      <w:r w:rsidR="00435D73" w:rsidRPr="000353BD">
        <w:rPr>
          <w:rFonts w:ascii="Tahoma" w:hAnsi="Tahoma" w:cs="Tahoma"/>
        </w:rPr>
        <w:t xml:space="preserve"> </w:t>
      </w:r>
      <w:r w:rsidRPr="000353BD">
        <w:rPr>
          <w:rFonts w:ascii="Tahoma" w:hAnsi="Tahoma" w:cs="Tahoma"/>
        </w:rPr>
        <w:t xml:space="preserve">od zavrnitve, v katerem bo izkazana pravilna vrednost izvedenih dobav </w:t>
      </w:r>
      <w:r w:rsidR="00B201D5" w:rsidRPr="000353BD">
        <w:rPr>
          <w:rFonts w:ascii="Tahoma" w:hAnsi="Tahoma" w:cs="Tahoma"/>
        </w:rPr>
        <w:t>in/</w:t>
      </w:r>
      <w:r w:rsidRPr="000353BD">
        <w:rPr>
          <w:rFonts w:ascii="Tahoma" w:hAnsi="Tahoma" w:cs="Tahoma"/>
        </w:rPr>
        <w:t>ali storitev.</w:t>
      </w:r>
    </w:p>
    <w:p w14:paraId="03D84833" w14:textId="77777777" w:rsidR="00AB5935" w:rsidRDefault="00AB5935" w:rsidP="00AB5935">
      <w:pPr>
        <w:pStyle w:val="BESEDILO"/>
        <w:keepNext/>
        <w:widowControl/>
        <w:rPr>
          <w:rFonts w:ascii="Tahoma" w:hAnsi="Tahoma" w:cs="Tahoma"/>
        </w:rPr>
      </w:pPr>
    </w:p>
    <w:p w14:paraId="04F5B316" w14:textId="3F2B869F" w:rsidR="00917534" w:rsidRDefault="002E262B" w:rsidP="00AB5935">
      <w:pPr>
        <w:pStyle w:val="BESEDILO"/>
        <w:keepNext/>
        <w:widowControl/>
        <w:rPr>
          <w:rFonts w:ascii="Tahoma" w:hAnsi="Tahoma" w:cs="Tahoma"/>
        </w:rPr>
      </w:pPr>
      <w:r w:rsidRPr="000353BD">
        <w:rPr>
          <w:rFonts w:ascii="Tahoma" w:hAnsi="Tahoma" w:cs="Tahoma"/>
        </w:rPr>
        <w:t xml:space="preserve">V primeru zamude s plačilom je </w:t>
      </w:r>
      <w:r w:rsidR="00355379">
        <w:rPr>
          <w:rFonts w:ascii="Tahoma" w:hAnsi="Tahoma" w:cs="Tahoma"/>
        </w:rPr>
        <w:t>p</w:t>
      </w:r>
      <w:r w:rsidR="00680C5A">
        <w:rPr>
          <w:rFonts w:ascii="Tahoma" w:hAnsi="Tahoma" w:cs="Tahoma"/>
        </w:rPr>
        <w:t>rodajalec</w:t>
      </w:r>
      <w:r w:rsidRPr="000353BD">
        <w:rPr>
          <w:rFonts w:ascii="Tahoma" w:hAnsi="Tahoma" w:cs="Tahoma"/>
        </w:rPr>
        <w:t xml:space="preserve"> upravičen zaračunati </w:t>
      </w:r>
      <w:r w:rsidR="00355379">
        <w:rPr>
          <w:rFonts w:ascii="Tahoma" w:hAnsi="Tahoma" w:cs="Tahoma"/>
        </w:rPr>
        <w:t>kupcu</w:t>
      </w:r>
      <w:r w:rsidR="002C7D20" w:rsidRPr="000353BD">
        <w:rPr>
          <w:rFonts w:ascii="Tahoma" w:hAnsi="Tahoma" w:cs="Tahoma"/>
        </w:rPr>
        <w:t xml:space="preserve"> zakonite zamudne obresti.</w:t>
      </w:r>
    </w:p>
    <w:p w14:paraId="60E40C50" w14:textId="77777777" w:rsidR="00917534" w:rsidRDefault="00917534" w:rsidP="00AB5935">
      <w:pPr>
        <w:pStyle w:val="BESEDILO"/>
        <w:keepNext/>
        <w:widowControl/>
        <w:tabs>
          <w:tab w:val="clear" w:pos="2155"/>
        </w:tabs>
        <w:rPr>
          <w:rFonts w:ascii="Tahoma" w:hAnsi="Tahoma" w:cs="Tahoma"/>
        </w:rPr>
      </w:pPr>
    </w:p>
    <w:p w14:paraId="27B9312E" w14:textId="77777777" w:rsidR="00A63AD7" w:rsidRPr="00C8579C" w:rsidRDefault="00A63AD7"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6A07C91" w14:textId="77777777" w:rsidR="00E0302E" w:rsidRDefault="00E0302E" w:rsidP="00AB5935">
      <w:pPr>
        <w:keepNext/>
        <w:keepLines/>
        <w:tabs>
          <w:tab w:val="left" w:pos="567"/>
          <w:tab w:val="left" w:pos="1418"/>
          <w:tab w:val="left" w:pos="1702"/>
        </w:tabs>
        <w:jc w:val="both"/>
        <w:rPr>
          <w:rFonts w:ascii="Tahoma" w:hAnsi="Tahoma" w:cs="Tahoma"/>
        </w:rPr>
      </w:pPr>
    </w:p>
    <w:p w14:paraId="55D78BC2" w14:textId="77777777" w:rsidR="002C7D20" w:rsidRPr="007B4497" w:rsidRDefault="00A63AD7" w:rsidP="00AB5935">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w:t>
      </w:r>
      <w:r w:rsidR="007B4497">
        <w:rPr>
          <w:rFonts w:ascii="Tahoma" w:hAnsi="Tahoma" w:cs="Tahoma"/>
          <w:color w:val="000000"/>
        </w:rPr>
        <w:t>m, odstop nima pravnega učinka.</w:t>
      </w:r>
    </w:p>
    <w:p w14:paraId="49197D73" w14:textId="2902A410" w:rsidR="002C7D20" w:rsidRDefault="002C7D20" w:rsidP="00AB5935">
      <w:pPr>
        <w:keepNext/>
        <w:keepLines/>
        <w:tabs>
          <w:tab w:val="left" w:pos="567"/>
          <w:tab w:val="left" w:pos="1702"/>
        </w:tabs>
        <w:jc w:val="both"/>
        <w:rPr>
          <w:rFonts w:ascii="Tahoma" w:hAnsi="Tahoma" w:cs="Tahoma"/>
        </w:rPr>
      </w:pPr>
    </w:p>
    <w:p w14:paraId="655CB66D" w14:textId="087CA319" w:rsidR="00B67196" w:rsidRDefault="00B67196" w:rsidP="00AB5935">
      <w:pPr>
        <w:keepNext/>
        <w:keepLines/>
        <w:tabs>
          <w:tab w:val="left" w:pos="567"/>
          <w:tab w:val="left" w:pos="1702"/>
        </w:tabs>
        <w:jc w:val="both"/>
        <w:rPr>
          <w:rFonts w:ascii="Tahoma" w:hAnsi="Tahoma" w:cs="Tahoma"/>
        </w:rPr>
      </w:pPr>
    </w:p>
    <w:p w14:paraId="3089B34D" w14:textId="0B4A7109" w:rsidR="00B67196" w:rsidRDefault="00B67196" w:rsidP="00AB5935">
      <w:pPr>
        <w:keepNext/>
        <w:keepLines/>
        <w:tabs>
          <w:tab w:val="left" w:pos="567"/>
          <w:tab w:val="left" w:pos="1702"/>
        </w:tabs>
        <w:jc w:val="both"/>
        <w:rPr>
          <w:rFonts w:ascii="Tahoma" w:hAnsi="Tahoma" w:cs="Tahoma"/>
        </w:rPr>
      </w:pPr>
    </w:p>
    <w:p w14:paraId="41DF1147" w14:textId="6EC3E6C3" w:rsidR="00B67196" w:rsidRDefault="00B67196" w:rsidP="00AB5935">
      <w:pPr>
        <w:keepNext/>
        <w:keepLines/>
        <w:tabs>
          <w:tab w:val="left" w:pos="567"/>
          <w:tab w:val="left" w:pos="1702"/>
        </w:tabs>
        <w:jc w:val="both"/>
        <w:rPr>
          <w:rFonts w:ascii="Tahoma" w:hAnsi="Tahoma" w:cs="Tahoma"/>
        </w:rPr>
      </w:pPr>
    </w:p>
    <w:p w14:paraId="6C78AE63" w14:textId="1D898158" w:rsidR="00B67196" w:rsidRDefault="00B67196" w:rsidP="00AB5935">
      <w:pPr>
        <w:keepNext/>
        <w:keepLines/>
        <w:tabs>
          <w:tab w:val="left" w:pos="567"/>
          <w:tab w:val="left" w:pos="1702"/>
        </w:tabs>
        <w:jc w:val="both"/>
        <w:rPr>
          <w:rFonts w:ascii="Tahoma" w:hAnsi="Tahoma" w:cs="Tahoma"/>
        </w:rPr>
      </w:pPr>
    </w:p>
    <w:p w14:paraId="3F33D905" w14:textId="28A7BF00" w:rsidR="00B67196" w:rsidRDefault="00B67196" w:rsidP="00AB5935">
      <w:pPr>
        <w:keepNext/>
        <w:keepLines/>
        <w:tabs>
          <w:tab w:val="left" w:pos="567"/>
          <w:tab w:val="left" w:pos="1702"/>
        </w:tabs>
        <w:jc w:val="both"/>
        <w:rPr>
          <w:rFonts w:ascii="Tahoma" w:hAnsi="Tahoma" w:cs="Tahoma"/>
        </w:rPr>
      </w:pPr>
    </w:p>
    <w:p w14:paraId="46573605" w14:textId="52338071" w:rsidR="00B67196" w:rsidRDefault="00B67196" w:rsidP="00AB5935">
      <w:pPr>
        <w:keepNext/>
        <w:keepLines/>
        <w:tabs>
          <w:tab w:val="left" w:pos="567"/>
          <w:tab w:val="left" w:pos="1702"/>
        </w:tabs>
        <w:jc w:val="both"/>
        <w:rPr>
          <w:rFonts w:ascii="Tahoma" w:hAnsi="Tahoma" w:cs="Tahoma"/>
        </w:rPr>
      </w:pPr>
    </w:p>
    <w:p w14:paraId="1CD3546E" w14:textId="0B1285CA" w:rsidR="00B67196" w:rsidRDefault="00B67196" w:rsidP="00AB5935">
      <w:pPr>
        <w:keepNext/>
        <w:keepLines/>
        <w:tabs>
          <w:tab w:val="left" w:pos="567"/>
          <w:tab w:val="left" w:pos="1702"/>
        </w:tabs>
        <w:jc w:val="both"/>
        <w:rPr>
          <w:rFonts w:ascii="Tahoma" w:hAnsi="Tahoma" w:cs="Tahoma"/>
        </w:rPr>
      </w:pPr>
    </w:p>
    <w:p w14:paraId="60A34A75" w14:textId="03546714" w:rsidR="00B67196" w:rsidRDefault="00B67196" w:rsidP="00AB5935">
      <w:pPr>
        <w:keepNext/>
        <w:keepLines/>
        <w:tabs>
          <w:tab w:val="left" w:pos="567"/>
          <w:tab w:val="left" w:pos="1702"/>
        </w:tabs>
        <w:jc w:val="both"/>
        <w:rPr>
          <w:rFonts w:ascii="Tahoma" w:hAnsi="Tahoma" w:cs="Tahoma"/>
        </w:rPr>
      </w:pPr>
    </w:p>
    <w:p w14:paraId="5803181F" w14:textId="413449E2" w:rsidR="00B67196" w:rsidRDefault="00B67196" w:rsidP="00AB5935">
      <w:pPr>
        <w:keepNext/>
        <w:keepLines/>
        <w:tabs>
          <w:tab w:val="left" w:pos="567"/>
          <w:tab w:val="left" w:pos="1702"/>
        </w:tabs>
        <w:jc w:val="both"/>
        <w:rPr>
          <w:rFonts w:ascii="Tahoma" w:hAnsi="Tahoma" w:cs="Tahoma"/>
        </w:rPr>
      </w:pPr>
    </w:p>
    <w:p w14:paraId="0E032A36" w14:textId="00D8FBD2" w:rsidR="00B67196" w:rsidRDefault="00B67196" w:rsidP="00AB5935">
      <w:pPr>
        <w:keepNext/>
        <w:keepLines/>
        <w:tabs>
          <w:tab w:val="left" w:pos="567"/>
          <w:tab w:val="left" w:pos="1702"/>
        </w:tabs>
        <w:jc w:val="both"/>
        <w:rPr>
          <w:rFonts w:ascii="Tahoma" w:hAnsi="Tahoma" w:cs="Tahoma"/>
        </w:rPr>
      </w:pPr>
    </w:p>
    <w:p w14:paraId="1F415E97" w14:textId="68ED5295" w:rsidR="00B67196" w:rsidRDefault="00B67196" w:rsidP="00AB5935">
      <w:pPr>
        <w:keepNext/>
        <w:keepLines/>
        <w:tabs>
          <w:tab w:val="left" w:pos="567"/>
          <w:tab w:val="left" w:pos="1702"/>
        </w:tabs>
        <w:jc w:val="both"/>
        <w:rPr>
          <w:rFonts w:ascii="Tahoma" w:hAnsi="Tahoma" w:cs="Tahoma"/>
        </w:rPr>
      </w:pPr>
    </w:p>
    <w:p w14:paraId="73861257" w14:textId="77777777" w:rsidR="00B67196" w:rsidRPr="00C8579C" w:rsidRDefault="00B67196" w:rsidP="00AB5935">
      <w:pPr>
        <w:keepNext/>
        <w:keepLines/>
        <w:tabs>
          <w:tab w:val="left" w:pos="567"/>
          <w:tab w:val="left" w:pos="1702"/>
        </w:tabs>
        <w:jc w:val="both"/>
        <w:rPr>
          <w:rFonts w:ascii="Tahoma" w:hAnsi="Tahoma" w:cs="Tahoma"/>
        </w:rPr>
      </w:pPr>
    </w:p>
    <w:p w14:paraId="71EE74CC" w14:textId="77777777" w:rsidR="006C4C08" w:rsidRPr="00C8579C" w:rsidRDefault="006C4C08"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PODIZVAJALCI</w:t>
      </w:r>
    </w:p>
    <w:p w14:paraId="6403B603" w14:textId="77777777" w:rsidR="006C4C08" w:rsidRPr="00C8579C" w:rsidRDefault="006C4C08" w:rsidP="00AB5935">
      <w:pPr>
        <w:keepNext/>
        <w:keepLines/>
        <w:tabs>
          <w:tab w:val="left" w:pos="851"/>
          <w:tab w:val="left" w:pos="1702"/>
        </w:tabs>
        <w:ind w:left="1440"/>
        <w:jc w:val="both"/>
        <w:rPr>
          <w:rFonts w:ascii="Tahoma" w:hAnsi="Tahoma" w:cs="Tahoma"/>
          <w:b/>
        </w:rPr>
      </w:pPr>
    </w:p>
    <w:p w14:paraId="6F684B2A" w14:textId="77777777" w:rsidR="00CE7F66" w:rsidRPr="00C8579C" w:rsidRDefault="00CE7F66"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E6BD8BE" w14:textId="30F093B4" w:rsidR="00EB4FA0" w:rsidRPr="00CE7F66" w:rsidRDefault="00EB4FA0" w:rsidP="00AB5935">
      <w:pPr>
        <w:keepNext/>
        <w:keepLines/>
        <w:jc w:val="center"/>
        <w:rPr>
          <w:rFonts w:ascii="Tahoma" w:eastAsia="Calibri" w:hAnsi="Tahoma" w:cs="Tahoma"/>
          <w:b/>
        </w:rPr>
      </w:pPr>
      <w:r w:rsidRPr="00CE7F66">
        <w:rPr>
          <w:rFonts w:ascii="Tahoma" w:eastAsia="Calibri" w:hAnsi="Tahoma" w:cs="Tahoma"/>
          <w:b/>
        </w:rPr>
        <w:t>/se upošteva v primeru, da prodajalec nastopa s podizvajalcem/</w:t>
      </w:r>
    </w:p>
    <w:p w14:paraId="76F0F9FE" w14:textId="77777777" w:rsidR="00A460F0" w:rsidRPr="00C8579C" w:rsidRDefault="00A460F0" w:rsidP="00AB5935">
      <w:pPr>
        <w:keepNext/>
        <w:keepLines/>
        <w:jc w:val="both"/>
        <w:rPr>
          <w:rFonts w:ascii="Tahoma" w:hAnsi="Tahoma" w:cs="Tahoma"/>
        </w:rPr>
      </w:pPr>
    </w:p>
    <w:p w14:paraId="15B37465" w14:textId="79586684" w:rsidR="000042FF" w:rsidRPr="00C8579C" w:rsidRDefault="00680C5A" w:rsidP="00AB5935">
      <w:pPr>
        <w:keepNext/>
        <w:keepLines/>
        <w:jc w:val="both"/>
        <w:rPr>
          <w:rFonts w:ascii="Tahoma" w:hAnsi="Tahoma" w:cs="Tahoma"/>
        </w:rPr>
      </w:pPr>
      <w:r>
        <w:rPr>
          <w:rFonts w:ascii="Tahoma" w:hAnsi="Tahoma" w:cs="Tahoma"/>
        </w:rPr>
        <w:t>Prodajalec</w:t>
      </w:r>
      <w:r w:rsidR="000042FF" w:rsidRPr="00C8579C">
        <w:rPr>
          <w:rFonts w:ascii="Tahoma" w:hAnsi="Tahoma" w:cs="Tahoma"/>
        </w:rPr>
        <w:t xml:space="preserve"> v okviru tega okvirnega sporazuma nastopa skupaj z naslednjim/i podizvajalcem/ci:</w:t>
      </w:r>
    </w:p>
    <w:p w14:paraId="2085088E" w14:textId="77777777" w:rsidR="00745A83" w:rsidRPr="00C8579C" w:rsidRDefault="00745A83" w:rsidP="00AB5935">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0AE4DD60"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AA5FC77" w14:textId="0BE3F4B3" w:rsidR="008C77E8" w:rsidRPr="00C8579C" w:rsidRDefault="008C77E8" w:rsidP="00AB5935">
            <w:pPr>
              <w:keepNext/>
              <w:keepLines/>
              <w:jc w:val="both"/>
              <w:rPr>
                <w:rFonts w:ascii="Tahoma" w:hAnsi="Tahoma" w:cs="Tahoma"/>
                <w:szCs w:val="18"/>
              </w:rPr>
            </w:pPr>
            <w:r w:rsidRPr="00C8579C">
              <w:rPr>
                <w:rFonts w:ascii="Tahoma" w:hAnsi="Tahoma" w:cs="Tahoma"/>
                <w:szCs w:val="18"/>
              </w:rPr>
              <w:t>Naziv pod</w:t>
            </w:r>
            <w:r w:rsidR="00EB4FA0">
              <w:rPr>
                <w:rFonts w:ascii="Tahoma" w:hAnsi="Tahoma" w:cs="Tahoma"/>
                <w:szCs w:val="18"/>
              </w:rPr>
              <w:t>izv</w:t>
            </w:r>
            <w:r w:rsidR="00680C5A">
              <w:rPr>
                <w:rFonts w:ascii="Tahoma" w:hAnsi="Tahoma" w:cs="Tahoma"/>
                <w:szCs w:val="18"/>
              </w:rPr>
              <w:t>ajalca</w:t>
            </w:r>
          </w:p>
        </w:tc>
        <w:tc>
          <w:tcPr>
            <w:tcW w:w="4659" w:type="dxa"/>
            <w:tcBorders>
              <w:top w:val="single" w:sz="4" w:space="0" w:color="auto"/>
              <w:left w:val="single" w:sz="4" w:space="0" w:color="auto"/>
              <w:bottom w:val="single" w:sz="4" w:space="0" w:color="auto"/>
              <w:right w:val="single" w:sz="4" w:space="0" w:color="auto"/>
            </w:tcBorders>
            <w:vAlign w:val="center"/>
          </w:tcPr>
          <w:p w14:paraId="3CD322A5" w14:textId="77777777" w:rsidR="008C77E8" w:rsidRPr="00C8579C" w:rsidRDefault="008C77E8" w:rsidP="00AB5935">
            <w:pPr>
              <w:keepNext/>
              <w:keepLines/>
              <w:jc w:val="both"/>
              <w:rPr>
                <w:rFonts w:ascii="Tahoma" w:hAnsi="Tahoma" w:cs="Tahoma"/>
                <w:szCs w:val="18"/>
              </w:rPr>
            </w:pPr>
          </w:p>
        </w:tc>
      </w:tr>
      <w:tr w:rsidR="008C77E8" w:rsidRPr="00C8579C" w14:paraId="6FF98419"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090D5FA7"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11B50D9" w14:textId="77777777" w:rsidR="008C77E8" w:rsidRPr="00C8579C" w:rsidRDefault="008C77E8" w:rsidP="00AB5935">
            <w:pPr>
              <w:keepNext/>
              <w:keepLines/>
              <w:jc w:val="both"/>
              <w:rPr>
                <w:rFonts w:ascii="Tahoma" w:hAnsi="Tahoma" w:cs="Tahoma"/>
                <w:szCs w:val="18"/>
              </w:rPr>
            </w:pPr>
          </w:p>
        </w:tc>
      </w:tr>
      <w:tr w:rsidR="008C77E8" w:rsidRPr="00C8579C" w14:paraId="5B885EF3"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24DA92B" w14:textId="35341D8E"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Matična številka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085FBAA7" w14:textId="77777777" w:rsidR="008C77E8" w:rsidRPr="00C8579C" w:rsidRDefault="008C77E8" w:rsidP="00AB5935">
            <w:pPr>
              <w:keepNext/>
              <w:keepLines/>
              <w:jc w:val="both"/>
              <w:rPr>
                <w:rFonts w:ascii="Tahoma" w:hAnsi="Tahoma" w:cs="Tahoma"/>
                <w:szCs w:val="18"/>
              </w:rPr>
            </w:pPr>
          </w:p>
        </w:tc>
      </w:tr>
      <w:tr w:rsidR="008C77E8" w:rsidRPr="00C8579C" w14:paraId="55A54337"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9AF78A8" w14:textId="356440ED"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Davčna številka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7BB4797A" w14:textId="77777777" w:rsidR="008C77E8" w:rsidRPr="00C8579C" w:rsidRDefault="008C77E8" w:rsidP="00AB5935">
            <w:pPr>
              <w:keepNext/>
              <w:keepLines/>
              <w:jc w:val="both"/>
              <w:rPr>
                <w:rFonts w:ascii="Tahoma" w:hAnsi="Tahoma" w:cs="Tahoma"/>
                <w:szCs w:val="18"/>
              </w:rPr>
            </w:pPr>
          </w:p>
        </w:tc>
      </w:tr>
      <w:tr w:rsidR="008C77E8" w:rsidRPr="00C8579C" w14:paraId="00D85886"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0108599" w14:textId="231DD72D"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Transakcijski račun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54E218A5" w14:textId="77777777" w:rsidR="008C77E8" w:rsidRPr="00C8579C" w:rsidRDefault="008C77E8" w:rsidP="00AB5935">
            <w:pPr>
              <w:keepNext/>
              <w:keepLines/>
              <w:jc w:val="both"/>
              <w:rPr>
                <w:rFonts w:ascii="Tahoma" w:hAnsi="Tahoma" w:cs="Tahoma"/>
                <w:szCs w:val="18"/>
              </w:rPr>
            </w:pPr>
          </w:p>
        </w:tc>
      </w:tr>
      <w:tr w:rsidR="008C77E8" w:rsidRPr="00C8579C" w14:paraId="5C20447A"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6C8B359" w14:textId="6ABD980C" w:rsidR="008C77E8" w:rsidRPr="00C8579C" w:rsidRDefault="008C77E8" w:rsidP="00AB5935">
            <w:pPr>
              <w:keepNext/>
              <w:keepLines/>
              <w:jc w:val="both"/>
              <w:rPr>
                <w:rFonts w:ascii="Tahoma" w:hAnsi="Tahoma" w:cs="Tahoma"/>
                <w:szCs w:val="18"/>
              </w:rPr>
            </w:pPr>
            <w:r w:rsidRPr="00C8579C">
              <w:rPr>
                <w:rFonts w:ascii="Tahoma" w:hAnsi="Tahoma" w:cs="Tahoma"/>
                <w:szCs w:val="18"/>
              </w:rPr>
              <w:t>Pod</w:t>
            </w:r>
            <w:r w:rsidR="00EB4FA0">
              <w:rPr>
                <w:rFonts w:ascii="Tahoma" w:hAnsi="Tahoma" w:cs="Tahoma"/>
                <w:szCs w:val="18"/>
              </w:rPr>
              <w:t>izv</w:t>
            </w:r>
            <w:r w:rsidR="00680C5A">
              <w:rPr>
                <w:rFonts w:ascii="Tahoma" w:hAnsi="Tahoma" w:cs="Tahoma"/>
                <w:szCs w:val="18"/>
              </w:rPr>
              <w:t>ajalec</w:t>
            </w:r>
            <w:r w:rsidRPr="00C8579C">
              <w:rPr>
                <w:rFonts w:ascii="Tahoma" w:hAnsi="Tahoma" w:cs="Tahoma"/>
                <w:szCs w:val="18"/>
              </w:rPr>
              <w:t xml:space="preserve">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C950651" w14:textId="77777777" w:rsidR="008C77E8" w:rsidRPr="00C8579C" w:rsidRDefault="008C77E8" w:rsidP="001012A2">
            <w:pPr>
              <w:keepNext/>
              <w:keepLines/>
              <w:jc w:val="center"/>
              <w:rPr>
                <w:rFonts w:ascii="Tahoma" w:hAnsi="Tahoma" w:cs="Tahoma"/>
                <w:szCs w:val="18"/>
              </w:rPr>
            </w:pPr>
            <w:r w:rsidRPr="00C8579C">
              <w:rPr>
                <w:rFonts w:ascii="Tahoma" w:hAnsi="Tahoma" w:cs="Tahoma"/>
                <w:szCs w:val="18"/>
              </w:rPr>
              <w:t>DA / NE</w:t>
            </w:r>
          </w:p>
        </w:tc>
      </w:tr>
      <w:tr w:rsidR="008C77E8" w:rsidRPr="00C8579C" w14:paraId="7C536B36"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CEFE5D1"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7A507989" w14:textId="77777777" w:rsidR="008C77E8" w:rsidRPr="00C8579C" w:rsidRDefault="008C77E8" w:rsidP="00AB5935">
            <w:pPr>
              <w:keepNext/>
              <w:keepLines/>
              <w:jc w:val="both"/>
              <w:rPr>
                <w:szCs w:val="18"/>
              </w:rPr>
            </w:pPr>
          </w:p>
        </w:tc>
      </w:tr>
      <w:tr w:rsidR="008C77E8" w:rsidRPr="00C8579C" w14:paraId="7995A80E"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2744ECEE" w14:textId="77777777" w:rsidR="008C77E8" w:rsidRPr="00C8579C" w:rsidRDefault="008C77E8" w:rsidP="00AB5935">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1A42391C" w14:textId="77777777" w:rsidR="008C77E8" w:rsidRPr="00C8579C" w:rsidRDefault="008C77E8" w:rsidP="00AB5935">
            <w:pPr>
              <w:keepNext/>
              <w:keepLines/>
              <w:jc w:val="both"/>
              <w:rPr>
                <w:szCs w:val="18"/>
              </w:rPr>
            </w:pPr>
          </w:p>
        </w:tc>
      </w:tr>
      <w:tr w:rsidR="008C77E8" w:rsidRPr="00C8579C" w14:paraId="241BE516"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5D2CD3"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7A8D91B6" w14:textId="77777777" w:rsidR="008C77E8" w:rsidRPr="00C8579C" w:rsidRDefault="008C77E8" w:rsidP="00AB5935">
            <w:pPr>
              <w:keepNext/>
              <w:keepLines/>
              <w:jc w:val="both"/>
              <w:rPr>
                <w:szCs w:val="18"/>
              </w:rPr>
            </w:pPr>
          </w:p>
        </w:tc>
      </w:tr>
      <w:tr w:rsidR="008C77E8" w:rsidRPr="00C8579C" w14:paraId="4109EF91"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D303B1B"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1E586AE7" w14:textId="77777777" w:rsidR="008C77E8" w:rsidRPr="00C8579C" w:rsidRDefault="008C77E8" w:rsidP="00AB5935">
            <w:pPr>
              <w:keepNext/>
              <w:keepLines/>
              <w:jc w:val="both"/>
              <w:rPr>
                <w:szCs w:val="18"/>
              </w:rPr>
            </w:pPr>
          </w:p>
        </w:tc>
      </w:tr>
      <w:tr w:rsidR="008C77E8" w:rsidRPr="00C8579C" w14:paraId="18DA10D1"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5386ABD"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50639F10" w14:textId="77777777" w:rsidR="008C77E8" w:rsidRPr="00C8579C" w:rsidRDefault="008C77E8" w:rsidP="00AB5935">
            <w:pPr>
              <w:keepNext/>
              <w:keepLines/>
              <w:jc w:val="both"/>
              <w:rPr>
                <w:szCs w:val="18"/>
              </w:rPr>
            </w:pPr>
          </w:p>
        </w:tc>
      </w:tr>
      <w:tr w:rsidR="008C77E8" w:rsidRPr="00C8579C" w14:paraId="177DF730"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00C3D9E7"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748B1A54" w14:textId="77777777" w:rsidR="008C77E8" w:rsidRPr="00C8579C" w:rsidRDefault="008C77E8" w:rsidP="00AB5935">
            <w:pPr>
              <w:keepNext/>
              <w:keepLines/>
              <w:jc w:val="both"/>
              <w:rPr>
                <w:szCs w:val="18"/>
              </w:rPr>
            </w:pPr>
          </w:p>
        </w:tc>
      </w:tr>
    </w:tbl>
    <w:p w14:paraId="5680B664" w14:textId="77777777" w:rsidR="008C77E8" w:rsidRPr="00C8579C" w:rsidRDefault="008C77E8" w:rsidP="00AB5935">
      <w:pPr>
        <w:keepNext/>
        <w:keepLines/>
        <w:jc w:val="both"/>
        <w:rPr>
          <w:rFonts w:ascii="Tahoma" w:hAnsi="Tahoma" w:cs="Tahoma"/>
        </w:rPr>
      </w:pPr>
    </w:p>
    <w:p w14:paraId="22E1FEE2" w14:textId="266D14FD" w:rsidR="009C0D7F" w:rsidRPr="00C8579C" w:rsidRDefault="00680C5A" w:rsidP="00AB5935">
      <w:pPr>
        <w:keepNext/>
        <w:keepLines/>
        <w:jc w:val="both"/>
        <w:rPr>
          <w:rFonts w:ascii="Tahoma" w:hAnsi="Tahoma" w:cs="Tahoma"/>
        </w:rPr>
      </w:pPr>
      <w:r>
        <w:rPr>
          <w:rFonts w:ascii="Tahoma" w:hAnsi="Tahoma" w:cs="Tahoma"/>
        </w:rPr>
        <w:t>Prodajalec</w:t>
      </w:r>
      <w:r w:rsidR="009C0D7F" w:rsidRPr="00C8579C">
        <w:rPr>
          <w:rFonts w:ascii="Tahoma" w:hAnsi="Tahoma" w:cs="Tahoma"/>
        </w:rPr>
        <w:t xml:space="preserve"> v razmerju do </w:t>
      </w:r>
      <w:r w:rsidR="004C7021">
        <w:rPr>
          <w:rFonts w:ascii="Tahoma" w:hAnsi="Tahoma" w:cs="Tahoma"/>
        </w:rPr>
        <w:t>kupca</w:t>
      </w:r>
      <w:r w:rsidR="004C7021" w:rsidRPr="00C8579C">
        <w:rPr>
          <w:rFonts w:ascii="Tahoma" w:hAnsi="Tahoma" w:cs="Tahoma"/>
        </w:rPr>
        <w:t xml:space="preserve"> </w:t>
      </w:r>
      <w:r w:rsidR="009C0D7F" w:rsidRPr="00C8579C">
        <w:rPr>
          <w:rFonts w:ascii="Tahoma" w:hAnsi="Tahoma" w:cs="Tahoma"/>
        </w:rPr>
        <w:t xml:space="preserve">v celoti odgovarja za dobro izvedbo obveznosti iz okvirnega sporazuma, ne glede na število podizvajalcev. </w:t>
      </w:r>
    </w:p>
    <w:p w14:paraId="52FBF4CC" w14:textId="77777777" w:rsidR="009C0D7F" w:rsidRPr="00C8579C" w:rsidRDefault="009C0D7F" w:rsidP="00AB5935">
      <w:pPr>
        <w:keepNext/>
        <w:keepLines/>
        <w:jc w:val="both"/>
        <w:rPr>
          <w:rFonts w:ascii="Tahoma" w:hAnsi="Tahoma" w:cs="Tahoma"/>
        </w:rPr>
      </w:pPr>
    </w:p>
    <w:p w14:paraId="26EB2801" w14:textId="1FCE421C" w:rsidR="005369A2" w:rsidRDefault="00680C5A" w:rsidP="00AB5935">
      <w:pPr>
        <w:keepNext/>
        <w:keepLines/>
        <w:jc w:val="both"/>
        <w:rPr>
          <w:rFonts w:ascii="Tahoma" w:hAnsi="Tahoma" w:cs="Tahoma"/>
        </w:rPr>
      </w:pPr>
      <w:r>
        <w:rPr>
          <w:rFonts w:ascii="Tahoma" w:hAnsi="Tahoma" w:cs="Tahoma"/>
        </w:rPr>
        <w:t>Prodajalec</w:t>
      </w:r>
      <w:r w:rsidR="005369A2" w:rsidRPr="00C8579C">
        <w:rPr>
          <w:rFonts w:ascii="Tahoma" w:hAnsi="Tahoma" w:cs="Tahoma"/>
        </w:rPr>
        <w:t xml:space="preserve"> mora med izvajanjem okvirnega sporazuma </w:t>
      </w:r>
      <w:r w:rsidR="00CE7F66">
        <w:rPr>
          <w:rFonts w:ascii="Tahoma" w:hAnsi="Tahoma" w:cs="Tahoma"/>
        </w:rPr>
        <w:t>kupca</w:t>
      </w:r>
      <w:r w:rsidR="005369A2" w:rsidRPr="00C8579C">
        <w:rPr>
          <w:rFonts w:ascii="Tahoma" w:hAnsi="Tahoma" w:cs="Tahoma"/>
        </w:rPr>
        <w:t xml:space="preserve">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w:t>
      </w:r>
      <w:r w:rsidR="00CE7F66">
        <w:rPr>
          <w:rFonts w:ascii="Tahoma" w:hAnsi="Tahoma" w:cs="Tahoma"/>
        </w:rPr>
        <w:t>p</w:t>
      </w:r>
      <w:r>
        <w:rPr>
          <w:rFonts w:ascii="Tahoma" w:hAnsi="Tahoma" w:cs="Tahoma"/>
        </w:rPr>
        <w:t>rodajalec</w:t>
      </w:r>
      <w:r w:rsidR="005369A2" w:rsidRPr="00C8579C">
        <w:rPr>
          <w:rFonts w:ascii="Tahoma" w:hAnsi="Tahoma" w:cs="Tahoma"/>
        </w:rPr>
        <w:t xml:space="preserve">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w:t>
      </w:r>
      <w:r w:rsidR="00EB4FA0">
        <w:rPr>
          <w:rFonts w:ascii="Tahoma" w:hAnsi="Tahoma" w:cs="Tahoma"/>
        </w:rPr>
        <w:t>izv</w:t>
      </w:r>
      <w:r>
        <w:rPr>
          <w:rFonts w:ascii="Tahoma" w:hAnsi="Tahoma" w:cs="Tahoma"/>
        </w:rPr>
        <w:t>ajalca</w:t>
      </w:r>
      <w:r w:rsidR="004D735C" w:rsidRPr="00C8579C">
        <w:rPr>
          <w:rFonts w:ascii="Tahoma" w:hAnsi="Tahoma" w:cs="Tahoma"/>
        </w:rPr>
        <w:t xml:space="preserve"> in so zahtevani v razpisni dokumentaciji</w:t>
      </w:r>
      <w:r w:rsidR="005369A2" w:rsidRPr="00C8579C">
        <w:rPr>
          <w:rFonts w:ascii="Tahoma" w:hAnsi="Tahoma" w:cs="Tahoma"/>
        </w:rPr>
        <w:t xml:space="preserve"> </w:t>
      </w:r>
      <w:r w:rsidR="004D735C" w:rsidRPr="00C8579C">
        <w:rPr>
          <w:rFonts w:ascii="Tahoma" w:hAnsi="Tahoma" w:cs="Tahoma"/>
        </w:rPr>
        <w:t>ter</w:t>
      </w:r>
      <w:r w:rsidR="005369A2" w:rsidRPr="00C8579C">
        <w:rPr>
          <w:rFonts w:ascii="Tahoma" w:hAnsi="Tahoma" w:cs="Tahoma"/>
        </w:rPr>
        <w:t xml:space="preserve"> pisno zahtevo novega pod</w:t>
      </w:r>
      <w:r w:rsidR="00EB4FA0">
        <w:rPr>
          <w:rFonts w:ascii="Tahoma" w:hAnsi="Tahoma" w:cs="Tahoma"/>
        </w:rPr>
        <w:t>izv</w:t>
      </w:r>
      <w:r>
        <w:rPr>
          <w:rFonts w:ascii="Tahoma" w:hAnsi="Tahoma" w:cs="Tahoma"/>
        </w:rPr>
        <w:t>ajalca</w:t>
      </w:r>
      <w:r w:rsidR="005369A2" w:rsidRPr="00C8579C">
        <w:rPr>
          <w:rFonts w:ascii="Tahoma" w:hAnsi="Tahoma" w:cs="Tahoma"/>
        </w:rPr>
        <w:t xml:space="preserve"> za neposredno plačilo, če novi pod</w:t>
      </w:r>
      <w:r w:rsidR="00EB4FA0">
        <w:rPr>
          <w:rFonts w:ascii="Tahoma" w:hAnsi="Tahoma" w:cs="Tahoma"/>
        </w:rPr>
        <w:t>izva</w:t>
      </w:r>
      <w:r>
        <w:rPr>
          <w:rFonts w:ascii="Tahoma" w:hAnsi="Tahoma" w:cs="Tahoma"/>
        </w:rPr>
        <w:t>jalec</w:t>
      </w:r>
      <w:r w:rsidR="005369A2" w:rsidRPr="00C8579C">
        <w:rPr>
          <w:rFonts w:ascii="Tahoma" w:hAnsi="Tahoma" w:cs="Tahoma"/>
        </w:rPr>
        <w:t xml:space="preserve"> to zahteva. </w:t>
      </w:r>
    </w:p>
    <w:p w14:paraId="266A6570" w14:textId="77777777" w:rsidR="002C7D20" w:rsidRDefault="002C7D20" w:rsidP="00AB5935">
      <w:pPr>
        <w:keepNext/>
        <w:keepLines/>
        <w:jc w:val="both"/>
        <w:rPr>
          <w:rFonts w:ascii="Tahoma" w:hAnsi="Tahoma" w:cs="Tahoma"/>
        </w:rPr>
      </w:pPr>
    </w:p>
    <w:p w14:paraId="5AC24091" w14:textId="392DAA37" w:rsidR="002C7D20" w:rsidRDefault="002C7D20" w:rsidP="00AB5935">
      <w:pPr>
        <w:keepNext/>
        <w:keepLines/>
        <w:jc w:val="both"/>
        <w:rPr>
          <w:rFonts w:ascii="Tahoma" w:hAnsi="Tahoma" w:cs="Tahoma"/>
        </w:rPr>
      </w:pPr>
      <w:r w:rsidRPr="002C7D20">
        <w:rPr>
          <w:rFonts w:ascii="Tahoma" w:hAnsi="Tahoma" w:cs="Tahoma"/>
        </w:rPr>
        <w:t xml:space="preserve">Obveznosti po tem okvirnem sporazumu veljajo tudi za podizvajalce podizvajalcev glavnega </w:t>
      </w:r>
      <w:r w:rsidR="00EB4FA0">
        <w:rPr>
          <w:rFonts w:ascii="Tahoma" w:hAnsi="Tahoma" w:cs="Tahoma"/>
        </w:rPr>
        <w:t>p</w:t>
      </w:r>
      <w:r w:rsidR="00680C5A">
        <w:rPr>
          <w:rFonts w:ascii="Tahoma" w:hAnsi="Tahoma" w:cs="Tahoma"/>
        </w:rPr>
        <w:t>rodajalca</w:t>
      </w:r>
      <w:r w:rsidRPr="002C7D20">
        <w:rPr>
          <w:rFonts w:ascii="Tahoma" w:hAnsi="Tahoma" w:cs="Tahoma"/>
        </w:rPr>
        <w:t xml:space="preserve"> ali nadaljnje podizvajalce v </w:t>
      </w:r>
      <w:proofErr w:type="spellStart"/>
      <w:r w:rsidRPr="002C7D20">
        <w:rPr>
          <w:rFonts w:ascii="Tahoma" w:hAnsi="Tahoma" w:cs="Tahoma"/>
        </w:rPr>
        <w:t>podizvajalski</w:t>
      </w:r>
      <w:proofErr w:type="spellEnd"/>
      <w:r w:rsidRPr="002C7D20">
        <w:rPr>
          <w:rFonts w:ascii="Tahoma" w:hAnsi="Tahoma" w:cs="Tahoma"/>
        </w:rPr>
        <w:t xml:space="preserve"> verigi. </w:t>
      </w:r>
    </w:p>
    <w:p w14:paraId="74D14834" w14:textId="2C4D2478" w:rsidR="00CE7F66" w:rsidRDefault="00CE7F66" w:rsidP="00AB5935">
      <w:pPr>
        <w:keepNext/>
        <w:keepLines/>
        <w:jc w:val="both"/>
        <w:rPr>
          <w:rFonts w:ascii="Tahoma" w:hAnsi="Tahoma" w:cs="Tahoma"/>
        </w:rPr>
      </w:pPr>
    </w:p>
    <w:p w14:paraId="09352689" w14:textId="0A0AEDA3" w:rsidR="00EC0CBE" w:rsidRDefault="00CE7F66" w:rsidP="00AB5935">
      <w:pPr>
        <w:keepNext/>
        <w:keepLines/>
        <w:jc w:val="both"/>
        <w:rPr>
          <w:rFonts w:ascii="Tahoma" w:hAnsi="Tahoma" w:cs="Tahoma"/>
        </w:rPr>
      </w:pPr>
      <w:r>
        <w:rPr>
          <w:rFonts w:ascii="Tahoma" w:hAnsi="Tahoma" w:cs="Tahoma"/>
        </w:rPr>
        <w:t>Kupec</w:t>
      </w:r>
      <w:r w:rsidR="009C0D7F" w:rsidRPr="00C8579C">
        <w:rPr>
          <w:rFonts w:ascii="Tahoma" w:hAnsi="Tahoma" w:cs="Tahoma"/>
        </w:rPr>
        <w:t xml:space="preserve"> lahko zavrne predlog za zamenjavo pod</w:t>
      </w:r>
      <w:r w:rsidR="00EB4FA0">
        <w:rPr>
          <w:rFonts w:ascii="Tahoma" w:hAnsi="Tahoma" w:cs="Tahoma"/>
        </w:rPr>
        <w:t>izv</w:t>
      </w:r>
      <w:r w:rsidR="00680C5A">
        <w:rPr>
          <w:rFonts w:ascii="Tahoma" w:hAnsi="Tahoma" w:cs="Tahoma"/>
        </w:rPr>
        <w:t>ajalca</w:t>
      </w:r>
      <w:r w:rsidR="009C0D7F" w:rsidRPr="00C8579C">
        <w:rPr>
          <w:rFonts w:ascii="Tahoma" w:hAnsi="Tahoma" w:cs="Tahoma"/>
        </w:rPr>
        <w:t xml:space="preserve"> oziroma vključitev novega pod</w:t>
      </w:r>
      <w:r w:rsidR="00EB4FA0">
        <w:rPr>
          <w:rFonts w:ascii="Tahoma" w:hAnsi="Tahoma" w:cs="Tahoma"/>
        </w:rPr>
        <w:t>izv</w:t>
      </w:r>
      <w:r w:rsidR="00680C5A">
        <w:rPr>
          <w:rFonts w:ascii="Tahoma" w:hAnsi="Tahoma" w:cs="Tahoma"/>
        </w:rPr>
        <w:t>ajalca</w:t>
      </w:r>
      <w:r w:rsidR="009C0D7F" w:rsidRPr="00C8579C">
        <w:rPr>
          <w:rFonts w:ascii="Tahoma" w:hAnsi="Tahoma" w:cs="Tahoma"/>
        </w:rPr>
        <w:t>, če bi to lahko vplivalo na nemoteno izvajanje ali dokončanje storitev</w:t>
      </w:r>
      <w:r w:rsidR="001D29AC">
        <w:rPr>
          <w:rFonts w:ascii="Tahoma" w:hAnsi="Tahoma" w:cs="Tahoma"/>
        </w:rPr>
        <w:t xml:space="preserve"> oziroma dobav</w:t>
      </w:r>
      <w:r w:rsidR="009C0D7F" w:rsidRPr="00C8579C">
        <w:rPr>
          <w:rFonts w:ascii="Tahoma" w:hAnsi="Tahoma" w:cs="Tahoma"/>
        </w:rPr>
        <w:t xml:space="preserve"> in če novi pod</w:t>
      </w:r>
      <w:r w:rsidR="00EB4FA0">
        <w:rPr>
          <w:rFonts w:ascii="Tahoma" w:hAnsi="Tahoma" w:cs="Tahoma"/>
        </w:rPr>
        <w:t>izv</w:t>
      </w:r>
      <w:r w:rsidR="00680C5A">
        <w:rPr>
          <w:rFonts w:ascii="Tahoma" w:hAnsi="Tahoma" w:cs="Tahoma"/>
        </w:rPr>
        <w:t>ajalec</w:t>
      </w:r>
      <w:r w:rsidR="009C0D7F" w:rsidRPr="00C8579C">
        <w:rPr>
          <w:rFonts w:ascii="Tahoma" w:hAnsi="Tahoma" w:cs="Tahoma"/>
        </w:rPr>
        <w:t xml:space="preserve"> ne izpolnjuje pogojev, ki jih je postavil </w:t>
      </w:r>
      <w:r w:rsidR="006F459D">
        <w:rPr>
          <w:rFonts w:ascii="Tahoma" w:hAnsi="Tahoma" w:cs="Tahoma"/>
        </w:rPr>
        <w:t>kupec</w:t>
      </w:r>
      <w:r w:rsidR="006F459D" w:rsidRPr="00C8579C">
        <w:rPr>
          <w:rFonts w:ascii="Tahoma" w:hAnsi="Tahoma" w:cs="Tahoma"/>
        </w:rPr>
        <w:t xml:space="preserve"> </w:t>
      </w:r>
      <w:r w:rsidR="009C0D7F" w:rsidRPr="00C8579C">
        <w:rPr>
          <w:rFonts w:ascii="Tahoma" w:hAnsi="Tahoma" w:cs="Tahoma"/>
        </w:rPr>
        <w:t xml:space="preserve">v razpisni dokumentaciji. </w:t>
      </w:r>
      <w:r>
        <w:rPr>
          <w:rFonts w:ascii="Tahoma" w:hAnsi="Tahoma" w:cs="Tahoma"/>
        </w:rPr>
        <w:t>Kupec</w:t>
      </w:r>
      <w:r w:rsidR="009C0D7F" w:rsidRPr="00C8579C">
        <w:rPr>
          <w:rFonts w:ascii="Tahoma" w:hAnsi="Tahoma" w:cs="Tahoma"/>
        </w:rPr>
        <w:t xml:space="preserve"> bo o morebitni zavrnitvi novega pod</w:t>
      </w:r>
      <w:r w:rsidR="00EB4FA0">
        <w:rPr>
          <w:rFonts w:ascii="Tahoma" w:hAnsi="Tahoma" w:cs="Tahoma"/>
        </w:rPr>
        <w:t>izv</w:t>
      </w:r>
      <w:r w:rsidR="00680C5A">
        <w:rPr>
          <w:rFonts w:ascii="Tahoma" w:hAnsi="Tahoma" w:cs="Tahoma"/>
        </w:rPr>
        <w:t>ajalca</w:t>
      </w:r>
      <w:r w:rsidR="009C0D7F" w:rsidRPr="00C8579C">
        <w:rPr>
          <w:rFonts w:ascii="Tahoma" w:hAnsi="Tahoma" w:cs="Tahoma"/>
        </w:rPr>
        <w:t xml:space="preserve"> obvestiti </w:t>
      </w:r>
      <w:r>
        <w:rPr>
          <w:rFonts w:ascii="Tahoma" w:hAnsi="Tahoma" w:cs="Tahoma"/>
        </w:rPr>
        <w:t>p</w:t>
      </w:r>
      <w:r w:rsidR="00680C5A">
        <w:rPr>
          <w:rFonts w:ascii="Tahoma" w:hAnsi="Tahoma" w:cs="Tahoma"/>
        </w:rPr>
        <w:t>rodajalca</w:t>
      </w:r>
      <w:r w:rsidR="009C0D7F" w:rsidRPr="00C8579C">
        <w:rPr>
          <w:rFonts w:ascii="Tahoma" w:hAnsi="Tahoma" w:cs="Tahoma"/>
        </w:rPr>
        <w:t xml:space="preserve"> najpozneje v desetih (10) dneh od prejema predloga.</w:t>
      </w:r>
    </w:p>
    <w:p w14:paraId="571411F0" w14:textId="77777777" w:rsidR="009C0D7F" w:rsidRPr="00C8579C" w:rsidRDefault="009C0D7F" w:rsidP="00AB5935">
      <w:pPr>
        <w:keepNext/>
        <w:keepLines/>
        <w:jc w:val="both"/>
        <w:rPr>
          <w:rFonts w:ascii="Tahoma" w:hAnsi="Tahoma" w:cs="Tahoma"/>
        </w:rPr>
      </w:pPr>
      <w:r w:rsidRPr="00C8579C">
        <w:rPr>
          <w:rFonts w:ascii="Tahoma" w:hAnsi="Tahoma" w:cs="Tahoma"/>
        </w:rPr>
        <w:t xml:space="preserve"> </w:t>
      </w:r>
    </w:p>
    <w:p w14:paraId="3800F88F" w14:textId="238F676C" w:rsidR="009C0D7F" w:rsidRPr="00C8579C" w:rsidRDefault="009C0D7F" w:rsidP="00AB5935">
      <w:pPr>
        <w:keepNext/>
        <w:keepLines/>
        <w:jc w:val="both"/>
        <w:rPr>
          <w:rFonts w:ascii="Tahoma" w:hAnsi="Tahoma" w:cs="Tahoma"/>
          <w:i/>
        </w:rPr>
      </w:pPr>
      <w:r w:rsidRPr="00C8579C">
        <w:rPr>
          <w:rFonts w:ascii="Tahoma" w:hAnsi="Tahoma" w:cs="Tahoma"/>
          <w:b/>
          <w:i/>
        </w:rPr>
        <w:t xml:space="preserve">se upošteva v primeru, da </w:t>
      </w:r>
      <w:r w:rsidR="00EB4FA0">
        <w:rPr>
          <w:rFonts w:ascii="Tahoma" w:hAnsi="Tahoma" w:cs="Tahoma"/>
          <w:b/>
          <w:i/>
        </w:rPr>
        <w:t>p</w:t>
      </w:r>
      <w:r w:rsidR="00680C5A">
        <w:rPr>
          <w:rFonts w:ascii="Tahoma" w:hAnsi="Tahoma" w:cs="Tahoma"/>
          <w:b/>
          <w:i/>
        </w:rPr>
        <w:t>rodajalec</w:t>
      </w:r>
      <w:r w:rsidRPr="00C8579C">
        <w:rPr>
          <w:rFonts w:ascii="Tahoma" w:hAnsi="Tahoma" w:cs="Tahoma"/>
          <w:b/>
          <w:i/>
        </w:rPr>
        <w:t xml:space="preserve"> nastopa s podizvajalcem, ki zahteva neposredno plačilo:</w:t>
      </w:r>
    </w:p>
    <w:p w14:paraId="184C4DA9" w14:textId="4EB577BC" w:rsidR="009C0D7F" w:rsidRPr="00C8579C" w:rsidRDefault="00680C5A" w:rsidP="00AB5935">
      <w:pPr>
        <w:keepNext/>
        <w:keepLines/>
        <w:jc w:val="both"/>
        <w:rPr>
          <w:rFonts w:ascii="Tahoma" w:eastAsia="Calibri" w:hAnsi="Tahoma" w:cs="Tahoma"/>
        </w:rPr>
      </w:pPr>
      <w:r>
        <w:rPr>
          <w:rFonts w:ascii="Tahoma" w:eastAsia="Calibri" w:hAnsi="Tahoma" w:cs="Tahoma"/>
        </w:rPr>
        <w:t>Prodajalec</w:t>
      </w:r>
      <w:r w:rsidR="009C0D7F" w:rsidRPr="00C8579C">
        <w:rPr>
          <w:rFonts w:ascii="Tahoma" w:eastAsia="Calibri" w:hAnsi="Tahoma" w:cs="Tahoma"/>
        </w:rPr>
        <w:t xml:space="preserve"> s podpisom </w:t>
      </w:r>
      <w:r w:rsidR="009C0D7F" w:rsidRPr="00C8579C">
        <w:rPr>
          <w:rFonts w:ascii="Tahoma" w:hAnsi="Tahoma" w:cs="Tahoma"/>
        </w:rPr>
        <w:t xml:space="preserve">tega okvirnega sporazuma </w:t>
      </w:r>
      <w:r w:rsidR="009C0D7F" w:rsidRPr="00C8579C">
        <w:rPr>
          <w:rFonts w:ascii="Tahoma" w:eastAsia="Calibri" w:hAnsi="Tahoma" w:cs="Tahoma"/>
        </w:rPr>
        <w:t xml:space="preserve">pooblašča </w:t>
      </w:r>
      <w:r w:rsidR="00CE7F66">
        <w:rPr>
          <w:rFonts w:ascii="Tahoma" w:eastAsia="Calibri" w:hAnsi="Tahoma" w:cs="Tahoma"/>
        </w:rPr>
        <w:t>kupca</w:t>
      </w:r>
      <w:r w:rsidR="009C0D7F" w:rsidRPr="00C8579C">
        <w:rPr>
          <w:rFonts w:ascii="Tahoma" w:eastAsia="Calibri" w:hAnsi="Tahoma" w:cs="Tahoma"/>
        </w:rPr>
        <w:t>, da na podlagi potrjenega računa oziroma potrjenih računov, neposredno plačuje vsem v tem okvirnem sporazumu navedenim podizvajalcem, ki so zahtevali neposredno plačilo. Pod</w:t>
      </w:r>
      <w:r w:rsidR="00CE7F66">
        <w:rPr>
          <w:rFonts w:ascii="Tahoma" w:eastAsia="Calibri" w:hAnsi="Tahoma" w:cs="Tahoma"/>
        </w:rPr>
        <w:t>izv</w:t>
      </w:r>
      <w:r>
        <w:rPr>
          <w:rFonts w:ascii="Tahoma" w:eastAsia="Calibri" w:hAnsi="Tahoma" w:cs="Tahoma"/>
        </w:rPr>
        <w:t>ajalec</w:t>
      </w:r>
      <w:r w:rsidR="009C0D7F" w:rsidRPr="00C8579C">
        <w:rPr>
          <w:rFonts w:ascii="Tahoma" w:eastAsia="Calibri" w:hAnsi="Tahoma" w:cs="Tahoma"/>
        </w:rPr>
        <w:t xml:space="preserve"> je ob oddaji ponudbe predložil soglasje za neposredna plačila</w:t>
      </w:r>
      <w:r w:rsidR="006F459D">
        <w:rPr>
          <w:rFonts w:ascii="Tahoma" w:eastAsia="Calibri" w:hAnsi="Tahoma" w:cs="Tahoma"/>
        </w:rPr>
        <w:t>,</w:t>
      </w:r>
      <w:r w:rsidR="009C0D7F" w:rsidRPr="00C8579C">
        <w:rPr>
          <w:rFonts w:ascii="Tahoma" w:eastAsia="Calibri" w:hAnsi="Tahoma" w:cs="Tahoma"/>
        </w:rPr>
        <w:t xml:space="preserve"> </w:t>
      </w:r>
      <w:r w:rsidR="009C0D7F" w:rsidRPr="00C8579C">
        <w:rPr>
          <w:rFonts w:ascii="Tahoma" w:hAnsi="Tahoma" w:cs="Tahoma"/>
        </w:rPr>
        <w:t xml:space="preserve">na podlagi katerega </w:t>
      </w:r>
      <w:r w:rsidR="00CE7F66">
        <w:rPr>
          <w:rFonts w:ascii="Tahoma" w:hAnsi="Tahoma" w:cs="Tahoma"/>
        </w:rPr>
        <w:t>kupec</w:t>
      </w:r>
      <w:r w:rsidR="009C0D7F" w:rsidRPr="00C8579C">
        <w:rPr>
          <w:rFonts w:ascii="Tahoma" w:hAnsi="Tahoma" w:cs="Tahoma"/>
        </w:rPr>
        <w:t xml:space="preserve"> namesto </w:t>
      </w:r>
      <w:r w:rsidR="00CE7F66">
        <w:rPr>
          <w:rFonts w:ascii="Tahoma" w:hAnsi="Tahoma" w:cs="Tahoma"/>
        </w:rPr>
        <w:t>p</w:t>
      </w:r>
      <w:r>
        <w:rPr>
          <w:rFonts w:ascii="Tahoma" w:hAnsi="Tahoma" w:cs="Tahoma"/>
        </w:rPr>
        <w:t>rodajalca</w:t>
      </w:r>
      <w:r w:rsidR="009C0D7F" w:rsidRPr="00C8579C">
        <w:rPr>
          <w:rFonts w:ascii="Tahoma" w:hAnsi="Tahoma" w:cs="Tahoma"/>
        </w:rPr>
        <w:t xml:space="preserve"> poravna podizvajalčevo terjatev do </w:t>
      </w:r>
      <w:r w:rsidR="00CE7F66">
        <w:rPr>
          <w:rFonts w:ascii="Tahoma" w:hAnsi="Tahoma" w:cs="Tahoma"/>
        </w:rPr>
        <w:t>p</w:t>
      </w:r>
      <w:r>
        <w:rPr>
          <w:rFonts w:ascii="Tahoma" w:hAnsi="Tahoma" w:cs="Tahoma"/>
        </w:rPr>
        <w:t>rodajalca</w:t>
      </w:r>
      <w:r w:rsidR="009C0D7F" w:rsidRPr="00C8579C">
        <w:rPr>
          <w:rFonts w:ascii="Tahoma" w:hAnsi="Tahoma" w:cs="Tahoma"/>
        </w:rPr>
        <w:t>.</w:t>
      </w:r>
    </w:p>
    <w:p w14:paraId="424BF95A" w14:textId="77777777" w:rsidR="009C0D7F" w:rsidRPr="00C8579C" w:rsidRDefault="009C0D7F" w:rsidP="00AB5935">
      <w:pPr>
        <w:keepNext/>
        <w:keepLines/>
        <w:ind w:left="357"/>
        <w:jc w:val="both"/>
        <w:rPr>
          <w:rFonts w:ascii="Tahoma" w:hAnsi="Tahoma" w:cs="Tahoma"/>
        </w:rPr>
      </w:pPr>
    </w:p>
    <w:p w14:paraId="77A9CAEF" w14:textId="1259FB93" w:rsidR="009C0D7F" w:rsidRPr="00C8579C" w:rsidRDefault="00680C5A" w:rsidP="00AB5935">
      <w:pPr>
        <w:keepNext/>
        <w:keepLines/>
        <w:jc w:val="both"/>
        <w:rPr>
          <w:rFonts w:ascii="Tahoma" w:hAnsi="Tahoma" w:cs="Tahoma"/>
        </w:rPr>
      </w:pPr>
      <w:r>
        <w:rPr>
          <w:rFonts w:ascii="Tahoma" w:hAnsi="Tahoma" w:cs="Tahoma"/>
        </w:rPr>
        <w:t>Prodajalec</w:t>
      </w:r>
      <w:r w:rsidR="009C0D7F" w:rsidRPr="00C8579C">
        <w:rPr>
          <w:rFonts w:ascii="Tahoma" w:hAnsi="Tahoma" w:cs="Tahoma"/>
        </w:rPr>
        <w:t xml:space="preserve"> mora za pod</w:t>
      </w:r>
      <w:r w:rsidR="00CE7F66">
        <w:rPr>
          <w:rFonts w:ascii="Tahoma" w:hAnsi="Tahoma" w:cs="Tahoma"/>
        </w:rPr>
        <w:t>izv</w:t>
      </w:r>
      <w:r>
        <w:rPr>
          <w:rFonts w:ascii="Tahoma" w:hAnsi="Tahoma" w:cs="Tahoma"/>
        </w:rPr>
        <w:t>ajalca</w:t>
      </w:r>
      <w:r w:rsidR="009C0D7F" w:rsidRPr="00C8579C">
        <w:rPr>
          <w:rFonts w:ascii="Tahoma" w:hAnsi="Tahoma" w:cs="Tahoma"/>
        </w:rPr>
        <w:t>, ki zahteva neposredno plačilo, ob vsakem računu priložiti:</w:t>
      </w:r>
    </w:p>
    <w:p w14:paraId="47DB197A" w14:textId="16975597" w:rsidR="009C0D7F" w:rsidRPr="00C8579C" w:rsidRDefault="009C0D7F" w:rsidP="00AB5935">
      <w:pPr>
        <w:keepNext/>
        <w:keepLines/>
        <w:numPr>
          <w:ilvl w:val="0"/>
          <w:numId w:val="10"/>
        </w:numPr>
        <w:jc w:val="both"/>
        <w:rPr>
          <w:rFonts w:ascii="Tahoma" w:hAnsi="Tahoma" w:cs="Tahoma"/>
        </w:rPr>
      </w:pPr>
      <w:r w:rsidRPr="00C8579C">
        <w:rPr>
          <w:rFonts w:ascii="Tahoma" w:hAnsi="Tahoma" w:cs="Tahoma"/>
        </w:rPr>
        <w:t>račun pod</w:t>
      </w:r>
      <w:r w:rsidR="00CE7F66">
        <w:rPr>
          <w:rFonts w:ascii="Tahoma" w:hAnsi="Tahoma" w:cs="Tahoma"/>
        </w:rPr>
        <w:t>izv</w:t>
      </w:r>
      <w:r w:rsidR="00680C5A">
        <w:rPr>
          <w:rFonts w:ascii="Tahoma" w:hAnsi="Tahoma" w:cs="Tahoma"/>
        </w:rPr>
        <w:t>ajalca</w:t>
      </w:r>
      <w:r w:rsidRPr="00C8579C">
        <w:rPr>
          <w:rFonts w:ascii="Tahoma" w:hAnsi="Tahoma" w:cs="Tahoma"/>
        </w:rPr>
        <w:t xml:space="preserve"> za opravljene obveznosti iz okvirnega sporazuma, potrjen s strani </w:t>
      </w:r>
      <w:r w:rsidR="00CE7F66">
        <w:rPr>
          <w:rFonts w:ascii="Tahoma" w:hAnsi="Tahoma" w:cs="Tahoma"/>
        </w:rPr>
        <w:t>p</w:t>
      </w:r>
      <w:r w:rsidR="00680C5A">
        <w:rPr>
          <w:rFonts w:ascii="Tahoma" w:hAnsi="Tahoma" w:cs="Tahoma"/>
        </w:rPr>
        <w:t>rodajalca</w:t>
      </w:r>
      <w:r w:rsidR="00CE7F66">
        <w:rPr>
          <w:rFonts w:ascii="Tahoma" w:hAnsi="Tahoma" w:cs="Tahoma"/>
        </w:rPr>
        <w:t>, na podlagi katerega kupec</w:t>
      </w:r>
      <w:r w:rsidRPr="00C8579C">
        <w:rPr>
          <w:rFonts w:ascii="Tahoma" w:hAnsi="Tahoma" w:cs="Tahoma"/>
        </w:rPr>
        <w:t xml:space="preserve"> izvede nakazilo za opravljene obveznosti iz okvirnega sporazuma</w:t>
      </w:r>
      <w:r w:rsidRPr="00C8579C" w:rsidDel="00654A1C">
        <w:rPr>
          <w:rFonts w:ascii="Tahoma" w:hAnsi="Tahoma" w:cs="Tahoma"/>
        </w:rPr>
        <w:t xml:space="preserve"> </w:t>
      </w:r>
      <w:r w:rsidRPr="00C8579C">
        <w:rPr>
          <w:rFonts w:ascii="Tahoma" w:hAnsi="Tahoma" w:cs="Tahoma"/>
        </w:rPr>
        <w:t>neposredno na račun pod</w:t>
      </w:r>
      <w:r w:rsidR="00CE7F66">
        <w:rPr>
          <w:rFonts w:ascii="Tahoma" w:hAnsi="Tahoma" w:cs="Tahoma"/>
        </w:rPr>
        <w:t>izv</w:t>
      </w:r>
      <w:r w:rsidR="00680C5A">
        <w:rPr>
          <w:rFonts w:ascii="Tahoma" w:hAnsi="Tahoma" w:cs="Tahoma"/>
        </w:rPr>
        <w:t>ajalca</w:t>
      </w:r>
      <w:r w:rsidRPr="00C8579C">
        <w:rPr>
          <w:rFonts w:ascii="Tahoma" w:hAnsi="Tahoma" w:cs="Tahoma"/>
        </w:rPr>
        <w:t xml:space="preserve"> ali </w:t>
      </w:r>
    </w:p>
    <w:p w14:paraId="3B6D3177" w14:textId="2213508A" w:rsidR="009C0D7F" w:rsidRPr="00C8579C" w:rsidRDefault="009C0D7F" w:rsidP="00AB5935">
      <w:pPr>
        <w:keepNext/>
        <w:keepLines/>
        <w:numPr>
          <w:ilvl w:val="0"/>
          <w:numId w:val="10"/>
        </w:numPr>
        <w:jc w:val="both"/>
        <w:rPr>
          <w:rFonts w:ascii="Tahoma" w:hAnsi="Tahoma" w:cs="Tahoma"/>
        </w:rPr>
      </w:pPr>
      <w:r w:rsidRPr="00C8579C">
        <w:rPr>
          <w:rFonts w:ascii="Tahoma" w:hAnsi="Tahoma" w:cs="Tahoma"/>
        </w:rPr>
        <w:lastRenderedPageBreak/>
        <w:t>podpisano izjavo pod</w:t>
      </w:r>
      <w:r w:rsidR="00CE7F66">
        <w:rPr>
          <w:rFonts w:ascii="Tahoma" w:hAnsi="Tahoma" w:cs="Tahoma"/>
        </w:rPr>
        <w:t>izv</w:t>
      </w:r>
      <w:r w:rsidR="00680C5A">
        <w:rPr>
          <w:rFonts w:ascii="Tahoma" w:hAnsi="Tahoma" w:cs="Tahoma"/>
        </w:rPr>
        <w:t>ajalca</w:t>
      </w:r>
      <w:r w:rsidRPr="00C8579C">
        <w:rPr>
          <w:rFonts w:ascii="Tahoma" w:hAnsi="Tahoma" w:cs="Tahoma"/>
        </w:rPr>
        <w:t xml:space="preserve">, naslovljeno na </w:t>
      </w:r>
      <w:r w:rsidR="00CE7F66">
        <w:rPr>
          <w:rFonts w:ascii="Tahoma" w:hAnsi="Tahoma" w:cs="Tahoma"/>
        </w:rPr>
        <w:t>kupca</w:t>
      </w:r>
      <w:r w:rsidRPr="00C8579C">
        <w:rPr>
          <w:rFonts w:ascii="Tahoma" w:hAnsi="Tahoma" w:cs="Tahoma"/>
        </w:rPr>
        <w:t xml:space="preserve">, o tem, da je ta seznanjen s konkretno izstavljenim računom </w:t>
      </w:r>
      <w:r w:rsidR="00CE7F66">
        <w:rPr>
          <w:rFonts w:ascii="Tahoma" w:hAnsi="Tahoma" w:cs="Tahoma"/>
        </w:rPr>
        <w:t>p</w:t>
      </w:r>
      <w:r w:rsidR="00680C5A">
        <w:rPr>
          <w:rFonts w:ascii="Tahoma" w:hAnsi="Tahoma" w:cs="Tahoma"/>
        </w:rPr>
        <w:t>rodajalca</w:t>
      </w:r>
      <w:r w:rsidRPr="00C8579C">
        <w:rPr>
          <w:rFonts w:ascii="Tahoma" w:hAnsi="Tahoma" w:cs="Tahoma"/>
        </w:rPr>
        <w:t xml:space="preserve"> oziroma, da pri obveznostih iz okvirnega sporazuma, ki jih obravnava račun, ni sodeloval kot pod</w:t>
      </w:r>
      <w:r w:rsidR="00CE7F66">
        <w:rPr>
          <w:rFonts w:ascii="Tahoma" w:hAnsi="Tahoma" w:cs="Tahoma"/>
        </w:rPr>
        <w:t>izv</w:t>
      </w:r>
      <w:r w:rsidR="00680C5A">
        <w:rPr>
          <w:rFonts w:ascii="Tahoma" w:hAnsi="Tahoma" w:cs="Tahoma"/>
        </w:rPr>
        <w:t>ajalec</w:t>
      </w:r>
      <w:r w:rsidRPr="00C8579C">
        <w:rPr>
          <w:rFonts w:ascii="Tahoma" w:hAnsi="Tahoma" w:cs="Tahoma"/>
        </w:rPr>
        <w:t>, ter da pod</w:t>
      </w:r>
      <w:r w:rsidR="00CE7F66">
        <w:rPr>
          <w:rFonts w:ascii="Tahoma" w:hAnsi="Tahoma" w:cs="Tahoma"/>
        </w:rPr>
        <w:t>izv</w:t>
      </w:r>
      <w:r w:rsidR="00680C5A">
        <w:rPr>
          <w:rFonts w:ascii="Tahoma" w:hAnsi="Tahoma" w:cs="Tahoma"/>
        </w:rPr>
        <w:t>ajalec</w:t>
      </w:r>
      <w:r w:rsidRPr="00C8579C">
        <w:rPr>
          <w:rFonts w:ascii="Tahoma" w:hAnsi="Tahoma" w:cs="Tahoma"/>
        </w:rPr>
        <w:t xml:space="preserve"> iz naslova tega računa </w:t>
      </w:r>
      <w:r w:rsidR="00CE7F66">
        <w:rPr>
          <w:rFonts w:ascii="Tahoma" w:hAnsi="Tahoma" w:cs="Tahoma"/>
        </w:rPr>
        <w:t>p</w:t>
      </w:r>
      <w:r w:rsidR="00680C5A">
        <w:rPr>
          <w:rFonts w:ascii="Tahoma" w:hAnsi="Tahoma" w:cs="Tahoma"/>
        </w:rPr>
        <w:t>rodajalca</w:t>
      </w:r>
      <w:r w:rsidR="00CE7F66">
        <w:rPr>
          <w:rFonts w:ascii="Tahoma" w:hAnsi="Tahoma" w:cs="Tahoma"/>
        </w:rPr>
        <w:t xml:space="preserve"> nima in ne bo imel do kupca</w:t>
      </w:r>
      <w:r w:rsidRPr="00C8579C">
        <w:rPr>
          <w:rFonts w:ascii="Tahoma" w:hAnsi="Tahoma" w:cs="Tahoma"/>
        </w:rPr>
        <w:t xml:space="preserve"> nobenih zahtevkov.</w:t>
      </w:r>
    </w:p>
    <w:p w14:paraId="670F7B65" w14:textId="77777777" w:rsidR="009C0D7F" w:rsidRPr="00C8579C" w:rsidRDefault="009C0D7F" w:rsidP="00AB5935">
      <w:pPr>
        <w:keepNext/>
        <w:keepLines/>
        <w:jc w:val="both"/>
        <w:rPr>
          <w:rFonts w:ascii="Tahoma" w:hAnsi="Tahoma" w:cs="Tahoma"/>
        </w:rPr>
      </w:pPr>
    </w:p>
    <w:p w14:paraId="57FDB160" w14:textId="37C368D7" w:rsidR="00A460F0" w:rsidRPr="00C8579C" w:rsidRDefault="00A460F0" w:rsidP="00AB5935">
      <w:pPr>
        <w:keepNext/>
        <w:keepLines/>
        <w:jc w:val="both"/>
        <w:rPr>
          <w:rFonts w:ascii="Tahoma" w:hAnsi="Tahoma" w:cs="Tahoma"/>
        </w:rPr>
      </w:pPr>
      <w:r w:rsidRPr="00C8579C">
        <w:rPr>
          <w:rFonts w:ascii="Tahoma" w:hAnsi="Tahoma" w:cs="Tahoma"/>
        </w:rPr>
        <w:t>V primeru, če nobeden od dokumentov iz prejšnjega odstavka za prijavljenega pod</w:t>
      </w:r>
      <w:r w:rsidR="00CE7F66">
        <w:rPr>
          <w:rFonts w:ascii="Tahoma" w:hAnsi="Tahoma" w:cs="Tahoma"/>
        </w:rPr>
        <w:t>izv</w:t>
      </w:r>
      <w:r w:rsidR="00680C5A">
        <w:rPr>
          <w:rFonts w:ascii="Tahoma" w:hAnsi="Tahoma" w:cs="Tahoma"/>
        </w:rPr>
        <w:t>ajalca</w:t>
      </w:r>
      <w:r w:rsidR="00CE7F66">
        <w:rPr>
          <w:rFonts w:ascii="Tahoma" w:hAnsi="Tahoma" w:cs="Tahoma"/>
        </w:rPr>
        <w:t xml:space="preserve"> ni predložen, kupec</w:t>
      </w:r>
      <w:r w:rsidRPr="00C8579C">
        <w:rPr>
          <w:rFonts w:ascii="Tahoma" w:hAnsi="Tahoma" w:cs="Tahoma"/>
        </w:rPr>
        <w:t xml:space="preserve"> do dostavitve vseh dokumentov zadrži plačilo celotnega računa in s tem ne pride v zamudo pri plačilu. </w:t>
      </w:r>
    </w:p>
    <w:p w14:paraId="3A8A87FE" w14:textId="77777777" w:rsidR="00A460F0" w:rsidRPr="00C8579C" w:rsidRDefault="00A460F0" w:rsidP="00AB5935">
      <w:pPr>
        <w:keepNext/>
        <w:keepLines/>
        <w:jc w:val="both"/>
        <w:rPr>
          <w:rFonts w:ascii="Tahoma" w:hAnsi="Tahoma" w:cs="Tahoma"/>
        </w:rPr>
      </w:pPr>
    </w:p>
    <w:p w14:paraId="6F8FE620" w14:textId="1DBAE182" w:rsidR="009C0D7F" w:rsidRPr="00C8579C" w:rsidRDefault="00CE7F66" w:rsidP="00AB5935">
      <w:pPr>
        <w:keepNext/>
        <w:keepLines/>
        <w:jc w:val="both"/>
        <w:rPr>
          <w:rFonts w:ascii="Tahoma" w:hAnsi="Tahoma" w:cs="Tahoma"/>
        </w:rPr>
      </w:pPr>
      <w:r>
        <w:rPr>
          <w:rFonts w:ascii="Tahoma" w:hAnsi="Tahoma" w:cs="Tahoma"/>
        </w:rPr>
        <w:t>Kupec</w:t>
      </w:r>
      <w:r w:rsidR="009C0D7F" w:rsidRPr="00C8579C">
        <w:rPr>
          <w:rFonts w:ascii="Tahoma" w:hAnsi="Tahoma" w:cs="Tahoma"/>
        </w:rPr>
        <w:t xml:space="preserve"> bo potrjene račune podizvajalcev poravnal neposredno podizvajalcem na način in v roku</w:t>
      </w:r>
      <w:r w:rsidR="006F459D">
        <w:rPr>
          <w:rFonts w:ascii="Tahoma" w:hAnsi="Tahoma" w:cs="Tahoma"/>
        </w:rPr>
        <w:t>,</w:t>
      </w:r>
      <w:r w:rsidR="009C0D7F" w:rsidRPr="00C8579C">
        <w:rPr>
          <w:rFonts w:ascii="Tahoma" w:hAnsi="Tahoma" w:cs="Tahoma"/>
        </w:rPr>
        <w:t xml:space="preserve"> kot je dogovorjeno za plačilo </w:t>
      </w:r>
      <w:r>
        <w:rPr>
          <w:rFonts w:ascii="Tahoma" w:hAnsi="Tahoma" w:cs="Tahoma"/>
        </w:rPr>
        <w:t>p</w:t>
      </w:r>
      <w:r w:rsidR="00680C5A">
        <w:rPr>
          <w:rFonts w:ascii="Tahoma" w:hAnsi="Tahoma" w:cs="Tahoma"/>
        </w:rPr>
        <w:t>rodajalcu</w:t>
      </w:r>
      <w:r w:rsidR="009C0D7F" w:rsidRPr="00C8579C">
        <w:rPr>
          <w:rFonts w:ascii="Tahoma" w:hAnsi="Tahoma" w:cs="Tahoma"/>
        </w:rPr>
        <w:t xml:space="preserve">. </w:t>
      </w:r>
    </w:p>
    <w:p w14:paraId="7E7C4512" w14:textId="77777777" w:rsidR="00011993" w:rsidRDefault="00011993" w:rsidP="00AB5935">
      <w:pPr>
        <w:keepNext/>
        <w:keepLines/>
        <w:jc w:val="both"/>
        <w:rPr>
          <w:rFonts w:ascii="Tahoma" w:hAnsi="Tahoma" w:cs="Tahoma"/>
        </w:rPr>
      </w:pPr>
    </w:p>
    <w:p w14:paraId="0072AFAA" w14:textId="46B304E0" w:rsidR="000042FF" w:rsidRPr="00C8579C" w:rsidRDefault="000042FF" w:rsidP="00AB5935">
      <w:pPr>
        <w:keepNext/>
        <w:keepLines/>
        <w:jc w:val="both"/>
        <w:rPr>
          <w:rFonts w:ascii="Tahoma" w:hAnsi="Tahoma" w:cs="Tahoma"/>
          <w:b/>
          <w:i/>
        </w:rPr>
      </w:pPr>
      <w:r w:rsidRPr="00C8579C">
        <w:rPr>
          <w:rFonts w:ascii="Tahoma" w:hAnsi="Tahoma" w:cs="Tahoma"/>
          <w:b/>
          <w:i/>
        </w:rPr>
        <w:t>se upošteva v primeru, da pod</w:t>
      </w:r>
      <w:r w:rsidR="00CE7F66">
        <w:rPr>
          <w:rFonts w:ascii="Tahoma" w:hAnsi="Tahoma" w:cs="Tahoma"/>
          <w:b/>
          <w:i/>
        </w:rPr>
        <w:t>izv</w:t>
      </w:r>
      <w:r w:rsidR="00680C5A">
        <w:rPr>
          <w:rFonts w:ascii="Tahoma" w:hAnsi="Tahoma" w:cs="Tahoma"/>
          <w:b/>
          <w:i/>
        </w:rPr>
        <w:t>ajalec</w:t>
      </w:r>
      <w:r w:rsidRPr="00C8579C">
        <w:rPr>
          <w:rFonts w:ascii="Tahoma" w:hAnsi="Tahoma" w:cs="Tahoma"/>
          <w:b/>
          <w:i/>
        </w:rPr>
        <w:t xml:space="preserve"> neposrednega plačila ne bo zahteval:</w:t>
      </w:r>
    </w:p>
    <w:p w14:paraId="4AC9C46E" w14:textId="48258E92" w:rsidR="00A460F0" w:rsidRPr="00C8579C" w:rsidRDefault="00680C5A" w:rsidP="00AB5935">
      <w:pPr>
        <w:keepNext/>
        <w:keepLines/>
        <w:tabs>
          <w:tab w:val="left" w:pos="567"/>
          <w:tab w:val="left" w:pos="1702"/>
        </w:tabs>
        <w:jc w:val="both"/>
        <w:rPr>
          <w:rFonts w:ascii="Tahoma" w:hAnsi="Tahoma" w:cs="Tahoma"/>
        </w:rPr>
      </w:pPr>
      <w:r>
        <w:rPr>
          <w:rFonts w:ascii="Tahoma" w:hAnsi="Tahoma" w:cs="Tahoma"/>
        </w:rPr>
        <w:t>Prodajalec</w:t>
      </w:r>
      <w:r w:rsidR="00A460F0" w:rsidRPr="00C8579C">
        <w:rPr>
          <w:rFonts w:ascii="Tahoma" w:hAnsi="Tahoma" w:cs="Tahoma"/>
        </w:rPr>
        <w:t xml:space="preserve"> mora na zahtevo </w:t>
      </w:r>
      <w:r w:rsidR="00CE7F66">
        <w:rPr>
          <w:rFonts w:ascii="Tahoma" w:hAnsi="Tahoma" w:cs="Tahoma"/>
        </w:rPr>
        <w:t>kupca</w:t>
      </w:r>
      <w:r w:rsidR="00A460F0" w:rsidRPr="00C8579C">
        <w:rPr>
          <w:rFonts w:ascii="Tahoma" w:hAnsi="Tahoma" w:cs="Tahoma"/>
        </w:rPr>
        <w:t xml:space="preserve"> najpozneje v šestdesetih (60) dneh od plačila končnega računa poslati svojo pisno izjavo in pisno izjavo pod</w:t>
      </w:r>
      <w:r w:rsidR="00CE7F66">
        <w:rPr>
          <w:rFonts w:ascii="Tahoma" w:hAnsi="Tahoma" w:cs="Tahoma"/>
        </w:rPr>
        <w:t>izv</w:t>
      </w:r>
      <w:r>
        <w:rPr>
          <w:rFonts w:ascii="Tahoma" w:hAnsi="Tahoma" w:cs="Tahoma"/>
        </w:rPr>
        <w:t>ajalca</w:t>
      </w:r>
      <w:r w:rsidR="00A460F0" w:rsidRPr="00C8579C">
        <w:rPr>
          <w:rFonts w:ascii="Tahoma" w:hAnsi="Tahoma" w:cs="Tahoma"/>
        </w:rPr>
        <w:t>, da je pod</w:t>
      </w:r>
      <w:r w:rsidR="00CE7F66">
        <w:rPr>
          <w:rFonts w:ascii="Tahoma" w:hAnsi="Tahoma" w:cs="Tahoma"/>
        </w:rPr>
        <w:t>izv</w:t>
      </w:r>
      <w:r>
        <w:rPr>
          <w:rFonts w:ascii="Tahoma" w:hAnsi="Tahoma" w:cs="Tahoma"/>
        </w:rPr>
        <w:t>ajalec</w:t>
      </w:r>
      <w:r w:rsidR="00A460F0" w:rsidRPr="00C8579C">
        <w:rPr>
          <w:rFonts w:ascii="Tahoma" w:hAnsi="Tahoma" w:cs="Tahoma"/>
        </w:rPr>
        <w:t xml:space="preserve"> prejel plačilo za izveden</w:t>
      </w:r>
      <w:r w:rsidR="0026716A">
        <w:rPr>
          <w:rFonts w:ascii="Tahoma" w:hAnsi="Tahoma" w:cs="Tahoma"/>
        </w:rPr>
        <w:t>e</w:t>
      </w:r>
      <w:r w:rsidR="00A460F0" w:rsidRPr="00C8579C">
        <w:rPr>
          <w:rFonts w:ascii="Tahoma" w:hAnsi="Tahoma" w:cs="Tahoma"/>
        </w:rPr>
        <w:t xml:space="preserve"> </w:t>
      </w:r>
      <w:r w:rsidR="0026716A">
        <w:rPr>
          <w:rFonts w:ascii="Tahoma" w:hAnsi="Tahoma" w:cs="Tahoma"/>
        </w:rPr>
        <w:t>storitve</w:t>
      </w:r>
      <w:r w:rsidR="001D29AC">
        <w:rPr>
          <w:rFonts w:ascii="Tahoma" w:hAnsi="Tahoma" w:cs="Tahoma"/>
        </w:rPr>
        <w:t xml:space="preserve"> oziroma dobave</w:t>
      </w:r>
      <w:r w:rsidR="00A460F0" w:rsidRPr="00C8579C">
        <w:rPr>
          <w:rFonts w:ascii="Tahoma" w:hAnsi="Tahoma" w:cs="Tahoma"/>
        </w:rPr>
        <w:t>, ki so neposredno povezane s predmetom</w:t>
      </w:r>
      <w:r w:rsidR="00131273" w:rsidRPr="00C8579C">
        <w:rPr>
          <w:rFonts w:ascii="Tahoma" w:hAnsi="Tahoma" w:cs="Tahoma"/>
        </w:rPr>
        <w:t xml:space="preserve"> okvirnega sporazuma</w:t>
      </w:r>
      <w:r w:rsidR="00A460F0" w:rsidRPr="00C8579C">
        <w:rPr>
          <w:rFonts w:ascii="Tahoma" w:hAnsi="Tahoma" w:cs="Tahoma"/>
        </w:rPr>
        <w:t xml:space="preserve">, kadar </w:t>
      </w:r>
      <w:r w:rsidR="00CE7F66">
        <w:rPr>
          <w:rFonts w:ascii="Tahoma" w:hAnsi="Tahoma" w:cs="Tahoma"/>
        </w:rPr>
        <w:t>p</w:t>
      </w:r>
      <w:r>
        <w:rPr>
          <w:rFonts w:ascii="Tahoma" w:hAnsi="Tahoma" w:cs="Tahoma"/>
        </w:rPr>
        <w:t>rodajalec</w:t>
      </w:r>
      <w:r w:rsidR="00A460F0" w:rsidRPr="00C8579C">
        <w:rPr>
          <w:rFonts w:ascii="Tahoma" w:hAnsi="Tahoma" w:cs="Tahoma"/>
        </w:rPr>
        <w:t xml:space="preserve"> nastopa s podizvajalcem, ki ni zahteval neposrednega plačila. </w:t>
      </w:r>
    </w:p>
    <w:p w14:paraId="3981883A" w14:textId="77777777" w:rsidR="00275625" w:rsidRPr="00C8579C" w:rsidRDefault="00275625" w:rsidP="00AB5935">
      <w:pPr>
        <w:keepNext/>
        <w:keepLines/>
        <w:tabs>
          <w:tab w:val="left" w:pos="567"/>
          <w:tab w:val="left" w:pos="1702"/>
        </w:tabs>
        <w:jc w:val="both"/>
        <w:rPr>
          <w:rFonts w:ascii="Tahoma" w:hAnsi="Tahoma" w:cs="Tahoma"/>
          <w:b/>
          <w:bCs/>
        </w:rPr>
      </w:pPr>
    </w:p>
    <w:p w14:paraId="3953FD53" w14:textId="4A8674DA" w:rsidR="0075228B" w:rsidRPr="00C8579C" w:rsidRDefault="0075228B" w:rsidP="00AB5935">
      <w:pPr>
        <w:keepNext/>
        <w:keepLines/>
        <w:jc w:val="both"/>
        <w:rPr>
          <w:rFonts w:ascii="Tahoma" w:hAnsi="Tahoma" w:cs="Tahoma"/>
          <w:b/>
          <w:i/>
        </w:rPr>
      </w:pPr>
      <w:r w:rsidRPr="00C8579C">
        <w:rPr>
          <w:rFonts w:ascii="Tahoma" w:hAnsi="Tahoma" w:cs="Tahoma"/>
          <w:b/>
          <w:i/>
        </w:rPr>
        <w:t xml:space="preserve">se upošteva v primeru, da </w:t>
      </w:r>
      <w:r w:rsidR="00CE7F66">
        <w:rPr>
          <w:rFonts w:ascii="Tahoma" w:hAnsi="Tahoma" w:cs="Tahoma"/>
          <w:b/>
          <w:i/>
        </w:rPr>
        <w:t>p</w:t>
      </w:r>
      <w:r w:rsidR="00680C5A">
        <w:rPr>
          <w:rFonts w:ascii="Tahoma" w:hAnsi="Tahoma" w:cs="Tahoma"/>
          <w:b/>
          <w:i/>
        </w:rPr>
        <w:t>rodajalec</w:t>
      </w:r>
      <w:r w:rsidRPr="00C8579C">
        <w:rPr>
          <w:rFonts w:ascii="Tahoma" w:hAnsi="Tahoma" w:cs="Tahoma"/>
          <w:b/>
          <w:i/>
        </w:rPr>
        <w:t xml:space="preserve"> ne nastopa s podizvajalcem</w:t>
      </w:r>
      <w:r w:rsidR="009C525B" w:rsidRPr="00C8579C">
        <w:rPr>
          <w:rFonts w:ascii="Tahoma" w:hAnsi="Tahoma" w:cs="Tahoma"/>
          <w:b/>
          <w:i/>
        </w:rPr>
        <w:t>:</w:t>
      </w:r>
    </w:p>
    <w:p w14:paraId="662A3457" w14:textId="702B9A0A" w:rsidR="007F7D6E" w:rsidRPr="00C8579C" w:rsidRDefault="00680C5A" w:rsidP="00AB5935">
      <w:pPr>
        <w:keepNext/>
        <w:keepLines/>
        <w:jc w:val="both"/>
        <w:rPr>
          <w:rFonts w:ascii="Tahoma" w:hAnsi="Tahoma" w:cs="Tahoma"/>
        </w:rPr>
      </w:pPr>
      <w:r>
        <w:rPr>
          <w:rFonts w:ascii="Tahoma" w:hAnsi="Tahoma" w:cs="Tahoma"/>
        </w:rPr>
        <w:t>Prodajalec</w:t>
      </w:r>
      <w:r w:rsidR="007F7D6E" w:rsidRPr="00C8579C">
        <w:rPr>
          <w:rFonts w:ascii="Tahoma" w:hAnsi="Tahoma" w:cs="Tahoma"/>
        </w:rPr>
        <w:t xml:space="preserve"> ob predložitvi ponudbe in ob sklenitvi tega okvirnega sporazuma nima prijavljenih podizvajalcev za izvedbo </w:t>
      </w:r>
      <w:r w:rsidR="007009BF" w:rsidRPr="00C8579C">
        <w:rPr>
          <w:rFonts w:ascii="Tahoma" w:hAnsi="Tahoma" w:cs="Tahoma"/>
        </w:rPr>
        <w:t>okvirnega sporazuma</w:t>
      </w:r>
      <w:r w:rsidR="007F7D6E" w:rsidRPr="00C8579C">
        <w:rPr>
          <w:rFonts w:ascii="Tahoma" w:hAnsi="Tahoma" w:cs="Tahoma"/>
        </w:rPr>
        <w:t xml:space="preserve">. </w:t>
      </w:r>
    </w:p>
    <w:p w14:paraId="7C26C99D" w14:textId="77777777" w:rsidR="007F7D6E" w:rsidRPr="00C8579C" w:rsidRDefault="007F7D6E" w:rsidP="00AB5935">
      <w:pPr>
        <w:keepNext/>
        <w:keepLines/>
        <w:jc w:val="both"/>
        <w:rPr>
          <w:rFonts w:ascii="Tahoma" w:hAnsi="Tahoma" w:cs="Tahoma"/>
          <w:b/>
        </w:rPr>
      </w:pPr>
    </w:p>
    <w:p w14:paraId="77118E55" w14:textId="0B308E41" w:rsidR="001B257C" w:rsidRPr="00C8579C" w:rsidRDefault="00680C5A" w:rsidP="00AB5935">
      <w:pPr>
        <w:keepNext/>
        <w:keepLines/>
        <w:jc w:val="both"/>
        <w:rPr>
          <w:rFonts w:ascii="Tahoma" w:hAnsi="Tahoma" w:cs="Tahoma"/>
        </w:rPr>
      </w:pPr>
      <w:r>
        <w:rPr>
          <w:rFonts w:ascii="Tahoma" w:hAnsi="Tahoma" w:cs="Tahoma"/>
        </w:rPr>
        <w:t>Prodajalec</w:t>
      </w:r>
      <w:r w:rsidR="007F7D6E" w:rsidRPr="00C8579C">
        <w:rPr>
          <w:rFonts w:ascii="Tahoma" w:hAnsi="Tahoma" w:cs="Tahoma"/>
        </w:rPr>
        <w:t xml:space="preserve"> mora med izvajanj</w:t>
      </w:r>
      <w:r w:rsidR="00CE7F66">
        <w:rPr>
          <w:rFonts w:ascii="Tahoma" w:hAnsi="Tahoma" w:cs="Tahoma"/>
        </w:rPr>
        <w:t>em okvirnega sporazuma kupca</w:t>
      </w:r>
      <w:r w:rsidR="007F7D6E" w:rsidRPr="00C8579C">
        <w:rPr>
          <w:rFonts w:ascii="Tahoma" w:hAnsi="Tahoma" w:cs="Tahoma"/>
        </w:rPr>
        <w:t xml:space="preserve">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001D29AC">
        <w:rPr>
          <w:rFonts w:ascii="Tahoma" w:hAnsi="Tahoma" w:cs="Tahoma"/>
        </w:rPr>
        <w:t xml:space="preserve"> oziroma dobav</w:t>
      </w:r>
      <w:r w:rsidR="007F7D6E" w:rsidRPr="00C8579C">
        <w:rPr>
          <w:rFonts w:ascii="Tahoma" w:hAnsi="Tahoma" w:cs="Tahoma"/>
        </w:rPr>
        <w:t xml:space="preserve">, in sicer najkasneje v petih (5) dneh po spremembi. V primeru vključitve novih podizvajalcev mora </w:t>
      </w:r>
      <w:r w:rsidR="00CE7F66">
        <w:rPr>
          <w:rFonts w:ascii="Tahoma" w:hAnsi="Tahoma" w:cs="Tahoma"/>
        </w:rPr>
        <w:t>p</w:t>
      </w:r>
      <w:r>
        <w:rPr>
          <w:rFonts w:ascii="Tahoma" w:hAnsi="Tahoma" w:cs="Tahoma"/>
        </w:rPr>
        <w:t>rodajalec</w:t>
      </w:r>
      <w:r w:rsidR="007F7D6E" w:rsidRPr="00C8579C">
        <w:rPr>
          <w:rFonts w:ascii="Tahoma" w:hAnsi="Tahoma" w:cs="Tahoma"/>
        </w:rPr>
        <w:t xml:space="preserve">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w:t>
      </w:r>
      <w:r w:rsidR="00CE7F66">
        <w:rPr>
          <w:rFonts w:ascii="Tahoma" w:hAnsi="Tahoma" w:cs="Tahoma"/>
        </w:rPr>
        <w:t>izv</w:t>
      </w:r>
      <w:r>
        <w:rPr>
          <w:rFonts w:ascii="Tahoma" w:hAnsi="Tahoma" w:cs="Tahoma"/>
        </w:rPr>
        <w:t>ajalca</w:t>
      </w:r>
      <w:r w:rsidR="004D735C" w:rsidRPr="00C8579C">
        <w:rPr>
          <w:rFonts w:ascii="Tahoma" w:hAnsi="Tahoma" w:cs="Tahoma"/>
        </w:rPr>
        <w:t xml:space="preserve"> in so zahtevani v razpisni dokumentaciji ter</w:t>
      </w:r>
      <w:r w:rsidR="001B257C" w:rsidRPr="00C8579C">
        <w:rPr>
          <w:rFonts w:ascii="Tahoma" w:hAnsi="Tahoma" w:cs="Tahoma"/>
        </w:rPr>
        <w:t xml:space="preserve"> pisno zahtevo novega pod</w:t>
      </w:r>
      <w:r w:rsidR="00CE7F66">
        <w:rPr>
          <w:rFonts w:ascii="Tahoma" w:hAnsi="Tahoma" w:cs="Tahoma"/>
        </w:rPr>
        <w:t>izv</w:t>
      </w:r>
      <w:r>
        <w:rPr>
          <w:rFonts w:ascii="Tahoma" w:hAnsi="Tahoma" w:cs="Tahoma"/>
        </w:rPr>
        <w:t>ajalca</w:t>
      </w:r>
      <w:r w:rsidR="001B257C" w:rsidRPr="00C8579C">
        <w:rPr>
          <w:rFonts w:ascii="Tahoma" w:hAnsi="Tahoma" w:cs="Tahoma"/>
        </w:rPr>
        <w:t xml:space="preserve"> za neposredno plačilo, če novi pod</w:t>
      </w:r>
      <w:r w:rsidR="00CE7F66">
        <w:rPr>
          <w:rFonts w:ascii="Tahoma" w:hAnsi="Tahoma" w:cs="Tahoma"/>
        </w:rPr>
        <w:t>izv</w:t>
      </w:r>
      <w:r>
        <w:rPr>
          <w:rFonts w:ascii="Tahoma" w:hAnsi="Tahoma" w:cs="Tahoma"/>
        </w:rPr>
        <w:t>ajalec</w:t>
      </w:r>
      <w:r w:rsidR="001B257C" w:rsidRPr="00C8579C">
        <w:rPr>
          <w:rFonts w:ascii="Tahoma" w:hAnsi="Tahoma" w:cs="Tahoma"/>
        </w:rPr>
        <w:t xml:space="preserve"> to zahteva</w:t>
      </w:r>
      <w:r w:rsidR="007F7D6E" w:rsidRPr="00C8579C">
        <w:rPr>
          <w:rFonts w:ascii="Tahoma" w:hAnsi="Tahoma" w:cs="Tahoma"/>
        </w:rPr>
        <w:t>.</w:t>
      </w:r>
      <w:r w:rsidR="001B257C" w:rsidRPr="00C8579C">
        <w:rPr>
          <w:rFonts w:ascii="Tahoma" w:hAnsi="Tahoma" w:cs="Tahoma"/>
        </w:rPr>
        <w:t xml:space="preserve"> </w:t>
      </w:r>
    </w:p>
    <w:p w14:paraId="778E4E48" w14:textId="77777777" w:rsidR="00D030E2" w:rsidRPr="00C8579C" w:rsidRDefault="00D030E2" w:rsidP="00AB5935">
      <w:pPr>
        <w:keepNext/>
        <w:keepLines/>
        <w:jc w:val="both"/>
        <w:rPr>
          <w:rFonts w:ascii="Tahoma" w:hAnsi="Tahoma" w:cs="Tahoma"/>
        </w:rPr>
      </w:pPr>
    </w:p>
    <w:p w14:paraId="295E26A7" w14:textId="6DA9B4CB" w:rsidR="001B257C" w:rsidRDefault="00CE7F66" w:rsidP="00AB5935">
      <w:pPr>
        <w:keepNext/>
        <w:keepLines/>
        <w:jc w:val="both"/>
        <w:rPr>
          <w:rFonts w:ascii="Tahoma" w:hAnsi="Tahoma" w:cs="Tahoma"/>
        </w:rPr>
      </w:pPr>
      <w:r>
        <w:rPr>
          <w:rFonts w:ascii="Tahoma" w:hAnsi="Tahoma" w:cs="Tahoma"/>
        </w:rPr>
        <w:t>Kupec</w:t>
      </w:r>
      <w:r w:rsidR="001B257C" w:rsidRPr="00C8579C">
        <w:rPr>
          <w:rFonts w:ascii="Tahoma" w:hAnsi="Tahoma" w:cs="Tahoma"/>
        </w:rPr>
        <w:t xml:space="preserve"> bo zavrnil vsakega pod</w:t>
      </w:r>
      <w:r>
        <w:rPr>
          <w:rFonts w:ascii="Tahoma" w:hAnsi="Tahoma" w:cs="Tahoma"/>
        </w:rPr>
        <w:t>izv</w:t>
      </w:r>
      <w:r w:rsidR="00680C5A">
        <w:rPr>
          <w:rFonts w:ascii="Tahoma" w:hAnsi="Tahoma" w:cs="Tahoma"/>
        </w:rPr>
        <w:t>ajalca</w:t>
      </w:r>
      <w:r w:rsidR="001B257C" w:rsidRPr="00C8579C">
        <w:rPr>
          <w:rFonts w:ascii="Tahoma" w:hAnsi="Tahoma" w:cs="Tahoma"/>
        </w:rPr>
        <w:t>, ki ne izpolnjuje pogojev</w:t>
      </w:r>
      <w:r w:rsidR="006A1CBC" w:rsidRPr="00C8579C">
        <w:rPr>
          <w:rFonts w:ascii="Tahoma" w:hAnsi="Tahoma" w:cs="Tahoma"/>
        </w:rPr>
        <w:t xml:space="preserve"> razpisne</w:t>
      </w:r>
      <w:r w:rsidR="001B257C" w:rsidRPr="00C8579C">
        <w:rPr>
          <w:rFonts w:ascii="Tahoma" w:hAnsi="Tahoma" w:cs="Tahoma"/>
        </w:rPr>
        <w:t xml:space="preserve"> </w:t>
      </w:r>
      <w:r w:rsidR="006A1CBC" w:rsidRPr="00C8579C">
        <w:rPr>
          <w:rFonts w:ascii="Tahoma" w:hAnsi="Tahoma" w:cs="Tahoma"/>
        </w:rPr>
        <w:t>dokumentacije</w:t>
      </w:r>
      <w:r w:rsidR="001B257C" w:rsidRPr="00C8579C">
        <w:rPr>
          <w:rFonts w:ascii="Tahoma" w:hAnsi="Tahoma" w:cs="Tahoma"/>
        </w:rPr>
        <w:t xml:space="preserve">, ki se nanašajo na podizvajalce. </w:t>
      </w:r>
      <w:r w:rsidR="004C7021">
        <w:rPr>
          <w:rFonts w:ascii="Tahoma" w:hAnsi="Tahoma" w:cs="Tahoma"/>
        </w:rPr>
        <w:t xml:space="preserve">Kupec </w:t>
      </w:r>
      <w:r w:rsidR="001B257C" w:rsidRPr="00C8579C">
        <w:rPr>
          <w:rFonts w:ascii="Tahoma" w:hAnsi="Tahoma" w:cs="Tahoma"/>
        </w:rPr>
        <w:t>lahko zavrne predlog za zamenjavo pod</w:t>
      </w:r>
      <w:r>
        <w:rPr>
          <w:rFonts w:ascii="Tahoma" w:hAnsi="Tahoma" w:cs="Tahoma"/>
        </w:rPr>
        <w:t>izv</w:t>
      </w:r>
      <w:r w:rsidR="00680C5A">
        <w:rPr>
          <w:rFonts w:ascii="Tahoma" w:hAnsi="Tahoma" w:cs="Tahoma"/>
        </w:rPr>
        <w:t>ajalca</w:t>
      </w:r>
      <w:r w:rsidR="001B257C" w:rsidRPr="00C8579C">
        <w:rPr>
          <w:rFonts w:ascii="Tahoma" w:hAnsi="Tahoma" w:cs="Tahoma"/>
        </w:rPr>
        <w:t xml:space="preserve"> oziroma vključitev novega pod</w:t>
      </w:r>
      <w:r>
        <w:rPr>
          <w:rFonts w:ascii="Tahoma" w:hAnsi="Tahoma" w:cs="Tahoma"/>
        </w:rPr>
        <w:t>izv</w:t>
      </w:r>
      <w:r w:rsidR="00680C5A">
        <w:rPr>
          <w:rFonts w:ascii="Tahoma" w:hAnsi="Tahoma" w:cs="Tahoma"/>
        </w:rPr>
        <w:t>ajalca</w:t>
      </w:r>
      <w:r w:rsidR="001B257C" w:rsidRPr="00C8579C">
        <w:rPr>
          <w:rFonts w:ascii="Tahoma" w:hAnsi="Tahoma" w:cs="Tahoma"/>
        </w:rPr>
        <w:t xml:space="preserve"> tudi, če bi to lahko vplivalo na nemoteno izvajanje ali dokončanje </w:t>
      </w:r>
      <w:r w:rsidR="0026716A">
        <w:rPr>
          <w:rFonts w:ascii="Tahoma" w:hAnsi="Tahoma" w:cs="Tahoma"/>
        </w:rPr>
        <w:t>storitev</w:t>
      </w:r>
      <w:r w:rsidR="001D29AC">
        <w:rPr>
          <w:rFonts w:ascii="Tahoma" w:hAnsi="Tahoma" w:cs="Tahoma"/>
        </w:rPr>
        <w:t xml:space="preserve"> oziroma dobav</w:t>
      </w:r>
      <w:r w:rsidR="001B257C" w:rsidRPr="00C8579C">
        <w:rPr>
          <w:rFonts w:ascii="Tahoma" w:hAnsi="Tahoma" w:cs="Tahoma"/>
        </w:rPr>
        <w:t xml:space="preserve"> in če novi pod</w:t>
      </w:r>
      <w:r>
        <w:rPr>
          <w:rFonts w:ascii="Tahoma" w:hAnsi="Tahoma" w:cs="Tahoma"/>
        </w:rPr>
        <w:t>izv</w:t>
      </w:r>
      <w:r w:rsidR="00680C5A">
        <w:rPr>
          <w:rFonts w:ascii="Tahoma" w:hAnsi="Tahoma" w:cs="Tahoma"/>
        </w:rPr>
        <w:t>ajalec</w:t>
      </w:r>
      <w:r w:rsidR="001B257C" w:rsidRPr="00C8579C">
        <w:rPr>
          <w:rFonts w:ascii="Tahoma" w:hAnsi="Tahoma" w:cs="Tahoma"/>
        </w:rPr>
        <w:t xml:space="preserve"> ne izpolnjuje pogojev, ki jih je postavil </w:t>
      </w:r>
      <w:r>
        <w:rPr>
          <w:rFonts w:ascii="Tahoma" w:hAnsi="Tahoma" w:cs="Tahoma"/>
        </w:rPr>
        <w:t>kupec</w:t>
      </w:r>
      <w:r w:rsidR="001B257C" w:rsidRPr="00C8579C">
        <w:rPr>
          <w:rFonts w:ascii="Tahoma" w:hAnsi="Tahoma" w:cs="Tahoma"/>
        </w:rPr>
        <w:t xml:space="preserve"> v</w:t>
      </w:r>
      <w:r w:rsidR="006A1CBC" w:rsidRPr="00C8579C">
        <w:rPr>
          <w:rFonts w:ascii="Tahoma" w:hAnsi="Tahoma" w:cs="Tahoma"/>
        </w:rPr>
        <w:t xml:space="preserve"> razpisni</w:t>
      </w:r>
      <w:r w:rsidR="001B257C" w:rsidRPr="00C8579C">
        <w:rPr>
          <w:rFonts w:ascii="Tahoma" w:hAnsi="Tahoma" w:cs="Tahoma"/>
        </w:rPr>
        <w:t xml:space="preserve"> dokumentaciji. </w:t>
      </w:r>
      <w:r>
        <w:rPr>
          <w:rFonts w:ascii="Tahoma" w:hAnsi="Tahoma" w:cs="Tahoma"/>
        </w:rPr>
        <w:t>Kupec</w:t>
      </w:r>
      <w:r w:rsidR="001B257C" w:rsidRPr="00C8579C">
        <w:rPr>
          <w:rFonts w:ascii="Tahoma" w:hAnsi="Tahoma" w:cs="Tahoma"/>
        </w:rPr>
        <w:t xml:space="preserve"> bo o morebitni zavrnit</w:t>
      </w:r>
      <w:r w:rsidR="007009BF" w:rsidRPr="00C8579C">
        <w:rPr>
          <w:rFonts w:ascii="Tahoma" w:hAnsi="Tahoma" w:cs="Tahoma"/>
        </w:rPr>
        <w:t>vi novega pod</w:t>
      </w:r>
      <w:r>
        <w:rPr>
          <w:rFonts w:ascii="Tahoma" w:hAnsi="Tahoma" w:cs="Tahoma"/>
        </w:rPr>
        <w:t>izv</w:t>
      </w:r>
      <w:r w:rsidR="00680C5A">
        <w:rPr>
          <w:rFonts w:ascii="Tahoma" w:hAnsi="Tahoma" w:cs="Tahoma"/>
        </w:rPr>
        <w:t>ajalca</w:t>
      </w:r>
      <w:r w:rsidR="007009BF" w:rsidRPr="00C8579C">
        <w:rPr>
          <w:rFonts w:ascii="Tahoma" w:hAnsi="Tahoma" w:cs="Tahoma"/>
        </w:rPr>
        <w:t xml:space="preserve"> obvestil</w:t>
      </w:r>
      <w:r w:rsidR="001B257C" w:rsidRPr="00C8579C">
        <w:rPr>
          <w:rFonts w:ascii="Tahoma" w:hAnsi="Tahoma" w:cs="Tahoma"/>
        </w:rPr>
        <w:t xml:space="preserve"> </w:t>
      </w:r>
      <w:r>
        <w:rPr>
          <w:rFonts w:ascii="Tahoma" w:hAnsi="Tahoma" w:cs="Tahoma"/>
        </w:rPr>
        <w:t>p</w:t>
      </w:r>
      <w:r w:rsidR="00680C5A">
        <w:rPr>
          <w:rFonts w:ascii="Tahoma" w:hAnsi="Tahoma" w:cs="Tahoma"/>
        </w:rPr>
        <w:t>rodajalca</w:t>
      </w:r>
      <w:r w:rsidR="001B257C" w:rsidRPr="00C8579C">
        <w:rPr>
          <w:rFonts w:ascii="Tahoma" w:hAnsi="Tahoma" w:cs="Tahoma"/>
        </w:rPr>
        <w:t xml:space="preserve"> najpozneje v desetih (10) dneh od prejema predloga.</w:t>
      </w:r>
    </w:p>
    <w:p w14:paraId="1BFDB04F" w14:textId="77777777" w:rsidR="005E18AA" w:rsidRPr="00C8579C" w:rsidRDefault="005E18AA" w:rsidP="00AB5935">
      <w:pPr>
        <w:keepNext/>
        <w:keepLines/>
        <w:jc w:val="both"/>
        <w:rPr>
          <w:rFonts w:ascii="Tahoma" w:hAnsi="Tahoma" w:cs="Tahoma"/>
        </w:rPr>
      </w:pPr>
    </w:p>
    <w:p w14:paraId="501389B9" w14:textId="77FCD57F" w:rsidR="00CE7F66" w:rsidRDefault="00680C5A" w:rsidP="00AB5935">
      <w:pPr>
        <w:keepNext/>
        <w:keepLines/>
        <w:jc w:val="both"/>
        <w:rPr>
          <w:rFonts w:ascii="Tahoma" w:hAnsi="Tahoma" w:cs="Tahoma"/>
        </w:rPr>
      </w:pPr>
      <w:r>
        <w:rPr>
          <w:rFonts w:ascii="Tahoma" w:hAnsi="Tahoma" w:cs="Tahoma"/>
        </w:rPr>
        <w:t>Prodajalec</w:t>
      </w:r>
      <w:r w:rsidR="001B257C" w:rsidRPr="00C8579C">
        <w:rPr>
          <w:rFonts w:ascii="Tahoma" w:hAnsi="Tahoma" w:cs="Tahoma"/>
        </w:rPr>
        <w:t xml:space="preserve"> v razmerju do </w:t>
      </w:r>
      <w:r w:rsidR="006F459D">
        <w:rPr>
          <w:rFonts w:ascii="Tahoma" w:hAnsi="Tahoma" w:cs="Tahoma"/>
        </w:rPr>
        <w:t>kupca</w:t>
      </w:r>
      <w:r w:rsidR="006F459D" w:rsidRPr="00C8579C">
        <w:rPr>
          <w:rFonts w:ascii="Tahoma" w:hAnsi="Tahoma" w:cs="Tahoma"/>
        </w:rPr>
        <w:t xml:space="preserve"> </w:t>
      </w:r>
      <w:r w:rsidR="001B257C" w:rsidRPr="00C8579C">
        <w:rPr>
          <w:rFonts w:ascii="Tahoma" w:hAnsi="Tahoma" w:cs="Tahoma"/>
        </w:rPr>
        <w:t>v celoti odgovarja za dobro izvedbo obveznosti iz okvirnega sporazuma, ne glede na število podizvajalcev.</w:t>
      </w:r>
    </w:p>
    <w:p w14:paraId="2D707852" w14:textId="77777777" w:rsidR="007F1A87" w:rsidRDefault="007F1A87" w:rsidP="00AB5935">
      <w:pPr>
        <w:keepNext/>
        <w:keepLines/>
        <w:jc w:val="both"/>
        <w:rPr>
          <w:rFonts w:ascii="Tahoma" w:hAnsi="Tahoma" w:cs="Tahoma"/>
        </w:rPr>
      </w:pPr>
    </w:p>
    <w:p w14:paraId="3EE2060F" w14:textId="7100D4C5" w:rsidR="00CE7F66" w:rsidRDefault="00265B52"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NAROČANJE, ROK DOBAVE </w:t>
      </w:r>
      <w:r w:rsidR="00CE7F66">
        <w:rPr>
          <w:rFonts w:ascii="Tahoma" w:hAnsi="Tahoma" w:cs="Tahoma"/>
          <w:b/>
        </w:rPr>
        <w:t>IN PREVZEM</w:t>
      </w:r>
    </w:p>
    <w:p w14:paraId="47EF7876" w14:textId="4B4DDE00" w:rsidR="00CE7F66" w:rsidRDefault="00CE7F66" w:rsidP="00AB5935">
      <w:pPr>
        <w:keepNext/>
        <w:keepLines/>
        <w:tabs>
          <w:tab w:val="left" w:pos="851"/>
          <w:tab w:val="left" w:pos="1702"/>
        </w:tabs>
        <w:jc w:val="both"/>
        <w:rPr>
          <w:rFonts w:ascii="Tahoma" w:hAnsi="Tahoma" w:cs="Tahoma"/>
          <w:b/>
        </w:rPr>
      </w:pPr>
    </w:p>
    <w:p w14:paraId="307D11E9" w14:textId="77777777" w:rsidR="00CE7F66" w:rsidRDefault="00CE7F66"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054A71E8" w14:textId="77777777" w:rsidR="00CE7F66" w:rsidRPr="00CE7F66" w:rsidRDefault="00CE7F66" w:rsidP="00AB5935">
      <w:pPr>
        <w:keepNext/>
        <w:keepLines/>
        <w:tabs>
          <w:tab w:val="left" w:pos="851"/>
          <w:tab w:val="left" w:pos="1702"/>
        </w:tabs>
        <w:jc w:val="both"/>
        <w:rPr>
          <w:rFonts w:ascii="Tahoma" w:hAnsi="Tahoma" w:cs="Tahoma"/>
          <w:b/>
        </w:rPr>
      </w:pPr>
    </w:p>
    <w:p w14:paraId="17A165DC" w14:textId="1E8E3BC0" w:rsidR="00CE7F66" w:rsidRPr="00CE7F66" w:rsidRDefault="00CE7F66" w:rsidP="00AB5935">
      <w:pPr>
        <w:keepNext/>
        <w:keepLines/>
        <w:jc w:val="both"/>
        <w:rPr>
          <w:rFonts w:ascii="Tahoma" w:hAnsi="Tahoma" w:cs="Tahoma"/>
        </w:rPr>
      </w:pPr>
      <w:r w:rsidRPr="00CE7F66">
        <w:rPr>
          <w:rFonts w:ascii="Tahoma" w:hAnsi="Tahoma" w:cs="Tahoma"/>
        </w:rPr>
        <w:t xml:space="preserve">Prodajalec se obvezuje, da bo </w:t>
      </w:r>
      <w:r w:rsidR="006F459D">
        <w:rPr>
          <w:rFonts w:ascii="Tahoma" w:hAnsi="Tahoma" w:cs="Tahoma"/>
        </w:rPr>
        <w:t>blago</w:t>
      </w:r>
      <w:r w:rsidRPr="00CE7F66">
        <w:rPr>
          <w:rFonts w:ascii="Tahoma" w:hAnsi="Tahoma" w:cs="Tahoma"/>
        </w:rPr>
        <w:t xml:space="preserve"> dobavljal na lokacijo kupca </w:t>
      </w:r>
      <w:r w:rsidR="003541E8">
        <w:rPr>
          <w:rFonts w:ascii="Tahoma" w:hAnsi="Tahoma" w:cs="Tahoma"/>
        </w:rPr>
        <w:t xml:space="preserve">– Cesta dveh cesarjev 111, 1000 Ljubljana </w:t>
      </w:r>
      <w:r w:rsidRPr="00CE7F66">
        <w:rPr>
          <w:rFonts w:ascii="Tahoma" w:hAnsi="Tahoma" w:cs="Tahoma"/>
        </w:rPr>
        <w:t>(</w:t>
      </w:r>
      <w:proofErr w:type="spellStart"/>
      <w:r w:rsidRPr="00CE7F66">
        <w:rPr>
          <w:rFonts w:ascii="Tahoma" w:hAnsi="Tahoma" w:cs="Tahoma"/>
        </w:rPr>
        <w:t>fco</w:t>
      </w:r>
      <w:proofErr w:type="spellEnd"/>
      <w:r w:rsidRPr="00CE7F66">
        <w:rPr>
          <w:rFonts w:ascii="Tahoma" w:hAnsi="Tahoma" w:cs="Tahoma"/>
        </w:rPr>
        <w:t xml:space="preserve">. skladišča kupca - razloženo). </w:t>
      </w:r>
    </w:p>
    <w:p w14:paraId="25CD64CB" w14:textId="77777777" w:rsidR="00CE7F66" w:rsidRPr="00CE7F66" w:rsidRDefault="00CE7F66" w:rsidP="00AB5935">
      <w:pPr>
        <w:keepNext/>
        <w:keepLines/>
        <w:jc w:val="both"/>
        <w:rPr>
          <w:rFonts w:ascii="Tahoma" w:hAnsi="Tahoma" w:cs="Tahoma"/>
        </w:rPr>
      </w:pPr>
    </w:p>
    <w:p w14:paraId="53A0783E" w14:textId="250FED0C" w:rsidR="00CE7F66" w:rsidRPr="00CE7F66" w:rsidRDefault="00CE7F66" w:rsidP="00AB5935">
      <w:pPr>
        <w:keepNext/>
        <w:keepLines/>
        <w:jc w:val="both"/>
        <w:rPr>
          <w:rFonts w:ascii="Tahoma" w:hAnsi="Tahoma" w:cs="Tahoma"/>
        </w:rPr>
      </w:pPr>
      <w:r w:rsidRPr="00CE7F66">
        <w:rPr>
          <w:rFonts w:ascii="Tahoma" w:hAnsi="Tahoma" w:cs="Tahoma"/>
        </w:rPr>
        <w:t xml:space="preserve">Dobava </w:t>
      </w:r>
      <w:r w:rsidR="006F459D">
        <w:rPr>
          <w:rFonts w:ascii="Tahoma" w:hAnsi="Tahoma" w:cs="Tahoma"/>
        </w:rPr>
        <w:t>blaga</w:t>
      </w:r>
      <w:r w:rsidRPr="00CE7F66">
        <w:rPr>
          <w:rFonts w:ascii="Tahoma" w:hAnsi="Tahoma" w:cs="Tahoma"/>
        </w:rPr>
        <w:t xml:space="preserve"> se bo izvajala ob delovnih dnevih kupca, od 6:00 do 13:00 ure, po predhodnem dogovoru tudi izven </w:t>
      </w:r>
      <w:r w:rsidR="006F459D">
        <w:rPr>
          <w:rFonts w:ascii="Tahoma" w:hAnsi="Tahoma" w:cs="Tahoma"/>
        </w:rPr>
        <w:t xml:space="preserve">v tem členu </w:t>
      </w:r>
      <w:r w:rsidRPr="00CE7F66">
        <w:rPr>
          <w:rFonts w:ascii="Tahoma" w:hAnsi="Tahoma" w:cs="Tahoma"/>
        </w:rPr>
        <w:t xml:space="preserve">določenega časa, sukcesivno, na osnovi sprotnih, pisnih naročil kupca. </w:t>
      </w:r>
    </w:p>
    <w:p w14:paraId="4E31BAB7" w14:textId="77777777" w:rsidR="00CE7F66" w:rsidRPr="00CE7F66" w:rsidRDefault="00CE7F66" w:rsidP="00AB5935">
      <w:pPr>
        <w:keepNext/>
        <w:keepLines/>
        <w:jc w:val="both"/>
        <w:rPr>
          <w:rFonts w:ascii="Tahoma" w:hAnsi="Tahoma" w:cs="Tahoma"/>
        </w:rPr>
      </w:pPr>
    </w:p>
    <w:p w14:paraId="64D4D04D" w14:textId="09F096DF" w:rsidR="00CE7F66" w:rsidRPr="00CE7F66" w:rsidRDefault="00CE7F66" w:rsidP="00AB5935">
      <w:pPr>
        <w:keepNext/>
        <w:keepLines/>
        <w:jc w:val="both"/>
        <w:rPr>
          <w:rFonts w:ascii="Tahoma" w:hAnsi="Tahoma" w:cs="Tahoma"/>
        </w:rPr>
      </w:pPr>
      <w:r w:rsidRPr="00CE7F66">
        <w:rPr>
          <w:rFonts w:ascii="Tahoma" w:hAnsi="Tahoma" w:cs="Tahoma"/>
        </w:rPr>
        <w:t>Dobavni rok znaša _________ dni od dneva prejema naročila</w:t>
      </w:r>
      <w:r w:rsidR="006F459D">
        <w:rPr>
          <w:rFonts w:ascii="Tahoma" w:hAnsi="Tahoma" w:cs="Tahoma"/>
        </w:rPr>
        <w:t xml:space="preserve"> kupca</w:t>
      </w:r>
      <w:r w:rsidRPr="00CE7F66">
        <w:rPr>
          <w:rFonts w:ascii="Tahoma" w:hAnsi="Tahoma" w:cs="Tahoma"/>
        </w:rPr>
        <w:t xml:space="preserve"> (pisno, </w:t>
      </w:r>
      <w:r w:rsidR="006F459D">
        <w:rPr>
          <w:rFonts w:ascii="Tahoma" w:hAnsi="Tahoma" w:cs="Tahoma"/>
        </w:rPr>
        <w:t>e-pošta</w:t>
      </w:r>
      <w:r w:rsidRPr="00CE7F66">
        <w:rPr>
          <w:rFonts w:ascii="Tahoma" w:hAnsi="Tahoma" w:cs="Tahoma"/>
        </w:rPr>
        <w:t>). V kolikor kupec pri naročilu izrazi potrebo po interventni dobavi se prodajalec zavezuje, da bo dobavil naročeno blago v</w:t>
      </w:r>
      <w:r w:rsidR="003541E8">
        <w:rPr>
          <w:rFonts w:ascii="Tahoma" w:hAnsi="Tahoma" w:cs="Tahoma"/>
        </w:rPr>
        <w:t xml:space="preserve"> enem (1) dnevu</w:t>
      </w:r>
      <w:r w:rsidRPr="00CE7F66">
        <w:rPr>
          <w:rFonts w:ascii="Tahoma" w:hAnsi="Tahoma" w:cs="Tahoma"/>
        </w:rPr>
        <w:t xml:space="preserve">. </w:t>
      </w:r>
    </w:p>
    <w:p w14:paraId="3D4C77BA" w14:textId="6683B8CE" w:rsidR="00CE7F66" w:rsidRDefault="00CE7F66" w:rsidP="00AB5935">
      <w:pPr>
        <w:keepNext/>
        <w:keepLines/>
        <w:jc w:val="both"/>
        <w:rPr>
          <w:rFonts w:ascii="Tahoma" w:hAnsi="Tahoma" w:cs="Tahoma"/>
        </w:rPr>
      </w:pPr>
    </w:p>
    <w:p w14:paraId="35828678" w14:textId="1DF4E28D" w:rsidR="00B67196" w:rsidRPr="00CE7F66" w:rsidRDefault="00B67196" w:rsidP="00AB5935">
      <w:pPr>
        <w:keepNext/>
        <w:keepLines/>
        <w:jc w:val="both"/>
        <w:rPr>
          <w:rFonts w:ascii="Tahoma" w:hAnsi="Tahoma" w:cs="Tahoma"/>
        </w:rPr>
      </w:pPr>
    </w:p>
    <w:p w14:paraId="3999F35C" w14:textId="77777777" w:rsidR="00CE7F66" w:rsidRPr="00CE7F66" w:rsidRDefault="00CE7F66" w:rsidP="00AB5935">
      <w:pPr>
        <w:keepNext/>
        <w:keepLines/>
        <w:jc w:val="both"/>
        <w:rPr>
          <w:rFonts w:ascii="Tahoma" w:hAnsi="Tahoma" w:cs="Tahoma"/>
          <w:b/>
        </w:rPr>
      </w:pPr>
      <w:r w:rsidRPr="00CE7F66">
        <w:rPr>
          <w:rFonts w:ascii="Tahoma" w:hAnsi="Tahoma" w:cs="Tahoma"/>
          <w:b/>
        </w:rPr>
        <w:lastRenderedPageBreak/>
        <w:t>ODSTAVEK VELJA SAMO ZA SKLOP ŠT. 15</w:t>
      </w:r>
    </w:p>
    <w:p w14:paraId="3E46440F" w14:textId="5FD6DB51" w:rsidR="00F30B69" w:rsidRPr="002C41DE" w:rsidRDefault="00F30B69" w:rsidP="00F30B69">
      <w:pPr>
        <w:keepNext/>
        <w:keepLines/>
        <w:jc w:val="both"/>
        <w:rPr>
          <w:rFonts w:ascii="Tahoma" w:hAnsi="Tahoma" w:cs="Tahoma"/>
        </w:rPr>
      </w:pPr>
      <w:r w:rsidRPr="002C41DE">
        <w:rPr>
          <w:rFonts w:ascii="Tahoma" w:hAnsi="Tahoma" w:cs="Tahoma"/>
        </w:rPr>
        <w:t>Prodajalec se obvezuje hidravlične in ostale cevi ter priključke (izdelava in popravilo) dostaviti na lokacijo</w:t>
      </w:r>
      <w:r w:rsidR="006F459D">
        <w:rPr>
          <w:rFonts w:ascii="Tahoma" w:hAnsi="Tahoma" w:cs="Tahoma"/>
        </w:rPr>
        <w:t xml:space="preserve"> kupca -</w:t>
      </w:r>
      <w:r w:rsidRPr="002C41DE">
        <w:rPr>
          <w:rFonts w:ascii="Tahoma" w:hAnsi="Tahoma" w:cs="Tahoma"/>
        </w:rPr>
        <w:t xml:space="preserve"> Cesta dveh cesarjev 111, v roku </w:t>
      </w:r>
      <w:r w:rsidR="006F459D">
        <w:rPr>
          <w:rFonts w:ascii="Tahoma" w:hAnsi="Tahoma" w:cs="Tahoma"/>
        </w:rPr>
        <w:t>največ</w:t>
      </w:r>
      <w:r w:rsidR="006F459D" w:rsidRPr="002C41DE">
        <w:rPr>
          <w:rFonts w:ascii="Tahoma" w:hAnsi="Tahoma" w:cs="Tahoma"/>
        </w:rPr>
        <w:t xml:space="preserve"> </w:t>
      </w:r>
      <w:r w:rsidRPr="002C41DE">
        <w:rPr>
          <w:rFonts w:ascii="Tahoma" w:hAnsi="Tahoma" w:cs="Tahoma"/>
        </w:rPr>
        <w:t>štirih</w:t>
      </w:r>
      <w:r w:rsidR="006F459D">
        <w:rPr>
          <w:rFonts w:ascii="Tahoma" w:hAnsi="Tahoma" w:cs="Tahoma"/>
        </w:rPr>
        <w:t xml:space="preserve"> (4)</w:t>
      </w:r>
      <w:r w:rsidRPr="002C41DE">
        <w:rPr>
          <w:rFonts w:ascii="Tahoma" w:hAnsi="Tahoma" w:cs="Tahoma"/>
        </w:rPr>
        <w:t xml:space="preserve"> delovnih ur od prevzema vzorca na lokaciji kupca. Prodajalec mora vzorec prevzeti v roku ene</w:t>
      </w:r>
      <w:r w:rsidR="006F459D">
        <w:rPr>
          <w:rFonts w:ascii="Tahoma" w:hAnsi="Tahoma" w:cs="Tahoma"/>
        </w:rPr>
        <w:t xml:space="preserve"> (1)</w:t>
      </w:r>
      <w:r>
        <w:rPr>
          <w:rFonts w:ascii="Tahoma" w:hAnsi="Tahoma" w:cs="Tahoma"/>
        </w:rPr>
        <w:t xml:space="preserve"> delovne ure od poziva kupca</w:t>
      </w:r>
      <w:r w:rsidRPr="002C41DE">
        <w:rPr>
          <w:rFonts w:ascii="Tahoma" w:hAnsi="Tahoma" w:cs="Tahoma"/>
        </w:rPr>
        <w:t xml:space="preserve"> (pisno, tel., mail), oddanega vsak delovni dan med 6:00 in 14:00 uro. Za delovne ure se šteje čas med 6:00 in 14:00 uro posameznega delovnega dne.</w:t>
      </w:r>
    </w:p>
    <w:p w14:paraId="18A42DD9" w14:textId="77777777" w:rsidR="00CE7F66" w:rsidRPr="00CE7F66" w:rsidRDefault="00CE7F66" w:rsidP="00AB5935">
      <w:pPr>
        <w:keepNext/>
        <w:keepLines/>
        <w:jc w:val="both"/>
        <w:rPr>
          <w:rFonts w:ascii="Tahoma" w:hAnsi="Tahoma" w:cs="Tahoma"/>
        </w:rPr>
      </w:pPr>
    </w:p>
    <w:p w14:paraId="6D7FA6CF" w14:textId="48184C82" w:rsidR="00CE7F66" w:rsidRPr="00CE7F66" w:rsidRDefault="00CE7F66" w:rsidP="00AB5935">
      <w:pPr>
        <w:keepNext/>
        <w:keepLines/>
        <w:jc w:val="both"/>
        <w:rPr>
          <w:rFonts w:ascii="Tahoma" w:hAnsi="Tahoma" w:cs="Tahoma"/>
        </w:rPr>
      </w:pPr>
      <w:r w:rsidRPr="00CE7F66">
        <w:rPr>
          <w:rFonts w:ascii="Tahoma" w:hAnsi="Tahoma" w:cs="Tahoma"/>
        </w:rPr>
        <w:t xml:space="preserve">V kolikor prodajalec pri sprejemu naročila ugotovi, da posameznega blaga ne bo </w:t>
      </w:r>
      <w:r w:rsidR="006F459D">
        <w:rPr>
          <w:rFonts w:ascii="Tahoma" w:hAnsi="Tahoma" w:cs="Tahoma"/>
        </w:rPr>
        <w:t>mogel</w:t>
      </w:r>
      <w:r w:rsidR="006F459D" w:rsidRPr="00CE7F66">
        <w:rPr>
          <w:rFonts w:ascii="Tahoma" w:hAnsi="Tahoma" w:cs="Tahoma"/>
        </w:rPr>
        <w:t xml:space="preserve"> </w:t>
      </w:r>
      <w:r w:rsidRPr="00CE7F66">
        <w:rPr>
          <w:rFonts w:ascii="Tahoma" w:hAnsi="Tahoma" w:cs="Tahoma"/>
        </w:rPr>
        <w:t xml:space="preserve">dobaviti v dogovorjenem roku, mora o tem nemudoma obvestiti kupca in pri tem navesti vzroke zamude ter navesti pričakovan dobavni rok, ki skupno ne sme biti daljši od sedmih (7) dni od dneva prejema naročila. </w:t>
      </w:r>
    </w:p>
    <w:p w14:paraId="552F5041" w14:textId="77777777" w:rsidR="00CE7F66" w:rsidRPr="00CE7F66" w:rsidRDefault="00CE7F66" w:rsidP="00AB5935">
      <w:pPr>
        <w:keepNext/>
        <w:keepLines/>
        <w:jc w:val="both"/>
        <w:rPr>
          <w:rFonts w:ascii="Tahoma" w:hAnsi="Tahoma" w:cs="Tahoma"/>
        </w:rPr>
      </w:pPr>
    </w:p>
    <w:p w14:paraId="1326AD99" w14:textId="1E29B8C5" w:rsidR="00CE7F66" w:rsidRPr="00CE7F66" w:rsidRDefault="00CE7F66" w:rsidP="00AB5935">
      <w:pPr>
        <w:keepNext/>
        <w:keepLines/>
        <w:jc w:val="both"/>
        <w:rPr>
          <w:rFonts w:ascii="Tahoma" w:hAnsi="Tahoma" w:cs="Tahoma"/>
        </w:rPr>
      </w:pPr>
      <w:r w:rsidRPr="00CE7F66">
        <w:rPr>
          <w:rFonts w:ascii="Tahoma" w:hAnsi="Tahoma" w:cs="Tahoma"/>
        </w:rPr>
        <w:t xml:space="preserve">V kolikor prodajalec ne dobavi predmeta naročila v dogovorjenem roku, zamuda </w:t>
      </w:r>
      <w:r w:rsidR="006F459D">
        <w:rPr>
          <w:rFonts w:ascii="Tahoma" w:hAnsi="Tahoma" w:cs="Tahoma"/>
        </w:rPr>
        <w:t xml:space="preserve">pri </w:t>
      </w:r>
      <w:r w:rsidRPr="00CE7F66">
        <w:rPr>
          <w:rFonts w:ascii="Tahoma" w:hAnsi="Tahoma" w:cs="Tahoma"/>
        </w:rPr>
        <w:t>dobav</w:t>
      </w:r>
      <w:r w:rsidR="006F459D">
        <w:rPr>
          <w:rFonts w:ascii="Tahoma" w:hAnsi="Tahoma" w:cs="Tahoma"/>
        </w:rPr>
        <w:t>i</w:t>
      </w:r>
      <w:r w:rsidRPr="00CE7F66">
        <w:rPr>
          <w:rFonts w:ascii="Tahoma" w:hAnsi="Tahoma" w:cs="Tahoma"/>
        </w:rPr>
        <w:t xml:space="preserve"> pa ni posledica višje sile ali če prodajalec kupca ne obvesti o zamudi </w:t>
      </w:r>
      <w:r w:rsidR="006F459D">
        <w:rPr>
          <w:rFonts w:ascii="Tahoma" w:hAnsi="Tahoma" w:cs="Tahoma"/>
        </w:rPr>
        <w:t xml:space="preserve">pri </w:t>
      </w:r>
      <w:r w:rsidRPr="00CE7F66">
        <w:rPr>
          <w:rFonts w:ascii="Tahoma" w:hAnsi="Tahoma" w:cs="Tahoma"/>
        </w:rPr>
        <w:t>dobav</w:t>
      </w:r>
      <w:r w:rsidR="006F459D">
        <w:rPr>
          <w:rFonts w:ascii="Tahoma" w:hAnsi="Tahoma" w:cs="Tahoma"/>
        </w:rPr>
        <w:t>i</w:t>
      </w:r>
      <w:r w:rsidRPr="00CE7F66">
        <w:rPr>
          <w:rFonts w:ascii="Tahoma" w:hAnsi="Tahoma" w:cs="Tahoma"/>
        </w:rPr>
        <w:t xml:space="preserve"> blaga in ne navede pričakovanega dobavnega roka, lahko kupec prodajalcu zaračuna kazen iz </w:t>
      </w:r>
      <w:r w:rsidRPr="003E21FA">
        <w:rPr>
          <w:rFonts w:ascii="Tahoma" w:hAnsi="Tahoma" w:cs="Tahoma"/>
        </w:rPr>
        <w:t>2</w:t>
      </w:r>
      <w:r w:rsidR="003E21FA" w:rsidRPr="003E21FA">
        <w:rPr>
          <w:rFonts w:ascii="Tahoma" w:hAnsi="Tahoma" w:cs="Tahoma"/>
        </w:rPr>
        <w:t>4</w:t>
      </w:r>
      <w:r w:rsidRPr="003E21FA">
        <w:rPr>
          <w:rFonts w:ascii="Tahoma" w:hAnsi="Tahoma" w:cs="Tahoma"/>
        </w:rPr>
        <w:t>.</w:t>
      </w:r>
      <w:r w:rsidRPr="00CE7F66">
        <w:rPr>
          <w:rFonts w:ascii="Tahoma" w:hAnsi="Tahoma" w:cs="Tahoma"/>
        </w:rPr>
        <w:t xml:space="preserve"> člena tega okvirnega sporazuma, prodajalec pa krije tudi morebitno razliko v ceni blaga, nabavljenega na prostem trgu, za kar mu izda kupec račun.</w:t>
      </w:r>
    </w:p>
    <w:p w14:paraId="4DDE9435" w14:textId="77777777" w:rsidR="00CE7F66" w:rsidRPr="00CE7F66" w:rsidRDefault="00CE7F66" w:rsidP="00AB5935">
      <w:pPr>
        <w:keepNext/>
        <w:keepLines/>
        <w:jc w:val="both"/>
        <w:rPr>
          <w:rFonts w:ascii="Tahoma" w:hAnsi="Tahoma" w:cs="Tahoma"/>
        </w:rPr>
      </w:pPr>
    </w:p>
    <w:p w14:paraId="6EE895FC" w14:textId="41D75316" w:rsidR="00CE7F66" w:rsidRPr="00CE7F66" w:rsidRDefault="00CE7F66" w:rsidP="00AB5935">
      <w:pPr>
        <w:keepNext/>
        <w:keepLines/>
        <w:jc w:val="both"/>
        <w:rPr>
          <w:rFonts w:ascii="Tahoma" w:hAnsi="Tahoma" w:cs="Tahoma"/>
        </w:rPr>
      </w:pPr>
      <w:r w:rsidRPr="00CE7F66">
        <w:rPr>
          <w:rFonts w:ascii="Tahoma" w:hAnsi="Tahoma" w:cs="Tahoma"/>
        </w:rPr>
        <w:t>V kolikor prodajalec v času veljavnosti okvirnega spor</w:t>
      </w:r>
      <w:r w:rsidR="003541E8">
        <w:rPr>
          <w:rFonts w:ascii="Tahoma" w:hAnsi="Tahoma" w:cs="Tahoma"/>
        </w:rPr>
        <w:t xml:space="preserve">azuma več kot pet (5) krat krši oz. </w:t>
      </w:r>
      <w:r w:rsidRPr="00CE7F66">
        <w:rPr>
          <w:rFonts w:ascii="Tahoma" w:hAnsi="Tahoma" w:cs="Tahoma"/>
        </w:rPr>
        <w:t>zamudi dobavni rok</w:t>
      </w:r>
      <w:r w:rsidR="006F459D">
        <w:rPr>
          <w:rFonts w:ascii="Tahoma" w:hAnsi="Tahoma" w:cs="Tahoma"/>
        </w:rPr>
        <w:t>,</w:t>
      </w:r>
      <w:r w:rsidRPr="00CE7F66">
        <w:rPr>
          <w:rFonts w:ascii="Tahoma" w:hAnsi="Tahoma" w:cs="Tahoma"/>
        </w:rPr>
        <w:t xml:space="preserve"> lahko kupec odstopi od okvirnega sporazuma in unovči finančno zavarovanje za zavarovanje dobre izvedbe obveznosti iz okvirnega sporazuma, prodajalec pa je dolžan kupcu povrniti vso škodo, ki mu je zaradi tega nastala.</w:t>
      </w:r>
    </w:p>
    <w:p w14:paraId="721D1B74" w14:textId="45C54B0A" w:rsidR="008216D2" w:rsidRDefault="008216D2" w:rsidP="00AB5935">
      <w:pPr>
        <w:keepNext/>
        <w:keepLines/>
        <w:jc w:val="both"/>
        <w:rPr>
          <w:rFonts w:ascii="Tahoma" w:hAnsi="Tahoma" w:cs="Tahoma"/>
        </w:rPr>
      </w:pPr>
    </w:p>
    <w:p w14:paraId="1B3DAB33" w14:textId="77777777" w:rsidR="00D824F1" w:rsidRDefault="00D824F1"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0EFE6DA2" w14:textId="77777777" w:rsidR="00AA15C7" w:rsidRDefault="00AA15C7" w:rsidP="00AB5935">
      <w:pPr>
        <w:keepNext/>
        <w:keepLines/>
        <w:jc w:val="both"/>
        <w:rPr>
          <w:rFonts w:ascii="Tahoma" w:hAnsi="Tahoma" w:cs="Tahoma"/>
        </w:rPr>
      </w:pPr>
    </w:p>
    <w:p w14:paraId="65254C5F" w14:textId="23C0717D" w:rsidR="00D824F1" w:rsidRDefault="00D824F1" w:rsidP="00AB5935">
      <w:pPr>
        <w:keepNext/>
        <w:keepLines/>
        <w:jc w:val="both"/>
        <w:rPr>
          <w:rFonts w:ascii="Tahoma" w:hAnsi="Tahoma" w:cs="Tahoma"/>
        </w:rPr>
      </w:pPr>
      <w:r w:rsidRPr="00D824F1">
        <w:rPr>
          <w:rFonts w:ascii="Tahoma" w:hAnsi="Tahoma" w:cs="Tahoma"/>
        </w:rPr>
        <w:t xml:space="preserve">Ob vsaki posamezni dobavi mora prodajalec izstaviti dobavnico, na kateri je razvidna cena posameznega predmeta naročila, količina in ponujen popust ter skupna vrednost naročila. Količinski prevzem blaga se opravi takoj ob prevzemu s podpisom dobavnice obeh strank okvirnega sporazuma, kakovostni pa v </w:t>
      </w:r>
      <w:proofErr w:type="spellStart"/>
      <w:r w:rsidRPr="00D824F1">
        <w:rPr>
          <w:rFonts w:ascii="Tahoma" w:hAnsi="Tahoma" w:cs="Tahoma"/>
        </w:rPr>
        <w:t>uzančnih</w:t>
      </w:r>
      <w:proofErr w:type="spellEnd"/>
      <w:r w:rsidRPr="00D824F1">
        <w:rPr>
          <w:rFonts w:ascii="Tahoma" w:hAnsi="Tahoma" w:cs="Tahoma"/>
        </w:rPr>
        <w:t xml:space="preserve"> rokih. Za prevzem blaga je na kupčevi strani odgovoren skladiščnik. V kolikor kupec ob prevzemu blaga ugotovi, da se dejanske količine ne ujemajo z navedenimi količinami na dobavnici, kupec s pripisom na dobavnici po vrsti in količini označi blaga, ki ni bilo dobavljeno, kar s podpisom potrdi tudi pooblaščeni predstavnik prodajalca, ki je blago dobavil.</w:t>
      </w:r>
    </w:p>
    <w:p w14:paraId="28CE8002" w14:textId="77777777" w:rsidR="002A50CA" w:rsidRDefault="002A50CA" w:rsidP="00AB5935">
      <w:pPr>
        <w:keepNext/>
        <w:keepLines/>
        <w:jc w:val="both"/>
        <w:rPr>
          <w:rFonts w:ascii="Tahoma" w:hAnsi="Tahoma" w:cs="Tahoma"/>
        </w:rPr>
      </w:pPr>
    </w:p>
    <w:p w14:paraId="39EF04BE" w14:textId="17B88DB6" w:rsidR="00D824F1" w:rsidRDefault="00D824F1"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VIŠJA SILA</w:t>
      </w:r>
    </w:p>
    <w:p w14:paraId="167B6CA2" w14:textId="33F5AA46" w:rsidR="00D824F1" w:rsidRDefault="00D824F1" w:rsidP="00AB5935">
      <w:pPr>
        <w:keepNext/>
        <w:keepLines/>
        <w:jc w:val="both"/>
        <w:rPr>
          <w:rFonts w:ascii="Tahoma" w:hAnsi="Tahoma" w:cs="Tahoma"/>
        </w:rPr>
      </w:pPr>
    </w:p>
    <w:p w14:paraId="6A4152B8" w14:textId="77777777" w:rsidR="00D824F1" w:rsidRDefault="00D824F1"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4FF716FE" w14:textId="26883A05" w:rsidR="00D824F1" w:rsidRDefault="00D824F1" w:rsidP="00AB5935">
      <w:pPr>
        <w:keepNext/>
        <w:keepLines/>
        <w:jc w:val="both"/>
        <w:rPr>
          <w:rFonts w:ascii="Tahoma" w:hAnsi="Tahoma" w:cs="Tahoma"/>
          <w:b/>
        </w:rPr>
      </w:pPr>
    </w:p>
    <w:p w14:paraId="36D6186C" w14:textId="77777777" w:rsidR="00D824F1" w:rsidRPr="00D824F1" w:rsidRDefault="00D824F1" w:rsidP="00AB5935">
      <w:pPr>
        <w:keepNext/>
        <w:keepLines/>
        <w:jc w:val="both"/>
        <w:rPr>
          <w:rFonts w:ascii="Tahoma" w:hAnsi="Tahoma" w:cs="Tahoma"/>
        </w:rPr>
      </w:pPr>
      <w:r w:rsidRPr="00D824F1">
        <w:rPr>
          <w:rFonts w:ascii="Tahoma" w:hAnsi="Tahoma" w:cs="Tahoma"/>
        </w:rPr>
        <w:t>Rok dobave se lahko sporazumno podaljša, če gre za dogodek višje sile, vendar največ za čas trajanja višje sile ali njene posledice.</w:t>
      </w:r>
    </w:p>
    <w:p w14:paraId="4E73AFB1" w14:textId="77777777" w:rsidR="00D824F1" w:rsidRPr="00D824F1" w:rsidRDefault="00D824F1" w:rsidP="00AB5935">
      <w:pPr>
        <w:keepNext/>
        <w:keepLines/>
        <w:jc w:val="both"/>
        <w:rPr>
          <w:rFonts w:ascii="Tahoma" w:hAnsi="Tahoma" w:cs="Tahoma"/>
        </w:rPr>
      </w:pPr>
    </w:p>
    <w:p w14:paraId="4727E594" w14:textId="77777777" w:rsidR="00D824F1" w:rsidRPr="00D824F1" w:rsidRDefault="00D824F1" w:rsidP="00AB5935">
      <w:pPr>
        <w:keepNext/>
        <w:keepLines/>
        <w:jc w:val="both"/>
        <w:rPr>
          <w:rFonts w:ascii="Tahoma" w:hAnsi="Tahoma" w:cs="Tahoma"/>
        </w:rPr>
      </w:pPr>
      <w:r w:rsidRPr="00D824F1">
        <w:rPr>
          <w:rFonts w:ascii="Tahoma" w:hAnsi="Tahoma" w:cs="Tahoma"/>
        </w:rPr>
        <w:t xml:space="preserve">Ne glede na določila tega okvirnega sporazuma, prodajalec ne bo podvržen prekinitvi okvirnega sporazuma zaradi neizpolnitve obveznosti, zakasnitev v izvajanju ali drugih napakah pri izvršitvi njegovih obveznosti po okvirnem sporazumu, če gre za dogodek višje sile. </w:t>
      </w:r>
    </w:p>
    <w:p w14:paraId="609F3528" w14:textId="77777777" w:rsidR="00D824F1" w:rsidRPr="00D824F1" w:rsidRDefault="00D824F1" w:rsidP="00AB5935">
      <w:pPr>
        <w:keepNext/>
        <w:keepLines/>
        <w:jc w:val="both"/>
        <w:rPr>
          <w:rFonts w:ascii="Tahoma" w:hAnsi="Tahoma" w:cs="Tahoma"/>
        </w:rPr>
      </w:pPr>
    </w:p>
    <w:p w14:paraId="56C729EE" w14:textId="77777777" w:rsidR="00D824F1" w:rsidRPr="00D824F1" w:rsidRDefault="00D824F1" w:rsidP="00AB5935">
      <w:pPr>
        <w:keepNext/>
        <w:keepLines/>
        <w:jc w:val="both"/>
        <w:rPr>
          <w:rFonts w:ascii="Tahoma" w:hAnsi="Tahoma" w:cs="Tahoma"/>
        </w:rPr>
      </w:pPr>
      <w:r w:rsidRPr="00D824F1">
        <w:rPr>
          <w:rFonts w:ascii="Tahoma" w:hAnsi="Tahoma" w:cs="Tahoma"/>
        </w:rPr>
        <w:t>Kot višja sila se razumejo vse nepredvidene in nepričakovane okoliščine izjemnega značaja, ki so se pojavile po sklenitvi okvirnega sporazuma, neodvisno od volje strank okvirnega sporazuma in jih sodna praksa priznava za višjo silo. Pomanjkanje delovne sile ali materiala pri prodajalcu ali pri njegovih dobaviteljih se ne šteje za višjo silo, razen, če ni posledica le-te.</w:t>
      </w:r>
    </w:p>
    <w:p w14:paraId="31A0669B" w14:textId="77777777" w:rsidR="00D824F1" w:rsidRPr="00D824F1" w:rsidRDefault="00D824F1" w:rsidP="00AB5935">
      <w:pPr>
        <w:keepNext/>
        <w:keepLines/>
        <w:jc w:val="both"/>
        <w:rPr>
          <w:rFonts w:ascii="Tahoma" w:hAnsi="Tahoma" w:cs="Tahoma"/>
        </w:rPr>
      </w:pPr>
    </w:p>
    <w:p w14:paraId="718D054C" w14:textId="249D6695" w:rsidR="00D824F1" w:rsidRPr="00D824F1" w:rsidRDefault="00D824F1" w:rsidP="00AB5935">
      <w:pPr>
        <w:keepNext/>
        <w:keepLines/>
        <w:jc w:val="both"/>
        <w:rPr>
          <w:rFonts w:ascii="Tahoma" w:hAnsi="Tahoma" w:cs="Tahoma"/>
        </w:rPr>
      </w:pPr>
      <w:r w:rsidRPr="00D824F1">
        <w:rPr>
          <w:rFonts w:ascii="Tahoma" w:hAnsi="Tahoma" w:cs="Tahoma"/>
        </w:rPr>
        <w:t xml:space="preserve">V kolikor nastopi situacija višje sile, bo prodajalec nemudoma oziroma takoj, ko je to mogoče, pisno obvestil kupca o teh pogojih in vzrokih zanje ter pri tem tudi navedel vzroke zamude ter okvirni/pričakovani dejanski rok dobave. Le v tem primeru kupec ne bo izvajal sankcij proti prodajalcu po </w:t>
      </w:r>
      <w:r w:rsidR="003E21FA" w:rsidRPr="003E21FA">
        <w:rPr>
          <w:rFonts w:ascii="Tahoma" w:hAnsi="Tahoma" w:cs="Tahoma"/>
        </w:rPr>
        <w:t>24</w:t>
      </w:r>
      <w:r w:rsidRPr="003E21FA">
        <w:rPr>
          <w:rFonts w:ascii="Tahoma" w:hAnsi="Tahoma" w:cs="Tahoma"/>
        </w:rPr>
        <w:t>. členu</w:t>
      </w:r>
      <w:r w:rsidRPr="00D824F1">
        <w:rPr>
          <w:rFonts w:ascii="Tahoma" w:hAnsi="Tahoma" w:cs="Tahoma"/>
        </w:rPr>
        <w:t xml:space="preserve"> tega okvirnega sporazuma. Prav tako je prodajalec dolžan kupca </w:t>
      </w:r>
      <w:r w:rsidR="006F459D" w:rsidRPr="006F459D">
        <w:rPr>
          <w:rFonts w:ascii="Tahoma" w:hAnsi="Tahoma" w:cs="Tahoma"/>
        </w:rPr>
        <w:t>nemudoma oziroma takoj, ko je to mogoče</w:t>
      </w:r>
      <w:r w:rsidR="006F459D">
        <w:rPr>
          <w:rFonts w:ascii="Tahoma" w:hAnsi="Tahoma" w:cs="Tahoma"/>
        </w:rPr>
        <w:t>,</w:t>
      </w:r>
      <w:r w:rsidR="006F459D" w:rsidRPr="006F459D">
        <w:rPr>
          <w:rFonts w:ascii="Tahoma" w:hAnsi="Tahoma" w:cs="Tahoma"/>
        </w:rPr>
        <w:t xml:space="preserve"> </w:t>
      </w:r>
      <w:r w:rsidRPr="00D824F1">
        <w:rPr>
          <w:rFonts w:ascii="Tahoma" w:hAnsi="Tahoma" w:cs="Tahoma"/>
        </w:rPr>
        <w:t xml:space="preserve">pisno obvestiti o prenehanju višje sile, najkasneje pa v dveh (2) delovnih dneh od prenehanja dogodka višje sile. </w:t>
      </w:r>
    </w:p>
    <w:p w14:paraId="4A112F44" w14:textId="77777777" w:rsidR="00D824F1" w:rsidRPr="00D824F1" w:rsidRDefault="00D824F1" w:rsidP="00AB5935">
      <w:pPr>
        <w:keepNext/>
        <w:keepLines/>
        <w:jc w:val="both"/>
        <w:rPr>
          <w:rFonts w:ascii="Tahoma" w:hAnsi="Tahoma" w:cs="Tahoma"/>
        </w:rPr>
      </w:pPr>
    </w:p>
    <w:p w14:paraId="104F2AE2" w14:textId="77777777" w:rsidR="00D824F1" w:rsidRPr="00D824F1" w:rsidRDefault="00D824F1" w:rsidP="00AB5935">
      <w:pPr>
        <w:keepNext/>
        <w:keepLines/>
        <w:jc w:val="both"/>
        <w:rPr>
          <w:rFonts w:ascii="Tahoma" w:hAnsi="Tahoma" w:cs="Tahoma"/>
        </w:rPr>
      </w:pPr>
      <w:r w:rsidRPr="00D824F1">
        <w:rPr>
          <w:rFonts w:ascii="Tahoma" w:hAnsi="Tahoma" w:cs="Tahoma"/>
        </w:rPr>
        <w:lastRenderedPageBreak/>
        <w:t>Če ni drugih navodil s strani kupca v pisni obliki, bo prodajalec nadaljeval z izvajanjem svojih obveznosti po tem okvirnem sporazumu, kot je normalno mogoče in bo iskal vse normalne alternative načine za izvajanje določil okvirnega sporazuma, ki ga ne ovira dogodek višje sile.</w:t>
      </w:r>
    </w:p>
    <w:p w14:paraId="5326AA75" w14:textId="78C4222E" w:rsidR="00D824F1" w:rsidRDefault="00D824F1" w:rsidP="00AB5935">
      <w:pPr>
        <w:keepNext/>
        <w:keepLines/>
        <w:jc w:val="both"/>
        <w:rPr>
          <w:rFonts w:ascii="Tahoma" w:hAnsi="Tahoma" w:cs="Tahoma"/>
          <w:b/>
        </w:rPr>
      </w:pPr>
    </w:p>
    <w:p w14:paraId="6627AFDD" w14:textId="266B2F6E"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DODATNA NAROČILA</w:t>
      </w:r>
    </w:p>
    <w:p w14:paraId="7907432F" w14:textId="2B00FC75" w:rsidR="00A330C5" w:rsidRDefault="00A330C5" w:rsidP="00AB5935">
      <w:pPr>
        <w:keepNext/>
        <w:keepLines/>
        <w:tabs>
          <w:tab w:val="left" w:pos="851"/>
          <w:tab w:val="left" w:pos="1702"/>
        </w:tabs>
        <w:jc w:val="both"/>
        <w:rPr>
          <w:rFonts w:ascii="Tahoma" w:hAnsi="Tahoma" w:cs="Tahoma"/>
          <w:b/>
        </w:rPr>
      </w:pPr>
    </w:p>
    <w:p w14:paraId="7B021115" w14:textId="7C3B447B"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9655DB1" w14:textId="35E92A37" w:rsidR="00A330C5" w:rsidRDefault="00A330C5" w:rsidP="00AB5935">
      <w:pPr>
        <w:keepNext/>
        <w:keepLines/>
        <w:jc w:val="both"/>
        <w:rPr>
          <w:rFonts w:ascii="Tahoma" w:hAnsi="Tahoma" w:cs="Tahoma"/>
        </w:rPr>
      </w:pPr>
    </w:p>
    <w:p w14:paraId="2D80D21C" w14:textId="7342BBC0" w:rsidR="002A50CA" w:rsidRDefault="00A330C5" w:rsidP="002B795C">
      <w:pPr>
        <w:keepNext/>
        <w:keepLines/>
        <w:tabs>
          <w:tab w:val="left" w:pos="1418"/>
          <w:tab w:val="left" w:pos="1702"/>
        </w:tabs>
        <w:jc w:val="both"/>
        <w:rPr>
          <w:rFonts w:ascii="Tahoma" w:hAnsi="Tahoma" w:cs="Tahoma"/>
        </w:rPr>
      </w:pPr>
      <w:r w:rsidRPr="00F713A6">
        <w:rPr>
          <w:rFonts w:ascii="Tahoma" w:hAnsi="Tahoma" w:cs="Tahoma"/>
        </w:rPr>
        <w:t xml:space="preserve">V kolikor se bo v času veljavnosti okvirnega sporazuma pri kupcu pojavila potreba po blagu </w:t>
      </w:r>
      <w:r w:rsidR="00423A79">
        <w:rPr>
          <w:rFonts w:ascii="Tahoma" w:hAnsi="Tahoma" w:cs="Tahoma"/>
        </w:rPr>
        <w:t>in/</w:t>
      </w:r>
      <w:r w:rsidRPr="00F713A6">
        <w:rPr>
          <w:rFonts w:ascii="Tahoma" w:hAnsi="Tahoma" w:cs="Tahoma"/>
        </w:rPr>
        <w:t>ali storitvi, ki  je primerljiv</w:t>
      </w:r>
      <w:r w:rsidR="00423A79">
        <w:rPr>
          <w:rFonts w:ascii="Tahoma" w:hAnsi="Tahoma" w:cs="Tahoma"/>
        </w:rPr>
        <w:t>/a</w:t>
      </w:r>
      <w:r w:rsidRPr="00F713A6">
        <w:rPr>
          <w:rFonts w:ascii="Tahoma" w:hAnsi="Tahoma" w:cs="Tahoma"/>
        </w:rPr>
        <w:t xml:space="preserve"> s predmetom okvirnega sporazuma in po namenu sodi v istovrstno blago ali izvedbo storitev, kot je predmet tega okvirnega sporazuma, bo prodajalec to blago dobavljal kupcu ali izvajal storitve po veljavnem </w:t>
      </w:r>
      <w:r w:rsidR="00423A79">
        <w:rPr>
          <w:rFonts w:ascii="Tahoma" w:hAnsi="Tahoma" w:cs="Tahoma"/>
        </w:rPr>
        <w:t xml:space="preserve">uradnem maloprodajnem </w:t>
      </w:r>
      <w:r w:rsidRPr="00F713A6">
        <w:rPr>
          <w:rFonts w:ascii="Tahoma" w:hAnsi="Tahoma" w:cs="Tahoma"/>
        </w:rPr>
        <w:t xml:space="preserve">ceniku celotnega prodajnega programa, znižanem za dogovorjen popust, ki je naveden </w:t>
      </w:r>
      <w:r w:rsidR="003E21FA" w:rsidRPr="003E21FA">
        <w:rPr>
          <w:rFonts w:ascii="Tahoma" w:hAnsi="Tahoma" w:cs="Tahoma"/>
        </w:rPr>
        <w:t>v 7</w:t>
      </w:r>
      <w:r w:rsidRPr="003E21FA">
        <w:rPr>
          <w:rFonts w:ascii="Tahoma" w:hAnsi="Tahoma" w:cs="Tahoma"/>
        </w:rPr>
        <w:t>.</w:t>
      </w:r>
      <w:r w:rsidR="003E21FA">
        <w:rPr>
          <w:rFonts w:ascii="Tahoma" w:hAnsi="Tahoma" w:cs="Tahoma"/>
        </w:rPr>
        <w:t xml:space="preserve"> členu</w:t>
      </w:r>
      <w:r w:rsidRPr="00F713A6">
        <w:rPr>
          <w:rFonts w:ascii="Tahoma" w:hAnsi="Tahoma" w:cs="Tahoma"/>
        </w:rPr>
        <w:t xml:space="preserve"> tega okvirnega sporazuma, pri čemer mora prodajalec zagotavljati fiksno ceno ter pogoje, ki so določeni v razpisni dokumentaciji in sklenjenem okvirnem sporazumu do izteka veljavnosti okvirnega sporazuma.</w:t>
      </w:r>
      <w:r>
        <w:rPr>
          <w:rFonts w:ascii="Tahoma" w:hAnsi="Tahoma" w:cs="Tahoma"/>
        </w:rPr>
        <w:t xml:space="preserve"> </w:t>
      </w:r>
      <w:r w:rsidRPr="00F713A6">
        <w:rPr>
          <w:rFonts w:ascii="Tahoma" w:hAnsi="Tahoma" w:cs="Tahoma"/>
        </w:rPr>
        <w:t>V primeru spremenjene kataloške številke nadomestnega dela, prodajalec</w:t>
      </w:r>
      <w:r w:rsidR="002B795C">
        <w:rPr>
          <w:rFonts w:ascii="Tahoma" w:hAnsi="Tahoma" w:cs="Tahoma"/>
        </w:rPr>
        <w:t xml:space="preserve"> ni upravičen do spremembe cen.</w:t>
      </w:r>
    </w:p>
    <w:p w14:paraId="1FA5BCD1" w14:textId="77777777" w:rsidR="002A50CA" w:rsidRDefault="002A50CA" w:rsidP="00AB5935">
      <w:pPr>
        <w:keepNext/>
        <w:keepLines/>
        <w:jc w:val="both"/>
        <w:rPr>
          <w:rFonts w:ascii="Tahoma" w:hAnsi="Tahoma" w:cs="Tahoma"/>
        </w:rPr>
      </w:pPr>
    </w:p>
    <w:p w14:paraId="464D3CE8" w14:textId="009A73ED"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KAKOVOST</w:t>
      </w:r>
    </w:p>
    <w:p w14:paraId="405DEEB0" w14:textId="20BA7BCC" w:rsidR="00A330C5" w:rsidRDefault="00A330C5" w:rsidP="00AB5935">
      <w:pPr>
        <w:keepNext/>
        <w:keepLines/>
        <w:tabs>
          <w:tab w:val="left" w:pos="851"/>
          <w:tab w:val="left" w:pos="1702"/>
        </w:tabs>
        <w:jc w:val="both"/>
        <w:rPr>
          <w:rFonts w:ascii="Tahoma" w:hAnsi="Tahoma" w:cs="Tahoma"/>
          <w:b/>
        </w:rPr>
      </w:pPr>
    </w:p>
    <w:p w14:paraId="0CEC6024" w14:textId="75DA27A1"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8921E82" w14:textId="208A27AD" w:rsidR="00A330C5" w:rsidRDefault="00A330C5" w:rsidP="00AB5935">
      <w:pPr>
        <w:keepNext/>
        <w:keepLines/>
        <w:tabs>
          <w:tab w:val="left" w:pos="851"/>
          <w:tab w:val="left" w:pos="1702"/>
        </w:tabs>
        <w:jc w:val="both"/>
        <w:rPr>
          <w:rFonts w:ascii="Tahoma" w:hAnsi="Tahoma" w:cs="Tahoma"/>
          <w:b/>
        </w:rPr>
      </w:pPr>
    </w:p>
    <w:p w14:paraId="6BA5067C" w14:textId="0DA41A8E"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w:t>
      </w:r>
      <w:r w:rsidR="00BE2CD5">
        <w:rPr>
          <w:rFonts w:ascii="Tahoma" w:hAnsi="Tahoma" w:cs="Tahoma"/>
        </w:rPr>
        <w:t>n</w:t>
      </w:r>
      <w:r w:rsidRPr="00A330C5">
        <w:rPr>
          <w:rFonts w:ascii="Tahoma" w:hAnsi="Tahoma" w:cs="Tahoma"/>
        </w:rPr>
        <w:t>adomestni deli (velja za sklop številka 1, 2, 3, 4, 5</w:t>
      </w:r>
      <w:r w:rsidR="003262F3">
        <w:rPr>
          <w:rFonts w:ascii="Tahoma" w:hAnsi="Tahoma" w:cs="Tahoma"/>
        </w:rPr>
        <w:t>, 6, 7, 8,</w:t>
      </w:r>
      <w:r w:rsidR="00D1397B">
        <w:rPr>
          <w:rFonts w:ascii="Tahoma" w:hAnsi="Tahoma" w:cs="Tahoma"/>
        </w:rPr>
        <w:t xml:space="preserve"> 9, 10, 12,</w:t>
      </w:r>
      <w:r w:rsidR="003262F3">
        <w:rPr>
          <w:rFonts w:ascii="Tahoma" w:hAnsi="Tahoma" w:cs="Tahoma"/>
        </w:rPr>
        <w:t xml:space="preserve"> 13, 16, 17, 18, 19,</w:t>
      </w:r>
      <w:r w:rsidR="00D1397B">
        <w:rPr>
          <w:rFonts w:ascii="Tahoma" w:hAnsi="Tahoma" w:cs="Tahoma"/>
        </w:rPr>
        <w:t xml:space="preserve"> 22,</w:t>
      </w:r>
      <w:r w:rsidRPr="00A330C5">
        <w:rPr>
          <w:rFonts w:ascii="Tahoma" w:hAnsi="Tahoma" w:cs="Tahoma"/>
        </w:rPr>
        <w:t xml:space="preserve"> 23</w:t>
      </w:r>
      <w:r w:rsidR="003262F3">
        <w:rPr>
          <w:rFonts w:ascii="Tahoma" w:hAnsi="Tahoma" w:cs="Tahoma"/>
        </w:rPr>
        <w:t xml:space="preserve"> in 24</w:t>
      </w:r>
      <w:r w:rsidRPr="00A330C5">
        <w:rPr>
          <w:rFonts w:ascii="Tahoma" w:hAnsi="Tahoma" w:cs="Tahoma"/>
        </w:rPr>
        <w:t xml:space="preserve">) originalni nadomestni deli proizvajalca </w:t>
      </w:r>
      <w:r w:rsidR="00423A79">
        <w:rPr>
          <w:rFonts w:ascii="Tahoma" w:hAnsi="Tahoma" w:cs="Tahoma"/>
        </w:rPr>
        <w:t xml:space="preserve">tovornih </w:t>
      </w:r>
      <w:r w:rsidRPr="00A330C5">
        <w:rPr>
          <w:rFonts w:ascii="Tahoma" w:hAnsi="Tahoma" w:cs="Tahoma"/>
        </w:rPr>
        <w:t xml:space="preserve">vozil, ki jih ta uporablja pri sestavljanju </w:t>
      </w:r>
      <w:r w:rsidR="00423A79">
        <w:rPr>
          <w:rFonts w:ascii="Tahoma" w:hAnsi="Tahoma" w:cs="Tahoma"/>
        </w:rPr>
        <w:t xml:space="preserve">tovornega </w:t>
      </w:r>
      <w:r w:rsidRPr="00A330C5">
        <w:rPr>
          <w:rFonts w:ascii="Tahoma" w:hAnsi="Tahoma" w:cs="Tahoma"/>
        </w:rPr>
        <w:t xml:space="preserve">vozila – </w:t>
      </w:r>
      <w:r w:rsidR="00423A79">
        <w:rPr>
          <w:rFonts w:ascii="Tahoma" w:hAnsi="Tahoma" w:cs="Tahoma"/>
        </w:rPr>
        <w:t xml:space="preserve">delovnega </w:t>
      </w:r>
      <w:r w:rsidRPr="00A330C5">
        <w:rPr>
          <w:rFonts w:ascii="Tahoma" w:hAnsi="Tahoma" w:cs="Tahoma"/>
        </w:rPr>
        <w:t>stroja (originalni nadomestni deli v embala</w:t>
      </w:r>
      <w:r w:rsidR="00AB5935">
        <w:rPr>
          <w:rFonts w:ascii="Tahoma" w:hAnsi="Tahoma" w:cs="Tahoma"/>
        </w:rPr>
        <w:t xml:space="preserve">ži proizvajalca </w:t>
      </w:r>
      <w:r w:rsidR="00423A79">
        <w:rPr>
          <w:rFonts w:ascii="Tahoma" w:hAnsi="Tahoma" w:cs="Tahoma"/>
        </w:rPr>
        <w:t xml:space="preserve">tovornih </w:t>
      </w:r>
      <w:r w:rsidR="00AB5935">
        <w:rPr>
          <w:rFonts w:ascii="Tahoma" w:hAnsi="Tahoma" w:cs="Tahoma"/>
        </w:rPr>
        <w:t xml:space="preserve">vozil </w:t>
      </w:r>
      <w:r w:rsidR="00423A79">
        <w:rPr>
          <w:rFonts w:ascii="Tahoma" w:hAnsi="Tahoma" w:cs="Tahoma"/>
        </w:rPr>
        <w:t>–</w:t>
      </w:r>
      <w:r w:rsidR="00AB5935">
        <w:rPr>
          <w:rFonts w:ascii="Tahoma" w:hAnsi="Tahoma" w:cs="Tahoma"/>
        </w:rPr>
        <w:t xml:space="preserve"> </w:t>
      </w:r>
      <w:r w:rsidR="00423A79">
        <w:rPr>
          <w:rFonts w:ascii="Tahoma" w:hAnsi="Tahoma" w:cs="Tahoma"/>
        </w:rPr>
        <w:t xml:space="preserve">delovnega </w:t>
      </w:r>
      <w:r w:rsidR="00AB5935">
        <w:rPr>
          <w:rFonts w:ascii="Tahoma" w:hAnsi="Tahoma" w:cs="Tahoma"/>
        </w:rPr>
        <w:t>stroja) ali originalu enakovredni nadomestni deli, ki morajo biti ustrezni za uporabo pri tehničnem brezhibnem vzdrževanju, kot je navedeno v Uredbi komisije (EU) št. 461/2010.</w:t>
      </w:r>
    </w:p>
    <w:p w14:paraId="1EC5080C" w14:textId="77777777" w:rsidR="00A330C5" w:rsidRPr="00A330C5" w:rsidRDefault="00A330C5" w:rsidP="00AB5935">
      <w:pPr>
        <w:keepNext/>
        <w:keepLines/>
        <w:jc w:val="both"/>
        <w:rPr>
          <w:rFonts w:ascii="Tahoma" w:hAnsi="Tahoma" w:cs="Tahoma"/>
          <w:color w:val="FF0000"/>
        </w:rPr>
      </w:pPr>
    </w:p>
    <w:p w14:paraId="07D26F55" w14:textId="0CC41B06"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nadomestni deli - material (velja za sklop številka </w:t>
      </w:r>
      <w:r w:rsidR="00D1397B">
        <w:rPr>
          <w:rFonts w:ascii="Tahoma" w:hAnsi="Tahoma" w:cs="Tahoma"/>
        </w:rPr>
        <w:t xml:space="preserve">11, </w:t>
      </w:r>
      <w:r w:rsidRPr="00A330C5">
        <w:rPr>
          <w:rFonts w:ascii="Tahoma" w:hAnsi="Tahoma" w:cs="Tahoma"/>
        </w:rPr>
        <w:t>14</w:t>
      </w:r>
      <w:r w:rsidR="00D1397B">
        <w:rPr>
          <w:rFonts w:ascii="Tahoma" w:hAnsi="Tahoma" w:cs="Tahoma"/>
        </w:rPr>
        <w:t>, 15, 20</w:t>
      </w:r>
      <w:r w:rsidRPr="00A330C5">
        <w:rPr>
          <w:rFonts w:ascii="Tahoma" w:hAnsi="Tahoma" w:cs="Tahoma"/>
        </w:rPr>
        <w:t xml:space="preserve"> in 21) skladni z vsemi predpisi, standardi in direktivami EU ter </w:t>
      </w:r>
      <w:r w:rsidR="00423A79">
        <w:rPr>
          <w:rFonts w:ascii="Tahoma" w:hAnsi="Tahoma" w:cs="Tahoma"/>
        </w:rPr>
        <w:t xml:space="preserve">da bodo </w:t>
      </w:r>
      <w:r w:rsidRPr="00A330C5">
        <w:rPr>
          <w:rFonts w:ascii="Tahoma" w:hAnsi="Tahoma" w:cs="Tahoma"/>
        </w:rPr>
        <w:t>ustreza</w:t>
      </w:r>
      <w:r w:rsidR="00423A79">
        <w:rPr>
          <w:rFonts w:ascii="Tahoma" w:hAnsi="Tahoma" w:cs="Tahoma"/>
        </w:rPr>
        <w:t>l</w:t>
      </w:r>
      <w:r w:rsidRPr="00A330C5">
        <w:rPr>
          <w:rFonts w:ascii="Tahoma" w:hAnsi="Tahoma" w:cs="Tahoma"/>
        </w:rPr>
        <w:t xml:space="preserve">i tehničnim predpisom in </w:t>
      </w:r>
      <w:r w:rsidR="00423A79">
        <w:rPr>
          <w:rFonts w:ascii="Tahoma" w:hAnsi="Tahoma" w:cs="Tahoma"/>
        </w:rPr>
        <w:t xml:space="preserve">bodo </w:t>
      </w:r>
      <w:r w:rsidRPr="00A330C5">
        <w:rPr>
          <w:rFonts w:ascii="Tahoma" w:hAnsi="Tahoma" w:cs="Tahoma"/>
        </w:rPr>
        <w:t>tako ustrez</w:t>
      </w:r>
      <w:r w:rsidR="00423A79">
        <w:rPr>
          <w:rFonts w:ascii="Tahoma" w:hAnsi="Tahoma" w:cs="Tahoma"/>
        </w:rPr>
        <w:t>n</w:t>
      </w:r>
      <w:r w:rsidRPr="00A330C5">
        <w:rPr>
          <w:rFonts w:ascii="Tahoma" w:hAnsi="Tahoma" w:cs="Tahoma"/>
        </w:rPr>
        <w:t>i za prodajo na enotnem trgu Evropske unije ter ustrezno označeni</w:t>
      </w:r>
      <w:r w:rsidR="00423A79">
        <w:rPr>
          <w:rFonts w:ascii="Tahoma" w:hAnsi="Tahoma" w:cs="Tahoma"/>
        </w:rPr>
        <w:t>,</w:t>
      </w:r>
      <w:r w:rsidRPr="00A330C5">
        <w:rPr>
          <w:rFonts w:ascii="Tahoma" w:hAnsi="Tahoma" w:cs="Tahoma"/>
        </w:rPr>
        <w:t xml:space="preserve"> v kolikor je taka oznaka potrebna.</w:t>
      </w:r>
    </w:p>
    <w:p w14:paraId="2F05C17C" w14:textId="77777777" w:rsidR="00A330C5" w:rsidRPr="00A330C5" w:rsidRDefault="00A330C5" w:rsidP="00AB5935">
      <w:pPr>
        <w:keepNext/>
        <w:keepLines/>
        <w:jc w:val="both"/>
        <w:rPr>
          <w:rFonts w:ascii="Tahoma" w:hAnsi="Tahoma" w:cs="Tahoma"/>
          <w:color w:val="FF0000"/>
        </w:rPr>
      </w:pPr>
    </w:p>
    <w:p w14:paraId="0ADC6EF8" w14:textId="77777777" w:rsidR="00A330C5" w:rsidRPr="00A330C5" w:rsidRDefault="00A330C5" w:rsidP="00AB5935">
      <w:pPr>
        <w:keepNext/>
        <w:keepLines/>
        <w:jc w:val="both"/>
        <w:rPr>
          <w:rFonts w:ascii="Tahoma" w:hAnsi="Tahoma" w:cs="Tahoma"/>
        </w:rPr>
      </w:pPr>
      <w:r w:rsidRPr="00A330C5">
        <w:rPr>
          <w:rFonts w:ascii="Tahoma" w:hAnsi="Tahoma" w:cs="Tahoma"/>
        </w:rPr>
        <w:t>Prodajalec zagotavlja, da bodo dobavljeni nadomestni novi in nikakor ne obnovljeni.</w:t>
      </w:r>
    </w:p>
    <w:p w14:paraId="4599C70E" w14:textId="77777777" w:rsidR="00A330C5" w:rsidRPr="00A330C5" w:rsidRDefault="00A330C5" w:rsidP="00AB5935">
      <w:pPr>
        <w:keepNext/>
        <w:keepLines/>
        <w:jc w:val="both"/>
        <w:rPr>
          <w:rFonts w:ascii="Tahoma" w:hAnsi="Tahoma" w:cs="Tahoma"/>
        </w:rPr>
      </w:pPr>
    </w:p>
    <w:p w14:paraId="37764F4F" w14:textId="045088ED" w:rsidR="00A330C5" w:rsidRPr="00A330C5" w:rsidRDefault="00A330C5" w:rsidP="00AB5935">
      <w:pPr>
        <w:keepNext/>
        <w:keepLines/>
        <w:jc w:val="both"/>
        <w:rPr>
          <w:rFonts w:ascii="Tahoma" w:hAnsi="Tahoma" w:cs="Tahoma"/>
        </w:rPr>
      </w:pPr>
      <w:r w:rsidRPr="00A330C5">
        <w:rPr>
          <w:rFonts w:ascii="Tahoma" w:hAnsi="Tahoma" w:cs="Tahoma"/>
        </w:rPr>
        <w:t>V kolikor prodajalec ne izpolnjuje zgoraj navedenih zahtev lahko kupec odstopi od okvirnega sporazuma</w:t>
      </w:r>
      <w:r w:rsidR="00423A79">
        <w:rPr>
          <w:rFonts w:ascii="Tahoma" w:hAnsi="Tahoma" w:cs="Tahoma"/>
        </w:rPr>
        <w:t xml:space="preserve"> brez obveznosti do prodajalca</w:t>
      </w:r>
      <w:r w:rsidRPr="00A330C5">
        <w:rPr>
          <w:rFonts w:ascii="Tahoma" w:hAnsi="Tahoma" w:cs="Tahoma"/>
        </w:rPr>
        <w:t xml:space="preserve"> in unovči finančno zavarovanje za zavarovanje dobre izvedbe obveznosti iz okvirnega sporazuma.</w:t>
      </w:r>
    </w:p>
    <w:p w14:paraId="50CD60C4" w14:textId="77777777" w:rsidR="00A330C5" w:rsidRPr="00A330C5" w:rsidRDefault="00A330C5" w:rsidP="00AB5935">
      <w:pPr>
        <w:keepNext/>
        <w:keepLines/>
        <w:jc w:val="both"/>
        <w:rPr>
          <w:rFonts w:ascii="Tahoma" w:hAnsi="Tahoma" w:cs="Tahoma"/>
        </w:rPr>
      </w:pPr>
    </w:p>
    <w:p w14:paraId="72061B96" w14:textId="77777777" w:rsidR="00A330C5" w:rsidRPr="00A330C5" w:rsidRDefault="00A330C5" w:rsidP="00AB5935">
      <w:pPr>
        <w:keepNext/>
        <w:keepLines/>
        <w:spacing w:after="120"/>
        <w:jc w:val="both"/>
        <w:rPr>
          <w:rFonts w:ascii="Tahoma" w:hAnsi="Tahoma" w:cs="Tahoma"/>
        </w:rPr>
      </w:pPr>
      <w:r w:rsidRPr="00A330C5">
        <w:rPr>
          <w:rFonts w:ascii="Tahoma" w:hAnsi="Tahoma" w:cs="Tahoma"/>
        </w:rPr>
        <w:t>Prodajalec se obvezuje kupcu nuditi vso tehnično in strokovno pomoč, če jo ta zahteva, in sicer:</w:t>
      </w:r>
    </w:p>
    <w:p w14:paraId="6F5D4845" w14:textId="77777777" w:rsidR="00A330C5" w:rsidRPr="00A330C5" w:rsidRDefault="00A330C5" w:rsidP="00AB5935">
      <w:pPr>
        <w:keepNext/>
        <w:keepLines/>
        <w:numPr>
          <w:ilvl w:val="0"/>
          <w:numId w:val="36"/>
        </w:numPr>
        <w:jc w:val="both"/>
        <w:rPr>
          <w:rFonts w:ascii="Tahoma" w:hAnsi="Tahoma" w:cs="Tahoma"/>
        </w:rPr>
      </w:pPr>
      <w:r w:rsidRPr="00A330C5">
        <w:rPr>
          <w:rFonts w:ascii="Tahoma" w:hAnsi="Tahoma" w:cs="Tahoma"/>
        </w:rPr>
        <w:t>v kolikor ima kupec težave pri definiranju posameznega nadomestnega dela pri naročanju,</w:t>
      </w:r>
    </w:p>
    <w:p w14:paraId="68AA65CA" w14:textId="77777777" w:rsidR="00A330C5" w:rsidRPr="00A330C5" w:rsidRDefault="00A330C5" w:rsidP="00AB5935">
      <w:pPr>
        <w:keepNext/>
        <w:keepLines/>
        <w:numPr>
          <w:ilvl w:val="0"/>
          <w:numId w:val="36"/>
        </w:numPr>
        <w:jc w:val="both"/>
        <w:rPr>
          <w:rFonts w:ascii="Tahoma" w:hAnsi="Tahoma" w:cs="Tahoma"/>
        </w:rPr>
      </w:pPr>
      <w:r w:rsidRPr="00A330C5">
        <w:rPr>
          <w:rFonts w:ascii="Tahoma" w:hAnsi="Tahoma" w:cs="Tahoma"/>
        </w:rPr>
        <w:t>v kolikor so za vgradnjo dobavljenega nadomestnega dela potrebni posebni pogoji ter uporaba specialnega orodja in posebnega znanja ob vgradnji.</w:t>
      </w:r>
    </w:p>
    <w:p w14:paraId="6C0FF7C8" w14:textId="77777777" w:rsidR="00A330C5" w:rsidRPr="00A330C5" w:rsidRDefault="00A330C5" w:rsidP="00AB5935">
      <w:pPr>
        <w:keepNext/>
        <w:keepLines/>
        <w:jc w:val="both"/>
        <w:rPr>
          <w:rFonts w:ascii="Tahoma" w:hAnsi="Tahoma" w:cs="Tahoma"/>
        </w:rPr>
      </w:pPr>
    </w:p>
    <w:p w14:paraId="77FF1243" w14:textId="5C6D605A" w:rsidR="002B795C" w:rsidRPr="002B795C" w:rsidRDefault="00A330C5" w:rsidP="002B795C">
      <w:pPr>
        <w:keepNext/>
        <w:keepLines/>
        <w:jc w:val="both"/>
        <w:rPr>
          <w:rFonts w:ascii="Tahoma" w:hAnsi="Tahoma" w:cs="Tahoma"/>
        </w:rPr>
      </w:pPr>
      <w:r w:rsidRPr="00A330C5">
        <w:rPr>
          <w:rFonts w:ascii="Tahoma" w:hAnsi="Tahoma" w:cs="Tahoma"/>
        </w:rPr>
        <w:t>Prav tako mora prodajalec kupca sprotno obveščati o spremembah v zvezi z nadomestnimi deli in eventualnih novih kataloških številkah obstoječih, v ponudbenem predračunu prodajalca navedenih nadomestnih delov ter zagotoviti dostop</w:t>
      </w:r>
      <w:r w:rsidR="002B795C">
        <w:rPr>
          <w:rFonts w:ascii="Tahoma" w:hAnsi="Tahoma" w:cs="Tahoma"/>
        </w:rPr>
        <w:t xml:space="preserve"> do kataloga nadomestnih delov.</w:t>
      </w:r>
    </w:p>
    <w:p w14:paraId="20DCF547" w14:textId="77777777" w:rsidR="002B795C" w:rsidRDefault="002B795C" w:rsidP="00AB5935">
      <w:pPr>
        <w:keepNext/>
        <w:keepLines/>
        <w:tabs>
          <w:tab w:val="left" w:pos="851"/>
          <w:tab w:val="left" w:pos="1702"/>
        </w:tabs>
        <w:jc w:val="both"/>
        <w:rPr>
          <w:rFonts w:ascii="Tahoma" w:hAnsi="Tahoma" w:cs="Tahoma"/>
          <w:b/>
        </w:rPr>
      </w:pPr>
    </w:p>
    <w:p w14:paraId="4D282996" w14:textId="2373DC1B"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C73A2A3" w14:textId="1AF84226" w:rsidR="00A330C5" w:rsidRDefault="00A330C5" w:rsidP="00AB5935">
      <w:pPr>
        <w:keepNext/>
        <w:keepLines/>
        <w:jc w:val="both"/>
        <w:rPr>
          <w:rFonts w:ascii="Tahoma" w:hAnsi="Tahoma" w:cs="Tahoma"/>
        </w:rPr>
      </w:pPr>
    </w:p>
    <w:p w14:paraId="410E7EC0" w14:textId="4AB66375" w:rsidR="00A330C5" w:rsidRDefault="00A330C5" w:rsidP="002B795C">
      <w:pPr>
        <w:keepNext/>
        <w:keepLines/>
        <w:ind w:right="56"/>
        <w:jc w:val="both"/>
        <w:rPr>
          <w:rFonts w:ascii="Tahoma" w:hAnsi="Tahoma" w:cs="Tahoma"/>
        </w:rPr>
      </w:pPr>
      <w:r w:rsidRPr="00A330C5">
        <w:rPr>
          <w:rFonts w:ascii="Tahoma" w:hAnsi="Tahoma" w:cs="Tahoma"/>
        </w:rPr>
        <w:t>Kupec lahko kadarkoli preveri kakovost dobavljenih nadomestnih delov glede na pogoje</w:t>
      </w:r>
      <w:r w:rsidR="00423A79">
        <w:rPr>
          <w:rFonts w:ascii="Tahoma" w:hAnsi="Tahoma" w:cs="Tahoma"/>
        </w:rPr>
        <w:t xml:space="preserve"> iz razpisne dokumentacije</w:t>
      </w:r>
      <w:r w:rsidRPr="00A330C5">
        <w:rPr>
          <w:rFonts w:ascii="Tahoma" w:hAnsi="Tahoma" w:cs="Tahoma"/>
        </w:rPr>
        <w:t xml:space="preserve">. V kolikor rezultat kontrole pokaže, da dobavljeni nadomestni deli ne izpolnjujejo zahtev iz razpisne dokumentacije </w:t>
      </w:r>
      <w:r w:rsidR="00423A79">
        <w:rPr>
          <w:rFonts w:ascii="Tahoma" w:hAnsi="Tahoma" w:cs="Tahoma"/>
        </w:rPr>
        <w:t>kupca</w:t>
      </w:r>
      <w:r w:rsidRPr="00A330C5">
        <w:rPr>
          <w:rFonts w:ascii="Tahoma" w:hAnsi="Tahoma" w:cs="Tahoma"/>
        </w:rPr>
        <w:t xml:space="preserve">, lahko kupec unovči finančno zavarovanje za zavarovanje dobre izvedbe obveznosti iz okvirnega sporazuma in </w:t>
      </w:r>
      <w:r w:rsidR="00423A79">
        <w:rPr>
          <w:rFonts w:ascii="Tahoma" w:hAnsi="Tahoma" w:cs="Tahoma"/>
        </w:rPr>
        <w:t>odstopi od</w:t>
      </w:r>
      <w:r w:rsidR="00423A79" w:rsidRPr="00A330C5">
        <w:rPr>
          <w:rFonts w:ascii="Tahoma" w:hAnsi="Tahoma" w:cs="Tahoma"/>
        </w:rPr>
        <w:t xml:space="preserve"> </w:t>
      </w:r>
      <w:r w:rsidRPr="00A330C5">
        <w:rPr>
          <w:rFonts w:ascii="Tahoma" w:hAnsi="Tahoma" w:cs="Tahoma"/>
        </w:rPr>
        <w:t>okvirn</w:t>
      </w:r>
      <w:r w:rsidR="00423A79">
        <w:rPr>
          <w:rFonts w:ascii="Tahoma" w:hAnsi="Tahoma" w:cs="Tahoma"/>
        </w:rPr>
        <w:t>ega</w:t>
      </w:r>
      <w:r w:rsidRPr="00A330C5">
        <w:rPr>
          <w:rFonts w:ascii="Tahoma" w:hAnsi="Tahoma" w:cs="Tahoma"/>
        </w:rPr>
        <w:t xml:space="preserve"> sporazum</w:t>
      </w:r>
      <w:r w:rsidR="00423A79">
        <w:rPr>
          <w:rFonts w:ascii="Tahoma" w:hAnsi="Tahoma" w:cs="Tahoma"/>
        </w:rPr>
        <w:t>a brez obveznosti do prodajalca</w:t>
      </w:r>
      <w:r w:rsidRPr="00A330C5">
        <w:rPr>
          <w:rFonts w:ascii="Tahoma" w:hAnsi="Tahoma" w:cs="Tahoma"/>
        </w:rPr>
        <w:t xml:space="preserve">, prodajalec pa mora kupcu povrniti vse stroške in škodo, ki izhajajo iz neizpolnjevanja zahtev iz </w:t>
      </w:r>
      <w:r w:rsidR="00423A79">
        <w:rPr>
          <w:rFonts w:ascii="Tahoma" w:hAnsi="Tahoma" w:cs="Tahoma"/>
        </w:rPr>
        <w:t>razpisne</w:t>
      </w:r>
      <w:r w:rsidR="00423A79" w:rsidRPr="00A330C5">
        <w:rPr>
          <w:rFonts w:ascii="Tahoma" w:hAnsi="Tahoma" w:cs="Tahoma"/>
        </w:rPr>
        <w:t xml:space="preserve"> </w:t>
      </w:r>
      <w:r w:rsidRPr="00A330C5">
        <w:rPr>
          <w:rFonts w:ascii="Tahoma" w:hAnsi="Tahoma" w:cs="Tahoma"/>
        </w:rPr>
        <w:t>dokumentacije</w:t>
      </w:r>
      <w:r w:rsidR="00423A79">
        <w:rPr>
          <w:rFonts w:ascii="Tahoma" w:hAnsi="Tahoma" w:cs="Tahoma"/>
        </w:rPr>
        <w:t xml:space="preserve"> kupca</w:t>
      </w:r>
      <w:r w:rsidRPr="00A330C5">
        <w:rPr>
          <w:rFonts w:ascii="Tahoma" w:hAnsi="Tahoma" w:cs="Tahoma"/>
        </w:rPr>
        <w:t>.</w:t>
      </w:r>
    </w:p>
    <w:p w14:paraId="5A5E80D4"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245F93C7" w14:textId="1F8DBF1D" w:rsidR="00A330C5" w:rsidRDefault="00A330C5" w:rsidP="00AB5935">
      <w:pPr>
        <w:keepNext/>
        <w:keepLines/>
        <w:jc w:val="both"/>
        <w:rPr>
          <w:rFonts w:ascii="Tahoma" w:hAnsi="Tahoma" w:cs="Tahoma"/>
        </w:rPr>
      </w:pPr>
    </w:p>
    <w:p w14:paraId="057E41C2" w14:textId="77777777" w:rsidR="00A330C5" w:rsidRPr="00A330C5" w:rsidRDefault="00A330C5" w:rsidP="00AB5935">
      <w:pPr>
        <w:keepNext/>
        <w:keepLines/>
        <w:jc w:val="both"/>
        <w:rPr>
          <w:rFonts w:ascii="Tahoma" w:hAnsi="Tahoma" w:cs="Tahoma"/>
        </w:rPr>
      </w:pPr>
      <w:r w:rsidRPr="00A330C5">
        <w:rPr>
          <w:rFonts w:ascii="Tahoma" w:hAnsi="Tahoma" w:cs="Tahoma"/>
        </w:rPr>
        <w:t xml:space="preserve">V primeru neprimernosti blaga lahko kupec odstopi od sklenjenega okvirnega sporazuma in unovči finančno zavarovanje za zavarovanje dobre izvedbe obveznosti iz okvirnega sporazuma, brez kakršnekoli obveznosti do prodajalca. </w:t>
      </w:r>
    </w:p>
    <w:p w14:paraId="57AD6952" w14:textId="77777777" w:rsidR="00A330C5" w:rsidRPr="00A330C5" w:rsidRDefault="00A330C5" w:rsidP="00AB5935">
      <w:pPr>
        <w:keepNext/>
        <w:keepLines/>
        <w:jc w:val="both"/>
        <w:rPr>
          <w:rFonts w:ascii="Tahoma" w:hAnsi="Tahoma" w:cs="Tahoma"/>
        </w:rPr>
      </w:pPr>
    </w:p>
    <w:p w14:paraId="32AE5152" w14:textId="77777777" w:rsidR="00A330C5" w:rsidRPr="00A330C5" w:rsidRDefault="00A330C5" w:rsidP="00AB5935">
      <w:pPr>
        <w:keepNext/>
        <w:keepLines/>
        <w:jc w:val="both"/>
        <w:rPr>
          <w:rFonts w:ascii="Tahoma" w:hAnsi="Tahoma" w:cs="Tahoma"/>
        </w:rPr>
      </w:pPr>
      <w:r w:rsidRPr="00A330C5">
        <w:rPr>
          <w:rFonts w:ascii="Tahoma" w:hAnsi="Tahoma" w:cs="Tahoma"/>
        </w:rPr>
        <w:t>Unovčenje finančnega zavarovanja za zavarovanje dobre izvedbe obveznosti iz okvirnega sporazuma, ne odvezuje prodajalca poravnati kupcu vso škodo, ki bi mu nastala zaradi neizpolnjevanja obveznosti iz tega okvirnega sporazuma.</w:t>
      </w:r>
    </w:p>
    <w:p w14:paraId="1BE9856B" w14:textId="77777777" w:rsidR="00A330C5" w:rsidRDefault="00A330C5" w:rsidP="00AB5935">
      <w:pPr>
        <w:keepNext/>
        <w:keepLines/>
        <w:jc w:val="both"/>
        <w:rPr>
          <w:rFonts w:ascii="Tahoma" w:hAnsi="Tahoma" w:cs="Tahoma"/>
        </w:rPr>
      </w:pPr>
    </w:p>
    <w:p w14:paraId="3E8B1C57" w14:textId="1F1194CE"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GARANCIJSKI ROK IN REKLAMACIJE</w:t>
      </w:r>
    </w:p>
    <w:p w14:paraId="5126A85C" w14:textId="76E6CAFE" w:rsidR="00A330C5" w:rsidRDefault="00A330C5" w:rsidP="00AB5935">
      <w:pPr>
        <w:keepNext/>
        <w:keepLines/>
        <w:jc w:val="both"/>
        <w:rPr>
          <w:rFonts w:ascii="Tahoma" w:hAnsi="Tahoma" w:cs="Tahoma"/>
          <w:b/>
        </w:rPr>
      </w:pPr>
    </w:p>
    <w:p w14:paraId="61B022E6"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F0659C1" w14:textId="7973D81D" w:rsidR="00A330C5" w:rsidRDefault="00A330C5" w:rsidP="00AB5935">
      <w:pPr>
        <w:keepNext/>
        <w:keepLines/>
        <w:jc w:val="both"/>
        <w:rPr>
          <w:rFonts w:ascii="Tahoma" w:hAnsi="Tahoma" w:cs="Tahoma"/>
        </w:rPr>
      </w:pPr>
    </w:p>
    <w:p w14:paraId="2555FD69" w14:textId="77777777" w:rsidR="00A330C5" w:rsidRPr="00A330C5" w:rsidRDefault="00A330C5" w:rsidP="00AB5935">
      <w:pPr>
        <w:keepNext/>
        <w:keepLines/>
        <w:jc w:val="both"/>
        <w:rPr>
          <w:rFonts w:ascii="Tahoma" w:hAnsi="Tahoma" w:cs="Tahoma"/>
        </w:rPr>
      </w:pPr>
      <w:r w:rsidRPr="00A330C5">
        <w:rPr>
          <w:rFonts w:ascii="Tahoma" w:hAnsi="Tahoma" w:cs="Tahoma"/>
        </w:rPr>
        <w:t>Prodajalec se obvezuje za dobavljene nadomestne dele zagotavljati ____ mesečno garancijo</w:t>
      </w:r>
      <w:r w:rsidRPr="00A330C5">
        <w:rPr>
          <w:rFonts w:ascii="Tahoma" w:hAnsi="Tahoma" w:cs="Tahoma"/>
          <w:color w:val="000000"/>
        </w:rPr>
        <w:t>.</w:t>
      </w:r>
    </w:p>
    <w:p w14:paraId="6EE779F6" w14:textId="77777777" w:rsidR="00A330C5" w:rsidRPr="00A330C5" w:rsidRDefault="00A330C5" w:rsidP="00AB5935">
      <w:pPr>
        <w:keepNext/>
        <w:keepLines/>
        <w:jc w:val="both"/>
        <w:rPr>
          <w:rFonts w:ascii="Tahoma" w:hAnsi="Tahoma" w:cs="Tahoma"/>
        </w:rPr>
      </w:pPr>
    </w:p>
    <w:p w14:paraId="413EC3E2" w14:textId="77777777" w:rsidR="00A330C5" w:rsidRPr="00A330C5" w:rsidRDefault="00A330C5" w:rsidP="00AB5935">
      <w:pPr>
        <w:keepNext/>
        <w:keepLines/>
        <w:jc w:val="both"/>
        <w:rPr>
          <w:rFonts w:ascii="Tahoma" w:hAnsi="Tahoma" w:cs="Tahoma"/>
        </w:rPr>
      </w:pPr>
      <w:r w:rsidRPr="00A330C5">
        <w:rPr>
          <w:rFonts w:ascii="Tahoma" w:hAnsi="Tahoma" w:cs="Tahoma"/>
        </w:rPr>
        <w:t>Garancijski rok prične teči z dnem vgradnje posameznega nadomestnega dela na/v vozilo. Račun velja kot garancija.</w:t>
      </w:r>
    </w:p>
    <w:p w14:paraId="6C36D0BC" w14:textId="3532A77A" w:rsidR="00A330C5" w:rsidRDefault="00A330C5" w:rsidP="00AB5935">
      <w:pPr>
        <w:keepNext/>
        <w:keepLines/>
        <w:jc w:val="both"/>
        <w:rPr>
          <w:rFonts w:ascii="Tahoma" w:hAnsi="Tahoma" w:cs="Tahoma"/>
        </w:rPr>
      </w:pPr>
    </w:p>
    <w:p w14:paraId="58B98FDC"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34FBFD2" w14:textId="4A343852" w:rsidR="00A330C5" w:rsidRDefault="00A330C5" w:rsidP="00AB5935">
      <w:pPr>
        <w:keepNext/>
        <w:keepLines/>
        <w:jc w:val="both"/>
        <w:rPr>
          <w:rFonts w:ascii="Tahoma" w:hAnsi="Tahoma" w:cs="Tahoma"/>
        </w:rPr>
      </w:pPr>
    </w:p>
    <w:p w14:paraId="67486AF2" w14:textId="5DA1906F"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Za ugotovljene kakovostne napake in količinske primanjkljaje nadomestnih delov </w:t>
      </w:r>
      <w:r w:rsidR="00423A79">
        <w:rPr>
          <w:rFonts w:ascii="Tahoma" w:hAnsi="Tahoma" w:cs="Tahoma"/>
        </w:rPr>
        <w:t>prodajalec in kupec sestavita</w:t>
      </w:r>
      <w:r w:rsidRPr="00A330C5">
        <w:rPr>
          <w:rFonts w:ascii="Tahoma" w:hAnsi="Tahoma" w:cs="Tahoma"/>
        </w:rPr>
        <w:t xml:space="preserve"> reklamacijski zapisnik, katerega podpišeta </w:t>
      </w:r>
      <w:r w:rsidR="00423A79">
        <w:rPr>
          <w:rFonts w:ascii="Tahoma" w:hAnsi="Tahoma" w:cs="Tahoma"/>
        </w:rPr>
        <w:t>predstavnika prodajalca in kupca</w:t>
      </w:r>
      <w:r w:rsidRPr="00A330C5">
        <w:rPr>
          <w:rFonts w:ascii="Tahoma" w:hAnsi="Tahoma" w:cs="Tahoma"/>
        </w:rPr>
        <w:t>.</w:t>
      </w:r>
    </w:p>
    <w:p w14:paraId="603BA419" w14:textId="77777777" w:rsidR="00A330C5" w:rsidRPr="00A330C5" w:rsidRDefault="00A330C5" w:rsidP="00AB5935">
      <w:pPr>
        <w:keepNext/>
        <w:keepLines/>
        <w:tabs>
          <w:tab w:val="left" w:pos="709"/>
          <w:tab w:val="left" w:pos="1702"/>
        </w:tabs>
        <w:jc w:val="both"/>
        <w:rPr>
          <w:rFonts w:ascii="Tahoma" w:hAnsi="Tahoma" w:cs="Tahoma"/>
        </w:rPr>
      </w:pPr>
    </w:p>
    <w:p w14:paraId="6B133948"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Rok za rešitev reklamacije zaradi količinskih primanjkljajev je največ pet (5) dni od prejema pisnega obvestila o reklamaciji. </w:t>
      </w:r>
    </w:p>
    <w:p w14:paraId="5B897611" w14:textId="77777777" w:rsidR="00A330C5" w:rsidRPr="00A330C5" w:rsidRDefault="00A330C5" w:rsidP="00AB5935">
      <w:pPr>
        <w:keepNext/>
        <w:keepLines/>
        <w:tabs>
          <w:tab w:val="left" w:pos="709"/>
          <w:tab w:val="left" w:pos="1702"/>
        </w:tabs>
        <w:jc w:val="both"/>
        <w:rPr>
          <w:rFonts w:ascii="Tahoma" w:hAnsi="Tahoma" w:cs="Tahoma"/>
        </w:rPr>
      </w:pPr>
    </w:p>
    <w:p w14:paraId="43834E35"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Prodajalec se obvezuje kakovostne napake odpraviti v roku sedmih (7) dni na svoje stroške, potem ko ga kupec obvesti (pisno oz. po telefonu) o nastali napaki oziroma neuporabnosti predmeta naročila. Če prodajalec v roku sedmih (7) dni napake ne odpravi, je dolžan kupcu nadomestiti pokvarjen oziroma neuporaben predmet naročila z novim.</w:t>
      </w:r>
    </w:p>
    <w:p w14:paraId="50618239" w14:textId="77777777" w:rsidR="00A330C5" w:rsidRDefault="00A330C5" w:rsidP="00AB5935">
      <w:pPr>
        <w:keepNext/>
        <w:keepLines/>
        <w:jc w:val="both"/>
        <w:rPr>
          <w:rFonts w:ascii="Tahoma" w:hAnsi="Tahoma" w:cs="Tahoma"/>
        </w:rPr>
      </w:pPr>
    </w:p>
    <w:p w14:paraId="0A0F1A77"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315B30D" w14:textId="078631AE" w:rsidR="00A330C5" w:rsidRDefault="00A330C5" w:rsidP="00AB5935">
      <w:pPr>
        <w:keepNext/>
        <w:keepLines/>
        <w:jc w:val="both"/>
        <w:rPr>
          <w:rFonts w:ascii="Tahoma" w:hAnsi="Tahoma" w:cs="Tahoma"/>
        </w:rPr>
      </w:pPr>
    </w:p>
    <w:p w14:paraId="69237177" w14:textId="3A7416EC" w:rsidR="00A330C5" w:rsidRPr="00A330C5" w:rsidRDefault="00A330C5" w:rsidP="00AB5935">
      <w:pPr>
        <w:keepNext/>
        <w:keepLines/>
        <w:tabs>
          <w:tab w:val="left" w:pos="0"/>
        </w:tabs>
        <w:ind w:right="-2"/>
        <w:jc w:val="both"/>
        <w:rPr>
          <w:rFonts w:ascii="Tahoma" w:hAnsi="Tahoma" w:cs="Tahoma"/>
        </w:rPr>
      </w:pPr>
      <w:r w:rsidRPr="00A330C5">
        <w:rPr>
          <w:rFonts w:ascii="Tahoma" w:hAnsi="Tahoma" w:cs="Tahoma"/>
        </w:rPr>
        <w:t xml:space="preserve">Če prodajalec v dogovorjenem času </w:t>
      </w:r>
      <w:r w:rsidR="00423A79">
        <w:rPr>
          <w:rFonts w:ascii="Tahoma" w:hAnsi="Tahoma" w:cs="Tahoma"/>
        </w:rPr>
        <w:t xml:space="preserve">iz prejšnjega člena </w:t>
      </w:r>
      <w:r w:rsidRPr="00A330C5">
        <w:rPr>
          <w:rFonts w:ascii="Tahoma" w:hAnsi="Tahoma" w:cs="Tahoma"/>
        </w:rPr>
        <w:t>ne odpravi napake oziroma ne reši reklamacije zaradi količinskih primanjkljajev ali se s kupcem ne dogovori za nov rok, lahko kupec unovči finančno zavarovanje</w:t>
      </w:r>
      <w:r w:rsidRPr="00A330C5">
        <w:rPr>
          <w:rFonts w:ascii="Tahoma" w:hAnsi="Tahoma" w:cs="Tahoma"/>
          <w:color w:val="FF0000"/>
        </w:rPr>
        <w:t xml:space="preserve"> </w:t>
      </w:r>
      <w:r w:rsidRPr="00A330C5">
        <w:rPr>
          <w:rFonts w:ascii="Tahoma" w:hAnsi="Tahoma" w:cs="Tahoma"/>
        </w:rPr>
        <w:t>za zavarovanje dobre izvedbe obveznosti iz okvirnega sporazuma ter odstopi od okvirnega sporazuma, brez kakršnekoli obveznosti do prodajalca.</w:t>
      </w:r>
    </w:p>
    <w:p w14:paraId="422C98B5" w14:textId="1D9276FA" w:rsidR="00A330C5" w:rsidRDefault="00A330C5" w:rsidP="00AB5935">
      <w:pPr>
        <w:keepNext/>
        <w:keepLines/>
        <w:jc w:val="both"/>
        <w:rPr>
          <w:rFonts w:ascii="Tahoma" w:hAnsi="Tahoma" w:cs="Tahoma"/>
        </w:rPr>
      </w:pPr>
    </w:p>
    <w:p w14:paraId="5706C21A" w14:textId="45D6021E" w:rsidR="009D1ED9" w:rsidRDefault="009D1ED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VARSTVO OKOLJA IN ODVOZ ODPADKOV</w:t>
      </w:r>
    </w:p>
    <w:p w14:paraId="536D9740" w14:textId="31D12CA1" w:rsidR="009D1ED9" w:rsidRDefault="009D1ED9" w:rsidP="00AB5935">
      <w:pPr>
        <w:keepNext/>
        <w:keepLines/>
        <w:tabs>
          <w:tab w:val="left" w:pos="851"/>
          <w:tab w:val="left" w:pos="1702"/>
        </w:tabs>
        <w:jc w:val="both"/>
        <w:rPr>
          <w:rFonts w:ascii="Tahoma" w:hAnsi="Tahoma" w:cs="Tahoma"/>
          <w:b/>
        </w:rPr>
      </w:pPr>
    </w:p>
    <w:p w14:paraId="46E0413A" w14:textId="77777777" w:rsidR="009D1ED9" w:rsidRDefault="009D1ED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6EB2705" w14:textId="687FA15E" w:rsidR="009D1ED9" w:rsidRDefault="009D1ED9" w:rsidP="00AB5935">
      <w:pPr>
        <w:keepNext/>
        <w:keepLines/>
        <w:jc w:val="both"/>
        <w:rPr>
          <w:rFonts w:ascii="Tahoma" w:hAnsi="Tahoma" w:cs="Tahoma"/>
        </w:rPr>
      </w:pPr>
    </w:p>
    <w:p w14:paraId="7D88F662" w14:textId="40E6AB4D" w:rsidR="009D1ED9" w:rsidRPr="009D1ED9" w:rsidRDefault="009D1ED9" w:rsidP="00AB5935">
      <w:pPr>
        <w:keepNext/>
        <w:keepLines/>
        <w:jc w:val="both"/>
        <w:rPr>
          <w:rFonts w:ascii="Tahoma" w:hAnsi="Tahoma" w:cs="Tahoma"/>
        </w:rPr>
      </w:pPr>
      <w:r w:rsidRPr="009D1ED9">
        <w:rPr>
          <w:rFonts w:ascii="Tahoma" w:hAnsi="Tahoma" w:cs="Tahoma"/>
        </w:rPr>
        <w:t xml:space="preserve">Prodajalec zagotavlja, da bo pri izvedbi predmeta tega okvirnega sporazuma upošteval vsa določila Uredbe o odpadkih (Uradni list RS, št. 37/15 s spremembami; v nadaljevanju: Uredba o odpadkih) oziroma vsakokrat veljavno zakonodajo s tega področja ter vso ostalo relevantno zakonodajo, ki se </w:t>
      </w:r>
      <w:r w:rsidR="00DF228A" w:rsidRPr="009D1ED9">
        <w:rPr>
          <w:rFonts w:ascii="Tahoma" w:hAnsi="Tahoma" w:cs="Tahoma"/>
        </w:rPr>
        <w:t xml:space="preserve">nanaša </w:t>
      </w:r>
      <w:r w:rsidRPr="009D1ED9">
        <w:rPr>
          <w:rFonts w:ascii="Tahoma" w:hAnsi="Tahoma" w:cs="Tahoma"/>
        </w:rPr>
        <w:t>na predmet javnega naročila in na varstvo okolja in jo je prodajalec pri izvedbi predmeta tega okvirnega sporazuma dolžan upoštevati.</w:t>
      </w:r>
    </w:p>
    <w:p w14:paraId="0A60F5FB" w14:textId="77777777" w:rsidR="009D1ED9" w:rsidRPr="009D1ED9" w:rsidRDefault="009D1ED9" w:rsidP="00AB5935">
      <w:pPr>
        <w:keepNext/>
        <w:keepLines/>
        <w:jc w:val="both"/>
        <w:rPr>
          <w:rFonts w:ascii="Tahoma" w:hAnsi="Tahoma" w:cs="Tahoma"/>
        </w:rPr>
      </w:pPr>
    </w:p>
    <w:p w14:paraId="44C952B5" w14:textId="68897AFA" w:rsidR="009D1ED9" w:rsidRPr="009D1ED9" w:rsidRDefault="009D1ED9" w:rsidP="00AB5935">
      <w:pPr>
        <w:keepNext/>
        <w:keepLines/>
        <w:jc w:val="both"/>
        <w:rPr>
          <w:rFonts w:ascii="Tahoma" w:hAnsi="Tahoma" w:cs="Tahoma"/>
        </w:rPr>
      </w:pPr>
      <w:r w:rsidRPr="009D1ED9">
        <w:rPr>
          <w:rFonts w:ascii="Tahoma" w:hAnsi="Tahoma" w:cs="Tahoma"/>
        </w:rPr>
        <w:t>Kupec bo sam poskrbel za oddajo in prevoz odpadkov</w:t>
      </w:r>
      <w:r w:rsidR="00DF228A">
        <w:rPr>
          <w:rFonts w:ascii="Tahoma" w:hAnsi="Tahoma" w:cs="Tahoma"/>
        </w:rPr>
        <w:t>,</w:t>
      </w:r>
      <w:r w:rsidRPr="009D1ED9">
        <w:rPr>
          <w:rFonts w:ascii="Tahoma" w:hAnsi="Tahoma" w:cs="Tahoma"/>
        </w:rPr>
        <w:t xml:space="preserve"> </w:t>
      </w:r>
      <w:r w:rsidR="00DF228A" w:rsidRPr="00DF228A">
        <w:rPr>
          <w:rFonts w:ascii="Tahoma" w:hAnsi="Tahoma" w:cs="Tahoma"/>
        </w:rPr>
        <w:t>ki bodo nastali pri izvedbi predmeta tega okvirnega sporazuma</w:t>
      </w:r>
      <w:r w:rsidR="00DF228A">
        <w:rPr>
          <w:rFonts w:ascii="Tahoma" w:hAnsi="Tahoma" w:cs="Tahoma"/>
        </w:rPr>
        <w:t>,</w:t>
      </w:r>
      <w:r w:rsidR="00DF228A" w:rsidRPr="00DF228A">
        <w:rPr>
          <w:rFonts w:ascii="Tahoma" w:hAnsi="Tahoma" w:cs="Tahoma"/>
        </w:rPr>
        <w:t xml:space="preserve"> </w:t>
      </w:r>
      <w:r w:rsidRPr="009D1ED9">
        <w:rPr>
          <w:rFonts w:ascii="Tahoma" w:hAnsi="Tahoma" w:cs="Tahoma"/>
        </w:rPr>
        <w:t xml:space="preserve">pooblaščenemu izvajalcu obdelave odpadkov, , v skladu z določili Uredbe o odpadkih.  </w:t>
      </w:r>
    </w:p>
    <w:p w14:paraId="7A76D041" w14:textId="77777777" w:rsidR="009D1ED9" w:rsidRPr="009D1ED9" w:rsidRDefault="009D1ED9" w:rsidP="00AB5935">
      <w:pPr>
        <w:keepNext/>
        <w:keepLines/>
        <w:jc w:val="both"/>
        <w:rPr>
          <w:rFonts w:ascii="Tahoma" w:hAnsi="Tahoma" w:cs="Tahoma"/>
        </w:rPr>
      </w:pPr>
    </w:p>
    <w:p w14:paraId="3B203A09" w14:textId="2CDED790" w:rsidR="009D1ED9" w:rsidRPr="009D1ED9" w:rsidRDefault="009D1ED9" w:rsidP="00AB5935">
      <w:pPr>
        <w:keepNext/>
        <w:keepLines/>
        <w:jc w:val="both"/>
        <w:rPr>
          <w:rFonts w:ascii="Tahoma" w:hAnsi="Tahoma" w:cs="Tahoma"/>
        </w:rPr>
      </w:pPr>
      <w:r w:rsidRPr="009D1ED9">
        <w:rPr>
          <w:rFonts w:ascii="Tahoma" w:hAnsi="Tahoma" w:cs="Tahoma"/>
        </w:rPr>
        <w:lastRenderedPageBreak/>
        <w:t xml:space="preserve">Prodajalec se obvezuje, da bo kupcu povrnil morebitne nastale stroške oddaje in prevoza odpadkov, katerih odvoz </w:t>
      </w:r>
      <w:r w:rsidR="00DF228A">
        <w:rPr>
          <w:rFonts w:ascii="Tahoma" w:hAnsi="Tahoma" w:cs="Tahoma"/>
        </w:rPr>
        <w:t xml:space="preserve">in oddaja </w:t>
      </w:r>
      <w:r w:rsidRPr="009D1ED9">
        <w:rPr>
          <w:rFonts w:ascii="Tahoma" w:hAnsi="Tahoma" w:cs="Tahoma"/>
        </w:rPr>
        <w:t xml:space="preserve">je v skladu z vso relevantno zakonodajo obveznost prodajalca in bodo ti odpadki nastali pri  izvedbi predmeta tega okvirnega sporazuma. Kupec bo v tem primeru, za vsakokratni prevoz takih odpadkov pooblaščenemu izvajalcu obdelave odpadkov, </w:t>
      </w:r>
      <w:r w:rsidRPr="009D1ED9">
        <w:rPr>
          <w:rFonts w:ascii="Tahoma" w:hAnsi="Tahoma" w:cs="Tahoma"/>
          <w:lang w:eastAsia="en-US"/>
        </w:rPr>
        <w:t> prodajalcu izstavil račun</w:t>
      </w:r>
      <w:r w:rsidRPr="009D1ED9">
        <w:rPr>
          <w:rFonts w:ascii="Tahoma" w:hAnsi="Tahoma" w:cs="Tahoma"/>
          <w:lang w:eastAsia="ar-SA"/>
        </w:rPr>
        <w:t>, z zapadlostjo osem (8) koledarskih dni po izstavitvi računa.</w:t>
      </w:r>
      <w:r w:rsidRPr="009D1ED9">
        <w:rPr>
          <w:rFonts w:ascii="Tahoma" w:hAnsi="Tahoma" w:cs="Tahoma"/>
        </w:rPr>
        <w:t xml:space="preserve"> Kupec in prodajalec sta sporazumna, da se plačilo takega računa obračunava kot kompenzacija medsebojnih terjatev – plačil med kupcem in prodajalcem.</w:t>
      </w:r>
    </w:p>
    <w:p w14:paraId="5E5F3ED0" w14:textId="77777777" w:rsidR="009D1ED9" w:rsidRPr="009D1ED9" w:rsidRDefault="009D1ED9" w:rsidP="00AB5935">
      <w:pPr>
        <w:keepNext/>
        <w:keepLines/>
        <w:jc w:val="both"/>
        <w:rPr>
          <w:rFonts w:ascii="Tahoma" w:hAnsi="Tahoma" w:cs="Tahoma"/>
        </w:rPr>
      </w:pPr>
    </w:p>
    <w:p w14:paraId="06F99FB6" w14:textId="77777777" w:rsidR="009D1ED9" w:rsidRPr="009D1ED9" w:rsidRDefault="009D1ED9" w:rsidP="00AB5935">
      <w:pPr>
        <w:keepNext/>
        <w:keepLines/>
        <w:jc w:val="both"/>
        <w:rPr>
          <w:rFonts w:ascii="Tahoma" w:hAnsi="Tahoma" w:cs="Tahoma"/>
        </w:rPr>
      </w:pPr>
      <w:r w:rsidRPr="009D1ED9">
        <w:rPr>
          <w:rFonts w:ascii="Tahoma" w:hAnsi="Tahoma" w:cs="Tahoma"/>
        </w:rPr>
        <w:t>Kupec in prodajalec se lahko dogovorita, da bo kupec odpadke, ki bodo nastali pri izvedbi predmeta tega okvirnega sporazuma, predal prodajalcu, ki bo sam poskrbel za prevoz in oddajo odpadkov pooblaščenemu izvajalcu obdelave odpadkov, na način in v skladu z določili Uredbe o odpadkih in ostale relevantne zakonodaje, na katero se varstvo okolja nanaša.</w:t>
      </w:r>
    </w:p>
    <w:p w14:paraId="035E70E3" w14:textId="77777777" w:rsidR="009D1ED9" w:rsidRDefault="009D1ED9" w:rsidP="00AB5935">
      <w:pPr>
        <w:keepNext/>
        <w:keepLines/>
        <w:jc w:val="both"/>
        <w:rPr>
          <w:rFonts w:ascii="Tahoma" w:hAnsi="Tahoma" w:cs="Tahoma"/>
        </w:rPr>
      </w:pPr>
    </w:p>
    <w:p w14:paraId="138EDDA0" w14:textId="5126134C" w:rsidR="009D1ED9" w:rsidRDefault="009D1ED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FINANČN</w:t>
      </w:r>
      <w:r w:rsidR="00DF228A">
        <w:rPr>
          <w:rFonts w:ascii="Tahoma" w:hAnsi="Tahoma" w:cs="Tahoma"/>
          <w:b/>
        </w:rPr>
        <w:t>O</w:t>
      </w:r>
      <w:r>
        <w:rPr>
          <w:rFonts w:ascii="Tahoma" w:hAnsi="Tahoma" w:cs="Tahoma"/>
          <w:b/>
        </w:rPr>
        <w:t xml:space="preserve"> ZAVAROVANJ</w:t>
      </w:r>
      <w:r w:rsidR="00DF228A">
        <w:rPr>
          <w:rFonts w:ascii="Tahoma" w:hAnsi="Tahoma" w:cs="Tahoma"/>
          <w:b/>
        </w:rPr>
        <w:t>E</w:t>
      </w:r>
    </w:p>
    <w:p w14:paraId="7C768AF1" w14:textId="3D7D93A4" w:rsidR="00A330C5" w:rsidRDefault="00A330C5" w:rsidP="00AB5935">
      <w:pPr>
        <w:keepNext/>
        <w:keepLines/>
        <w:tabs>
          <w:tab w:val="left" w:pos="851"/>
          <w:tab w:val="left" w:pos="1702"/>
        </w:tabs>
        <w:jc w:val="both"/>
        <w:rPr>
          <w:rFonts w:ascii="Tahoma" w:hAnsi="Tahoma" w:cs="Tahoma"/>
          <w:b/>
        </w:rPr>
      </w:pPr>
    </w:p>
    <w:p w14:paraId="29C7FAEE" w14:textId="77777777" w:rsidR="009D1ED9" w:rsidRDefault="009D1ED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595E2BB" w14:textId="17D632EB" w:rsidR="009D1ED9" w:rsidRDefault="009D1ED9" w:rsidP="00AB5935">
      <w:pPr>
        <w:keepNext/>
        <w:keepLines/>
        <w:tabs>
          <w:tab w:val="left" w:pos="851"/>
          <w:tab w:val="left" w:pos="1702"/>
        </w:tabs>
        <w:jc w:val="both"/>
        <w:rPr>
          <w:rFonts w:ascii="Tahoma" w:hAnsi="Tahoma" w:cs="Tahoma"/>
          <w:b/>
        </w:rPr>
      </w:pPr>
    </w:p>
    <w:p w14:paraId="61CAB298" w14:textId="5A198E52" w:rsidR="009D1ED9" w:rsidRPr="00C8579C" w:rsidRDefault="009D1ED9" w:rsidP="00AB5935">
      <w:pPr>
        <w:keepNext/>
        <w:keepLines/>
        <w:jc w:val="both"/>
        <w:rPr>
          <w:rFonts w:ascii="Tahoma" w:hAnsi="Tahoma" w:cs="Tahoma"/>
          <w:i/>
          <w:strike/>
        </w:rPr>
      </w:pPr>
      <w:r>
        <w:rPr>
          <w:rFonts w:ascii="Tahoma" w:hAnsi="Tahoma" w:cs="Tahoma"/>
        </w:rPr>
        <w:t>Prodajalec</w:t>
      </w:r>
      <w:r w:rsidRPr="00C8579C">
        <w:rPr>
          <w:rFonts w:ascii="Tahoma" w:hAnsi="Tahoma" w:cs="Tahoma"/>
        </w:rPr>
        <w:t xml:space="preserve"> se obvezuje, da </w:t>
      </w:r>
      <w:r>
        <w:rPr>
          <w:rFonts w:ascii="Tahoma" w:hAnsi="Tahoma" w:cs="Tahoma"/>
        </w:rPr>
        <w:t>bo ob sklenitvi okvirnega sporazuma oziroma najkasneje v roku petnajstih</w:t>
      </w:r>
      <w:r w:rsidRPr="00C8579C">
        <w:rPr>
          <w:rFonts w:ascii="Tahoma" w:hAnsi="Tahoma" w:cs="Tahoma"/>
        </w:rPr>
        <w:t xml:space="preserve"> (</w:t>
      </w:r>
      <w:r>
        <w:rPr>
          <w:rFonts w:ascii="Tahoma" w:hAnsi="Tahoma" w:cs="Tahoma"/>
        </w:rPr>
        <w:t>15</w:t>
      </w:r>
      <w:r w:rsidRPr="00C8579C">
        <w:rPr>
          <w:rFonts w:ascii="Tahoma" w:hAnsi="Tahoma" w:cs="Tahoma"/>
        </w:rPr>
        <w:t>) dni od sklenitve okvirnega sporazuma, predloži</w:t>
      </w:r>
      <w:r>
        <w:rPr>
          <w:rFonts w:ascii="Tahoma" w:hAnsi="Tahoma" w:cs="Tahoma"/>
        </w:rPr>
        <w:t>l</w:t>
      </w:r>
      <w:r w:rsidRPr="00C8579C">
        <w:rPr>
          <w:rFonts w:ascii="Tahoma" w:hAnsi="Tahoma" w:cs="Tahoma"/>
        </w:rPr>
        <w:t xml:space="preserve"> </w:t>
      </w:r>
      <w:r>
        <w:rPr>
          <w:rFonts w:ascii="Tahoma" w:hAnsi="Tahoma" w:cs="Tahoma"/>
        </w:rPr>
        <w:t>kupcu</w:t>
      </w:r>
      <w:r w:rsidRPr="00C8579C">
        <w:rPr>
          <w:rFonts w:ascii="Tahoma" w:hAnsi="Tahoma" w:cs="Tahoma"/>
        </w:rPr>
        <w:t xml:space="preserve">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iz okvirnega sporazuma</w:t>
      </w:r>
      <w:r w:rsidR="00DF228A">
        <w:rPr>
          <w:rFonts w:ascii="Tahoma" w:hAnsi="Tahoma" w:cs="Tahoma"/>
        </w:rPr>
        <w:t>,</w:t>
      </w:r>
      <w:r>
        <w:rPr>
          <w:rFonts w:ascii="Tahoma" w:hAnsi="Tahoma" w:cs="Tahoma"/>
        </w:rPr>
        <w:t xml:space="preserve"> </w:t>
      </w:r>
      <w:r w:rsidRPr="00C8579C">
        <w:rPr>
          <w:rFonts w:ascii="Tahoma" w:hAnsi="Tahoma" w:cs="Tahoma"/>
        </w:rPr>
        <w:t xml:space="preserve">v obliki </w:t>
      </w:r>
      <w:r>
        <w:rPr>
          <w:rFonts w:ascii="Tahoma" w:hAnsi="Tahoma" w:cs="Tahoma"/>
        </w:rPr>
        <w:t>podpisane in žigosane bianko menico z izpolnjeno, podpisano in žigosano menično izjavo</w:t>
      </w:r>
      <w:r w:rsidR="00D6045C">
        <w:rPr>
          <w:rFonts w:ascii="Tahoma" w:hAnsi="Tahoma" w:cs="Tahoma"/>
        </w:rPr>
        <w:t xml:space="preserve"> (lahko tudi bančno garancijo ali kavcijsko zavarovanje)</w:t>
      </w:r>
      <w:r w:rsidRPr="00C8579C">
        <w:rPr>
          <w:rFonts w:ascii="Tahoma" w:hAnsi="Tahoma" w:cs="Tahoma"/>
        </w:rPr>
        <w:t xml:space="preserve"> v </w:t>
      </w:r>
      <w:r w:rsidRPr="005D482B">
        <w:rPr>
          <w:rFonts w:ascii="Tahoma" w:hAnsi="Tahoma" w:cs="Tahoma"/>
        </w:rPr>
        <w:t xml:space="preserve">višini </w:t>
      </w:r>
      <w:r>
        <w:rPr>
          <w:rFonts w:ascii="Tahoma" w:hAnsi="Tahoma" w:cs="Tahoma"/>
        </w:rPr>
        <w:t>deset odstotkov (10 %) skupne ponudbene vrednosti v EUR brez DDV</w:t>
      </w:r>
      <w:r w:rsidRPr="005D482B">
        <w:rPr>
          <w:rFonts w:ascii="Tahoma" w:hAnsi="Tahoma" w:cs="Tahoma"/>
        </w:rPr>
        <w:t xml:space="preserve"> </w:t>
      </w:r>
      <w:r w:rsidRPr="00C8579C">
        <w:rPr>
          <w:rFonts w:ascii="Tahoma" w:hAnsi="Tahoma" w:cs="Tahoma"/>
        </w:rPr>
        <w:t xml:space="preserve">in </w:t>
      </w:r>
      <w:r>
        <w:rPr>
          <w:rFonts w:ascii="Tahoma" w:hAnsi="Tahoma" w:cs="Tahoma"/>
        </w:rPr>
        <w:t>z dobo veljavnosti še najmanj trideset (30)</w:t>
      </w:r>
      <w:r w:rsidRPr="00C8579C">
        <w:rPr>
          <w:rFonts w:ascii="Tahoma" w:hAnsi="Tahoma" w:cs="Tahoma"/>
        </w:rPr>
        <w:t xml:space="preserve"> dni po preteku veljavnosti okvirnega sporazuma.</w:t>
      </w:r>
    </w:p>
    <w:p w14:paraId="38326090" w14:textId="77777777" w:rsidR="009D1ED9" w:rsidRPr="000053FB" w:rsidRDefault="009D1ED9" w:rsidP="00AB5935">
      <w:pPr>
        <w:keepNext/>
        <w:keepLines/>
        <w:jc w:val="both"/>
        <w:rPr>
          <w:rFonts w:ascii="Tahoma" w:hAnsi="Tahoma" w:cs="Tahoma"/>
        </w:rPr>
      </w:pPr>
    </w:p>
    <w:p w14:paraId="7FAF4B00" w14:textId="77777777" w:rsidR="009D1ED9" w:rsidRPr="00C8579C" w:rsidRDefault="009D1ED9" w:rsidP="00AB5935">
      <w:pPr>
        <w:keepNext/>
        <w:keepLines/>
        <w:jc w:val="both"/>
        <w:rPr>
          <w:rFonts w:ascii="Tahoma" w:hAnsi="Tahoma" w:cs="Tahoma"/>
        </w:rPr>
      </w:pPr>
      <w:r w:rsidRPr="00C8579C">
        <w:rPr>
          <w:rFonts w:ascii="Tahoma" w:hAnsi="Tahoma" w:cs="Tahoma"/>
        </w:rPr>
        <w:t xml:space="preserve">V kolikor </w:t>
      </w:r>
      <w:r>
        <w:rPr>
          <w:rFonts w:ascii="Tahoma" w:hAnsi="Tahoma" w:cs="Tahoma"/>
        </w:rPr>
        <w:t>prodajalec</w:t>
      </w:r>
      <w:r w:rsidRPr="00C8579C">
        <w:rPr>
          <w:rFonts w:ascii="Tahoma" w:hAnsi="Tahoma" w:cs="Tahoma"/>
        </w:rPr>
        <w:t xml:space="preserve"> ne bo izpolnjeval svojih obveznosti po okvirnem sporazumu, lahko </w:t>
      </w:r>
      <w:r>
        <w:rPr>
          <w:rFonts w:ascii="Tahoma" w:hAnsi="Tahoma" w:cs="Tahoma"/>
        </w:rPr>
        <w:t>kupec</w:t>
      </w:r>
      <w:r w:rsidRPr="00C8579C">
        <w:rPr>
          <w:rFonts w:ascii="Tahoma" w:hAnsi="Tahoma" w:cs="Tahoma"/>
        </w:rPr>
        <w:t xml:space="preserve"> unovči finančno zavarovanje</w:t>
      </w:r>
      <w:r w:rsidRPr="00E60B66">
        <w:rPr>
          <w:rFonts w:ascii="Tahoma" w:hAnsi="Tahoma" w:cs="Tahoma"/>
        </w:rPr>
        <w:t xml:space="preserve"> </w:t>
      </w:r>
      <w:r w:rsidRPr="00C8579C">
        <w:rPr>
          <w:rFonts w:ascii="Tahoma" w:hAnsi="Tahoma" w:cs="Tahoma"/>
        </w:rPr>
        <w:t xml:space="preserve">dobre izvedbe obveznosti </w:t>
      </w:r>
      <w:r>
        <w:rPr>
          <w:rFonts w:ascii="Tahoma" w:hAnsi="Tahoma" w:cs="Tahoma"/>
        </w:rPr>
        <w:t>iz okvirnega sporazuma</w:t>
      </w:r>
      <w:r w:rsidRPr="00C8579C">
        <w:rPr>
          <w:rFonts w:ascii="Tahoma" w:hAnsi="Tahoma" w:cs="Tahoma"/>
        </w:rPr>
        <w:t xml:space="preserve"> in odstopi od okvirnega sporazuma, brez kakršnekoli obveznosti do </w:t>
      </w:r>
      <w:r>
        <w:rPr>
          <w:rFonts w:ascii="Tahoma" w:hAnsi="Tahoma" w:cs="Tahoma"/>
        </w:rPr>
        <w:t>prodajalca</w:t>
      </w:r>
      <w:r w:rsidRPr="00C8579C">
        <w:rPr>
          <w:rFonts w:ascii="Tahoma" w:hAnsi="Tahoma" w:cs="Tahoma"/>
        </w:rPr>
        <w:t xml:space="preserve">. </w:t>
      </w:r>
      <w:r>
        <w:rPr>
          <w:rFonts w:ascii="Tahoma" w:hAnsi="Tahoma" w:cs="Tahoma"/>
        </w:rPr>
        <w:t>Kupec</w:t>
      </w:r>
      <w:r w:rsidRPr="00C8579C">
        <w:rPr>
          <w:rFonts w:ascii="Tahoma" w:hAnsi="Tahoma" w:cs="Tahoma"/>
        </w:rPr>
        <w:t xml:space="preserve"> bo pred unovčenjem finančnega zavarovanja dobre izvedbe obveznosti </w:t>
      </w:r>
      <w:r>
        <w:rPr>
          <w:rFonts w:ascii="Tahoma" w:hAnsi="Tahoma" w:cs="Tahoma"/>
        </w:rPr>
        <w:t>iz okvirnega sporazuma prodajalca</w:t>
      </w:r>
      <w:r w:rsidRPr="00C8579C">
        <w:rPr>
          <w:rFonts w:ascii="Tahoma" w:hAnsi="Tahoma" w:cs="Tahoma"/>
        </w:rPr>
        <w:t xml:space="preserve"> pisno pozval k izpolnjevanju obveznosti po okvirnem sporazumu in mu določil rok za izpolnitev. </w:t>
      </w:r>
    </w:p>
    <w:p w14:paraId="02DD4547" w14:textId="77777777" w:rsidR="009D1ED9" w:rsidRDefault="009D1ED9" w:rsidP="00AB5935">
      <w:pPr>
        <w:keepNext/>
        <w:keepLines/>
        <w:jc w:val="both"/>
        <w:rPr>
          <w:rFonts w:ascii="Tahoma" w:hAnsi="Tahoma" w:cs="Tahoma"/>
        </w:rPr>
      </w:pPr>
    </w:p>
    <w:p w14:paraId="29CC7ADC" w14:textId="140BE04D" w:rsidR="00D6045C" w:rsidRDefault="009D1ED9" w:rsidP="00AB5935">
      <w:pPr>
        <w:keepNext/>
        <w:keepLines/>
        <w:jc w:val="both"/>
        <w:rPr>
          <w:rFonts w:ascii="Tahoma" w:hAnsi="Tahoma" w:cs="Tahoma"/>
        </w:rPr>
      </w:pPr>
      <w:r w:rsidRPr="00C8579C">
        <w:rPr>
          <w:rFonts w:ascii="Tahoma" w:hAnsi="Tahoma" w:cs="Tahoma"/>
        </w:rPr>
        <w:t xml:space="preserve">V kolikor </w:t>
      </w:r>
      <w:r>
        <w:rPr>
          <w:rFonts w:ascii="Tahoma" w:hAnsi="Tahoma" w:cs="Tahoma"/>
        </w:rPr>
        <w:t>prodajalec</w:t>
      </w:r>
      <w:r w:rsidRPr="00C8579C">
        <w:rPr>
          <w:rFonts w:ascii="Tahoma" w:hAnsi="Tahoma" w:cs="Tahoma"/>
        </w:rPr>
        <w:t xml:space="preserve"> </w:t>
      </w:r>
      <w:r>
        <w:rPr>
          <w:rFonts w:ascii="Tahoma" w:hAnsi="Tahoma" w:cs="Tahoma"/>
        </w:rPr>
        <w:t xml:space="preserve">ob sklenitvi okvirnega sporazuma oziroma </w:t>
      </w:r>
      <w:r w:rsidRPr="00C8579C">
        <w:rPr>
          <w:rFonts w:ascii="Tahoma" w:hAnsi="Tahoma" w:cs="Tahoma"/>
        </w:rPr>
        <w:t>v roku pet</w:t>
      </w:r>
      <w:r w:rsidR="002B795C">
        <w:rPr>
          <w:rFonts w:ascii="Tahoma" w:hAnsi="Tahoma" w:cs="Tahoma"/>
        </w:rPr>
        <w:t>najstih</w:t>
      </w:r>
      <w:r w:rsidRPr="00C8579C">
        <w:rPr>
          <w:rFonts w:ascii="Tahoma" w:hAnsi="Tahoma" w:cs="Tahoma"/>
        </w:rPr>
        <w:t xml:space="preserve"> (</w:t>
      </w:r>
      <w:r w:rsidR="002B795C">
        <w:rPr>
          <w:rFonts w:ascii="Tahoma" w:hAnsi="Tahoma" w:cs="Tahoma"/>
        </w:rPr>
        <w:t>15) dneh</w:t>
      </w:r>
      <w:r w:rsidRPr="00C8579C">
        <w:rPr>
          <w:rFonts w:ascii="Tahoma" w:hAnsi="Tahoma" w:cs="Tahoma"/>
        </w:rPr>
        <w:t xml:space="preserve"> od sklenitve okvirnega sporazuma</w:t>
      </w:r>
      <w:r>
        <w:rPr>
          <w:rFonts w:ascii="Tahoma" w:hAnsi="Tahoma" w:cs="Tahoma"/>
        </w:rPr>
        <w:t xml:space="preserve"> kupcu </w:t>
      </w:r>
      <w:r w:rsidRPr="00C8579C">
        <w:rPr>
          <w:rFonts w:ascii="Tahoma" w:hAnsi="Tahoma" w:cs="Tahoma"/>
        </w:rPr>
        <w:t xml:space="preserve">ne bo predložil finančnega zavarovanja </w:t>
      </w:r>
      <w:r w:rsidR="00DF228A" w:rsidRPr="00DF228A">
        <w:rPr>
          <w:rFonts w:ascii="Tahoma" w:hAnsi="Tahoma" w:cs="Tahoma"/>
        </w:rPr>
        <w:t xml:space="preserve">dobre izvedbe obveznosti iz okvirnega sporazuma </w:t>
      </w:r>
      <w:r w:rsidRPr="00C8579C">
        <w:rPr>
          <w:rFonts w:ascii="Tahoma" w:hAnsi="Tahoma" w:cs="Tahoma"/>
        </w:rPr>
        <w:t xml:space="preserve">v višini </w:t>
      </w:r>
      <w:r w:rsidRPr="00C8579C">
        <w:rPr>
          <w:rFonts w:ascii="Tahoma" w:hAnsi="Tahoma" w:cs="Tahoma"/>
          <w:color w:val="000000"/>
        </w:rPr>
        <w:t xml:space="preserve">in z veljavnostjo </w:t>
      </w:r>
      <w:r w:rsidRPr="00C8579C">
        <w:rPr>
          <w:rFonts w:ascii="Tahoma" w:hAnsi="Tahoma" w:cs="Tahoma"/>
        </w:rPr>
        <w:t>iz prvega odstavka tega člena, se šteje, da odstopa od sklenitve okvirnega sporazuma in velja, da okvirni s</w:t>
      </w:r>
      <w:r>
        <w:rPr>
          <w:rFonts w:ascii="Tahoma" w:hAnsi="Tahoma" w:cs="Tahoma"/>
        </w:rPr>
        <w:t>porazum ni bil nikoli sklenjen.</w:t>
      </w:r>
    </w:p>
    <w:p w14:paraId="7D4811D8" w14:textId="703ED932" w:rsidR="009D1ED9" w:rsidRDefault="009D1ED9" w:rsidP="00AB5935">
      <w:pPr>
        <w:keepNext/>
        <w:keepLines/>
        <w:jc w:val="both"/>
        <w:rPr>
          <w:rFonts w:ascii="Tahoma" w:hAnsi="Tahoma" w:cs="Tahoma"/>
        </w:rPr>
      </w:pPr>
    </w:p>
    <w:p w14:paraId="361F5624" w14:textId="6C0E3ECB" w:rsidR="00417707" w:rsidRP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B1DEEF0" w14:textId="77777777" w:rsidR="00417707" w:rsidRDefault="00417707" w:rsidP="00AB5935">
      <w:pPr>
        <w:keepNext/>
        <w:keepLines/>
        <w:jc w:val="both"/>
        <w:rPr>
          <w:rFonts w:ascii="Tahoma" w:hAnsi="Tahoma" w:cs="Tahoma"/>
        </w:rPr>
      </w:pPr>
    </w:p>
    <w:p w14:paraId="50E18F1E" w14:textId="2B5CBEE0" w:rsidR="009D1ED9" w:rsidRDefault="009D1ED9" w:rsidP="00AB5935">
      <w:pPr>
        <w:keepNext/>
        <w:keepLines/>
        <w:jc w:val="both"/>
        <w:rPr>
          <w:rFonts w:ascii="Tahoma" w:hAnsi="Tahoma" w:cs="Tahoma"/>
        </w:rPr>
      </w:pPr>
      <w:r w:rsidRPr="00A62419">
        <w:rPr>
          <w:rFonts w:ascii="Tahoma" w:hAnsi="Tahoma" w:cs="Tahoma"/>
        </w:rPr>
        <w:t xml:space="preserve">Unovčitev finančnega zavarovanja ne odvezuje </w:t>
      </w:r>
      <w:r>
        <w:rPr>
          <w:rFonts w:ascii="Tahoma" w:hAnsi="Tahoma" w:cs="Tahoma"/>
        </w:rPr>
        <w:t>prodajalca</w:t>
      </w:r>
      <w:r w:rsidRPr="00A62419">
        <w:rPr>
          <w:rFonts w:ascii="Tahoma" w:hAnsi="Tahoma" w:cs="Tahoma"/>
        </w:rPr>
        <w:t xml:space="preserve"> od njegove obveznosti, povrniti </w:t>
      </w:r>
      <w:r>
        <w:rPr>
          <w:rFonts w:ascii="Tahoma" w:hAnsi="Tahoma" w:cs="Tahoma"/>
        </w:rPr>
        <w:t>kupcu</w:t>
      </w:r>
      <w:r w:rsidRPr="00A62419">
        <w:rPr>
          <w:rFonts w:ascii="Tahoma" w:hAnsi="Tahoma" w:cs="Tahoma"/>
        </w:rPr>
        <w:t xml:space="preserve"> škodo v višini zneska razlike med višino dejanske škode, ki jo je </w:t>
      </w:r>
      <w:r>
        <w:rPr>
          <w:rFonts w:ascii="Tahoma" w:hAnsi="Tahoma" w:cs="Tahoma"/>
        </w:rPr>
        <w:t>kupec</w:t>
      </w:r>
      <w:r w:rsidRPr="00A62419">
        <w:rPr>
          <w:rFonts w:ascii="Tahoma" w:hAnsi="Tahoma" w:cs="Tahoma"/>
        </w:rPr>
        <w:t xml:space="preserve"> zaradi neizpolnjevanja obveznosti iz okvirnega sporazuma </w:t>
      </w:r>
      <w:r>
        <w:rPr>
          <w:rFonts w:ascii="Tahoma" w:hAnsi="Tahoma" w:cs="Tahoma"/>
        </w:rPr>
        <w:t>prodajalca</w:t>
      </w:r>
      <w:r w:rsidRPr="00A62419">
        <w:rPr>
          <w:rFonts w:ascii="Tahoma" w:hAnsi="Tahoma" w:cs="Tahoma"/>
        </w:rPr>
        <w:t xml:space="preserve"> utrpel in zneskom iz unovčenega finančnega zavarovanja.</w:t>
      </w:r>
    </w:p>
    <w:p w14:paraId="0F6C2F86" w14:textId="201A94F8" w:rsidR="009D1ED9" w:rsidRDefault="009D1ED9" w:rsidP="00AB5935">
      <w:pPr>
        <w:keepNext/>
        <w:keepLines/>
        <w:tabs>
          <w:tab w:val="left" w:pos="851"/>
          <w:tab w:val="left" w:pos="1702"/>
        </w:tabs>
        <w:jc w:val="both"/>
        <w:rPr>
          <w:rFonts w:ascii="Tahoma" w:hAnsi="Tahoma" w:cs="Tahoma"/>
          <w:b/>
        </w:rPr>
      </w:pPr>
    </w:p>
    <w:p w14:paraId="73A2DEB7" w14:textId="0E3312FA" w:rsidR="00417707" w:rsidRDefault="00417707"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KAZEN PO OKVIRNEM SPORAZUMU</w:t>
      </w:r>
    </w:p>
    <w:p w14:paraId="549E4BBD" w14:textId="77777777" w:rsidR="009D1ED9" w:rsidRDefault="009D1ED9" w:rsidP="00AB5935">
      <w:pPr>
        <w:keepNext/>
        <w:keepLines/>
        <w:tabs>
          <w:tab w:val="left" w:pos="851"/>
          <w:tab w:val="left" w:pos="1702"/>
        </w:tabs>
        <w:jc w:val="both"/>
        <w:rPr>
          <w:rFonts w:ascii="Tahoma" w:hAnsi="Tahoma" w:cs="Tahoma"/>
          <w:b/>
        </w:rPr>
      </w:pPr>
    </w:p>
    <w:p w14:paraId="1C173036" w14:textId="77777777" w:rsid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A58E26D" w14:textId="77777777" w:rsidR="003541E8" w:rsidRDefault="003541E8" w:rsidP="00AB5935">
      <w:pPr>
        <w:keepNext/>
        <w:keepLines/>
        <w:jc w:val="both"/>
        <w:rPr>
          <w:rFonts w:ascii="Tahoma" w:hAnsi="Tahoma" w:cs="Tahoma"/>
          <w:b/>
        </w:rPr>
      </w:pPr>
    </w:p>
    <w:p w14:paraId="3E2253DE" w14:textId="2F228519" w:rsidR="00A330C5" w:rsidRPr="00D6045C" w:rsidRDefault="00D6045C" w:rsidP="00AB5935">
      <w:pPr>
        <w:keepNext/>
        <w:keepLines/>
        <w:jc w:val="both"/>
        <w:rPr>
          <w:rFonts w:ascii="Tahoma" w:hAnsi="Tahoma" w:cs="Tahoma"/>
          <w:b/>
        </w:rPr>
      </w:pPr>
      <w:r>
        <w:rPr>
          <w:rFonts w:ascii="Tahoma" w:hAnsi="Tahoma" w:cs="Tahoma"/>
          <w:b/>
        </w:rPr>
        <w:t>ODSTAVEK VELJA ZA VSE SKLOPE, RAZEN ZA SKLOP ŠT.15</w:t>
      </w:r>
    </w:p>
    <w:p w14:paraId="330F2390" w14:textId="78E022EF" w:rsidR="00417707" w:rsidRPr="00417707" w:rsidRDefault="00417707" w:rsidP="00AB5935">
      <w:pPr>
        <w:keepNext/>
        <w:keepLines/>
        <w:jc w:val="both"/>
        <w:rPr>
          <w:rFonts w:ascii="Tahoma" w:hAnsi="Tahoma" w:cs="Tahoma"/>
          <w:lang w:eastAsia="ar-SA"/>
        </w:rPr>
      </w:pPr>
      <w:r w:rsidRPr="00417707">
        <w:rPr>
          <w:rFonts w:ascii="Tahoma" w:hAnsi="Tahoma" w:cs="Tahoma"/>
          <w:lang w:eastAsia="ar-SA"/>
        </w:rPr>
        <w:t xml:space="preserve">V primeru, da pride do zamude dobavnega roka in le-ta ni posledica višje sile, kot je </w:t>
      </w:r>
      <w:r w:rsidRPr="003E21FA">
        <w:rPr>
          <w:rFonts w:ascii="Tahoma" w:hAnsi="Tahoma" w:cs="Tahoma"/>
          <w:lang w:eastAsia="ar-SA"/>
        </w:rPr>
        <w:t>zapisano v 13.</w:t>
      </w:r>
      <w:r w:rsidRPr="00417707">
        <w:rPr>
          <w:rFonts w:ascii="Tahoma" w:hAnsi="Tahoma" w:cs="Tahoma"/>
          <w:lang w:eastAsia="ar-SA"/>
        </w:rPr>
        <w:t xml:space="preserve"> členu tega okvirnega sporazuma, je dogovorjena kazen v višini 1 % (en</w:t>
      </w:r>
      <w:r w:rsidR="00DF228A">
        <w:rPr>
          <w:rFonts w:ascii="Tahoma" w:hAnsi="Tahoma" w:cs="Tahoma"/>
          <w:lang w:eastAsia="ar-SA"/>
        </w:rPr>
        <w:t>ega</w:t>
      </w:r>
      <w:r w:rsidRPr="00417707">
        <w:rPr>
          <w:rFonts w:ascii="Tahoma" w:hAnsi="Tahoma" w:cs="Tahoma"/>
          <w:lang w:eastAsia="ar-SA"/>
        </w:rPr>
        <w:t xml:space="preserve"> odstot</w:t>
      </w:r>
      <w:r w:rsidR="00DF228A">
        <w:rPr>
          <w:rFonts w:ascii="Tahoma" w:hAnsi="Tahoma" w:cs="Tahoma"/>
          <w:lang w:eastAsia="ar-SA"/>
        </w:rPr>
        <w:t>ka</w:t>
      </w:r>
      <w:r w:rsidRPr="00417707">
        <w:rPr>
          <w:rFonts w:ascii="Tahoma" w:hAnsi="Tahoma" w:cs="Tahoma"/>
          <w:lang w:eastAsia="ar-SA"/>
        </w:rPr>
        <w:t xml:space="preserve">) vrednosti neizvršenih dobav </w:t>
      </w:r>
      <w:r w:rsidR="00DF228A" w:rsidRPr="00417707">
        <w:rPr>
          <w:rFonts w:ascii="Tahoma" w:hAnsi="Tahoma" w:cs="Tahoma"/>
          <w:lang w:eastAsia="ar-SA"/>
        </w:rPr>
        <w:t xml:space="preserve">brez DDV </w:t>
      </w:r>
      <w:r w:rsidRPr="00417707">
        <w:rPr>
          <w:rFonts w:ascii="Tahoma" w:hAnsi="Tahoma" w:cs="Tahoma"/>
          <w:lang w:eastAsia="ar-SA"/>
        </w:rPr>
        <w:t xml:space="preserve">za vsak dan zamude, pri čemer sme kazen znašati največ 10 % (deset odstotkov) vrednosti neizvršenih dobav brez DDV oziroma 10 % (deset odstotkov) zneska, navedenega na finančnem zavarovanju dobre izvedbe obveznosti iz okvirnega sporazuma. </w:t>
      </w:r>
    </w:p>
    <w:p w14:paraId="66D41065" w14:textId="77777777" w:rsidR="00417707" w:rsidRPr="00417707" w:rsidRDefault="00417707" w:rsidP="00AB5935">
      <w:pPr>
        <w:keepNext/>
        <w:keepLines/>
        <w:jc w:val="both"/>
        <w:rPr>
          <w:rFonts w:ascii="Tahoma" w:hAnsi="Tahoma" w:cs="Tahoma"/>
          <w:lang w:eastAsia="ar-SA"/>
        </w:rPr>
      </w:pPr>
    </w:p>
    <w:p w14:paraId="7085DEA9" w14:textId="77777777" w:rsidR="00417707" w:rsidRPr="00417707" w:rsidRDefault="00417707" w:rsidP="00AB5935">
      <w:pPr>
        <w:keepNext/>
        <w:keepLines/>
        <w:jc w:val="both"/>
        <w:rPr>
          <w:rFonts w:ascii="Tahoma" w:hAnsi="Tahoma" w:cs="Tahoma"/>
          <w:b/>
        </w:rPr>
      </w:pPr>
      <w:r w:rsidRPr="00417707">
        <w:rPr>
          <w:rFonts w:ascii="Tahoma" w:hAnsi="Tahoma" w:cs="Tahoma"/>
          <w:b/>
        </w:rPr>
        <w:t>ODSTAVEK VELJA SAMO ZA SKLOP ŠT. 15</w:t>
      </w:r>
    </w:p>
    <w:p w14:paraId="5ABBEFC8" w14:textId="0FB60D3C" w:rsidR="00417707" w:rsidRPr="00417707" w:rsidRDefault="00417707" w:rsidP="00AB5935">
      <w:pPr>
        <w:keepNext/>
        <w:keepLines/>
        <w:jc w:val="both"/>
        <w:rPr>
          <w:rFonts w:ascii="Tahoma" w:hAnsi="Tahoma" w:cs="Tahoma"/>
          <w:lang w:eastAsia="ar-SA"/>
        </w:rPr>
      </w:pPr>
      <w:r w:rsidRPr="00417707">
        <w:rPr>
          <w:rFonts w:ascii="Tahoma" w:hAnsi="Tahoma" w:cs="Tahoma"/>
          <w:lang w:eastAsia="ar-SA"/>
        </w:rPr>
        <w:t xml:space="preserve">V primeru, da pride do zamude roka izvedbe </w:t>
      </w:r>
      <w:r w:rsidR="00DF228A">
        <w:rPr>
          <w:rFonts w:ascii="Tahoma" w:hAnsi="Tahoma" w:cs="Tahoma"/>
          <w:lang w:eastAsia="ar-SA"/>
        </w:rPr>
        <w:t xml:space="preserve">storitev </w:t>
      </w:r>
      <w:r w:rsidRPr="00417707">
        <w:rPr>
          <w:rFonts w:ascii="Tahoma" w:hAnsi="Tahoma" w:cs="Tahoma"/>
          <w:lang w:eastAsia="ar-SA"/>
        </w:rPr>
        <w:t>in le-ta ni posledica višje sile, kot je zapisano v 13. členu tega okvirnega sporazuma, je dogovorjena kazen v višini 10,00 EUR za vsako delovno uro zamude, pri čemer sme kazen za posamezno naročilo znašati največ 100,00 EUR.</w:t>
      </w:r>
    </w:p>
    <w:p w14:paraId="76EAA531" w14:textId="77777777" w:rsidR="00417707" w:rsidRPr="00417707" w:rsidRDefault="00417707" w:rsidP="00AB5935">
      <w:pPr>
        <w:keepNext/>
        <w:keepLines/>
        <w:jc w:val="both"/>
        <w:rPr>
          <w:rFonts w:ascii="Tahoma" w:hAnsi="Tahoma" w:cs="Tahoma"/>
          <w:lang w:eastAsia="ar-SA"/>
        </w:rPr>
      </w:pPr>
    </w:p>
    <w:p w14:paraId="488F2E03" w14:textId="6EA9BDB2" w:rsidR="00417707" w:rsidRPr="00417707" w:rsidRDefault="00DF228A" w:rsidP="002C52F0">
      <w:pPr>
        <w:keepNext/>
        <w:keepLines/>
        <w:jc w:val="both"/>
        <w:rPr>
          <w:rFonts w:ascii="Tahoma" w:hAnsi="Tahoma" w:cs="Tahoma"/>
          <w:lang w:eastAsia="ar-SA"/>
        </w:rPr>
      </w:pPr>
      <w:r w:rsidRPr="00417707">
        <w:rPr>
          <w:rFonts w:ascii="Tahoma" w:hAnsi="Tahoma" w:cs="Tahoma"/>
        </w:rPr>
        <w:lastRenderedPageBreak/>
        <w:t xml:space="preserve">V kolikor kazen za posamezno naročilo preseže </w:t>
      </w:r>
      <w:r w:rsidRPr="002C52F0">
        <w:rPr>
          <w:rFonts w:ascii="Tahoma" w:hAnsi="Tahoma" w:cs="Tahoma"/>
          <w:i/>
        </w:rPr>
        <w:t>10 % (deset odstotkov)</w:t>
      </w:r>
      <w:r w:rsidR="003541E8">
        <w:rPr>
          <w:rFonts w:ascii="Tahoma" w:hAnsi="Tahoma" w:cs="Tahoma"/>
          <w:i/>
        </w:rPr>
        <w:t xml:space="preserve">/100,00 EUR (sto evrov - </w:t>
      </w:r>
      <w:r w:rsidR="003541E8" w:rsidRPr="003541E8">
        <w:rPr>
          <w:rFonts w:ascii="Tahoma" w:hAnsi="Tahoma" w:cs="Tahoma"/>
          <w:b/>
          <w:i/>
        </w:rPr>
        <w:t>velja za SKLOP ŠT. 15</w:t>
      </w:r>
      <w:r w:rsidR="003541E8">
        <w:rPr>
          <w:rFonts w:ascii="Tahoma" w:hAnsi="Tahoma" w:cs="Tahoma"/>
          <w:i/>
        </w:rPr>
        <w:t>)</w:t>
      </w:r>
      <w:r w:rsidRPr="00417707">
        <w:rPr>
          <w:rFonts w:ascii="Tahoma" w:hAnsi="Tahoma" w:cs="Tahoma"/>
        </w:rPr>
        <w:t xml:space="preserve"> vrednosti neizvršenih dobav brez DDV </w:t>
      </w:r>
      <w:r>
        <w:rPr>
          <w:rFonts w:ascii="Tahoma" w:hAnsi="Tahoma" w:cs="Tahoma"/>
        </w:rPr>
        <w:t xml:space="preserve">ali </w:t>
      </w:r>
      <w:r w:rsidR="00417707" w:rsidRPr="00417707">
        <w:rPr>
          <w:rFonts w:ascii="Tahoma" w:hAnsi="Tahoma" w:cs="Tahoma"/>
          <w:lang w:eastAsia="ar-SA"/>
        </w:rPr>
        <w:t xml:space="preserve">skupni znesek kazni zaradi zamud pri vseh dobavah prodajalca, preseže višino </w:t>
      </w:r>
      <w:r w:rsidR="00417707" w:rsidRPr="002C52F0">
        <w:rPr>
          <w:rFonts w:ascii="Tahoma" w:hAnsi="Tahoma" w:cs="Tahoma"/>
          <w:i/>
          <w:lang w:eastAsia="ar-SA"/>
        </w:rPr>
        <w:t>10 % (deset odstotkov)</w:t>
      </w:r>
      <w:r w:rsidR="002C52F0" w:rsidRPr="002C52F0">
        <w:rPr>
          <w:rFonts w:ascii="Tahoma" w:hAnsi="Tahoma" w:cs="Tahoma"/>
          <w:i/>
        </w:rPr>
        <w:t>/</w:t>
      </w:r>
      <w:r w:rsidR="003541E8">
        <w:rPr>
          <w:rFonts w:ascii="Tahoma" w:hAnsi="Tahoma" w:cs="Tahoma"/>
          <w:i/>
        </w:rPr>
        <w:t>2.500</w:t>
      </w:r>
      <w:r w:rsidR="002C52F0" w:rsidRPr="002C52F0">
        <w:rPr>
          <w:rFonts w:ascii="Tahoma" w:hAnsi="Tahoma" w:cs="Tahoma"/>
          <w:i/>
        </w:rPr>
        <w:t>,</w:t>
      </w:r>
      <w:r w:rsidR="003541E8">
        <w:rPr>
          <w:rFonts w:ascii="Tahoma" w:hAnsi="Tahoma" w:cs="Tahoma"/>
          <w:i/>
        </w:rPr>
        <w:t xml:space="preserve">00 EUR (dva tisoč petsto evrov - </w:t>
      </w:r>
      <w:r w:rsidR="003541E8" w:rsidRPr="003541E8">
        <w:rPr>
          <w:rFonts w:ascii="Tahoma" w:hAnsi="Tahoma" w:cs="Tahoma"/>
          <w:b/>
          <w:i/>
        </w:rPr>
        <w:t>velja za SKLOP ŠT. 15</w:t>
      </w:r>
      <w:r w:rsidR="003541E8">
        <w:rPr>
          <w:rFonts w:ascii="Tahoma" w:hAnsi="Tahoma" w:cs="Tahoma"/>
          <w:i/>
        </w:rPr>
        <w:t>)</w:t>
      </w:r>
      <w:r w:rsidR="002C52F0" w:rsidRPr="00417707">
        <w:rPr>
          <w:rFonts w:ascii="Tahoma" w:hAnsi="Tahoma" w:cs="Tahoma"/>
        </w:rPr>
        <w:t xml:space="preserve"> </w:t>
      </w:r>
      <w:r w:rsidR="00417707" w:rsidRPr="00417707">
        <w:rPr>
          <w:rFonts w:ascii="Tahoma" w:hAnsi="Tahoma" w:cs="Tahoma"/>
          <w:lang w:eastAsia="ar-SA"/>
        </w:rPr>
        <w:t>zneska, navedenega na finančnem zavarovanju dobre izvedbe obveznosti iz okvirnega sporazuma, lahko kupec unovči finančno zavarovanje dobre izvedbe obveznosti iz okvirnega sporazuma in od tega sporazuma odstopi, brez kakršne</w:t>
      </w:r>
      <w:r w:rsidR="002C52F0">
        <w:rPr>
          <w:rFonts w:ascii="Tahoma" w:hAnsi="Tahoma" w:cs="Tahoma"/>
          <w:lang w:eastAsia="ar-SA"/>
        </w:rPr>
        <w:t xml:space="preserve">koli obveznosti do prodajalca. </w:t>
      </w:r>
    </w:p>
    <w:p w14:paraId="7053068F" w14:textId="77777777" w:rsidR="00417707" w:rsidRDefault="00417707" w:rsidP="00AB5935">
      <w:pPr>
        <w:keepNext/>
        <w:keepLines/>
        <w:jc w:val="both"/>
        <w:rPr>
          <w:rFonts w:ascii="Tahoma" w:hAnsi="Tahoma" w:cs="Tahoma"/>
        </w:rPr>
      </w:pPr>
    </w:p>
    <w:p w14:paraId="2ABC5FE3" w14:textId="1AF8C071" w:rsidR="00DA0B3F" w:rsidRP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CF52EDB" w14:textId="77777777" w:rsidR="008C7A69" w:rsidRDefault="008C7A69" w:rsidP="00AB5935">
      <w:pPr>
        <w:keepNext/>
        <w:keepLines/>
        <w:jc w:val="both"/>
        <w:rPr>
          <w:rFonts w:ascii="Tahoma" w:hAnsi="Tahoma" w:cs="Tahoma"/>
        </w:rPr>
      </w:pPr>
    </w:p>
    <w:p w14:paraId="15137D93" w14:textId="247232A0" w:rsidR="00A62419" w:rsidRPr="00A62419" w:rsidRDefault="00417707" w:rsidP="00AB5935">
      <w:pPr>
        <w:keepNext/>
        <w:keepLines/>
        <w:jc w:val="both"/>
        <w:rPr>
          <w:rFonts w:ascii="Tahoma" w:hAnsi="Tahoma" w:cs="Tahoma"/>
        </w:rPr>
      </w:pPr>
      <w:r>
        <w:rPr>
          <w:rFonts w:ascii="Tahoma" w:hAnsi="Tahoma" w:cs="Tahoma"/>
        </w:rPr>
        <w:t>Kupec</w:t>
      </w:r>
      <w:r w:rsidR="00A62419" w:rsidRPr="00A62419">
        <w:rPr>
          <w:rFonts w:ascii="Tahoma" w:hAnsi="Tahoma" w:cs="Tahoma"/>
        </w:rPr>
        <w:t xml:space="preserve"> ne more zahtevati pogodbene kazni zaradi zamude, če je sprejel izpolnitev obveznosti, pa ni nemudoma sporočil </w:t>
      </w:r>
      <w:r>
        <w:rPr>
          <w:rFonts w:ascii="Tahoma" w:hAnsi="Tahoma" w:cs="Tahoma"/>
        </w:rPr>
        <w:t>p</w:t>
      </w:r>
      <w:r w:rsidR="00680C5A">
        <w:rPr>
          <w:rFonts w:ascii="Tahoma" w:hAnsi="Tahoma" w:cs="Tahoma"/>
        </w:rPr>
        <w:t>rodajalcu</w:t>
      </w:r>
      <w:r w:rsidR="00A62419" w:rsidRPr="00A62419">
        <w:rPr>
          <w:rFonts w:ascii="Tahoma" w:hAnsi="Tahoma" w:cs="Tahoma"/>
        </w:rPr>
        <w:t>, da si pridržuje pravico do pog</w:t>
      </w:r>
      <w:r>
        <w:rPr>
          <w:rFonts w:ascii="Tahoma" w:hAnsi="Tahoma" w:cs="Tahoma"/>
        </w:rPr>
        <w:t xml:space="preserve">odbene kazni. V primeru, da bo kupec </w:t>
      </w:r>
      <w:r w:rsidR="00A62419" w:rsidRPr="00A62419">
        <w:rPr>
          <w:rFonts w:ascii="Tahoma" w:hAnsi="Tahoma" w:cs="Tahoma"/>
        </w:rPr>
        <w:t>sprejel izpolnitev obveznosti in zahteval pogodbeno kazen, bo o tem skladno s petim odstavkom 251. člena Obligacijskega zakonika (</w:t>
      </w:r>
      <w:proofErr w:type="spellStart"/>
      <w:r w:rsidR="00A62419" w:rsidRPr="00A62419">
        <w:rPr>
          <w:rFonts w:ascii="Tahoma" w:hAnsi="Tahoma" w:cs="Tahoma"/>
        </w:rPr>
        <w:t>Ur.l</w:t>
      </w:r>
      <w:proofErr w:type="spellEnd"/>
      <w:r w:rsidR="00A62419" w:rsidRPr="00A62419">
        <w:rPr>
          <w:rFonts w:ascii="Tahoma" w:hAnsi="Tahoma" w:cs="Tahoma"/>
        </w:rPr>
        <w:t xml:space="preserve">. RS, št.: 83/2001 s spremembami) nemudoma obvestil </w:t>
      </w:r>
      <w:r>
        <w:rPr>
          <w:rFonts w:ascii="Tahoma" w:hAnsi="Tahoma" w:cs="Tahoma"/>
        </w:rPr>
        <w:t>p</w:t>
      </w:r>
      <w:r w:rsidR="00680C5A">
        <w:rPr>
          <w:rFonts w:ascii="Tahoma" w:hAnsi="Tahoma" w:cs="Tahoma"/>
        </w:rPr>
        <w:t>rodajalca</w:t>
      </w:r>
      <w:r w:rsidR="00A62419" w:rsidRPr="00A62419">
        <w:rPr>
          <w:rFonts w:ascii="Tahoma" w:hAnsi="Tahoma" w:cs="Tahoma"/>
        </w:rPr>
        <w:t xml:space="preserve">. </w:t>
      </w:r>
    </w:p>
    <w:p w14:paraId="27C5272D" w14:textId="77777777" w:rsidR="00A62419" w:rsidRPr="00A62419" w:rsidRDefault="00A62419" w:rsidP="00AB5935">
      <w:pPr>
        <w:keepNext/>
        <w:keepLines/>
        <w:jc w:val="both"/>
        <w:rPr>
          <w:rFonts w:ascii="Tahoma" w:hAnsi="Tahoma" w:cs="Tahoma"/>
        </w:rPr>
      </w:pPr>
    </w:p>
    <w:p w14:paraId="517CBAB8" w14:textId="6F58B5DF" w:rsidR="00A62419" w:rsidRPr="00A62419" w:rsidRDefault="00A62419" w:rsidP="00AB5935">
      <w:pPr>
        <w:keepNext/>
        <w:keepLines/>
        <w:jc w:val="both"/>
        <w:rPr>
          <w:rFonts w:ascii="Tahoma" w:hAnsi="Tahoma" w:cs="Tahoma"/>
        </w:rPr>
      </w:pPr>
      <w:r w:rsidRPr="00A62419">
        <w:rPr>
          <w:rFonts w:ascii="Tahoma" w:hAnsi="Tahoma" w:cs="Tahoma"/>
        </w:rPr>
        <w:t xml:space="preserve">Za uveljavljanje dogovorjene kazni iz okvirnega sporazuma bo </w:t>
      </w:r>
      <w:r w:rsidR="00417707">
        <w:rPr>
          <w:rFonts w:ascii="Tahoma" w:hAnsi="Tahoma" w:cs="Tahoma"/>
        </w:rPr>
        <w:t>kupec</w:t>
      </w:r>
      <w:r w:rsidRPr="00A62419">
        <w:rPr>
          <w:rFonts w:ascii="Tahoma" w:hAnsi="Tahoma" w:cs="Tahoma"/>
        </w:rPr>
        <w:t xml:space="preserve"> </w:t>
      </w:r>
      <w:r w:rsidR="00417707">
        <w:rPr>
          <w:rFonts w:ascii="Tahoma" w:hAnsi="Tahoma" w:cs="Tahoma"/>
        </w:rPr>
        <w:t>p</w:t>
      </w:r>
      <w:r w:rsidR="00680C5A">
        <w:rPr>
          <w:rFonts w:ascii="Tahoma" w:hAnsi="Tahoma" w:cs="Tahoma"/>
        </w:rPr>
        <w:t>rodajalcu</w:t>
      </w:r>
      <w:r w:rsidRPr="00A62419">
        <w:rPr>
          <w:rFonts w:ascii="Tahoma" w:hAnsi="Tahoma" w:cs="Tahoma"/>
        </w:rPr>
        <w:t xml:space="preserve"> izstavil račun s plačilnim rokom osem (8) koledarskih dni od dneva izstavitve računa. V primeru zamude pri plačilu računa, je </w:t>
      </w:r>
      <w:r w:rsidR="001B7A9E">
        <w:rPr>
          <w:rFonts w:ascii="Tahoma" w:hAnsi="Tahoma" w:cs="Tahoma"/>
        </w:rPr>
        <w:t>p</w:t>
      </w:r>
      <w:r w:rsidR="00680C5A">
        <w:rPr>
          <w:rFonts w:ascii="Tahoma" w:hAnsi="Tahoma" w:cs="Tahoma"/>
        </w:rPr>
        <w:t>rodajalec</w:t>
      </w:r>
      <w:r w:rsidRPr="00A62419">
        <w:rPr>
          <w:rFonts w:ascii="Tahoma" w:hAnsi="Tahoma" w:cs="Tahoma"/>
        </w:rPr>
        <w:t xml:space="preserve"> dolžan </w:t>
      </w:r>
      <w:r w:rsidR="001B7A9E">
        <w:rPr>
          <w:rFonts w:ascii="Tahoma" w:hAnsi="Tahoma" w:cs="Tahoma"/>
        </w:rPr>
        <w:t>kupcu</w:t>
      </w:r>
      <w:r w:rsidRPr="00A62419">
        <w:rPr>
          <w:rFonts w:ascii="Tahoma" w:hAnsi="Tahoma" w:cs="Tahoma"/>
        </w:rPr>
        <w:t xml:space="preserve"> plačati zakonske zamudne obresti.</w:t>
      </w:r>
    </w:p>
    <w:p w14:paraId="391408B9" w14:textId="77777777" w:rsidR="00A62419" w:rsidRPr="00A62419" w:rsidRDefault="00A62419" w:rsidP="00AB5935">
      <w:pPr>
        <w:keepNext/>
        <w:keepLines/>
        <w:jc w:val="both"/>
        <w:rPr>
          <w:rFonts w:ascii="Tahoma" w:hAnsi="Tahoma" w:cs="Tahoma"/>
        </w:rPr>
      </w:pPr>
    </w:p>
    <w:p w14:paraId="509F7FEA" w14:textId="767BF984" w:rsidR="00A62419" w:rsidRPr="00A62419" w:rsidRDefault="001B7A9E" w:rsidP="00AB5935">
      <w:pPr>
        <w:keepNext/>
        <w:keepLines/>
        <w:jc w:val="both"/>
        <w:rPr>
          <w:rFonts w:ascii="Tahoma" w:hAnsi="Tahoma" w:cs="Tahoma"/>
        </w:rPr>
      </w:pPr>
      <w:r>
        <w:rPr>
          <w:rFonts w:ascii="Tahoma" w:hAnsi="Tahoma" w:cs="Tahoma"/>
        </w:rPr>
        <w:t>Kupec</w:t>
      </w:r>
      <w:r w:rsidR="00A62419" w:rsidRPr="00A62419">
        <w:rPr>
          <w:rFonts w:ascii="Tahoma" w:hAnsi="Tahoma" w:cs="Tahoma"/>
        </w:rPr>
        <w:t xml:space="preserve"> in </w:t>
      </w:r>
      <w:r>
        <w:rPr>
          <w:rFonts w:ascii="Tahoma" w:hAnsi="Tahoma" w:cs="Tahoma"/>
        </w:rPr>
        <w:t>p</w:t>
      </w:r>
      <w:r w:rsidR="00680C5A">
        <w:rPr>
          <w:rFonts w:ascii="Tahoma" w:hAnsi="Tahoma" w:cs="Tahoma"/>
        </w:rPr>
        <w:t>rodajalec</w:t>
      </w:r>
      <w:r w:rsidR="00A62419" w:rsidRPr="00A62419">
        <w:rPr>
          <w:rFonts w:ascii="Tahoma" w:hAnsi="Tahoma" w:cs="Tahoma"/>
        </w:rPr>
        <w:t xml:space="preserve"> soglašata, da pravica zaračunati kazen po okvirnem sporazumu ni pogojena z nastankom škode pri </w:t>
      </w:r>
      <w:r>
        <w:rPr>
          <w:rFonts w:ascii="Tahoma" w:hAnsi="Tahoma" w:cs="Tahoma"/>
        </w:rPr>
        <w:t>kupcu</w:t>
      </w:r>
      <w:r w:rsidR="00A62419" w:rsidRPr="00A62419">
        <w:rPr>
          <w:rFonts w:ascii="Tahoma" w:hAnsi="Tahoma" w:cs="Tahoma"/>
        </w:rPr>
        <w:t xml:space="preserve">. Za povračilo tako nastale škode bo </w:t>
      </w:r>
      <w:r>
        <w:rPr>
          <w:rFonts w:ascii="Tahoma" w:hAnsi="Tahoma" w:cs="Tahoma"/>
        </w:rPr>
        <w:t>kupec</w:t>
      </w:r>
      <w:r w:rsidR="00A62419" w:rsidRPr="00A62419">
        <w:rPr>
          <w:rFonts w:ascii="Tahoma" w:hAnsi="Tahoma" w:cs="Tahoma"/>
        </w:rPr>
        <w:t xml:space="preserve"> unovčil finančno zavarovanje</w:t>
      </w:r>
      <w:r w:rsidR="00DF228A" w:rsidRPr="00DF228A">
        <w:rPr>
          <w:rFonts w:ascii="Tahoma" w:hAnsi="Tahoma" w:cs="Tahoma"/>
          <w:lang w:eastAsia="ar-SA"/>
        </w:rPr>
        <w:t xml:space="preserve"> </w:t>
      </w:r>
      <w:r w:rsidR="00DF228A" w:rsidRPr="00DF228A">
        <w:rPr>
          <w:rFonts w:ascii="Tahoma" w:hAnsi="Tahoma" w:cs="Tahoma"/>
        </w:rPr>
        <w:t>dobre izvedbe obveznosti iz okvirnega sporazuma</w:t>
      </w:r>
      <w:r w:rsidR="00A62419" w:rsidRPr="00A62419">
        <w:rPr>
          <w:rFonts w:ascii="Tahoma" w:hAnsi="Tahoma" w:cs="Tahoma"/>
        </w:rPr>
        <w:t xml:space="preserve"> oziroma bo škodo uveljavljal tudi po splošnih načelih odškodninske odgovornosti, neodvisno od uveljavljanja kazni po okvirnem sporazumu.</w:t>
      </w:r>
    </w:p>
    <w:p w14:paraId="6AB8E830" w14:textId="32226B2A" w:rsidR="00392AE2" w:rsidRDefault="00392AE2" w:rsidP="00AB5935">
      <w:pPr>
        <w:keepNext/>
        <w:keepLines/>
        <w:jc w:val="both"/>
        <w:rPr>
          <w:rFonts w:ascii="Tahoma" w:eastAsia="Frutiger" w:hAnsi="Tahoma" w:cs="Tahoma"/>
        </w:rPr>
      </w:pPr>
    </w:p>
    <w:p w14:paraId="6D760538" w14:textId="3CEAFB67" w:rsidR="001B7A9E" w:rsidRPr="001B7A9E" w:rsidRDefault="001B7A9E"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2B06003" w14:textId="77777777" w:rsidR="00171973" w:rsidRPr="00C8579C" w:rsidRDefault="00171973" w:rsidP="00AB5935">
      <w:pPr>
        <w:keepNext/>
        <w:keepLines/>
        <w:tabs>
          <w:tab w:val="left" w:pos="567"/>
          <w:tab w:val="left" w:pos="1702"/>
        </w:tabs>
        <w:jc w:val="both"/>
        <w:rPr>
          <w:rFonts w:ascii="Tahoma" w:hAnsi="Tahoma" w:cs="Tahoma"/>
          <w:b/>
        </w:rPr>
      </w:pPr>
    </w:p>
    <w:p w14:paraId="449CBD99" w14:textId="5ED7E3C3" w:rsidR="007A0316" w:rsidRDefault="00171973" w:rsidP="00AB5935">
      <w:pPr>
        <w:keepNext/>
        <w:keepLines/>
        <w:jc w:val="both"/>
        <w:rPr>
          <w:rFonts w:ascii="Tahoma" w:hAnsi="Tahoma" w:cs="Tahoma"/>
        </w:rPr>
      </w:pPr>
      <w:r w:rsidRPr="00C8579C">
        <w:rPr>
          <w:rFonts w:ascii="Tahoma" w:hAnsi="Tahoma" w:cs="Tahoma"/>
        </w:rPr>
        <w:t xml:space="preserve">Če zaradi zamude izvedbe </w:t>
      </w:r>
      <w:r>
        <w:rPr>
          <w:rFonts w:ascii="Tahoma" w:hAnsi="Tahoma" w:cs="Tahoma"/>
        </w:rPr>
        <w:t>storitev</w:t>
      </w:r>
      <w:r w:rsidRPr="00C8579C">
        <w:rPr>
          <w:rFonts w:ascii="Tahoma" w:hAnsi="Tahoma" w:cs="Tahoma"/>
        </w:rPr>
        <w:t xml:space="preserve"> </w:t>
      </w:r>
      <w:r>
        <w:rPr>
          <w:rFonts w:ascii="Tahoma" w:hAnsi="Tahoma" w:cs="Tahoma"/>
        </w:rPr>
        <w:t xml:space="preserve">in/ali dobav </w:t>
      </w:r>
      <w:r w:rsidRPr="00C8579C">
        <w:rPr>
          <w:rFonts w:ascii="Tahoma" w:hAnsi="Tahoma" w:cs="Tahoma"/>
        </w:rPr>
        <w:t xml:space="preserve">nastaja </w:t>
      </w:r>
      <w:r w:rsidR="001B7A9E">
        <w:rPr>
          <w:rFonts w:ascii="Tahoma" w:hAnsi="Tahoma" w:cs="Tahoma"/>
        </w:rPr>
        <w:t>kupcu</w:t>
      </w:r>
      <w:r w:rsidRPr="00C8579C">
        <w:rPr>
          <w:rFonts w:ascii="Tahoma" w:hAnsi="Tahoma" w:cs="Tahoma"/>
        </w:rPr>
        <w:t xml:space="preserve"> dodatna škoda, je </w:t>
      </w:r>
      <w:r w:rsidR="001B7A9E">
        <w:rPr>
          <w:rFonts w:ascii="Tahoma" w:hAnsi="Tahoma" w:cs="Tahoma"/>
        </w:rPr>
        <w:t>kupec</w:t>
      </w:r>
      <w:r w:rsidRPr="00C8579C">
        <w:rPr>
          <w:rFonts w:ascii="Tahoma" w:hAnsi="Tahoma" w:cs="Tahoma"/>
        </w:rPr>
        <w:t xml:space="preserve"> upravičen do povrnitve nastale škode s strani </w:t>
      </w:r>
      <w:r w:rsidR="001B7A9E">
        <w:rPr>
          <w:rFonts w:ascii="Tahoma" w:hAnsi="Tahoma" w:cs="Tahoma"/>
        </w:rPr>
        <w:t>p</w:t>
      </w:r>
      <w:r w:rsidR="00680C5A">
        <w:rPr>
          <w:rFonts w:ascii="Tahoma" w:hAnsi="Tahoma" w:cs="Tahoma"/>
        </w:rPr>
        <w:t>rodajalca</w:t>
      </w:r>
      <w:r w:rsidRPr="00C8579C">
        <w:rPr>
          <w:rFonts w:ascii="Tahoma" w:hAnsi="Tahoma" w:cs="Tahoma"/>
        </w:rPr>
        <w:t>.</w:t>
      </w:r>
    </w:p>
    <w:p w14:paraId="45F9117E" w14:textId="3BF015B4" w:rsidR="00D6045C" w:rsidRPr="00C8579C" w:rsidRDefault="00D6045C" w:rsidP="00AB5935">
      <w:pPr>
        <w:keepNext/>
        <w:keepLines/>
        <w:tabs>
          <w:tab w:val="left" w:pos="567"/>
          <w:tab w:val="left" w:pos="1702"/>
        </w:tabs>
        <w:jc w:val="both"/>
        <w:rPr>
          <w:rFonts w:ascii="Tahoma" w:hAnsi="Tahoma" w:cs="Tahoma"/>
          <w:b/>
        </w:rPr>
      </w:pPr>
    </w:p>
    <w:p w14:paraId="5CE09675" w14:textId="77777777" w:rsidR="007D5C7C" w:rsidRPr="00C8579C" w:rsidRDefault="002B2D0F"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2EF8E165" w14:textId="77777777" w:rsidR="00A7164C" w:rsidRPr="00C8579C" w:rsidRDefault="00A7164C" w:rsidP="00AB5935">
      <w:pPr>
        <w:keepNext/>
        <w:keepLines/>
        <w:tabs>
          <w:tab w:val="left" w:pos="567"/>
          <w:tab w:val="left" w:pos="1702"/>
        </w:tabs>
        <w:jc w:val="both"/>
        <w:rPr>
          <w:rFonts w:ascii="Tahoma" w:hAnsi="Tahoma" w:cs="Tahoma"/>
          <w:b/>
        </w:rPr>
      </w:pPr>
    </w:p>
    <w:p w14:paraId="71FDE793" w14:textId="77777777" w:rsidR="001B7A9E" w:rsidRPr="001B7A9E" w:rsidRDefault="001B7A9E"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65F7471" w14:textId="77777777" w:rsidR="007D5C7C" w:rsidRPr="00C8579C" w:rsidRDefault="007D5C7C" w:rsidP="00AB5935">
      <w:pPr>
        <w:keepNext/>
        <w:keepLines/>
        <w:tabs>
          <w:tab w:val="left" w:pos="567"/>
          <w:tab w:val="left" w:pos="1702"/>
        </w:tabs>
        <w:jc w:val="both"/>
        <w:rPr>
          <w:rFonts w:ascii="Tahoma" w:hAnsi="Tahoma" w:cs="Tahoma"/>
          <w:b/>
        </w:rPr>
      </w:pPr>
    </w:p>
    <w:p w14:paraId="6702C028" w14:textId="652AF275" w:rsidR="00392AE2" w:rsidRPr="00C8579C" w:rsidRDefault="00392AE2" w:rsidP="00AB5935">
      <w:pPr>
        <w:keepNext/>
        <w:keepLines/>
        <w:jc w:val="both"/>
        <w:rPr>
          <w:rFonts w:ascii="Tahoma" w:hAnsi="Tahoma" w:cs="Tahoma"/>
        </w:rPr>
      </w:pPr>
      <w:r w:rsidRPr="00C8579C">
        <w:rPr>
          <w:rFonts w:ascii="Tahoma" w:hAnsi="Tahoma" w:cs="Tahoma"/>
        </w:rPr>
        <w:t xml:space="preserve">Predstavnik in skrbnik okvirnega sporazuma </w:t>
      </w:r>
      <w:r w:rsidR="001B7A9E">
        <w:rPr>
          <w:rFonts w:ascii="Tahoma" w:hAnsi="Tahoma" w:cs="Tahoma"/>
        </w:rPr>
        <w:t>kupca</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6F92A5B4" w14:textId="77777777" w:rsidR="00474E85" w:rsidRDefault="00474E85" w:rsidP="00AB5935">
      <w:pPr>
        <w:keepNext/>
        <w:keepLines/>
        <w:jc w:val="both"/>
        <w:rPr>
          <w:rFonts w:ascii="Tahoma" w:hAnsi="Tahoma" w:cs="Tahoma"/>
        </w:rPr>
      </w:pPr>
    </w:p>
    <w:p w14:paraId="67EBEF29" w14:textId="2DC1C951" w:rsidR="00392AE2" w:rsidRDefault="00392AE2" w:rsidP="00AB5935">
      <w:pPr>
        <w:keepNext/>
        <w:keepLines/>
        <w:jc w:val="both"/>
        <w:rPr>
          <w:rFonts w:ascii="Tahoma" w:hAnsi="Tahoma" w:cs="Tahoma"/>
        </w:rPr>
      </w:pPr>
      <w:r w:rsidRPr="00C8579C">
        <w:rPr>
          <w:rFonts w:ascii="Tahoma" w:hAnsi="Tahoma" w:cs="Tahoma"/>
        </w:rPr>
        <w:t xml:space="preserve">Predstavnik in skrbnik okvirnega sporazuma </w:t>
      </w:r>
      <w:r w:rsidR="001B7A9E">
        <w:rPr>
          <w:rFonts w:ascii="Tahoma" w:hAnsi="Tahoma" w:cs="Tahoma"/>
        </w:rPr>
        <w:t>p</w:t>
      </w:r>
      <w:r w:rsidR="00680C5A">
        <w:rPr>
          <w:rFonts w:ascii="Tahoma" w:hAnsi="Tahoma" w:cs="Tahoma"/>
        </w:rPr>
        <w:t>rodajalca</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6142F300" w14:textId="77777777" w:rsidR="00964270" w:rsidRPr="00C8579C" w:rsidRDefault="00964270" w:rsidP="00AB5935">
      <w:pPr>
        <w:keepNext/>
        <w:keepLines/>
        <w:jc w:val="both"/>
        <w:rPr>
          <w:rFonts w:ascii="Tahoma" w:hAnsi="Tahoma" w:cs="Tahoma"/>
        </w:rPr>
      </w:pPr>
    </w:p>
    <w:p w14:paraId="6071318C" w14:textId="77777777" w:rsidR="00392AE2" w:rsidRPr="00C8579C" w:rsidRDefault="00392AE2" w:rsidP="00AB5935">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7186ACEF" w14:textId="77777777" w:rsidR="0075012A" w:rsidRPr="00C8579C" w:rsidRDefault="0075012A" w:rsidP="00AB5935">
      <w:pPr>
        <w:keepNext/>
        <w:keepLines/>
        <w:jc w:val="both"/>
        <w:rPr>
          <w:rFonts w:ascii="Tahoma" w:hAnsi="Tahoma" w:cs="Tahoma"/>
        </w:rPr>
      </w:pPr>
    </w:p>
    <w:p w14:paraId="56A54E4D" w14:textId="51A3B63E" w:rsidR="00253633" w:rsidRDefault="00392AE2" w:rsidP="00AB5935">
      <w:pPr>
        <w:keepNext/>
        <w:keepLines/>
        <w:jc w:val="both"/>
        <w:rPr>
          <w:rFonts w:ascii="Tahoma" w:hAnsi="Tahoma" w:cs="Tahoma"/>
        </w:rPr>
      </w:pPr>
      <w:r w:rsidRPr="00C8579C">
        <w:rPr>
          <w:rFonts w:ascii="Tahoma" w:hAnsi="Tahoma" w:cs="Tahoma"/>
        </w:rPr>
        <w:t>Spremembo predstavnikov/skrbnikov morata stranki okvirnega sporazuma sporočiti druga drugi v pisni obliki</w:t>
      </w:r>
      <w:r w:rsidR="00253633" w:rsidRPr="00C8579C">
        <w:rPr>
          <w:rFonts w:ascii="Tahoma" w:hAnsi="Tahoma" w:cs="Tahoma"/>
        </w:rPr>
        <w:t xml:space="preserve"> (po e-pošt</w:t>
      </w:r>
      <w:r w:rsidR="00DF228A">
        <w:rPr>
          <w:rFonts w:ascii="Tahoma" w:hAnsi="Tahoma" w:cs="Tahoma"/>
        </w:rPr>
        <w:t>i</w:t>
      </w:r>
      <w:r w:rsidR="00253633" w:rsidRPr="00C8579C">
        <w:rPr>
          <w:rFonts w:ascii="Tahoma" w:hAnsi="Tahoma" w:cs="Tahoma"/>
        </w:rPr>
        <w:t>)</w:t>
      </w:r>
      <w:r w:rsidRPr="00C8579C">
        <w:rPr>
          <w:rFonts w:ascii="Tahoma" w:hAnsi="Tahoma" w:cs="Tahoma"/>
        </w:rPr>
        <w:t xml:space="preserve"> najkasneje v</w:t>
      </w:r>
      <w:r w:rsidR="002B7BB2">
        <w:rPr>
          <w:rFonts w:ascii="Tahoma" w:hAnsi="Tahoma" w:cs="Tahoma"/>
        </w:rPr>
        <w:t xml:space="preserve"> treh</w:t>
      </w:r>
      <w:r w:rsidR="00EA2C66" w:rsidRPr="00C8579C">
        <w:rPr>
          <w:rFonts w:ascii="Tahoma" w:hAnsi="Tahoma" w:cs="Tahoma"/>
        </w:rPr>
        <w:t xml:space="preserve"> </w:t>
      </w:r>
      <w:r w:rsidRPr="00C8579C">
        <w:rPr>
          <w:rFonts w:ascii="Tahoma" w:hAnsi="Tahoma" w:cs="Tahoma"/>
        </w:rPr>
        <w:t>(</w:t>
      </w:r>
      <w:r w:rsidR="00EA2C66">
        <w:rPr>
          <w:rFonts w:ascii="Tahoma" w:hAnsi="Tahoma" w:cs="Tahoma"/>
        </w:rPr>
        <w:t>3</w:t>
      </w:r>
      <w:r w:rsidRPr="00C8579C">
        <w:rPr>
          <w:rFonts w:ascii="Tahoma" w:hAnsi="Tahoma" w:cs="Tahoma"/>
        </w:rPr>
        <w:t xml:space="preserve">) dneh </w:t>
      </w:r>
      <w:r w:rsidR="00EA2C66">
        <w:rPr>
          <w:rFonts w:ascii="Tahoma" w:hAnsi="Tahoma" w:cs="Tahoma"/>
        </w:rPr>
        <w:t>pred</w:t>
      </w:r>
      <w:r w:rsidR="00EA2C66" w:rsidRPr="00C8579C">
        <w:rPr>
          <w:rFonts w:ascii="Tahoma" w:hAnsi="Tahoma" w:cs="Tahoma"/>
        </w:rPr>
        <w:t xml:space="preserve"> </w:t>
      </w:r>
      <w:r w:rsidRPr="00C8579C">
        <w:rPr>
          <w:rFonts w:ascii="Tahoma" w:hAnsi="Tahoma" w:cs="Tahoma"/>
        </w:rPr>
        <w:t>nastop</w:t>
      </w:r>
      <w:r w:rsidR="00EA2C66">
        <w:rPr>
          <w:rFonts w:ascii="Tahoma" w:hAnsi="Tahoma" w:cs="Tahoma"/>
        </w:rPr>
        <w:t>om</w:t>
      </w:r>
      <w:r w:rsidRPr="00C8579C">
        <w:rPr>
          <w:rFonts w:ascii="Tahoma" w:hAnsi="Tahoma" w:cs="Tahoma"/>
        </w:rPr>
        <w:t xml:space="preserve"> spremembe.</w:t>
      </w:r>
      <w:r w:rsidR="00253633" w:rsidRPr="00C8579C">
        <w:rPr>
          <w:rFonts w:ascii="Tahoma" w:hAnsi="Tahoma" w:cs="Tahoma"/>
        </w:rPr>
        <w:t xml:space="preserve"> Ne glede na </w:t>
      </w:r>
      <w:r w:rsidR="003E21FA">
        <w:rPr>
          <w:rFonts w:ascii="Tahoma" w:hAnsi="Tahoma" w:cs="Tahoma"/>
        </w:rPr>
        <w:t>tretji</w:t>
      </w:r>
      <w:r w:rsidR="00253633" w:rsidRPr="00C8579C">
        <w:rPr>
          <w:rFonts w:ascii="Tahoma" w:hAnsi="Tahoma" w:cs="Tahoma"/>
        </w:rPr>
        <w:t xml:space="preserve"> odstavek </w:t>
      </w:r>
      <w:r w:rsidR="00EB5F27" w:rsidRPr="003E21FA">
        <w:rPr>
          <w:rFonts w:ascii="Tahoma" w:hAnsi="Tahoma" w:cs="Tahoma"/>
        </w:rPr>
        <w:t>3</w:t>
      </w:r>
      <w:r w:rsidR="00607EDC">
        <w:rPr>
          <w:rFonts w:ascii="Tahoma" w:hAnsi="Tahoma" w:cs="Tahoma"/>
        </w:rPr>
        <w:t>6</w:t>
      </w:r>
      <w:r w:rsidR="00253633" w:rsidRPr="003E21FA">
        <w:rPr>
          <w:rFonts w:ascii="Tahoma" w:hAnsi="Tahoma" w:cs="Tahoma"/>
        </w:rPr>
        <w:t>. člena</w:t>
      </w:r>
      <w:r w:rsidR="00253633" w:rsidRPr="00C8579C">
        <w:rPr>
          <w:rFonts w:ascii="Tahoma" w:hAnsi="Tahoma" w:cs="Tahoma"/>
        </w:rPr>
        <w:t xml:space="preserve"> tega okvirnega sporazuma sprememba predstavnikov/skrbnikov okvirnega sporazuma velja, če stranki okvirnega sporazuma o spremembi predstavnikov/skrbnikov okvirnega sporazuma obvestita druga drugo na elektronske naslove, navedene v tem členu okvirnega sporazuma.</w:t>
      </w:r>
    </w:p>
    <w:p w14:paraId="1EB9B505" w14:textId="77777777" w:rsidR="00F13584" w:rsidRPr="00C8579C" w:rsidRDefault="00F13584" w:rsidP="00AB5935">
      <w:pPr>
        <w:keepNext/>
        <w:keepLines/>
        <w:jc w:val="both"/>
        <w:rPr>
          <w:rFonts w:ascii="Tahoma" w:hAnsi="Tahoma" w:cs="Tahoma"/>
        </w:rPr>
      </w:pPr>
    </w:p>
    <w:p w14:paraId="55623A83" w14:textId="77777777" w:rsidR="00856F7B" w:rsidRPr="00710ABB" w:rsidRDefault="00856F7B" w:rsidP="00AB5935">
      <w:pPr>
        <w:keepNext/>
        <w:keepLines/>
        <w:numPr>
          <w:ilvl w:val="0"/>
          <w:numId w:val="6"/>
        </w:numPr>
        <w:tabs>
          <w:tab w:val="clear" w:pos="1440"/>
          <w:tab w:val="left" w:pos="851"/>
          <w:tab w:val="left" w:pos="1702"/>
        </w:tabs>
        <w:ind w:hanging="1440"/>
        <w:jc w:val="both"/>
        <w:rPr>
          <w:rFonts w:ascii="Tahoma" w:hAnsi="Tahoma" w:cs="Tahoma"/>
          <w:b/>
        </w:rPr>
      </w:pPr>
      <w:r w:rsidRPr="00710ABB">
        <w:rPr>
          <w:rFonts w:ascii="Tahoma" w:hAnsi="Tahoma" w:cs="Tahoma"/>
          <w:b/>
        </w:rPr>
        <w:t>S</w:t>
      </w:r>
      <w:r w:rsidR="003B620D" w:rsidRPr="00710ABB">
        <w:rPr>
          <w:rFonts w:ascii="Tahoma" w:hAnsi="Tahoma" w:cs="Tahoma"/>
          <w:b/>
        </w:rPr>
        <w:t>ESTAVNI DELI</w:t>
      </w:r>
      <w:r w:rsidR="00D45BB4" w:rsidRPr="00710ABB">
        <w:rPr>
          <w:rFonts w:ascii="Tahoma" w:hAnsi="Tahoma" w:cs="Tahoma"/>
          <w:b/>
        </w:rPr>
        <w:t xml:space="preserve"> </w:t>
      </w:r>
      <w:r w:rsidR="00A71E57" w:rsidRPr="00710ABB">
        <w:rPr>
          <w:rFonts w:ascii="Tahoma" w:hAnsi="Tahoma" w:cs="Tahoma"/>
          <w:b/>
        </w:rPr>
        <w:t>OKVIRNEGA SPORAZUMA</w:t>
      </w:r>
    </w:p>
    <w:p w14:paraId="346B882F" w14:textId="77777777" w:rsidR="00856F7B" w:rsidRPr="00C8579C" w:rsidRDefault="00856F7B" w:rsidP="00AB5935">
      <w:pPr>
        <w:keepNext/>
        <w:keepLines/>
        <w:tabs>
          <w:tab w:val="left" w:pos="1702"/>
        </w:tabs>
        <w:jc w:val="both"/>
        <w:rPr>
          <w:rFonts w:ascii="Tahoma" w:hAnsi="Tahoma" w:cs="Tahoma"/>
          <w:b/>
        </w:rPr>
      </w:pPr>
    </w:p>
    <w:p w14:paraId="1DA5BF56" w14:textId="77777777" w:rsidR="00710ABB" w:rsidRPr="001B7A9E"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981D9E4" w14:textId="77777777" w:rsidR="005E1F62" w:rsidRPr="00C8579C" w:rsidRDefault="005E1F62" w:rsidP="00AB5935">
      <w:pPr>
        <w:keepNext/>
        <w:keepLines/>
        <w:tabs>
          <w:tab w:val="left" w:pos="1702"/>
        </w:tabs>
        <w:jc w:val="both"/>
        <w:rPr>
          <w:rFonts w:ascii="Tahoma" w:hAnsi="Tahoma" w:cs="Tahoma"/>
        </w:rPr>
      </w:pPr>
    </w:p>
    <w:p w14:paraId="3591008E" w14:textId="77777777" w:rsidR="00856F7B" w:rsidRPr="00C8579C" w:rsidRDefault="00392AE2" w:rsidP="00AB5935">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16CF23AD" w14:textId="753B2974" w:rsidR="008B756B" w:rsidRDefault="00923A51" w:rsidP="00AB5935">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2B7BB2">
        <w:rPr>
          <w:rFonts w:ascii="Tahoma" w:hAnsi="Tahoma" w:cs="Tahoma"/>
        </w:rPr>
        <w:t>VKS-</w:t>
      </w:r>
      <w:r w:rsidR="00710ABB">
        <w:rPr>
          <w:rFonts w:ascii="Tahoma" w:hAnsi="Tahoma" w:cs="Tahoma"/>
        </w:rPr>
        <w:t>67</w:t>
      </w:r>
      <w:r w:rsidR="002B7BB2">
        <w:rPr>
          <w:rFonts w:ascii="Tahoma" w:hAnsi="Tahoma" w:cs="Tahoma"/>
        </w:rPr>
        <w:t>/2</w:t>
      </w:r>
      <w:r w:rsidR="0062088F">
        <w:rPr>
          <w:rFonts w:ascii="Tahoma" w:hAnsi="Tahoma" w:cs="Tahoma"/>
        </w:rPr>
        <w:t>2</w:t>
      </w:r>
      <w:r w:rsidR="008B756B" w:rsidRPr="00C8579C">
        <w:rPr>
          <w:rFonts w:ascii="Tahoma" w:hAnsi="Tahoma" w:cs="Tahoma"/>
        </w:rPr>
        <w:t>,</w:t>
      </w:r>
    </w:p>
    <w:p w14:paraId="23986064" w14:textId="19915687" w:rsidR="00B36C79" w:rsidRDefault="000F2ACA" w:rsidP="00AB5935">
      <w:pPr>
        <w:keepNext/>
        <w:keepLines/>
        <w:numPr>
          <w:ilvl w:val="0"/>
          <w:numId w:val="8"/>
        </w:numPr>
        <w:ind w:left="360" w:hanging="180"/>
        <w:jc w:val="both"/>
        <w:rPr>
          <w:rFonts w:ascii="Tahoma" w:hAnsi="Tahoma" w:cs="Tahoma"/>
        </w:rPr>
      </w:pPr>
      <w:r w:rsidRPr="00C8579C">
        <w:rPr>
          <w:rFonts w:ascii="Tahoma" w:hAnsi="Tahoma" w:cs="Tahoma"/>
        </w:rPr>
        <w:lastRenderedPageBreak/>
        <w:t>ponudba</w:t>
      </w:r>
      <w:r w:rsidR="00750063" w:rsidRPr="00C8579C">
        <w:rPr>
          <w:rFonts w:ascii="Tahoma" w:hAnsi="Tahoma" w:cs="Tahoma"/>
        </w:rPr>
        <w:t xml:space="preserve"> </w:t>
      </w:r>
      <w:r w:rsidR="00710ABB">
        <w:rPr>
          <w:rFonts w:ascii="Tahoma" w:hAnsi="Tahoma" w:cs="Tahoma"/>
        </w:rPr>
        <w:t>p</w:t>
      </w:r>
      <w:r w:rsidR="00680C5A">
        <w:rPr>
          <w:rFonts w:ascii="Tahoma" w:hAnsi="Tahoma" w:cs="Tahoma"/>
        </w:rPr>
        <w:t>rodajalca</w:t>
      </w:r>
      <w:r w:rsidR="00E84472" w:rsidRPr="00C8579C">
        <w:rPr>
          <w:rFonts w:ascii="Tahoma" w:hAnsi="Tahoma" w:cs="Tahoma"/>
        </w:rPr>
        <w:t xml:space="preserve">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27B6AD2D" w14:textId="29DB0D75" w:rsidR="008E5D30" w:rsidRDefault="008C7A69" w:rsidP="00AB5935">
      <w:pPr>
        <w:keepNext/>
        <w:keepLines/>
        <w:numPr>
          <w:ilvl w:val="0"/>
          <w:numId w:val="8"/>
        </w:numPr>
        <w:ind w:left="360" w:hanging="180"/>
        <w:jc w:val="both"/>
        <w:rPr>
          <w:rFonts w:ascii="Tahoma" w:hAnsi="Tahoma" w:cs="Tahoma"/>
        </w:rPr>
      </w:pPr>
      <w:r>
        <w:rPr>
          <w:rFonts w:ascii="Tahoma" w:hAnsi="Tahoma" w:cs="Tahoma"/>
        </w:rPr>
        <w:t xml:space="preserve">ponudbeni predračun </w:t>
      </w:r>
      <w:r w:rsidR="00710ABB">
        <w:rPr>
          <w:rFonts w:ascii="Tahoma" w:hAnsi="Tahoma" w:cs="Tahoma"/>
        </w:rPr>
        <w:t>p</w:t>
      </w:r>
      <w:r w:rsidR="00680C5A">
        <w:rPr>
          <w:rFonts w:ascii="Tahoma" w:hAnsi="Tahoma" w:cs="Tahoma"/>
        </w:rPr>
        <w:t>rodajalca</w:t>
      </w:r>
      <w:r>
        <w:rPr>
          <w:rFonts w:ascii="Tahoma" w:hAnsi="Tahoma" w:cs="Tahoma"/>
        </w:rPr>
        <w:t xml:space="preserve"> št. _________________ z dne _____________________ ,</w:t>
      </w:r>
    </w:p>
    <w:p w14:paraId="261E70D0" w14:textId="77777777" w:rsidR="00392AE2" w:rsidRPr="00C8579C" w:rsidRDefault="00E1252A" w:rsidP="00AB5935">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78DAB0C1" w14:textId="77777777" w:rsidR="005E25C0" w:rsidRPr="00C8579C" w:rsidRDefault="005E25C0" w:rsidP="00AB5935">
      <w:pPr>
        <w:keepNext/>
        <w:keepLines/>
        <w:jc w:val="both"/>
        <w:rPr>
          <w:rFonts w:ascii="Tahoma" w:hAnsi="Tahoma" w:cs="Tahoma"/>
        </w:rPr>
      </w:pPr>
    </w:p>
    <w:p w14:paraId="78BBCA1B" w14:textId="77777777" w:rsidR="007226C9" w:rsidRPr="00C8579C" w:rsidRDefault="007226C9" w:rsidP="00AB5935">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57456086" w14:textId="77777777" w:rsidR="00C87794" w:rsidRPr="00C8579C" w:rsidRDefault="00C87794" w:rsidP="00AB5935">
      <w:pPr>
        <w:keepNext/>
        <w:keepLines/>
        <w:jc w:val="both"/>
        <w:rPr>
          <w:rFonts w:ascii="Tahoma" w:hAnsi="Tahoma" w:cs="Tahoma"/>
        </w:rPr>
      </w:pPr>
    </w:p>
    <w:p w14:paraId="1B94D21E" w14:textId="77777777" w:rsidR="00106233" w:rsidRPr="00C8579C" w:rsidRDefault="00106233"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374D8FC8" w14:textId="77777777" w:rsidR="00856F7B" w:rsidRPr="00C8579C" w:rsidRDefault="00856F7B" w:rsidP="00AB5935">
      <w:pPr>
        <w:keepNext/>
        <w:keepLines/>
        <w:tabs>
          <w:tab w:val="left" w:pos="567"/>
          <w:tab w:val="left" w:pos="1418"/>
          <w:tab w:val="left" w:pos="1702"/>
        </w:tabs>
        <w:jc w:val="both"/>
        <w:rPr>
          <w:rFonts w:ascii="Tahoma" w:hAnsi="Tahoma" w:cs="Tahoma"/>
        </w:rPr>
      </w:pPr>
    </w:p>
    <w:p w14:paraId="2F347AFF" w14:textId="77777777" w:rsidR="00710ABB" w:rsidRPr="001B7A9E"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35B35EF" w14:textId="77777777" w:rsidR="00E659FD" w:rsidRPr="00C8579C" w:rsidRDefault="00E659FD" w:rsidP="00AB5935">
      <w:pPr>
        <w:keepNext/>
        <w:keepLines/>
        <w:jc w:val="both"/>
        <w:rPr>
          <w:rFonts w:ascii="Tahoma" w:hAnsi="Tahoma" w:cs="Tahoma"/>
        </w:rPr>
      </w:pPr>
    </w:p>
    <w:p w14:paraId="635C63E3" w14:textId="766DF6C3" w:rsidR="00710ABB" w:rsidRPr="00710ABB" w:rsidRDefault="00710ABB" w:rsidP="00AB5935">
      <w:pPr>
        <w:keepNext/>
        <w:keepLines/>
        <w:jc w:val="both"/>
        <w:rPr>
          <w:rFonts w:ascii="Tahoma" w:hAnsi="Tahoma" w:cs="Tahoma"/>
        </w:rPr>
      </w:pPr>
      <w:r>
        <w:rPr>
          <w:rFonts w:ascii="Tahoma" w:hAnsi="Tahoma" w:cs="Tahoma"/>
        </w:rPr>
        <w:t>Kupec</w:t>
      </w:r>
      <w:r w:rsidR="00F62134" w:rsidRPr="0062287A">
        <w:rPr>
          <w:rFonts w:ascii="Tahoma" w:hAnsi="Tahoma" w:cs="Tahoma"/>
        </w:rPr>
        <w:t xml:space="preserve"> lahko odstopi od okvirnega sporazuma z obvestilom, poslanim </w:t>
      </w:r>
      <w:r>
        <w:rPr>
          <w:rFonts w:ascii="Tahoma" w:hAnsi="Tahoma" w:cs="Tahoma"/>
        </w:rPr>
        <w:t>p</w:t>
      </w:r>
      <w:r w:rsidR="00680C5A">
        <w:rPr>
          <w:rFonts w:ascii="Tahoma" w:hAnsi="Tahoma" w:cs="Tahoma"/>
        </w:rPr>
        <w:t>rodajalcu</w:t>
      </w:r>
      <w:r w:rsidR="00F62134" w:rsidRPr="0062287A">
        <w:rPr>
          <w:rFonts w:ascii="Tahoma" w:hAnsi="Tahoma" w:cs="Tahoma"/>
        </w:rPr>
        <w:t xml:space="preserve"> s priporočeno pošiljko po pošti,</w:t>
      </w:r>
      <w:r w:rsidR="00F62134">
        <w:rPr>
          <w:rFonts w:ascii="Tahoma" w:hAnsi="Tahoma" w:cs="Tahoma"/>
        </w:rPr>
        <w:t xml:space="preserve"> brez obveznosti do </w:t>
      </w:r>
      <w:r>
        <w:rPr>
          <w:rFonts w:ascii="Tahoma" w:hAnsi="Tahoma" w:cs="Tahoma"/>
        </w:rPr>
        <w:t>p</w:t>
      </w:r>
      <w:r w:rsidR="00680C5A">
        <w:rPr>
          <w:rFonts w:ascii="Tahoma" w:hAnsi="Tahoma" w:cs="Tahoma"/>
        </w:rPr>
        <w:t>rodajalca</w:t>
      </w:r>
      <w:r w:rsidR="00F62134">
        <w:rPr>
          <w:rFonts w:ascii="Tahoma" w:hAnsi="Tahoma" w:cs="Tahoma"/>
        </w:rPr>
        <w:t>,</w:t>
      </w:r>
      <w:r w:rsidR="00F62134" w:rsidRPr="0062287A">
        <w:rPr>
          <w:rFonts w:ascii="Tahoma" w:hAnsi="Tahoma" w:cs="Tahoma"/>
        </w:rPr>
        <w:t xml:space="preserve"> če </w:t>
      </w:r>
      <w:r>
        <w:rPr>
          <w:rFonts w:ascii="Tahoma" w:hAnsi="Tahoma" w:cs="Tahoma"/>
        </w:rPr>
        <w:t>p</w:t>
      </w:r>
      <w:r w:rsidR="00680C5A">
        <w:rPr>
          <w:rFonts w:ascii="Tahoma" w:hAnsi="Tahoma" w:cs="Tahoma"/>
        </w:rPr>
        <w:t>rodajalec</w:t>
      </w:r>
      <w:r w:rsidR="00F62134" w:rsidRPr="0062287A">
        <w:rPr>
          <w:rFonts w:ascii="Tahoma" w:hAnsi="Tahoma" w:cs="Tahoma"/>
        </w:rPr>
        <w:t>:</w:t>
      </w:r>
    </w:p>
    <w:p w14:paraId="46DDFDBD" w14:textId="3A662D73" w:rsidR="00F62134"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w:t>
      </w:r>
      <w:r w:rsidR="00710ABB">
        <w:rPr>
          <w:rFonts w:ascii="Tahoma" w:eastAsia="Calibri" w:hAnsi="Tahoma" w:cs="Tahoma"/>
        </w:rPr>
        <w:t xml:space="preserve"> roku, ki mu ga določi </w:t>
      </w:r>
      <w:r w:rsidR="00DF228A">
        <w:rPr>
          <w:rFonts w:ascii="Tahoma" w:eastAsia="Calibri" w:hAnsi="Tahoma" w:cs="Tahoma"/>
        </w:rPr>
        <w:t>kupec</w:t>
      </w:r>
      <w:r w:rsidR="00710ABB">
        <w:rPr>
          <w:rFonts w:ascii="Tahoma" w:eastAsia="Calibri" w:hAnsi="Tahoma" w:cs="Tahoma"/>
        </w:rPr>
        <w:t>,</w:t>
      </w:r>
    </w:p>
    <w:p w14:paraId="5598546E" w14:textId="59BD1028" w:rsidR="00710ABB" w:rsidRPr="00710ABB" w:rsidRDefault="00710ABB" w:rsidP="00AB5935">
      <w:pPr>
        <w:keepNext/>
        <w:keepLines/>
        <w:numPr>
          <w:ilvl w:val="0"/>
          <w:numId w:val="22"/>
        </w:numPr>
        <w:ind w:left="284" w:hanging="284"/>
        <w:jc w:val="both"/>
        <w:rPr>
          <w:rFonts w:ascii="Tahoma" w:eastAsia="Calibri" w:hAnsi="Tahoma" w:cs="Tahoma"/>
        </w:rPr>
      </w:pPr>
      <w:r w:rsidRPr="00710ABB">
        <w:rPr>
          <w:rFonts w:ascii="Tahoma" w:eastAsia="Calibri" w:hAnsi="Tahoma" w:cs="Tahoma"/>
        </w:rPr>
        <w:t xml:space="preserve">ne upošteva vseh zahtev kupca, ki jih je prodajalec dolžan izpolniti po tem okvirnem sporazumu in </w:t>
      </w:r>
      <w:r w:rsidR="00DF228A">
        <w:rPr>
          <w:rFonts w:ascii="Tahoma" w:eastAsia="Calibri" w:hAnsi="Tahoma" w:cs="Tahoma"/>
        </w:rPr>
        <w:t>le-teh</w:t>
      </w:r>
      <w:r w:rsidRPr="00710ABB">
        <w:rPr>
          <w:rFonts w:ascii="Tahoma" w:eastAsia="Calibri" w:hAnsi="Tahoma" w:cs="Tahoma"/>
        </w:rPr>
        <w:t xml:space="preserve"> kljub opozorilu ne izpolni</w:t>
      </w:r>
      <w:r>
        <w:rPr>
          <w:rFonts w:ascii="Tahoma" w:eastAsia="Calibri" w:hAnsi="Tahoma" w:cs="Tahoma"/>
        </w:rPr>
        <w:t>,</w:t>
      </w:r>
    </w:p>
    <w:p w14:paraId="4D5C23BB" w14:textId="7AAA483F"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nepravilno izpolnjuje svoje obveznosti iz okvirnega sporazuma in </w:t>
      </w:r>
      <w:r w:rsidR="00DF228A">
        <w:rPr>
          <w:rFonts w:ascii="Tahoma" w:eastAsia="Calibri" w:hAnsi="Tahoma" w:cs="Tahoma"/>
        </w:rPr>
        <w:t>le-</w:t>
      </w:r>
      <w:r w:rsidRPr="0062287A">
        <w:rPr>
          <w:rFonts w:ascii="Tahoma" w:eastAsia="Calibri" w:hAnsi="Tahoma" w:cs="Tahoma"/>
        </w:rPr>
        <w:t xml:space="preserve">teh ne izpolnjuje niti po naknadno določenem roku s strani </w:t>
      </w:r>
      <w:r w:rsidR="00DF228A">
        <w:rPr>
          <w:rFonts w:ascii="Tahoma" w:eastAsia="Calibri" w:hAnsi="Tahoma" w:cs="Tahoma"/>
        </w:rPr>
        <w:t>kupca</w:t>
      </w:r>
      <w:r w:rsidRPr="0062287A">
        <w:rPr>
          <w:rFonts w:ascii="Tahoma" w:eastAsia="Calibri" w:hAnsi="Tahoma" w:cs="Tahoma"/>
        </w:rPr>
        <w:t>,</w:t>
      </w:r>
    </w:p>
    <w:p w14:paraId="62D38F21" w14:textId="3F0DA463"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neredno izpolnjuje svoje obveznosti do podizvajalcev ter teh ne izpolnjuje niti po naknadno določenem roku s strani </w:t>
      </w:r>
      <w:r w:rsidR="00710ABB">
        <w:rPr>
          <w:rFonts w:ascii="Tahoma" w:eastAsia="Calibri" w:hAnsi="Tahoma" w:cs="Tahoma"/>
        </w:rPr>
        <w:t>kupca</w:t>
      </w:r>
      <w:r w:rsidRPr="0062287A">
        <w:rPr>
          <w:rFonts w:ascii="Tahoma" w:eastAsia="Calibri" w:hAnsi="Tahoma" w:cs="Tahoma"/>
        </w:rPr>
        <w:t>,</w:t>
      </w:r>
    </w:p>
    <w:p w14:paraId="6926C8CA" w14:textId="2D7C794B"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neredno poravnava obveznosti do svojih delavcev ter teh ne izpolnjuje niti po naknadno določenem roku s strani </w:t>
      </w:r>
      <w:r w:rsidR="00DF228A">
        <w:rPr>
          <w:rFonts w:ascii="Tahoma" w:eastAsia="Calibri" w:hAnsi="Tahoma" w:cs="Tahoma"/>
        </w:rPr>
        <w:t>kupca</w:t>
      </w:r>
      <w:r w:rsidRPr="0062287A">
        <w:rPr>
          <w:rFonts w:ascii="Tahoma" w:eastAsia="Calibri" w:hAnsi="Tahoma" w:cs="Tahoma"/>
        </w:rPr>
        <w:t>,</w:t>
      </w:r>
    </w:p>
    <w:p w14:paraId="0FF1EB7E" w14:textId="0291DC46" w:rsidR="00F62134" w:rsidRPr="0062287A" w:rsidRDefault="00DF228A"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v času veljavnosti okvirnega sporazuma </w:t>
      </w:r>
      <w:r w:rsidR="00F62134" w:rsidRPr="0062287A">
        <w:rPr>
          <w:rFonts w:ascii="Tahoma" w:eastAsia="Calibri" w:hAnsi="Tahoma" w:cs="Tahoma"/>
        </w:rPr>
        <w:t xml:space="preserve">poviša cene </w:t>
      </w:r>
      <w:r>
        <w:rPr>
          <w:rFonts w:ascii="Tahoma" w:eastAsia="Calibri" w:hAnsi="Tahoma" w:cs="Tahoma"/>
        </w:rPr>
        <w:t>v nasprotju z določili</w:t>
      </w:r>
      <w:r w:rsidR="00710ABB" w:rsidRPr="003E21FA">
        <w:rPr>
          <w:rFonts w:ascii="Tahoma" w:eastAsia="Calibri" w:hAnsi="Tahoma" w:cs="Tahoma"/>
        </w:rPr>
        <w:t xml:space="preserve"> </w:t>
      </w:r>
      <w:r w:rsidR="003E21FA" w:rsidRPr="003E21FA">
        <w:rPr>
          <w:rFonts w:ascii="Tahoma" w:eastAsia="Calibri" w:hAnsi="Tahoma" w:cs="Tahoma"/>
        </w:rPr>
        <w:t>6</w:t>
      </w:r>
      <w:r w:rsidR="00710ABB" w:rsidRPr="003E21FA">
        <w:rPr>
          <w:rFonts w:ascii="Tahoma" w:eastAsia="Calibri" w:hAnsi="Tahoma" w:cs="Tahoma"/>
        </w:rPr>
        <w:t>. člena</w:t>
      </w:r>
      <w:r w:rsidR="00710ABB" w:rsidRPr="0062287A">
        <w:rPr>
          <w:rFonts w:ascii="Tahoma" w:eastAsia="Calibri" w:hAnsi="Tahoma" w:cs="Tahoma"/>
        </w:rPr>
        <w:t xml:space="preserve"> </w:t>
      </w:r>
      <w:r>
        <w:rPr>
          <w:rFonts w:ascii="Tahoma" w:eastAsia="Calibri" w:hAnsi="Tahoma" w:cs="Tahoma"/>
        </w:rPr>
        <w:t>okvirnega sporazuma</w:t>
      </w:r>
      <w:r w:rsidR="00710ABB">
        <w:rPr>
          <w:rFonts w:ascii="Tahoma" w:eastAsia="Calibri" w:hAnsi="Tahoma" w:cs="Tahoma"/>
        </w:rPr>
        <w:t>,</w:t>
      </w:r>
    </w:p>
    <w:p w14:paraId="4EE3E8C9" w14:textId="6B43711E"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preda izvedbo obveznosti iz okvirnega sporazuma v </w:t>
      </w:r>
      <w:proofErr w:type="spellStart"/>
      <w:r w:rsidRPr="0062287A">
        <w:rPr>
          <w:rFonts w:ascii="Tahoma" w:eastAsia="Calibri" w:hAnsi="Tahoma" w:cs="Tahoma"/>
        </w:rPr>
        <w:t>podizvajanje</w:t>
      </w:r>
      <w:proofErr w:type="spellEnd"/>
      <w:r w:rsidRPr="0062287A">
        <w:rPr>
          <w:rFonts w:ascii="Tahoma" w:eastAsia="Calibri" w:hAnsi="Tahoma" w:cs="Tahoma"/>
        </w:rPr>
        <w:t xml:space="preserve"> tretji osebi brez predhodnega pisnega soglasja </w:t>
      </w:r>
      <w:r w:rsidR="004C7021">
        <w:rPr>
          <w:rFonts w:ascii="Tahoma" w:eastAsia="Calibri" w:hAnsi="Tahoma" w:cs="Tahoma"/>
        </w:rPr>
        <w:t>kupca</w:t>
      </w:r>
      <w:r w:rsidRPr="0062287A">
        <w:rPr>
          <w:rFonts w:ascii="Tahoma" w:eastAsia="Calibri" w:hAnsi="Tahoma" w:cs="Tahoma"/>
        </w:rPr>
        <w:t>,</w:t>
      </w:r>
    </w:p>
    <w:p w14:paraId="186640B6" w14:textId="55A86512" w:rsidR="00F62134" w:rsidRPr="0062287A" w:rsidRDefault="00F62134" w:rsidP="00AB5935">
      <w:pPr>
        <w:keepNext/>
        <w:keepLines/>
        <w:numPr>
          <w:ilvl w:val="0"/>
          <w:numId w:val="22"/>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w:t>
      </w:r>
      <w:r w:rsidR="004C7021">
        <w:rPr>
          <w:rFonts w:ascii="Tahoma" w:hAnsi="Tahoma" w:cs="Tahoma"/>
        </w:rPr>
        <w:t>kupca</w:t>
      </w:r>
      <w:r w:rsidRPr="0062287A">
        <w:rPr>
          <w:rFonts w:ascii="Tahoma" w:hAnsi="Tahoma" w:cs="Tahoma"/>
        </w:rPr>
        <w:t>.</w:t>
      </w:r>
    </w:p>
    <w:p w14:paraId="25CD49DB" w14:textId="6D1947D3" w:rsidR="00F62134" w:rsidRDefault="00F62134" w:rsidP="00AB5935">
      <w:pPr>
        <w:keepNext/>
        <w:keepLines/>
        <w:tabs>
          <w:tab w:val="left" w:pos="709"/>
          <w:tab w:val="left" w:pos="1702"/>
        </w:tabs>
        <w:ind w:left="1701" w:hanging="1701"/>
        <w:jc w:val="both"/>
        <w:rPr>
          <w:rFonts w:ascii="Tahoma" w:hAnsi="Tahoma" w:cs="Tahoma"/>
        </w:rPr>
      </w:pPr>
    </w:p>
    <w:p w14:paraId="650240DF" w14:textId="4CCFC5D8" w:rsidR="003C2301" w:rsidRPr="00B21594" w:rsidRDefault="003C2301" w:rsidP="00AB5935">
      <w:pPr>
        <w:keepNext/>
        <w:keepLines/>
        <w:jc w:val="both"/>
        <w:rPr>
          <w:rFonts w:ascii="Tahoma" w:hAnsi="Tahoma" w:cs="Tahoma"/>
        </w:rPr>
      </w:pPr>
      <w:r w:rsidRPr="00B21594">
        <w:rPr>
          <w:rFonts w:ascii="Tahoma" w:hAnsi="Tahoma" w:cs="Tahoma"/>
        </w:rPr>
        <w:t xml:space="preserve">V primerih iz prejšnjega odstavka, razen kadar okvirni sporazum izrecno določa drugače, bo kupec prodajalca pisno opozoril in ga pozval k izpolnitvi svojih obveznost ter mu določil primeren rok za izpolnitev. V kolikor prodajalec ne upošteva pisnega opozorila kupca, bo kupec od okvirnega sporazuma odstopil, brez obveznosti do prodajalca ter unovčil finančno zavarovanje dobre izvedbe obveznosti iz okvirnega sporazuma. </w:t>
      </w:r>
    </w:p>
    <w:p w14:paraId="65CEA72F" w14:textId="757E4FD7" w:rsidR="003C2301" w:rsidRPr="0062287A" w:rsidRDefault="003C2301" w:rsidP="002A50CA">
      <w:pPr>
        <w:keepNext/>
        <w:keepLines/>
        <w:tabs>
          <w:tab w:val="left" w:pos="709"/>
          <w:tab w:val="left" w:pos="1702"/>
        </w:tabs>
        <w:jc w:val="both"/>
        <w:rPr>
          <w:rFonts w:ascii="Tahoma" w:hAnsi="Tahoma" w:cs="Tahoma"/>
        </w:rPr>
      </w:pPr>
    </w:p>
    <w:p w14:paraId="0E5D8985" w14:textId="68878BA7" w:rsidR="00F62134" w:rsidRDefault="00F62134" w:rsidP="00AB5935">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e učinkovati petnajsti (15.</w:t>
      </w:r>
      <w:r w:rsidRPr="0062287A">
        <w:rPr>
          <w:rFonts w:ascii="Tahoma" w:hAnsi="Tahoma" w:cs="Tahoma"/>
        </w:rPr>
        <w:t xml:space="preserve">) </w:t>
      </w:r>
      <w:r>
        <w:rPr>
          <w:rFonts w:ascii="Tahoma" w:hAnsi="Tahoma" w:cs="Tahoma"/>
        </w:rPr>
        <w:t>dan</w:t>
      </w:r>
      <w:r w:rsidRPr="0062287A">
        <w:rPr>
          <w:rFonts w:ascii="Tahoma" w:hAnsi="Tahoma" w:cs="Tahoma"/>
        </w:rPr>
        <w:t xml:space="preserve"> od dneva, ko </w:t>
      </w:r>
      <w:r w:rsidR="00710ABB">
        <w:rPr>
          <w:rFonts w:ascii="Tahoma" w:hAnsi="Tahoma" w:cs="Tahoma"/>
        </w:rPr>
        <w:t>p</w:t>
      </w:r>
      <w:r w:rsidR="00680C5A">
        <w:rPr>
          <w:rFonts w:ascii="Tahoma" w:hAnsi="Tahoma" w:cs="Tahoma"/>
        </w:rPr>
        <w:t>rodajalec</w:t>
      </w:r>
      <w:r w:rsidRPr="0062287A">
        <w:rPr>
          <w:rFonts w:ascii="Tahoma" w:hAnsi="Tahoma" w:cs="Tahoma"/>
        </w:rPr>
        <w:t xml:space="preserve"> prejme </w:t>
      </w:r>
      <w:r>
        <w:rPr>
          <w:rFonts w:ascii="Tahoma" w:hAnsi="Tahoma" w:cs="Tahoma"/>
        </w:rPr>
        <w:t>obvestilo/</w:t>
      </w:r>
      <w:r w:rsidRPr="0062287A">
        <w:rPr>
          <w:rFonts w:ascii="Tahoma" w:hAnsi="Tahoma" w:cs="Tahoma"/>
        </w:rPr>
        <w:t xml:space="preserve">izjavo </w:t>
      </w:r>
      <w:r w:rsidR="00710ABB">
        <w:rPr>
          <w:rFonts w:ascii="Tahoma" w:hAnsi="Tahoma" w:cs="Tahoma"/>
        </w:rPr>
        <w:t>kupca</w:t>
      </w:r>
      <w:r w:rsidRPr="0062287A">
        <w:rPr>
          <w:rFonts w:ascii="Tahoma" w:hAnsi="Tahoma" w:cs="Tahoma"/>
        </w:rPr>
        <w:t xml:space="preserve"> o odstopu od </w:t>
      </w:r>
      <w:r w:rsidRPr="0062287A">
        <w:rPr>
          <w:rFonts w:ascii="Tahoma" w:eastAsia="Calibri" w:hAnsi="Tahoma" w:cs="Tahoma"/>
        </w:rPr>
        <w:t>okvirnega sporazuma</w:t>
      </w:r>
      <w:r w:rsidR="003C2301">
        <w:rPr>
          <w:rFonts w:ascii="Tahoma" w:hAnsi="Tahoma" w:cs="Tahoma"/>
        </w:rPr>
        <w:t>.</w:t>
      </w:r>
    </w:p>
    <w:p w14:paraId="2C401E19" w14:textId="77777777" w:rsidR="00710ABB" w:rsidRDefault="00710ABB" w:rsidP="00AB5935">
      <w:pPr>
        <w:keepNext/>
        <w:keepLines/>
        <w:tabs>
          <w:tab w:val="left" w:pos="709"/>
          <w:tab w:val="left" w:pos="1702"/>
        </w:tabs>
        <w:jc w:val="both"/>
        <w:rPr>
          <w:rFonts w:ascii="Tahoma" w:hAnsi="Tahoma" w:cs="Tahoma"/>
        </w:rPr>
      </w:pPr>
    </w:p>
    <w:p w14:paraId="3864B0FB" w14:textId="2F721C6F" w:rsidR="00F62134" w:rsidRPr="00710ABB"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2AB9BB9" w14:textId="77777777" w:rsidR="00710ABB" w:rsidRDefault="00710ABB" w:rsidP="00AB5935">
      <w:pPr>
        <w:keepNext/>
        <w:keepLines/>
        <w:jc w:val="both"/>
        <w:rPr>
          <w:rFonts w:ascii="Tahoma" w:hAnsi="Tahoma" w:cs="Tahoma"/>
        </w:rPr>
      </w:pPr>
    </w:p>
    <w:p w14:paraId="0F1693F8" w14:textId="77777777" w:rsidR="003C2301" w:rsidRPr="003C2301" w:rsidRDefault="003C2301" w:rsidP="00AB5935">
      <w:pPr>
        <w:keepNext/>
        <w:keepLines/>
        <w:jc w:val="both"/>
        <w:rPr>
          <w:rFonts w:ascii="Tahoma" w:hAnsi="Tahoma" w:cs="Tahoma"/>
        </w:rPr>
      </w:pPr>
      <w:r w:rsidRPr="003C2301">
        <w:rPr>
          <w:rFonts w:ascii="Tahoma" w:hAnsi="Tahoma" w:cs="Tahoma"/>
        </w:rPr>
        <w:t xml:space="preserve">Kupec lahko odstopi od okvirnega sporazuma in unovči finančno zavarovanje dobre izvedbe obveznosti iz okvirnega sporazuma brez vnaprejšnjega opozorila in brez obveznosti do prodajalca v primeru, kadar prodajalec svoje obveznosti iz okvirnega sporazuma izvaja v nasprotju z izrecnimi zahtevami/navodili kupca ali v nasprotju s pravili stroke, </w:t>
      </w:r>
      <w:r w:rsidRPr="003C2301">
        <w:rPr>
          <w:rFonts w:ascii="Tahoma" w:hAnsi="Tahoma" w:cs="Tahoma"/>
          <w:iCs/>
        </w:rPr>
        <w:t>tehničnimi predpisi, standardi in veljavno zakonodajo</w:t>
      </w:r>
      <w:r w:rsidRPr="003C2301">
        <w:rPr>
          <w:rFonts w:ascii="Tahoma" w:hAnsi="Tahoma" w:cs="Tahoma"/>
        </w:rPr>
        <w:t xml:space="preserve"> ali v primeru kadar je očitno, da prodajalec ne bo izpolnil svojih obveznosti iz okvirnega sporazuma. </w:t>
      </w:r>
    </w:p>
    <w:p w14:paraId="703759B2" w14:textId="77777777" w:rsidR="003C2301" w:rsidRPr="003C2301" w:rsidRDefault="003C2301" w:rsidP="00AB5935">
      <w:pPr>
        <w:keepNext/>
        <w:keepLines/>
        <w:jc w:val="both"/>
        <w:rPr>
          <w:rFonts w:ascii="Tahoma" w:hAnsi="Tahoma" w:cs="Tahoma"/>
        </w:rPr>
      </w:pPr>
    </w:p>
    <w:p w14:paraId="1679023E" w14:textId="77777777" w:rsidR="003C2301" w:rsidRPr="003C2301" w:rsidRDefault="003C2301" w:rsidP="00AB5935">
      <w:pPr>
        <w:keepNext/>
        <w:keepLines/>
        <w:jc w:val="both"/>
        <w:rPr>
          <w:rFonts w:ascii="Tahoma" w:hAnsi="Tahoma" w:cs="Tahoma"/>
        </w:rPr>
      </w:pPr>
      <w:r w:rsidRPr="003C2301">
        <w:rPr>
          <w:rFonts w:ascii="Tahoma" w:hAnsi="Tahoma" w:cs="Tahoma"/>
        </w:rPr>
        <w:t>O odstopu od okvirnega sporazuma bo kupec prodajalca pisno obvestil s priporočeno pošiljko po pošti ali s povratnico. V primeru odstopa od okvirnega sporazuma sta stranki okvirnega sporazuma dolžni do tedaj prevzete obveznosti izpolniti tako, kot je bilo to dogovorjeno pred odstopom.</w:t>
      </w:r>
    </w:p>
    <w:p w14:paraId="3B57D2AD" w14:textId="77777777" w:rsidR="003C2301" w:rsidRPr="003C2301" w:rsidRDefault="003C2301" w:rsidP="00AB5935">
      <w:pPr>
        <w:keepNext/>
        <w:keepLines/>
        <w:jc w:val="both"/>
        <w:rPr>
          <w:rFonts w:ascii="Tahoma" w:hAnsi="Tahoma" w:cs="Tahoma"/>
        </w:rPr>
      </w:pPr>
    </w:p>
    <w:p w14:paraId="3339FBA2" w14:textId="77777777" w:rsidR="003C2301" w:rsidRPr="003C2301" w:rsidRDefault="003C2301" w:rsidP="00AB5935">
      <w:pPr>
        <w:keepNext/>
        <w:keepLines/>
        <w:jc w:val="both"/>
        <w:rPr>
          <w:rFonts w:ascii="Tahoma" w:hAnsi="Tahoma" w:cs="Tahoma"/>
        </w:rPr>
      </w:pPr>
      <w:r w:rsidRPr="003C2301">
        <w:rPr>
          <w:rFonts w:ascii="Tahoma" w:hAnsi="Tahoma" w:cs="Tahoma"/>
        </w:rPr>
        <w:t>V primeru odstopa od okvirnega sporazuma s strani kupca, je prodajalec kupcu dolžan povrniti vso nastalo škodo zaradi neizpolnjevanja obveznosti prodajalca iz tega okvirnega sporazuma, kupec pa lahko prodajalca izključi iz vseh nadaljnjih postopkov oddaje javnega naročila, v skladu s f) točko šestega odstavka 75. člena ZJN-3.</w:t>
      </w:r>
    </w:p>
    <w:p w14:paraId="527745F3" w14:textId="77777777" w:rsidR="003C2301" w:rsidRPr="003C2301" w:rsidRDefault="003C2301" w:rsidP="00AB5935">
      <w:pPr>
        <w:keepNext/>
        <w:keepLines/>
        <w:jc w:val="both"/>
        <w:rPr>
          <w:rFonts w:ascii="Tahoma" w:hAnsi="Tahoma" w:cs="Tahoma"/>
        </w:rPr>
      </w:pPr>
    </w:p>
    <w:p w14:paraId="44C35BC9" w14:textId="77777777" w:rsidR="003C2301" w:rsidRPr="003C2301" w:rsidRDefault="003C2301" w:rsidP="00AB5935">
      <w:pPr>
        <w:keepNext/>
        <w:keepLines/>
        <w:jc w:val="both"/>
        <w:rPr>
          <w:rFonts w:ascii="Tahoma" w:hAnsi="Tahoma" w:cs="Tahoma"/>
        </w:rPr>
      </w:pPr>
      <w:r w:rsidRPr="003C2301">
        <w:rPr>
          <w:rFonts w:ascii="Tahoma" w:hAnsi="Tahoma" w:cs="Tahoma"/>
        </w:rPr>
        <w:lastRenderedPageBreak/>
        <w:t>Prodajalec ima pravico do odstopa od tega okvirnega sporazuma v primeru kršenja določil okvirnega sporazuma s strani kupca. V tem primeru okvirni sporazum preneha veljati, ko kupec prejme pisno obvestilo o odstopu od okvirnega sporazuma s priporočeno pošiljko po pošti z navedbo razloga za odstop od okvirnega sporazuma.</w:t>
      </w:r>
    </w:p>
    <w:p w14:paraId="15A50610" w14:textId="77777777" w:rsidR="003C2301" w:rsidRPr="003C2301" w:rsidRDefault="003C2301" w:rsidP="00AB5935">
      <w:pPr>
        <w:keepNext/>
        <w:keepLines/>
        <w:jc w:val="both"/>
        <w:rPr>
          <w:rFonts w:ascii="Tahoma" w:hAnsi="Tahoma" w:cs="Tahoma"/>
        </w:rPr>
      </w:pPr>
    </w:p>
    <w:p w14:paraId="76E657B2" w14:textId="640C191C" w:rsidR="003C2301" w:rsidRDefault="003C2301" w:rsidP="00AB5935">
      <w:pPr>
        <w:keepNext/>
        <w:keepLines/>
        <w:jc w:val="both"/>
        <w:rPr>
          <w:rFonts w:ascii="Tahoma" w:hAnsi="Tahoma" w:cs="Tahoma"/>
        </w:rPr>
      </w:pPr>
      <w:r w:rsidRPr="003C2301">
        <w:rPr>
          <w:rFonts w:ascii="Tahoma" w:hAnsi="Tahoma" w:cs="Tahoma"/>
        </w:rPr>
        <w:t>Med veljavnostjo okvirnega sporazuma lahko kupec, ne glede na določbe zakona, ki ureja obligacijska razmerja, odstopi od okvirnega sporazuma tudi v primerih iz 96. člena ZJN-3.</w:t>
      </w:r>
    </w:p>
    <w:p w14:paraId="3C1CC2E1" w14:textId="6EE56A7B" w:rsidR="00C81911" w:rsidRDefault="00C81911" w:rsidP="00AB5935">
      <w:pPr>
        <w:keepNext/>
        <w:keepLines/>
        <w:jc w:val="both"/>
        <w:rPr>
          <w:rFonts w:ascii="Tahoma" w:hAnsi="Tahoma" w:cs="Tahoma"/>
        </w:rPr>
      </w:pPr>
    </w:p>
    <w:p w14:paraId="3B265957" w14:textId="77777777" w:rsidR="003C2301" w:rsidRPr="00710ABB" w:rsidRDefault="003C2301"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FC8FEAC" w14:textId="1F2B3D17" w:rsidR="003C2301" w:rsidRDefault="003C2301" w:rsidP="00AB5935">
      <w:pPr>
        <w:keepNext/>
        <w:keepLines/>
        <w:jc w:val="both"/>
        <w:rPr>
          <w:rFonts w:ascii="Tahoma" w:hAnsi="Tahoma" w:cs="Tahoma"/>
        </w:rPr>
      </w:pPr>
    </w:p>
    <w:p w14:paraId="5E6A8267" w14:textId="7230AF21" w:rsidR="00624159" w:rsidRDefault="003C2301" w:rsidP="00AB5935">
      <w:pPr>
        <w:keepNext/>
        <w:keepLines/>
        <w:tabs>
          <w:tab w:val="left" w:pos="709"/>
          <w:tab w:val="left" w:pos="1702"/>
        </w:tabs>
        <w:jc w:val="both"/>
        <w:rPr>
          <w:rFonts w:ascii="Tahoma" w:hAnsi="Tahoma" w:cs="Tahoma"/>
        </w:rPr>
      </w:pPr>
      <w:r w:rsidRPr="00F713A6">
        <w:rPr>
          <w:rFonts w:ascii="Tahoma" w:hAnsi="Tahoma" w:cs="Tahoma"/>
        </w:rPr>
        <w:t>Kupec ali prodajalec lahko</w:t>
      </w:r>
      <w:r w:rsidR="00021BC2">
        <w:rPr>
          <w:rFonts w:ascii="Tahoma" w:hAnsi="Tahoma" w:cs="Tahoma"/>
        </w:rPr>
        <w:t xml:space="preserve"> odpovesta ta okvirni sporazum s</w:t>
      </w:r>
      <w:r w:rsidRPr="00F713A6">
        <w:rPr>
          <w:rFonts w:ascii="Tahoma" w:hAnsi="Tahoma" w:cs="Tahoma"/>
        </w:rPr>
        <w:t xml:space="preserve"> 60 (šestdeset) dnevnim odpovednim rokom,</w:t>
      </w:r>
      <w:r w:rsidRPr="00F713A6">
        <w:t xml:space="preserve"> </w:t>
      </w:r>
      <w:r w:rsidRPr="00F713A6">
        <w:rPr>
          <w:rFonts w:ascii="Tahoma" w:hAnsi="Tahoma" w:cs="Tahoma"/>
        </w:rPr>
        <w:t>če se okoliščine po sklenitvi okvirnega sporazuma spremenijo tako, da sklenjen okvirni sporazum ne izraža več prave volje strank okvirnega sporazuma in pod pogojem, da so med strankama okvirnega sporazuma poravnane vse zapadle obveznosti. Odpovedni rok prične teči naslednji dan po prejemu pisnega obvestila o odpovedi okvirnega sporazuma, ki mora biti drugi stranki okvirnega sporazuma poslano s priporočeno poštno pošiljko.</w:t>
      </w:r>
    </w:p>
    <w:p w14:paraId="2E77145C" w14:textId="77777777" w:rsidR="002A50CA" w:rsidRDefault="002A50CA" w:rsidP="00AB5935">
      <w:pPr>
        <w:keepNext/>
        <w:keepLines/>
        <w:tabs>
          <w:tab w:val="left" w:pos="709"/>
          <w:tab w:val="left" w:pos="1702"/>
        </w:tabs>
        <w:jc w:val="both"/>
        <w:rPr>
          <w:rFonts w:ascii="Tahoma" w:hAnsi="Tahoma" w:cs="Tahoma"/>
        </w:rPr>
      </w:pPr>
    </w:p>
    <w:p w14:paraId="78800D56" w14:textId="4DECDA1F" w:rsidR="00624159" w:rsidRDefault="000B1FB4"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PROTIKORUPCIJSKA KLAVZULA</w:t>
      </w:r>
      <w:r w:rsidR="00607EDC">
        <w:rPr>
          <w:rFonts w:ascii="Tahoma" w:hAnsi="Tahoma" w:cs="Tahoma"/>
          <w:b/>
        </w:rPr>
        <w:t xml:space="preserve"> IN RAZVEZNI POGOJ</w:t>
      </w:r>
    </w:p>
    <w:p w14:paraId="2DF6DC3D" w14:textId="6D70E3CF" w:rsidR="00624159" w:rsidRDefault="00624159" w:rsidP="00AB5935">
      <w:pPr>
        <w:keepNext/>
        <w:keepLines/>
        <w:tabs>
          <w:tab w:val="left" w:pos="851"/>
          <w:tab w:val="left" w:pos="1702"/>
        </w:tabs>
        <w:jc w:val="both"/>
        <w:rPr>
          <w:rFonts w:ascii="Tahoma" w:hAnsi="Tahoma" w:cs="Tahoma"/>
          <w:b/>
        </w:rPr>
      </w:pPr>
    </w:p>
    <w:p w14:paraId="410BBF6E" w14:textId="77777777" w:rsidR="00624159" w:rsidRPr="00710ABB" w:rsidRDefault="0062415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EE07104" w14:textId="01941447" w:rsidR="00624159" w:rsidRDefault="00624159" w:rsidP="00AB5935">
      <w:pPr>
        <w:keepNext/>
        <w:keepLines/>
        <w:tabs>
          <w:tab w:val="left" w:pos="851"/>
          <w:tab w:val="left" w:pos="1702"/>
        </w:tabs>
        <w:jc w:val="both"/>
        <w:rPr>
          <w:rFonts w:ascii="Tahoma" w:hAnsi="Tahoma" w:cs="Tahoma"/>
          <w:b/>
        </w:rPr>
      </w:pPr>
    </w:p>
    <w:p w14:paraId="20BF8F0B" w14:textId="065DDABC" w:rsidR="00624159" w:rsidRPr="00624159" w:rsidRDefault="00624159" w:rsidP="00AB5935">
      <w:pPr>
        <w:keepNext/>
        <w:keepLines/>
        <w:ind w:right="-2"/>
        <w:jc w:val="both"/>
        <w:rPr>
          <w:rFonts w:ascii="Tahoma" w:hAnsi="Tahoma" w:cs="Tahoma"/>
          <w:color w:val="000000"/>
        </w:rPr>
      </w:pPr>
      <w:r w:rsidRPr="00624159">
        <w:rPr>
          <w:rFonts w:ascii="Tahoma" w:hAnsi="Tahoma" w:cs="Tahoma"/>
          <w:color w:val="000000"/>
        </w:rPr>
        <w:t>V primeru,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nična.</w:t>
      </w:r>
    </w:p>
    <w:p w14:paraId="6FDF553C" w14:textId="77777777" w:rsidR="00624159" w:rsidRPr="00624159" w:rsidRDefault="00624159" w:rsidP="00AB5935">
      <w:pPr>
        <w:keepNext/>
        <w:keepLines/>
        <w:ind w:right="-2"/>
        <w:jc w:val="both"/>
        <w:rPr>
          <w:rFonts w:ascii="Tahoma" w:hAnsi="Tahoma" w:cs="Tahoma"/>
          <w:color w:val="000000"/>
        </w:rPr>
      </w:pPr>
    </w:p>
    <w:p w14:paraId="65D5E07F" w14:textId="1575E7C1" w:rsidR="00624159" w:rsidRDefault="00624159" w:rsidP="00AB5935">
      <w:pPr>
        <w:keepNext/>
        <w:keepLines/>
        <w:ind w:right="-2"/>
        <w:jc w:val="both"/>
        <w:rPr>
          <w:rFonts w:ascii="Tahoma" w:hAnsi="Tahoma" w:cs="Tahoma"/>
          <w:color w:val="000000"/>
        </w:rPr>
      </w:pPr>
      <w:r w:rsidRPr="00624159">
        <w:rPr>
          <w:rFonts w:ascii="Tahoma" w:hAnsi="Tahoma" w:cs="Tahoma"/>
          <w:color w:val="000000"/>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52A1898" w14:textId="45EC3801" w:rsidR="00607EDC" w:rsidRDefault="00607EDC" w:rsidP="00AB5935">
      <w:pPr>
        <w:keepNext/>
        <w:keepLines/>
        <w:ind w:right="-2"/>
        <w:jc w:val="both"/>
        <w:rPr>
          <w:rFonts w:ascii="Tahoma" w:hAnsi="Tahoma" w:cs="Tahoma"/>
          <w:color w:val="000000"/>
        </w:rPr>
      </w:pPr>
    </w:p>
    <w:p w14:paraId="349B23CA" w14:textId="24C274DE" w:rsidR="00607EDC" w:rsidRDefault="00607EDC" w:rsidP="00F30B69">
      <w:pPr>
        <w:keepNext/>
        <w:keepLines/>
        <w:numPr>
          <w:ilvl w:val="1"/>
          <w:numId w:val="4"/>
        </w:numPr>
        <w:tabs>
          <w:tab w:val="clear" w:pos="1440"/>
        </w:tabs>
        <w:ind w:left="426" w:hanging="426"/>
        <w:jc w:val="center"/>
        <w:rPr>
          <w:rFonts w:ascii="Tahoma" w:hAnsi="Tahoma" w:cs="Tahoma"/>
          <w:color w:val="000000"/>
        </w:rPr>
      </w:pPr>
      <w:r>
        <w:rPr>
          <w:rFonts w:ascii="Tahoma" w:hAnsi="Tahoma" w:cs="Tahoma"/>
          <w:color w:val="000000"/>
        </w:rPr>
        <w:t>člen</w:t>
      </w:r>
    </w:p>
    <w:p w14:paraId="14877525" w14:textId="036612E7" w:rsidR="00607EDC" w:rsidRDefault="00607EDC" w:rsidP="00AB5935">
      <w:pPr>
        <w:keepNext/>
        <w:keepLines/>
        <w:ind w:right="-2"/>
        <w:jc w:val="both"/>
        <w:rPr>
          <w:rFonts w:ascii="Tahoma" w:hAnsi="Tahoma" w:cs="Tahoma"/>
          <w:color w:val="000000"/>
        </w:rPr>
      </w:pPr>
    </w:p>
    <w:p w14:paraId="51CD6260" w14:textId="77777777" w:rsidR="00607EDC" w:rsidRPr="00607EDC" w:rsidRDefault="00607EDC" w:rsidP="00AB5935">
      <w:pPr>
        <w:keepNext/>
        <w:keepLines/>
        <w:overflowPunct w:val="0"/>
        <w:autoSpaceDE w:val="0"/>
        <w:autoSpaceDN w:val="0"/>
        <w:adjustRightInd w:val="0"/>
        <w:jc w:val="both"/>
        <w:textAlignment w:val="baseline"/>
        <w:rPr>
          <w:rFonts w:ascii="Tahoma" w:hAnsi="Tahoma" w:cs="Tahoma"/>
        </w:rPr>
      </w:pPr>
      <w:r w:rsidRPr="00607EDC">
        <w:rPr>
          <w:rFonts w:ascii="Tahoma" w:hAnsi="Tahoma" w:cs="Tahoma"/>
        </w:rPr>
        <w:t xml:space="preserve">Ta okvirni sporazum je sklenjen pod razveznim pogojem, ki se uresniči, če je kupec seznanjen, da je sodišče s pravnomočno odločitvijo ugotovilo kršitev obveznosti iz drugega odstavka 3. člena ZJN-3 s strani prodajalca ali njegovega podizvajalca ali 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F43DB22" w14:textId="77777777" w:rsidR="00607EDC" w:rsidRPr="00607EDC" w:rsidRDefault="00607EDC" w:rsidP="00AB5935">
      <w:pPr>
        <w:keepNext/>
        <w:keepLines/>
        <w:adjustRightInd w:val="0"/>
        <w:jc w:val="both"/>
        <w:textAlignment w:val="baseline"/>
        <w:rPr>
          <w:rFonts w:ascii="Tahoma" w:hAnsi="Tahoma" w:cs="Tahoma"/>
          <w:color w:val="000000"/>
          <w:sz w:val="18"/>
          <w:szCs w:val="18"/>
        </w:rPr>
      </w:pPr>
    </w:p>
    <w:p w14:paraId="793A9485" w14:textId="77777777" w:rsidR="00607EDC" w:rsidRPr="00607EDC" w:rsidRDefault="00607EDC" w:rsidP="00AB5935">
      <w:pPr>
        <w:keepNext/>
        <w:keepLines/>
        <w:overflowPunct w:val="0"/>
        <w:autoSpaceDE w:val="0"/>
        <w:autoSpaceDN w:val="0"/>
        <w:adjustRightInd w:val="0"/>
        <w:jc w:val="both"/>
        <w:textAlignment w:val="baseline"/>
        <w:rPr>
          <w:rFonts w:ascii="Tahoma" w:hAnsi="Tahoma" w:cs="Tahoma"/>
        </w:rPr>
      </w:pPr>
      <w:r w:rsidRPr="00607EDC">
        <w:rPr>
          <w:rFonts w:ascii="Tahoma" w:hAnsi="Tahoma" w:cs="Tahoma"/>
        </w:rPr>
        <w:t xml:space="preserve">Razvezni pogoj se uresniči pod pogojem, da je od seznanitve s kršitvijo in do izteka veljavnosti okvirnega sporazuma še najmanj 6 (šest) mesecev, v primeru nastopanja s podizvajalci pa tudi, če zaradi ugotovljene kršitve pri podizvajalcu prodajalec ustrezno ne nadomesti ali zamenja tega podizvajalca v roku 30 (tridesetih) dni od seznanitve s kršitvijo. </w:t>
      </w:r>
    </w:p>
    <w:p w14:paraId="5760A51B" w14:textId="77777777" w:rsidR="00607EDC" w:rsidRPr="00607EDC" w:rsidRDefault="00607EDC" w:rsidP="00AB5935">
      <w:pPr>
        <w:keepNext/>
        <w:keepLines/>
        <w:overflowPunct w:val="0"/>
        <w:autoSpaceDE w:val="0"/>
        <w:autoSpaceDN w:val="0"/>
        <w:adjustRightInd w:val="0"/>
        <w:jc w:val="both"/>
        <w:textAlignment w:val="baseline"/>
        <w:rPr>
          <w:rFonts w:ascii="Tahoma" w:hAnsi="Tahoma" w:cs="Tahoma"/>
        </w:rPr>
      </w:pPr>
    </w:p>
    <w:p w14:paraId="26C8AB63" w14:textId="1F38E553" w:rsidR="003C2301" w:rsidRDefault="00607EDC" w:rsidP="00251D70">
      <w:pPr>
        <w:keepNext/>
        <w:keepLines/>
        <w:overflowPunct w:val="0"/>
        <w:autoSpaceDE w:val="0"/>
        <w:autoSpaceDN w:val="0"/>
        <w:adjustRightInd w:val="0"/>
        <w:jc w:val="both"/>
        <w:textAlignment w:val="baseline"/>
        <w:rPr>
          <w:rFonts w:ascii="Tahoma" w:hAnsi="Tahoma" w:cs="Tahoma"/>
        </w:rPr>
      </w:pPr>
      <w:r w:rsidRPr="00607EDC">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30 (tridesetih) dneh od seznanitve s kršitvijo. Če kupec v tem roku ne začne novega postopka javnega naročila, se šteje, da je ta okvirni sporazum razvezan 30. (trideseti) dan od seznanitve s kršitvijo.</w:t>
      </w:r>
    </w:p>
    <w:p w14:paraId="366CF6E6" w14:textId="77777777" w:rsidR="0027636D" w:rsidRPr="00C8579C" w:rsidRDefault="0027636D"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REŠEVANJE SPOROV</w:t>
      </w:r>
    </w:p>
    <w:p w14:paraId="0D48A223" w14:textId="77777777" w:rsidR="0027636D" w:rsidRPr="00C8579C" w:rsidRDefault="0027636D" w:rsidP="00AB5935">
      <w:pPr>
        <w:keepNext/>
        <w:keepLines/>
        <w:tabs>
          <w:tab w:val="left" w:pos="709"/>
          <w:tab w:val="left" w:pos="1702"/>
        </w:tabs>
        <w:ind w:left="1701" w:hanging="1701"/>
        <w:jc w:val="both"/>
        <w:rPr>
          <w:rFonts w:ascii="Tahoma" w:hAnsi="Tahoma" w:cs="Tahoma"/>
          <w:b/>
        </w:rPr>
      </w:pPr>
    </w:p>
    <w:p w14:paraId="6C7AB0D7"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40F9D88" w14:textId="77777777" w:rsidR="00A460F0" w:rsidRPr="00C8579C" w:rsidRDefault="00A460F0" w:rsidP="00AB5935">
      <w:pPr>
        <w:keepNext/>
        <w:keepLines/>
        <w:tabs>
          <w:tab w:val="left" w:pos="567"/>
          <w:tab w:val="left" w:pos="1418"/>
          <w:tab w:val="left" w:pos="1702"/>
        </w:tabs>
        <w:jc w:val="both"/>
        <w:rPr>
          <w:rFonts w:ascii="Tahoma" w:eastAsia="Calibri" w:hAnsi="Tahoma" w:cs="Tahoma"/>
        </w:rPr>
      </w:pPr>
    </w:p>
    <w:p w14:paraId="48BEA8E5" w14:textId="63B96240" w:rsidR="000856FB" w:rsidRPr="000856FB" w:rsidRDefault="000856FB" w:rsidP="00AB5935">
      <w:pPr>
        <w:keepNext/>
        <w:keepLines/>
        <w:tabs>
          <w:tab w:val="left" w:pos="4820"/>
        </w:tabs>
        <w:jc w:val="both"/>
        <w:rPr>
          <w:rFonts w:ascii="Tahoma" w:hAnsi="Tahoma" w:cs="Tahoma"/>
        </w:rPr>
      </w:pPr>
      <w:r w:rsidRPr="000856FB">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Obligacijskega zakonika.</w:t>
      </w:r>
    </w:p>
    <w:p w14:paraId="23655D1C" w14:textId="77777777" w:rsidR="000856FB" w:rsidRDefault="000856FB" w:rsidP="00AB5935">
      <w:pPr>
        <w:keepNext/>
        <w:keepLines/>
        <w:tabs>
          <w:tab w:val="left" w:pos="567"/>
          <w:tab w:val="left" w:pos="1418"/>
          <w:tab w:val="left" w:pos="1702"/>
        </w:tabs>
        <w:jc w:val="both"/>
        <w:rPr>
          <w:rFonts w:ascii="Tahoma" w:eastAsia="Calibri" w:hAnsi="Tahoma" w:cs="Tahoma"/>
        </w:rPr>
      </w:pPr>
    </w:p>
    <w:p w14:paraId="462EFB32" w14:textId="6288D4A3" w:rsidR="000B1FB4" w:rsidRDefault="00230317" w:rsidP="00AB593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000856FB">
        <w:rPr>
          <w:rFonts w:ascii="Tahoma" w:eastAsia="Calibri" w:hAnsi="Tahoma" w:cs="Tahoma"/>
        </w:rPr>
        <w:t xml:space="preserve"> skušali rešiti sporazumno. </w:t>
      </w: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6EE916CF" w14:textId="7F0CE19E" w:rsidR="00021BC2" w:rsidRPr="000B1FB4" w:rsidRDefault="00021BC2" w:rsidP="00AB5935">
      <w:pPr>
        <w:keepNext/>
        <w:keepLines/>
        <w:tabs>
          <w:tab w:val="left" w:pos="567"/>
          <w:tab w:val="left" w:pos="1418"/>
          <w:tab w:val="left" w:pos="1702"/>
        </w:tabs>
        <w:jc w:val="both"/>
        <w:rPr>
          <w:rFonts w:ascii="Tahoma" w:eastAsia="Calibri" w:hAnsi="Tahoma" w:cs="Tahoma"/>
        </w:rPr>
      </w:pPr>
    </w:p>
    <w:p w14:paraId="088E5DC6" w14:textId="77777777" w:rsidR="00C81911" w:rsidRPr="00C8579C" w:rsidRDefault="00C81911" w:rsidP="00AB5935">
      <w:pPr>
        <w:keepNext/>
        <w:keepLines/>
        <w:tabs>
          <w:tab w:val="left" w:pos="567"/>
          <w:tab w:val="left" w:pos="1418"/>
          <w:tab w:val="left" w:pos="1702"/>
        </w:tabs>
        <w:jc w:val="both"/>
        <w:rPr>
          <w:rFonts w:ascii="Tahoma" w:eastAsia="Calibri" w:hAnsi="Tahoma" w:cs="Tahoma"/>
        </w:rPr>
      </w:pPr>
    </w:p>
    <w:p w14:paraId="58B02C4D" w14:textId="77777777" w:rsidR="0027636D" w:rsidRPr="00C8579C" w:rsidRDefault="0027636D" w:rsidP="00AB5935">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79A068BA" w14:textId="77777777" w:rsidR="00F82282" w:rsidRPr="00C8579C" w:rsidRDefault="00F82282" w:rsidP="00AB5935">
      <w:pPr>
        <w:keepNext/>
        <w:keepLines/>
        <w:tabs>
          <w:tab w:val="left" w:pos="851"/>
          <w:tab w:val="left" w:pos="1702"/>
        </w:tabs>
        <w:jc w:val="both"/>
        <w:rPr>
          <w:rFonts w:ascii="Tahoma" w:hAnsi="Tahoma" w:cs="Tahoma"/>
          <w:b/>
        </w:rPr>
      </w:pPr>
    </w:p>
    <w:p w14:paraId="572912AE"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9DE90D9" w14:textId="0B8C9FC0" w:rsidR="00F82282" w:rsidRDefault="00F82282" w:rsidP="00AB5935">
      <w:pPr>
        <w:keepNext/>
        <w:keepLines/>
        <w:jc w:val="both"/>
        <w:rPr>
          <w:rFonts w:ascii="Tahoma" w:hAnsi="Tahoma" w:cs="Tahoma"/>
        </w:rPr>
      </w:pPr>
    </w:p>
    <w:p w14:paraId="7C031067" w14:textId="77777777" w:rsidR="000B1FB4" w:rsidRPr="000B1FB4" w:rsidRDefault="000B1FB4" w:rsidP="00AB5935">
      <w:pPr>
        <w:keepNext/>
        <w:keepLines/>
        <w:tabs>
          <w:tab w:val="left" w:pos="4820"/>
        </w:tabs>
        <w:jc w:val="both"/>
        <w:rPr>
          <w:rFonts w:ascii="Tahoma" w:hAnsi="Tahoma" w:cs="Tahoma"/>
        </w:rPr>
      </w:pPr>
      <w:r w:rsidRPr="000B1FB4">
        <w:rPr>
          <w:rFonts w:ascii="Tahoma" w:hAnsi="Tahoma" w:cs="Tahoma"/>
        </w:rPr>
        <w:t>Prodajalec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1C994B03" w14:textId="77777777" w:rsidR="000B1FB4" w:rsidRPr="000B1FB4" w:rsidRDefault="000B1FB4" w:rsidP="00AB5935">
      <w:pPr>
        <w:keepNext/>
        <w:keepLines/>
        <w:tabs>
          <w:tab w:val="left" w:pos="567"/>
          <w:tab w:val="left" w:pos="1418"/>
          <w:tab w:val="left" w:pos="1702"/>
        </w:tabs>
        <w:jc w:val="both"/>
        <w:rPr>
          <w:rFonts w:ascii="Tahoma" w:hAnsi="Tahoma" w:cs="Tahoma"/>
        </w:rPr>
      </w:pPr>
    </w:p>
    <w:p w14:paraId="2CD93A34" w14:textId="7E106810" w:rsidR="000B1FB4" w:rsidRDefault="000B1FB4" w:rsidP="00AB5935">
      <w:pPr>
        <w:keepNext/>
        <w:keepLines/>
        <w:tabs>
          <w:tab w:val="left" w:pos="4820"/>
        </w:tabs>
        <w:jc w:val="both"/>
        <w:rPr>
          <w:rFonts w:ascii="Tahoma" w:hAnsi="Tahoma" w:cs="Tahoma"/>
        </w:rPr>
      </w:pPr>
      <w:r w:rsidRPr="000B1FB4">
        <w:rPr>
          <w:rFonts w:ascii="Tahoma" w:hAnsi="Tahoma" w:cs="Tahoma"/>
        </w:rPr>
        <w:t>Stranki okvirnega sporazuma sta sporazumni, da se katerikoli rok iz tega okvirnega sporazuma, če se le-ta izteče na soboto, nedeljo, praznik ali drug dela prosti dan v Republiki Sloveniji po zakonu, prenese na prvi naslednji delovni dan.</w:t>
      </w:r>
    </w:p>
    <w:p w14:paraId="53219650" w14:textId="77777777" w:rsidR="000B1FB4" w:rsidRDefault="000B1FB4" w:rsidP="00AB5935">
      <w:pPr>
        <w:keepNext/>
        <w:keepLines/>
        <w:jc w:val="both"/>
        <w:rPr>
          <w:rFonts w:ascii="Tahoma" w:hAnsi="Tahoma" w:cs="Tahoma"/>
        </w:rPr>
      </w:pPr>
    </w:p>
    <w:p w14:paraId="7F58005E"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8F1DAD8" w14:textId="77777777" w:rsidR="000B1FB4" w:rsidRPr="00C8579C" w:rsidRDefault="000B1FB4" w:rsidP="00AB5935">
      <w:pPr>
        <w:keepNext/>
        <w:keepLines/>
        <w:jc w:val="both"/>
        <w:rPr>
          <w:rFonts w:ascii="Tahoma" w:hAnsi="Tahoma" w:cs="Tahoma"/>
        </w:rPr>
      </w:pPr>
    </w:p>
    <w:p w14:paraId="6EF1DCE4"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FB3F8AF" w14:textId="77777777" w:rsidR="000856FB" w:rsidRPr="000856FB" w:rsidRDefault="000856FB" w:rsidP="00AB5935">
      <w:pPr>
        <w:keepNext/>
        <w:keepLines/>
        <w:tabs>
          <w:tab w:val="left" w:pos="567"/>
          <w:tab w:val="left" w:pos="1418"/>
          <w:tab w:val="left" w:pos="1702"/>
        </w:tabs>
        <w:jc w:val="both"/>
        <w:rPr>
          <w:rFonts w:ascii="Tahoma" w:hAnsi="Tahoma" w:cs="Tahoma"/>
        </w:rPr>
      </w:pPr>
    </w:p>
    <w:p w14:paraId="4658341B"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0D3C42E" w14:textId="77777777" w:rsidR="000856FB" w:rsidRPr="000856FB" w:rsidRDefault="000856FB" w:rsidP="00AB5935">
      <w:pPr>
        <w:keepNext/>
        <w:keepLines/>
        <w:tabs>
          <w:tab w:val="left" w:pos="567"/>
          <w:tab w:val="left" w:pos="1418"/>
          <w:tab w:val="left" w:pos="1702"/>
        </w:tabs>
        <w:jc w:val="both"/>
        <w:rPr>
          <w:rFonts w:ascii="Tahoma" w:hAnsi="Tahoma" w:cs="Tahoma"/>
        </w:rPr>
      </w:pPr>
    </w:p>
    <w:p w14:paraId="1719E06C"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0A679041" w14:textId="507142E0" w:rsidR="00A90FB7" w:rsidRDefault="00A90FB7" w:rsidP="00AB5935">
      <w:pPr>
        <w:keepNext/>
        <w:keepLines/>
        <w:tabs>
          <w:tab w:val="left" w:pos="567"/>
          <w:tab w:val="left" w:pos="1418"/>
          <w:tab w:val="left" w:pos="1702"/>
        </w:tabs>
        <w:jc w:val="both"/>
        <w:rPr>
          <w:rFonts w:ascii="Tahoma" w:hAnsi="Tahoma" w:cs="Tahoma"/>
        </w:rPr>
      </w:pPr>
    </w:p>
    <w:p w14:paraId="1A76A470"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41F5927" w14:textId="37134884" w:rsidR="000856FB" w:rsidRDefault="000856FB" w:rsidP="00AB5935">
      <w:pPr>
        <w:keepNext/>
        <w:keepLines/>
        <w:tabs>
          <w:tab w:val="left" w:pos="567"/>
          <w:tab w:val="left" w:pos="1418"/>
          <w:tab w:val="left" w:pos="1702"/>
        </w:tabs>
        <w:jc w:val="both"/>
        <w:rPr>
          <w:rFonts w:ascii="Tahoma" w:hAnsi="Tahoma" w:cs="Tahoma"/>
        </w:rPr>
      </w:pPr>
    </w:p>
    <w:p w14:paraId="12976ED1" w14:textId="77777777" w:rsidR="000856FB"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Stranki okvirnega sporazuma soglašata, da predstavljajo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Pr>
          <w:rFonts w:ascii="Tahoma" w:hAnsi="Tahoma" w:cs="Tahoma"/>
        </w:rPr>
        <w:t xml:space="preserve"> in informacij</w:t>
      </w:r>
      <w:r w:rsidRPr="00F713A6">
        <w:rPr>
          <w:rFonts w:ascii="Tahoma" w:hAnsi="Tahoma" w:cs="Tahoma"/>
        </w:rPr>
        <w:t>, ki po veljavnih predpisih štejejo za javne.</w:t>
      </w:r>
    </w:p>
    <w:p w14:paraId="79D1B269" w14:textId="495A0832" w:rsidR="000856FB" w:rsidRDefault="000856FB" w:rsidP="00AB5935">
      <w:pPr>
        <w:keepNext/>
        <w:keepLines/>
        <w:tabs>
          <w:tab w:val="left" w:pos="567"/>
          <w:tab w:val="left" w:pos="1418"/>
          <w:tab w:val="left" w:pos="1702"/>
        </w:tabs>
        <w:jc w:val="both"/>
        <w:rPr>
          <w:rFonts w:ascii="Tahoma" w:hAnsi="Tahoma" w:cs="Tahoma"/>
        </w:rPr>
      </w:pPr>
    </w:p>
    <w:p w14:paraId="0BBA8A8E"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DF93704" w14:textId="5EBD2C32" w:rsidR="000856FB" w:rsidRDefault="000856FB" w:rsidP="00AB5935">
      <w:pPr>
        <w:keepNext/>
        <w:keepLines/>
        <w:tabs>
          <w:tab w:val="left" w:pos="567"/>
          <w:tab w:val="left" w:pos="1418"/>
          <w:tab w:val="left" w:pos="1702"/>
        </w:tabs>
        <w:jc w:val="both"/>
        <w:rPr>
          <w:rFonts w:ascii="Tahoma" w:hAnsi="Tahoma" w:cs="Tahoma"/>
        </w:rPr>
      </w:pPr>
    </w:p>
    <w:p w14:paraId="1A556E61" w14:textId="5AA0937E" w:rsidR="000856FB"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Priloge so neločljivi sestavni del tega okvirnega sporazuma.</w:t>
      </w:r>
    </w:p>
    <w:p w14:paraId="5D47263A" w14:textId="698D6D76" w:rsidR="00251D70" w:rsidRDefault="00251D70" w:rsidP="00AB5935">
      <w:pPr>
        <w:keepNext/>
        <w:keepLines/>
        <w:tabs>
          <w:tab w:val="left" w:pos="567"/>
          <w:tab w:val="left" w:pos="1418"/>
          <w:tab w:val="left" w:pos="1702"/>
        </w:tabs>
        <w:jc w:val="both"/>
        <w:rPr>
          <w:rFonts w:ascii="Tahoma" w:hAnsi="Tahoma" w:cs="Tahoma"/>
        </w:rPr>
      </w:pPr>
    </w:p>
    <w:p w14:paraId="71AD2B85" w14:textId="237C4BD4" w:rsidR="00251D70" w:rsidRDefault="00251D70" w:rsidP="00AB5935">
      <w:pPr>
        <w:keepNext/>
        <w:keepLines/>
        <w:tabs>
          <w:tab w:val="left" w:pos="567"/>
          <w:tab w:val="left" w:pos="1418"/>
          <w:tab w:val="left" w:pos="1702"/>
        </w:tabs>
        <w:jc w:val="both"/>
        <w:rPr>
          <w:rFonts w:ascii="Tahoma" w:hAnsi="Tahoma" w:cs="Tahoma"/>
        </w:rPr>
      </w:pPr>
    </w:p>
    <w:p w14:paraId="7275DAB4" w14:textId="16BFE3D9" w:rsidR="00251D70" w:rsidRDefault="00251D70" w:rsidP="00AB5935">
      <w:pPr>
        <w:keepNext/>
        <w:keepLines/>
        <w:tabs>
          <w:tab w:val="left" w:pos="567"/>
          <w:tab w:val="left" w:pos="1418"/>
          <w:tab w:val="left" w:pos="1702"/>
        </w:tabs>
        <w:jc w:val="both"/>
        <w:rPr>
          <w:rFonts w:ascii="Tahoma" w:hAnsi="Tahoma" w:cs="Tahoma"/>
        </w:rPr>
      </w:pPr>
    </w:p>
    <w:p w14:paraId="5A94C9AE" w14:textId="05DC9B8A" w:rsidR="00251D70" w:rsidRDefault="00251D70" w:rsidP="00AB5935">
      <w:pPr>
        <w:keepNext/>
        <w:keepLines/>
        <w:tabs>
          <w:tab w:val="left" w:pos="567"/>
          <w:tab w:val="left" w:pos="1418"/>
          <w:tab w:val="left" w:pos="1702"/>
        </w:tabs>
        <w:jc w:val="both"/>
        <w:rPr>
          <w:rFonts w:ascii="Tahoma" w:hAnsi="Tahoma" w:cs="Tahoma"/>
        </w:rPr>
      </w:pPr>
    </w:p>
    <w:p w14:paraId="7B47AD62" w14:textId="2FF4FFD3" w:rsidR="00251D70" w:rsidRDefault="00251D70" w:rsidP="00AB5935">
      <w:pPr>
        <w:keepNext/>
        <w:keepLines/>
        <w:tabs>
          <w:tab w:val="left" w:pos="567"/>
          <w:tab w:val="left" w:pos="1418"/>
          <w:tab w:val="left" w:pos="1702"/>
        </w:tabs>
        <w:jc w:val="both"/>
        <w:rPr>
          <w:rFonts w:ascii="Tahoma" w:hAnsi="Tahoma" w:cs="Tahoma"/>
        </w:rPr>
      </w:pPr>
    </w:p>
    <w:p w14:paraId="650703E3" w14:textId="77777777" w:rsidR="00251D70" w:rsidRDefault="00251D70" w:rsidP="00AB5935">
      <w:pPr>
        <w:keepNext/>
        <w:keepLines/>
        <w:tabs>
          <w:tab w:val="left" w:pos="567"/>
          <w:tab w:val="left" w:pos="1418"/>
          <w:tab w:val="left" w:pos="1702"/>
        </w:tabs>
        <w:jc w:val="both"/>
        <w:rPr>
          <w:rFonts w:ascii="Tahoma" w:hAnsi="Tahoma" w:cs="Tahoma"/>
        </w:rPr>
      </w:pPr>
    </w:p>
    <w:p w14:paraId="18153607" w14:textId="31C55AAB" w:rsidR="003E21FA" w:rsidRDefault="003E21FA" w:rsidP="00AB5935">
      <w:pPr>
        <w:keepNext/>
        <w:keepLines/>
        <w:tabs>
          <w:tab w:val="left" w:pos="567"/>
          <w:tab w:val="left" w:pos="1418"/>
          <w:tab w:val="left" w:pos="1702"/>
        </w:tabs>
        <w:jc w:val="both"/>
        <w:rPr>
          <w:rFonts w:ascii="Tahoma" w:hAnsi="Tahoma" w:cs="Tahoma"/>
        </w:rPr>
      </w:pPr>
    </w:p>
    <w:p w14:paraId="2D96EEC5"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5A777202" w14:textId="2D141762" w:rsidR="000856FB" w:rsidRDefault="000856FB" w:rsidP="00AB5935">
      <w:pPr>
        <w:keepNext/>
        <w:keepLines/>
        <w:tabs>
          <w:tab w:val="left" w:pos="567"/>
          <w:tab w:val="left" w:pos="1418"/>
          <w:tab w:val="left" w:pos="1702"/>
        </w:tabs>
        <w:jc w:val="both"/>
        <w:rPr>
          <w:rFonts w:ascii="Tahoma" w:hAnsi="Tahoma" w:cs="Tahoma"/>
        </w:rPr>
      </w:pPr>
    </w:p>
    <w:p w14:paraId="0BC9D046" w14:textId="358FCB36" w:rsidR="00FE2260" w:rsidRPr="00C8579C" w:rsidRDefault="00FE2260" w:rsidP="00AB5935">
      <w:pPr>
        <w:keepNext/>
        <w:keepLines/>
        <w:jc w:val="both"/>
        <w:rPr>
          <w:rFonts w:ascii="Tahoma" w:hAnsi="Tahoma" w:cs="Tahoma"/>
        </w:rPr>
      </w:pPr>
      <w:r>
        <w:rPr>
          <w:rFonts w:ascii="Tahoma" w:hAnsi="Tahoma" w:cs="Tahoma"/>
        </w:rPr>
        <w:t xml:space="preserve">Pogoj za </w:t>
      </w:r>
      <w:r w:rsidR="004C7021">
        <w:rPr>
          <w:rFonts w:ascii="Tahoma" w:hAnsi="Tahoma" w:cs="Tahoma"/>
        </w:rPr>
        <w:t xml:space="preserve">veljavnost </w:t>
      </w:r>
      <w:r w:rsidR="007B0C21">
        <w:rPr>
          <w:rFonts w:ascii="Tahoma" w:hAnsi="Tahoma" w:cs="Tahoma"/>
        </w:rPr>
        <w:t>okvirnega sporazuma</w:t>
      </w:r>
      <w:r>
        <w:rPr>
          <w:rFonts w:ascii="Tahoma" w:hAnsi="Tahoma" w:cs="Tahoma"/>
        </w:rPr>
        <w:t xml:space="preserve"> je</w:t>
      </w:r>
      <w:r w:rsidRPr="00C8579C">
        <w:rPr>
          <w:rFonts w:ascii="Tahoma" w:hAnsi="Tahoma" w:cs="Tahoma"/>
        </w:rPr>
        <w:t xml:space="preserve">, da </w:t>
      </w:r>
      <w:r>
        <w:rPr>
          <w:rFonts w:ascii="Tahoma" w:hAnsi="Tahoma" w:cs="Tahoma"/>
        </w:rPr>
        <w:t>prodajalec</w:t>
      </w:r>
      <w:r w:rsidR="004C7021">
        <w:rPr>
          <w:rFonts w:ascii="Tahoma" w:hAnsi="Tahoma" w:cs="Tahoma"/>
        </w:rPr>
        <w:t xml:space="preserve"> kupcu</w:t>
      </w:r>
      <w:r w:rsidRPr="00C8579C">
        <w:rPr>
          <w:rFonts w:ascii="Tahoma" w:hAnsi="Tahoma" w:cs="Tahoma"/>
        </w:rPr>
        <w:t xml:space="preserve"> predloži fina</w:t>
      </w:r>
      <w:r>
        <w:rPr>
          <w:rFonts w:ascii="Tahoma" w:hAnsi="Tahoma" w:cs="Tahoma"/>
        </w:rPr>
        <w:t xml:space="preserve">nčno zavarovanje </w:t>
      </w:r>
      <w:r w:rsidRPr="00C8579C">
        <w:rPr>
          <w:rFonts w:ascii="Tahoma" w:hAnsi="Tahoma" w:cs="Tahoma"/>
        </w:rPr>
        <w:t xml:space="preserve">dobre izvedbe obveznosti iz okvirnega sporazuma v roku, v višini </w:t>
      </w:r>
      <w:r w:rsidRPr="002F10C3">
        <w:rPr>
          <w:rFonts w:ascii="Tahoma" w:hAnsi="Tahoma" w:cs="Tahoma"/>
        </w:rPr>
        <w:t xml:space="preserve">in z veljavnostjo, kot je </w:t>
      </w:r>
      <w:r w:rsidRPr="003E21FA">
        <w:rPr>
          <w:rFonts w:ascii="Tahoma" w:hAnsi="Tahoma" w:cs="Tahoma"/>
        </w:rPr>
        <w:t xml:space="preserve">določeno v </w:t>
      </w:r>
      <w:r w:rsidRPr="003E21FA">
        <w:rPr>
          <w:rFonts w:ascii="Tahoma" w:hAnsi="Tahoma" w:cs="Tahoma"/>
          <w:color w:val="000000"/>
        </w:rPr>
        <w:t>2</w:t>
      </w:r>
      <w:r w:rsidR="003E21FA" w:rsidRPr="003E21FA">
        <w:rPr>
          <w:rFonts w:ascii="Tahoma" w:hAnsi="Tahoma" w:cs="Tahoma"/>
          <w:color w:val="000000"/>
        </w:rPr>
        <w:t>2</w:t>
      </w:r>
      <w:r w:rsidRPr="003E21FA">
        <w:rPr>
          <w:rFonts w:ascii="Tahoma" w:hAnsi="Tahoma" w:cs="Tahoma"/>
        </w:rPr>
        <w:t>. členu</w:t>
      </w:r>
      <w:r w:rsidRPr="002F10C3">
        <w:rPr>
          <w:rFonts w:ascii="Tahoma" w:hAnsi="Tahoma" w:cs="Tahoma"/>
        </w:rPr>
        <w:t xml:space="preserve"> tega okvirnega sporazuma. </w:t>
      </w:r>
      <w:r w:rsidRPr="002F10C3">
        <w:rPr>
          <w:rFonts w:ascii="Tahoma" w:hAnsi="Tahoma" w:cs="Tahoma"/>
          <w:lang w:eastAsia="ar-SA"/>
        </w:rPr>
        <w:t xml:space="preserve">V kolikor </w:t>
      </w:r>
      <w:r>
        <w:rPr>
          <w:rFonts w:ascii="Tahoma" w:hAnsi="Tahoma" w:cs="Tahoma"/>
          <w:lang w:eastAsia="ar-SA"/>
        </w:rPr>
        <w:t>prodajalec</w:t>
      </w:r>
      <w:r w:rsidRPr="002F10C3">
        <w:rPr>
          <w:rFonts w:ascii="Tahoma" w:hAnsi="Tahoma" w:cs="Tahoma"/>
          <w:lang w:eastAsia="ar-SA"/>
        </w:rPr>
        <w:t xml:space="preserve">, v </w:t>
      </w:r>
      <w:r w:rsidRPr="003E21FA">
        <w:rPr>
          <w:rFonts w:ascii="Tahoma" w:hAnsi="Tahoma" w:cs="Tahoma"/>
          <w:lang w:eastAsia="ar-SA"/>
        </w:rPr>
        <w:t>skladu s 2</w:t>
      </w:r>
      <w:r w:rsidR="003E21FA" w:rsidRPr="003E21FA">
        <w:rPr>
          <w:rFonts w:ascii="Tahoma" w:hAnsi="Tahoma" w:cs="Tahoma"/>
          <w:lang w:eastAsia="ar-SA"/>
        </w:rPr>
        <w:t>2</w:t>
      </w:r>
      <w:r w:rsidRPr="003E21FA">
        <w:rPr>
          <w:rFonts w:ascii="Tahoma" w:hAnsi="Tahoma" w:cs="Tahoma"/>
          <w:lang w:eastAsia="ar-SA"/>
        </w:rPr>
        <w:t>. členom</w:t>
      </w:r>
      <w:r w:rsidRPr="002F10C3">
        <w:rPr>
          <w:rFonts w:ascii="Tahoma" w:hAnsi="Tahoma" w:cs="Tahoma"/>
          <w:lang w:eastAsia="ar-SA"/>
        </w:rPr>
        <w:t xml:space="preserve"> tega okvirnega sporazuma, ne predloži</w:t>
      </w:r>
      <w:r w:rsidRPr="00C8579C">
        <w:rPr>
          <w:rFonts w:ascii="Tahoma" w:hAnsi="Tahoma" w:cs="Tahoma"/>
          <w:lang w:eastAsia="ar-SA"/>
        </w:rPr>
        <w:t xml:space="preserve"> finančnega zavarovanja</w:t>
      </w:r>
      <w:r>
        <w:rPr>
          <w:rFonts w:ascii="Tahoma" w:hAnsi="Tahoma" w:cs="Tahoma"/>
        </w:rPr>
        <w:t xml:space="preserve"> </w:t>
      </w:r>
      <w:r w:rsidRPr="00C8579C">
        <w:rPr>
          <w:rFonts w:ascii="Tahoma" w:hAnsi="Tahoma" w:cs="Tahoma"/>
        </w:rPr>
        <w:t>dobre izvedbe obveznosti iz okvirnega sporazuma</w:t>
      </w:r>
      <w:r w:rsidRPr="00C8579C">
        <w:rPr>
          <w:rFonts w:ascii="Tahoma" w:hAnsi="Tahoma" w:cs="Tahoma"/>
          <w:lang w:eastAsia="ar-SA"/>
        </w:rPr>
        <w:t xml:space="preserve">, </w:t>
      </w:r>
      <w:r w:rsidRPr="00C8579C">
        <w:rPr>
          <w:rFonts w:ascii="Tahoma" w:hAnsi="Tahoma" w:cs="Tahoma"/>
        </w:rPr>
        <w:t xml:space="preserve">se šteje, da ta okvirni </w:t>
      </w:r>
      <w:r>
        <w:rPr>
          <w:rFonts w:ascii="Tahoma" w:hAnsi="Tahoma" w:cs="Tahoma"/>
        </w:rPr>
        <w:t>sporazum ni bil nikoli sklenjen</w:t>
      </w:r>
      <w:r w:rsidRPr="00C8579C">
        <w:rPr>
          <w:rFonts w:ascii="Tahoma" w:hAnsi="Tahoma" w:cs="Tahoma"/>
        </w:rPr>
        <w:t xml:space="preserve">. </w:t>
      </w:r>
    </w:p>
    <w:p w14:paraId="3B016DD5" w14:textId="22E07EFE" w:rsidR="000856FB" w:rsidRDefault="000856FB" w:rsidP="00AB5935">
      <w:pPr>
        <w:keepNext/>
        <w:keepLines/>
        <w:tabs>
          <w:tab w:val="left" w:pos="567"/>
          <w:tab w:val="left" w:pos="1418"/>
          <w:tab w:val="left" w:pos="1702"/>
        </w:tabs>
        <w:jc w:val="both"/>
        <w:rPr>
          <w:rFonts w:ascii="Tahoma" w:hAnsi="Tahoma" w:cs="Tahoma"/>
        </w:rPr>
      </w:pPr>
    </w:p>
    <w:p w14:paraId="42DB2D23" w14:textId="06BF989A" w:rsidR="000856FB" w:rsidRDefault="000856FB" w:rsidP="00AB5935">
      <w:pPr>
        <w:keepNext/>
        <w:keepLines/>
        <w:tabs>
          <w:tab w:val="left" w:pos="4820"/>
        </w:tabs>
        <w:jc w:val="both"/>
        <w:rPr>
          <w:rFonts w:ascii="Tahoma" w:hAnsi="Tahoma" w:cs="Tahoma"/>
        </w:rPr>
      </w:pPr>
      <w:r w:rsidRPr="00F713A6">
        <w:rPr>
          <w:rFonts w:ascii="Tahoma" w:hAnsi="Tahoma" w:cs="Tahoma"/>
        </w:rPr>
        <w:t>Glede garancijskih določil velja ta okvirni sporazum do poteka vseh garancijskih rokov.</w:t>
      </w:r>
    </w:p>
    <w:p w14:paraId="5CF2D9C9" w14:textId="77777777" w:rsidR="00F30B69" w:rsidRDefault="00F30B69" w:rsidP="00AB5935">
      <w:pPr>
        <w:keepNext/>
        <w:keepLines/>
        <w:tabs>
          <w:tab w:val="left" w:pos="567"/>
          <w:tab w:val="left" w:pos="1418"/>
          <w:tab w:val="left" w:pos="1702"/>
        </w:tabs>
        <w:jc w:val="both"/>
        <w:rPr>
          <w:rFonts w:ascii="Tahoma" w:hAnsi="Tahoma" w:cs="Tahoma"/>
        </w:rPr>
      </w:pPr>
    </w:p>
    <w:p w14:paraId="317B97E0"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7383CF9" w14:textId="7B4A66BA" w:rsidR="00F523D0" w:rsidRPr="00C8579C" w:rsidRDefault="00F523D0" w:rsidP="00AB5935">
      <w:pPr>
        <w:keepNext/>
        <w:keepLines/>
        <w:tabs>
          <w:tab w:val="left" w:pos="4820"/>
        </w:tabs>
        <w:jc w:val="both"/>
        <w:rPr>
          <w:rFonts w:ascii="Tahoma" w:hAnsi="Tahoma" w:cs="Tahoma"/>
          <w:b/>
        </w:rPr>
      </w:pPr>
    </w:p>
    <w:p w14:paraId="438817B7" w14:textId="39EEA3F1" w:rsidR="00745A83" w:rsidRPr="00C8579C" w:rsidRDefault="000A2619" w:rsidP="00AB5935">
      <w:pPr>
        <w:keepNext/>
        <w:keepLines/>
        <w:tabs>
          <w:tab w:val="left" w:pos="1134"/>
          <w:tab w:val="left" w:pos="4820"/>
        </w:tabs>
        <w:jc w:val="both"/>
        <w:rPr>
          <w:rFonts w:ascii="Tahoma" w:hAnsi="Tahoma" w:cs="Tahoma"/>
        </w:rPr>
      </w:pPr>
      <w:r w:rsidRPr="00C8579C">
        <w:rPr>
          <w:rFonts w:ascii="Tahoma" w:hAnsi="Tahoma" w:cs="Tahoma"/>
        </w:rPr>
        <w:t>Okvirni sporazum je sestavljen in podpisan v petih (5) ena</w:t>
      </w:r>
      <w:r w:rsidR="00FE2260">
        <w:rPr>
          <w:rFonts w:ascii="Tahoma" w:hAnsi="Tahoma" w:cs="Tahoma"/>
        </w:rPr>
        <w:t>kih izvodih, od katerih prejme kupec</w:t>
      </w:r>
      <w:r w:rsidRPr="00C8579C">
        <w:rPr>
          <w:rFonts w:ascii="Tahoma" w:hAnsi="Tahoma" w:cs="Tahoma"/>
        </w:rPr>
        <w:t xml:space="preserve"> tri (3) izvode in </w:t>
      </w:r>
      <w:r w:rsidR="00FE2260">
        <w:rPr>
          <w:rFonts w:ascii="Tahoma" w:hAnsi="Tahoma" w:cs="Tahoma"/>
        </w:rPr>
        <w:t>p</w:t>
      </w:r>
      <w:r w:rsidR="00680C5A">
        <w:rPr>
          <w:rFonts w:ascii="Tahoma" w:hAnsi="Tahoma" w:cs="Tahoma"/>
        </w:rPr>
        <w:t>rodajalec</w:t>
      </w:r>
      <w:r w:rsidRPr="00C8579C">
        <w:rPr>
          <w:rFonts w:ascii="Tahoma" w:hAnsi="Tahoma" w:cs="Tahoma"/>
        </w:rPr>
        <w:t xml:space="preserve"> dva (2) izvoda.</w:t>
      </w:r>
    </w:p>
    <w:p w14:paraId="1E1E8F69" w14:textId="79E09BB3" w:rsidR="00BB5299" w:rsidRDefault="00BB5299" w:rsidP="00AB5935">
      <w:pPr>
        <w:keepNext/>
        <w:keepLines/>
        <w:tabs>
          <w:tab w:val="left" w:pos="4820"/>
        </w:tabs>
        <w:jc w:val="both"/>
        <w:rPr>
          <w:rFonts w:ascii="Tahoma" w:hAnsi="Tahoma" w:cs="Tahoma"/>
        </w:rPr>
      </w:pPr>
    </w:p>
    <w:p w14:paraId="38C21664" w14:textId="77777777" w:rsidR="00FE2260" w:rsidRDefault="00FE2260" w:rsidP="00AB5935">
      <w:pPr>
        <w:keepNext/>
        <w:keepLines/>
        <w:tabs>
          <w:tab w:val="left" w:pos="4820"/>
        </w:tab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97"/>
        <w:gridCol w:w="5123"/>
      </w:tblGrid>
      <w:tr w:rsidR="00FE2260" w:rsidRPr="00EF2A1F" w14:paraId="0BEFF585" w14:textId="77777777" w:rsidTr="00FE2260">
        <w:trPr>
          <w:trHeight w:val="520"/>
        </w:trPr>
        <w:tc>
          <w:tcPr>
            <w:tcW w:w="4597" w:type="dxa"/>
          </w:tcPr>
          <w:p w14:paraId="30F739D2"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c>
          <w:tcPr>
            <w:tcW w:w="5123" w:type="dxa"/>
          </w:tcPr>
          <w:p w14:paraId="17720329"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r>
      <w:tr w:rsidR="00FE2260" w:rsidRPr="00EF2A1F" w14:paraId="1A1E284F" w14:textId="77777777" w:rsidTr="00FE2260">
        <w:trPr>
          <w:trHeight w:val="1623"/>
        </w:trPr>
        <w:tc>
          <w:tcPr>
            <w:tcW w:w="4597" w:type="dxa"/>
          </w:tcPr>
          <w:p w14:paraId="0FAA9695"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PRODAJALEC: </w:t>
            </w:r>
          </w:p>
          <w:p w14:paraId="1E5F8C80" w14:textId="77777777" w:rsidR="00FE2260" w:rsidRPr="00EF2A1F" w:rsidRDefault="00FE2260" w:rsidP="00AB5935">
            <w:pPr>
              <w:keepNext/>
              <w:keepLines/>
              <w:spacing w:after="200" w:line="276" w:lineRule="auto"/>
              <w:jc w:val="both"/>
              <w:rPr>
                <w:rFonts w:ascii="Tahoma" w:eastAsia="Frutiger" w:hAnsi="Tahoma" w:cs="Tahoma"/>
                <w:lang w:eastAsia="en-US"/>
              </w:rPr>
            </w:pPr>
          </w:p>
          <w:p w14:paraId="529DD115" w14:textId="77777777" w:rsidR="00FE2260" w:rsidRPr="00EF2A1F" w:rsidRDefault="00FE2260" w:rsidP="00AB5935">
            <w:pPr>
              <w:keepNext/>
              <w:keepLines/>
              <w:spacing w:after="200" w:line="276" w:lineRule="auto"/>
              <w:jc w:val="both"/>
              <w:rPr>
                <w:rFonts w:ascii="Tahoma" w:eastAsia="Frutiger" w:hAnsi="Tahoma" w:cs="Tahoma"/>
                <w:lang w:eastAsia="en-US"/>
              </w:rPr>
            </w:pPr>
          </w:p>
          <w:p w14:paraId="0B6AF085"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Direktor: </w:t>
            </w:r>
          </w:p>
        </w:tc>
        <w:tc>
          <w:tcPr>
            <w:tcW w:w="5123" w:type="dxa"/>
          </w:tcPr>
          <w:p w14:paraId="2099C249"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KUPEC:</w:t>
            </w:r>
          </w:p>
          <w:p w14:paraId="45BF2530" w14:textId="77777777" w:rsidR="00FE2260" w:rsidRPr="00EF2A1F" w:rsidRDefault="00FE2260" w:rsidP="00AB5935">
            <w:pPr>
              <w:keepNext/>
              <w:keepLines/>
              <w:spacing w:line="276" w:lineRule="auto"/>
              <w:jc w:val="both"/>
              <w:rPr>
                <w:rFonts w:ascii="Tahoma" w:eastAsia="Frutiger" w:hAnsi="Tahoma" w:cs="Tahoma"/>
                <w:b/>
                <w:lang w:eastAsia="en-US"/>
              </w:rPr>
            </w:pPr>
            <w:r w:rsidRPr="00EF2A1F">
              <w:rPr>
                <w:rFonts w:ascii="Tahoma" w:eastAsia="Frutiger" w:hAnsi="Tahoma" w:cs="Tahoma"/>
                <w:b/>
                <w:lang w:eastAsia="en-US"/>
              </w:rPr>
              <w:t xml:space="preserve">JAVNO PODJETJE </w:t>
            </w:r>
          </w:p>
          <w:p w14:paraId="510284E4"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b/>
                <w:lang w:eastAsia="en-US"/>
              </w:rPr>
              <w:t>VODOVOD KANALIZACIJA SNAGA</w:t>
            </w:r>
            <w:r w:rsidRPr="00EF2A1F">
              <w:rPr>
                <w:rFonts w:ascii="Tahoma" w:eastAsia="Frutiger" w:hAnsi="Tahoma" w:cs="Tahoma"/>
                <w:lang w:eastAsia="en-US"/>
              </w:rPr>
              <w:t xml:space="preserve"> </w:t>
            </w:r>
            <w:proofErr w:type="spellStart"/>
            <w:r w:rsidRPr="00EF2A1F">
              <w:rPr>
                <w:rFonts w:ascii="Tahoma" w:eastAsia="Frutiger" w:hAnsi="Tahoma" w:cs="Tahoma"/>
                <w:b/>
                <w:lang w:eastAsia="en-US"/>
              </w:rPr>
              <w:t>d.o.o</w:t>
            </w:r>
            <w:proofErr w:type="spellEnd"/>
            <w:r w:rsidRPr="00EF2A1F">
              <w:rPr>
                <w:rFonts w:ascii="Tahoma" w:eastAsia="Frutiger" w:hAnsi="Tahoma" w:cs="Tahoma"/>
                <w:lang w:eastAsia="en-US"/>
              </w:rPr>
              <w:t xml:space="preserve">. </w:t>
            </w:r>
          </w:p>
          <w:p w14:paraId="68B11297"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Direktor:</w:t>
            </w:r>
          </w:p>
          <w:p w14:paraId="6C231D0B"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Krištof Mlakar</w:t>
            </w:r>
          </w:p>
        </w:tc>
      </w:tr>
    </w:tbl>
    <w:p w14:paraId="2BD0C5C8" w14:textId="6A1527B3" w:rsidR="00FE2260" w:rsidRDefault="00FE2260" w:rsidP="00AB5935">
      <w:pPr>
        <w:keepNext/>
        <w:keepLines/>
        <w:tabs>
          <w:tab w:val="left" w:pos="4820"/>
        </w:tabs>
        <w:jc w:val="both"/>
        <w:rPr>
          <w:rFonts w:ascii="Tahoma" w:hAnsi="Tahoma" w:cs="Tahoma"/>
        </w:rPr>
      </w:pPr>
    </w:p>
    <w:p w14:paraId="13C32F9D" w14:textId="77777777" w:rsidR="00FE2260" w:rsidRPr="00EF2A1F" w:rsidRDefault="00FE2260" w:rsidP="00AB5935">
      <w:pPr>
        <w:keepNext/>
        <w:keepLines/>
        <w:spacing w:after="120"/>
        <w:contextualSpacing/>
        <w:jc w:val="both"/>
        <w:rPr>
          <w:rFonts w:ascii="Tahoma" w:hAnsi="Tahoma" w:cs="Tahoma"/>
          <w:snapToGrid w:val="0"/>
        </w:rPr>
      </w:pPr>
      <w:r w:rsidRPr="00EF2A1F">
        <w:rPr>
          <w:rFonts w:ascii="Tahoma" w:hAnsi="Tahoma" w:cs="Tahoma"/>
          <w:snapToGrid w:val="0"/>
        </w:rPr>
        <w:t>Priloge:</w:t>
      </w:r>
    </w:p>
    <w:p w14:paraId="42066377" w14:textId="77777777" w:rsidR="00FE2260" w:rsidRPr="00EF2A1F" w:rsidRDefault="00FE2260" w:rsidP="00AB5935">
      <w:pPr>
        <w:pStyle w:val="Odstavekseznama"/>
        <w:keepNext/>
        <w:keepLines/>
        <w:numPr>
          <w:ilvl w:val="0"/>
          <w:numId w:val="37"/>
        </w:numPr>
        <w:contextualSpacing/>
        <w:jc w:val="both"/>
        <w:rPr>
          <w:rFonts w:ascii="Tahoma" w:hAnsi="Tahoma" w:cs="Tahoma"/>
          <w:snapToGrid w:val="0"/>
        </w:rPr>
      </w:pPr>
      <w:r w:rsidRPr="00EF2A1F">
        <w:rPr>
          <w:rFonts w:ascii="Tahoma" w:hAnsi="Tahoma" w:cs="Tahoma"/>
          <w:snapToGrid w:val="0"/>
        </w:rPr>
        <w:t>Ponudba prodajalca št. ________ z dne ___________</w:t>
      </w:r>
    </w:p>
    <w:p w14:paraId="1D216FF2" w14:textId="7C868296" w:rsidR="00FE2260" w:rsidRPr="002A50CA" w:rsidRDefault="00FE2260" w:rsidP="00AB5935">
      <w:pPr>
        <w:pStyle w:val="Odstavekseznama"/>
        <w:keepNext/>
        <w:keepLines/>
        <w:numPr>
          <w:ilvl w:val="0"/>
          <w:numId w:val="37"/>
        </w:numPr>
        <w:contextualSpacing/>
        <w:jc w:val="both"/>
        <w:rPr>
          <w:rFonts w:ascii="Tahoma" w:hAnsi="Tahoma" w:cs="Tahoma"/>
          <w:snapToGrid w:val="0"/>
        </w:rPr>
        <w:sectPr w:rsidR="00FE2260" w:rsidRPr="002A50CA" w:rsidSect="00965A72">
          <w:headerReference w:type="default" r:id="rId19"/>
          <w:footerReference w:type="default" r:id="rId20"/>
          <w:headerReference w:type="first" r:id="rId21"/>
          <w:footerReference w:type="first" r:id="rId22"/>
          <w:pgSz w:w="11906" w:h="16838" w:code="9"/>
          <w:pgMar w:top="709" w:right="1559" w:bottom="1276" w:left="1276" w:header="567" w:footer="567" w:gutter="0"/>
          <w:cols w:space="708"/>
          <w:docGrid w:linePitch="272"/>
        </w:sectPr>
      </w:pPr>
      <w:r w:rsidRPr="00EF2A1F">
        <w:rPr>
          <w:rFonts w:ascii="Tahoma" w:hAnsi="Tahoma" w:cs="Tahoma"/>
          <w:snapToGrid w:val="0"/>
        </w:rPr>
        <w:t xml:space="preserve">Ponudbeni predračun </w:t>
      </w:r>
      <w:r w:rsidR="004C7021">
        <w:rPr>
          <w:rFonts w:ascii="Tahoma" w:hAnsi="Tahoma" w:cs="Tahoma"/>
          <w:snapToGrid w:val="0"/>
        </w:rPr>
        <w:t xml:space="preserve">prodajalca </w:t>
      </w:r>
      <w:r w:rsidR="00251D70">
        <w:rPr>
          <w:rFonts w:ascii="Tahoma" w:hAnsi="Tahoma" w:cs="Tahoma"/>
          <w:snapToGrid w:val="0"/>
        </w:rPr>
        <w:t>št. ________ z dne __________</w:t>
      </w:r>
    </w:p>
    <w:p w14:paraId="57ACF558" w14:textId="7B64ACE6" w:rsidR="002B7BB2" w:rsidRDefault="002B7BB2" w:rsidP="00AB5935">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155D3F53" w14:textId="77777777" w:rsidTr="007A3112">
        <w:tc>
          <w:tcPr>
            <w:tcW w:w="8008" w:type="dxa"/>
            <w:tcBorders>
              <w:top w:val="single" w:sz="4" w:space="0" w:color="auto"/>
              <w:bottom w:val="single" w:sz="4" w:space="0" w:color="auto"/>
            </w:tcBorders>
          </w:tcPr>
          <w:p w14:paraId="214D0770" w14:textId="77777777" w:rsidR="002B7BB2" w:rsidRPr="0055524E" w:rsidRDefault="002B7BB2" w:rsidP="00AB5935">
            <w:pPr>
              <w:keepNext/>
              <w:keepLines/>
              <w:jc w:val="both"/>
              <w:rPr>
                <w:rFonts w:ascii="Tahoma" w:hAnsi="Tahoma" w:cs="Tahoma"/>
              </w:rPr>
            </w:pPr>
            <w:r>
              <w:rPr>
                <w:rFonts w:ascii="Tahoma" w:hAnsi="Tahoma" w:cs="Tahoma"/>
              </w:rPr>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23231EB1" w14:textId="39667541" w:rsidR="002B7BB2" w:rsidRPr="0055524E" w:rsidRDefault="002B7BB2" w:rsidP="00AB5935">
            <w:pPr>
              <w:keepNext/>
              <w:keepLines/>
              <w:ind w:left="-353" w:firstLine="353"/>
              <w:jc w:val="both"/>
              <w:rPr>
                <w:rFonts w:ascii="Tahoma" w:hAnsi="Tahoma" w:cs="Tahoma"/>
                <w:b/>
                <w:i/>
              </w:rPr>
            </w:pPr>
            <w:r>
              <w:rPr>
                <w:rFonts w:ascii="Tahoma" w:hAnsi="Tahoma" w:cs="Tahoma"/>
                <w:b/>
                <w:i/>
              </w:rPr>
              <w:t>P</w:t>
            </w:r>
            <w:r w:rsidRPr="0055524E">
              <w:rPr>
                <w:rFonts w:ascii="Tahoma" w:hAnsi="Tahoma" w:cs="Tahoma"/>
                <w:b/>
                <w:i/>
              </w:rPr>
              <w:t xml:space="preserve">riloga </w:t>
            </w:r>
            <w:r w:rsidR="00FE2260">
              <w:rPr>
                <w:rFonts w:ascii="Tahoma" w:hAnsi="Tahoma" w:cs="Tahoma"/>
                <w:b/>
                <w:i/>
              </w:rPr>
              <w:t>6</w:t>
            </w:r>
          </w:p>
        </w:tc>
      </w:tr>
    </w:tbl>
    <w:p w14:paraId="35531085" w14:textId="77777777" w:rsidR="002B7BB2" w:rsidRPr="008A3942" w:rsidRDefault="002B7BB2" w:rsidP="00AB5935">
      <w:pPr>
        <w:keepNext/>
        <w:keepLines/>
        <w:jc w:val="both"/>
        <w:rPr>
          <w:rFonts w:ascii="Tahoma" w:hAnsi="Tahoma" w:cs="Tahoma"/>
          <w:sz w:val="18"/>
        </w:rPr>
      </w:pPr>
    </w:p>
    <w:p w14:paraId="4EAD8F17" w14:textId="77777777" w:rsidR="002B7BB2" w:rsidRPr="00026729" w:rsidRDefault="002B7BB2" w:rsidP="00AB5935">
      <w:pPr>
        <w:pStyle w:val="Naslov"/>
        <w:keepNext/>
        <w:keepLines/>
        <w:rPr>
          <w:rFonts w:ascii="Tahoma" w:hAnsi="Tahoma" w:cs="Tahoma"/>
          <w:sz w:val="20"/>
          <w:lang w:val="sl-SI"/>
        </w:rPr>
      </w:pPr>
      <w:r w:rsidRPr="00B31355">
        <w:rPr>
          <w:rFonts w:ascii="Tahoma" w:hAnsi="Tahoma" w:cs="Tahoma"/>
          <w:sz w:val="20"/>
        </w:rPr>
        <w:t>MENIČNA IZJAVA</w:t>
      </w:r>
    </w:p>
    <w:p w14:paraId="735737D9" w14:textId="55CC6A0C" w:rsidR="002B7BB2" w:rsidRPr="00634457" w:rsidRDefault="002B7BB2" w:rsidP="00AB5935">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r w:rsidR="00FE2260">
        <w:rPr>
          <w:rFonts w:ascii="Tahoma" w:hAnsi="Tahoma" w:cs="Tahoma"/>
          <w:b/>
        </w:rPr>
        <w:t>iz okvirnega sporazuma</w:t>
      </w:r>
    </w:p>
    <w:p w14:paraId="74067F82" w14:textId="77777777" w:rsidR="002B7BB2" w:rsidRPr="00DB123E" w:rsidRDefault="002B7BB2" w:rsidP="00AB5935">
      <w:pPr>
        <w:keepNext/>
        <w:keepLines/>
        <w:jc w:val="both"/>
        <w:rPr>
          <w:rFonts w:ascii="Tahoma" w:hAnsi="Tahoma" w:cs="Tahoma"/>
        </w:rPr>
      </w:pPr>
    </w:p>
    <w:p w14:paraId="38568BD9" w14:textId="255EA60D" w:rsidR="002B7BB2" w:rsidRPr="0025619E" w:rsidRDefault="002B7BB2" w:rsidP="00AB5935">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FE2260">
        <w:rPr>
          <w:rFonts w:ascii="Tahoma" w:hAnsi="Tahoma" w:cs="Tahoma"/>
          <w:b/>
        </w:rPr>
        <w:t>VKS-67</w:t>
      </w:r>
      <w:r w:rsidR="0025619E">
        <w:rPr>
          <w:rFonts w:ascii="Tahoma" w:hAnsi="Tahoma" w:cs="Tahoma"/>
          <w:b/>
        </w:rPr>
        <w:t>/</w:t>
      </w:r>
      <w:r w:rsidR="00C36368">
        <w:rPr>
          <w:rFonts w:ascii="Tahoma" w:hAnsi="Tahoma" w:cs="Tahoma"/>
          <w:b/>
        </w:rPr>
        <w:t xml:space="preserve">22 - </w:t>
      </w:r>
      <w:r w:rsidR="00FE2260" w:rsidRPr="00EF2A1F">
        <w:rPr>
          <w:rFonts w:ascii="Tahoma" w:hAnsi="Tahoma" w:cs="Tahoma"/>
          <w:b/>
        </w:rPr>
        <w:t>Dobava nadomestnih delov in servisiranje tovornih vozil in delovnih strojev</w:t>
      </w:r>
      <w:r w:rsidR="00FE2260" w:rsidRPr="00EF2A1F">
        <w:rPr>
          <w:rFonts w:ascii="Tahoma" w:eastAsia="Calibri" w:hAnsi="Tahoma" w:cs="Tahoma"/>
          <w:lang w:eastAsia="en-US"/>
        </w:rPr>
        <w:t xml:space="preserve"> </w:t>
      </w:r>
      <w:r w:rsidR="00FE2260" w:rsidRPr="00EF2A1F">
        <w:rPr>
          <w:rFonts w:ascii="Tahoma" w:eastAsia="Calibri" w:hAnsi="Tahoma" w:cs="Tahoma"/>
          <w:b/>
          <w:lang w:eastAsia="en-US"/>
        </w:rPr>
        <w:t xml:space="preserve">za sklop št. __: _______________________ </w:t>
      </w:r>
      <w:r w:rsidR="00FE2260" w:rsidRPr="00EF2A1F">
        <w:rPr>
          <w:rFonts w:ascii="Tahoma" w:eastAsia="Calibri" w:hAnsi="Tahoma" w:cs="Tahoma"/>
          <w:lang w:eastAsia="en-US"/>
        </w:rPr>
        <w:t>(v nadaljevanju tudi: blago/storitve)</w:t>
      </w:r>
      <w:r w:rsidRPr="000148DB">
        <w:rPr>
          <w:rFonts w:ascii="Tahoma" w:hAnsi="Tahoma" w:cs="Tahoma"/>
        </w:rPr>
        <w:t>, sklenjen</w:t>
      </w:r>
      <w:r>
        <w:rPr>
          <w:rFonts w:ascii="Tahoma" w:hAnsi="Tahoma" w:cs="Tahoma"/>
        </w:rPr>
        <w:t>im</w:t>
      </w:r>
      <w:r w:rsidRPr="000148DB">
        <w:rPr>
          <w:rFonts w:ascii="Tahoma" w:hAnsi="Tahoma" w:cs="Tahoma"/>
        </w:rPr>
        <w:t xml:space="preserve"> dne ___________, med </w:t>
      </w:r>
      <w:r w:rsidR="00FE2260">
        <w:rPr>
          <w:rFonts w:ascii="Tahoma" w:hAnsi="Tahoma" w:cs="Tahoma"/>
        </w:rPr>
        <w:t>kupcem</w:t>
      </w:r>
      <w:r>
        <w:rPr>
          <w:rFonts w:ascii="Tahoma" w:hAnsi="Tahoma" w:cs="Tahoma"/>
        </w:rPr>
        <w:t xml:space="preserve"> </w:t>
      </w:r>
      <w:r w:rsidRPr="00D75D68">
        <w:rPr>
          <w:rFonts w:ascii="Tahoma" w:hAnsi="Tahoma" w:cs="Tahoma"/>
          <w:b/>
          <w:bCs/>
        </w:rPr>
        <w:t xml:space="preserve">JAVNO PODJETJE VODOVOD KANALIZACIJA SNAGA </w:t>
      </w:r>
      <w:proofErr w:type="spellStart"/>
      <w:r w:rsidRPr="00D75D68">
        <w:rPr>
          <w:rFonts w:ascii="Tahoma" w:hAnsi="Tahoma" w:cs="Tahoma"/>
          <w:b/>
          <w:bCs/>
        </w:rPr>
        <w:t>d.o.o</w:t>
      </w:r>
      <w:proofErr w:type="spellEnd"/>
      <w:r w:rsidRPr="00D75D68">
        <w:rPr>
          <w:rFonts w:ascii="Tahoma" w:hAnsi="Tahoma" w:cs="Tahoma"/>
          <w:b/>
          <w:bCs/>
        </w:rPr>
        <w:t>.,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FE2260">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w:t>
      </w:r>
      <w:r w:rsidR="00FE2260" w:rsidRPr="00EF2A1F">
        <w:rPr>
          <w:rFonts w:ascii="Tahoma" w:hAnsi="Tahoma" w:cs="Tahoma"/>
        </w:rPr>
        <w:t>nadomestne dele in servisiranje tovornih vozil in delovnih strojev, po ceni in v kvaliteti kot je opredeljeno v navedenem okvirnem sporazumu</w:t>
      </w:r>
      <w:r w:rsidRPr="000148DB">
        <w:rPr>
          <w:rFonts w:ascii="Tahoma" w:hAnsi="Tahoma" w:cs="Tahoma"/>
        </w:rPr>
        <w:t>.</w:t>
      </w:r>
    </w:p>
    <w:p w14:paraId="6B3FD3C7" w14:textId="77777777" w:rsidR="002B7BB2" w:rsidRPr="000148DB" w:rsidRDefault="002B7BB2" w:rsidP="00AB5935">
      <w:pPr>
        <w:keepNext/>
        <w:keepLines/>
        <w:jc w:val="both"/>
        <w:rPr>
          <w:rFonts w:ascii="Tahoma" w:hAnsi="Tahoma" w:cs="Tahoma"/>
        </w:rPr>
      </w:pPr>
    </w:p>
    <w:p w14:paraId="52016CFF" w14:textId="77777777" w:rsidR="00C36368" w:rsidRPr="00EF2A1F" w:rsidRDefault="00C36368" w:rsidP="00AB5935">
      <w:pPr>
        <w:keepNext/>
        <w:keepLines/>
        <w:contextualSpacing/>
        <w:jc w:val="both"/>
        <w:outlineLvl w:val="0"/>
        <w:rPr>
          <w:rFonts w:ascii="Tahoma" w:hAnsi="Tahoma" w:cs="Tahoma"/>
        </w:rPr>
      </w:pPr>
      <w:r w:rsidRPr="00EF2A1F">
        <w:rPr>
          <w:rFonts w:ascii="Tahoma" w:hAnsi="Tahoma" w:cs="Tahoma"/>
        </w:rPr>
        <w:t>Kot garancijo za dobro izvedbo obveznosti iz okvirnega sporazuma mi kot prodajalec izdajamo eno bianko menico s pooblastilom za njeno izpolnitev in unovčenje, na kateri so podpisane pooblaščene osebe za zastopanje:</w:t>
      </w:r>
    </w:p>
    <w:p w14:paraId="14A6FB82" w14:textId="77777777" w:rsidR="002B7BB2" w:rsidRPr="000148DB" w:rsidRDefault="002B7BB2" w:rsidP="00AB5935">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650B54EF" w14:textId="77777777" w:rsidR="002B7BB2" w:rsidRPr="000148DB" w:rsidRDefault="002B7BB2" w:rsidP="00AB5935">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EC64331" w14:textId="77777777" w:rsidR="002B7BB2" w:rsidRPr="000148DB" w:rsidRDefault="002B7BB2" w:rsidP="00AB5935">
      <w:pPr>
        <w:keepNext/>
        <w:keepLines/>
        <w:jc w:val="both"/>
        <w:rPr>
          <w:rFonts w:ascii="Tahoma" w:hAnsi="Tahoma" w:cs="Tahoma"/>
        </w:rPr>
      </w:pPr>
    </w:p>
    <w:p w14:paraId="170C9DFF"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A160864" w14:textId="77777777" w:rsidR="002B7BB2" w:rsidRPr="000148DB" w:rsidRDefault="002B7BB2" w:rsidP="00AB5935">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A4CCC7B" w14:textId="77777777" w:rsidR="002B7BB2" w:rsidRPr="000148DB" w:rsidRDefault="002B7BB2" w:rsidP="00AB5935">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0F4D5098" w14:textId="77777777" w:rsidR="002B7BB2" w:rsidRDefault="002B7BB2" w:rsidP="00AB5935">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24199CC1" w14:textId="77777777" w:rsidR="002B7BB2" w:rsidRPr="000148DB" w:rsidRDefault="002B7BB2" w:rsidP="00AB5935">
      <w:pPr>
        <w:keepNext/>
        <w:keepLines/>
        <w:ind w:left="284"/>
        <w:jc w:val="both"/>
        <w:rPr>
          <w:rFonts w:ascii="Tahoma" w:hAnsi="Tahoma" w:cs="Tahoma"/>
        </w:rPr>
      </w:pPr>
    </w:p>
    <w:p w14:paraId="059F612C" w14:textId="77777777" w:rsidR="002B7BB2" w:rsidRDefault="002B7BB2" w:rsidP="00AB5935">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E5F8C48" w14:textId="77777777" w:rsidR="002B7BB2" w:rsidRPr="000148DB" w:rsidRDefault="002B7BB2" w:rsidP="00AB5935">
      <w:pPr>
        <w:keepNext/>
        <w:keepLines/>
        <w:jc w:val="both"/>
        <w:rPr>
          <w:rFonts w:ascii="Tahoma" w:hAnsi="Tahoma" w:cs="Tahoma"/>
        </w:rPr>
      </w:pPr>
    </w:p>
    <w:p w14:paraId="429581F2"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CA6E7F1" w14:textId="77777777" w:rsidR="002B7BB2" w:rsidRPr="000148DB" w:rsidRDefault="002B7BB2" w:rsidP="00AB5935">
      <w:pPr>
        <w:keepNext/>
        <w:keepLines/>
        <w:jc w:val="both"/>
        <w:rPr>
          <w:rFonts w:ascii="Tahoma" w:hAnsi="Tahoma" w:cs="Tahoma"/>
        </w:rPr>
      </w:pPr>
    </w:p>
    <w:p w14:paraId="2A1D103F" w14:textId="77777777" w:rsidR="002B7BB2" w:rsidRDefault="002B7BB2" w:rsidP="00AB5935">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380518EE" w14:textId="77777777" w:rsidR="002B7BB2" w:rsidRPr="000148DB" w:rsidRDefault="002B7BB2" w:rsidP="00AB5935">
      <w:pPr>
        <w:keepNext/>
        <w:keepLines/>
        <w:jc w:val="both"/>
        <w:rPr>
          <w:rFonts w:ascii="Tahoma" w:hAnsi="Tahoma" w:cs="Tahoma"/>
        </w:rPr>
      </w:pPr>
    </w:p>
    <w:p w14:paraId="369A2659" w14:textId="77777777" w:rsidR="002B7BB2" w:rsidRDefault="002B7BB2" w:rsidP="00AB5935">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2BDED89" w14:textId="77777777" w:rsidR="002B7BB2" w:rsidRPr="000148DB" w:rsidRDefault="002B7BB2" w:rsidP="00AB5935">
      <w:pPr>
        <w:keepNext/>
        <w:keepLines/>
        <w:jc w:val="both"/>
        <w:rPr>
          <w:rFonts w:ascii="Tahoma" w:hAnsi="Tahoma" w:cs="Tahoma"/>
        </w:rPr>
      </w:pPr>
    </w:p>
    <w:p w14:paraId="5B4E8C5D" w14:textId="77777777" w:rsidR="002B7BB2" w:rsidRPr="000148DB" w:rsidRDefault="002B7BB2" w:rsidP="00AB5935">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F6BC5B1" w14:textId="77777777" w:rsidR="002B7BB2" w:rsidRPr="000148DB" w:rsidRDefault="002B7BB2" w:rsidP="00AB5935">
      <w:pPr>
        <w:keepNext/>
        <w:keepLines/>
        <w:jc w:val="both"/>
        <w:rPr>
          <w:rFonts w:ascii="Tahoma" w:hAnsi="Tahoma" w:cs="Tahoma"/>
        </w:rPr>
      </w:pPr>
    </w:p>
    <w:p w14:paraId="148C0573" w14:textId="77777777" w:rsidR="002B7BB2" w:rsidRPr="000148DB" w:rsidRDefault="002B7BB2" w:rsidP="00AB5935">
      <w:pPr>
        <w:keepNext/>
        <w:keepLines/>
        <w:jc w:val="both"/>
        <w:rPr>
          <w:rFonts w:ascii="Tahoma" w:hAnsi="Tahoma" w:cs="Tahoma"/>
        </w:rPr>
      </w:pPr>
      <w:r w:rsidRPr="000148DB">
        <w:rPr>
          <w:rFonts w:ascii="Tahoma" w:hAnsi="Tahoma" w:cs="Tahoma"/>
        </w:rPr>
        <w:t>Zavezujemo se, da tega pooblastila ne bomo preklicali.</w:t>
      </w:r>
    </w:p>
    <w:p w14:paraId="5AB9C0DA" w14:textId="77777777" w:rsidR="002B7BB2" w:rsidRPr="000148DB" w:rsidRDefault="002B7BB2" w:rsidP="00AB5935">
      <w:pPr>
        <w:keepNext/>
        <w:keepLines/>
        <w:jc w:val="both"/>
        <w:rPr>
          <w:rFonts w:ascii="Tahoma" w:hAnsi="Tahoma" w:cs="Tahoma"/>
        </w:rPr>
      </w:pPr>
    </w:p>
    <w:p w14:paraId="23284E41"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5C4ECC08" w14:textId="77777777" w:rsidR="002B7BB2" w:rsidRPr="000148DB" w:rsidRDefault="002B7BB2" w:rsidP="00AB5935">
      <w:pPr>
        <w:keepNext/>
        <w:keepLines/>
        <w:jc w:val="both"/>
        <w:rPr>
          <w:rFonts w:ascii="Tahoma" w:hAnsi="Tahoma" w:cs="Tahoma"/>
        </w:rPr>
      </w:pPr>
    </w:p>
    <w:p w14:paraId="55F6467E" w14:textId="77777777" w:rsidR="002B7BB2" w:rsidRDefault="002B7BB2" w:rsidP="00AB5935">
      <w:pPr>
        <w:keepNext/>
        <w:keepLines/>
        <w:jc w:val="both"/>
        <w:rPr>
          <w:rFonts w:ascii="Tahoma" w:hAnsi="Tahoma" w:cs="Tahoma"/>
        </w:rPr>
      </w:pPr>
    </w:p>
    <w:p w14:paraId="63FB25B7" w14:textId="77777777" w:rsidR="002B7BB2" w:rsidRDefault="002B7BB2" w:rsidP="00AB5935">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4E2C46F" w14:textId="77777777" w:rsidR="00C10089" w:rsidRPr="00C8579C" w:rsidRDefault="00C10089" w:rsidP="00AB5935">
      <w:pPr>
        <w:pStyle w:val="Telobesedila"/>
        <w:keepNext/>
        <w:keepLines/>
        <w:widowControl/>
        <w:rPr>
          <w:rFonts w:ascii="Tahoma" w:hAnsi="Tahoma" w:cs="Tahoma"/>
          <w:lang w:val="sl-SI"/>
        </w:rPr>
      </w:pPr>
    </w:p>
    <w:sectPr w:rsidR="00C10089" w:rsidRPr="00C8579C"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09D36" w14:textId="77777777" w:rsidR="00B67196" w:rsidRDefault="00B67196">
      <w:r>
        <w:separator/>
      </w:r>
    </w:p>
  </w:endnote>
  <w:endnote w:type="continuationSeparator" w:id="0">
    <w:p w14:paraId="32EB4619" w14:textId="77777777" w:rsidR="00B67196" w:rsidRDefault="00B6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rutiger">
    <w:altName w:val="Arial"/>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9519" w14:textId="77777777" w:rsidR="00B67196" w:rsidRPr="007653AE" w:rsidRDefault="00B67196"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314F9AF" wp14:editId="06BB9322">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5C7DB" w14:textId="77777777" w:rsidR="00B67196" w:rsidRDefault="00B67196"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0144" w14:textId="77777777" w:rsidR="00B67196" w:rsidRDefault="00B67196" w:rsidP="00D92424">
    <w:pPr>
      <w:pStyle w:val="Noga"/>
      <w:tabs>
        <w:tab w:val="left" w:pos="4353"/>
      </w:tabs>
      <w:ind w:right="-1276"/>
      <w:jc w:val="right"/>
    </w:pPr>
    <w:r>
      <w:tab/>
    </w:r>
    <w:r>
      <w:rPr>
        <w:noProof/>
        <w:lang w:val="sl-SI"/>
      </w:rPr>
      <w:drawing>
        <wp:inline distT="0" distB="0" distL="0" distR="0" wp14:anchorId="15F55673" wp14:editId="0002416A">
          <wp:extent cx="3789045" cy="34925"/>
          <wp:effectExtent l="0" t="0" r="1905" b="3175"/>
          <wp:docPr id="19" name="Slika 1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3A33DBB" w14:textId="77777777" w:rsidR="00B67196" w:rsidRPr="00B1262D" w:rsidRDefault="00B67196" w:rsidP="002303FA">
    <w:pPr>
      <w:pStyle w:val="Noga"/>
      <w:tabs>
        <w:tab w:val="clear" w:pos="4536"/>
        <w:tab w:val="clear" w:pos="9072"/>
      </w:tabs>
      <w:ind w:right="-2"/>
      <w:jc w:val="right"/>
      <w:rPr>
        <w:sz w:val="16"/>
        <w:szCs w:val="16"/>
      </w:rPr>
    </w:pPr>
  </w:p>
  <w:p w14:paraId="38841955" w14:textId="3D89B411" w:rsidR="00B67196" w:rsidRDefault="00B67196"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F72E6">
      <w:rPr>
        <w:noProof/>
        <w:sz w:val="16"/>
        <w:szCs w:val="16"/>
      </w:rPr>
      <w:t>2</w:t>
    </w:r>
    <w:r w:rsidRPr="00394716">
      <w:rPr>
        <w:sz w:val="16"/>
        <w:szCs w:val="16"/>
      </w:rPr>
      <w:fldChar w:fldCharType="end"/>
    </w:r>
  </w:p>
  <w:p w14:paraId="3ECCA905" w14:textId="77777777" w:rsidR="00B67196" w:rsidRPr="007653AE" w:rsidRDefault="00B67196"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47A8" w14:textId="77777777" w:rsidR="00B67196" w:rsidRDefault="00B67196" w:rsidP="0073769E">
    <w:pPr>
      <w:pStyle w:val="Noga"/>
      <w:ind w:right="-1134"/>
      <w:jc w:val="right"/>
    </w:pPr>
    <w:r>
      <w:rPr>
        <w:noProof/>
        <w:lang w:val="sl-SI"/>
      </w:rPr>
      <w:drawing>
        <wp:inline distT="0" distB="0" distL="0" distR="0" wp14:anchorId="59563A59" wp14:editId="5C095DF8">
          <wp:extent cx="3789045" cy="34925"/>
          <wp:effectExtent l="0" t="0" r="1905" b="3175"/>
          <wp:docPr id="21" name="Slika 2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F83BA44" w14:textId="77777777" w:rsidR="00B67196" w:rsidRDefault="00B67196" w:rsidP="0073769E">
    <w:pPr>
      <w:pStyle w:val="Noga"/>
      <w:jc w:val="center"/>
      <w:rPr>
        <w:sz w:val="16"/>
        <w:szCs w:val="16"/>
      </w:rPr>
    </w:pPr>
  </w:p>
  <w:p w14:paraId="2B8DB26C" w14:textId="77777777" w:rsidR="00B67196" w:rsidRDefault="00B6719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7602AC7A" w14:textId="77777777" w:rsidR="00B67196" w:rsidRDefault="00B6719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0C791" w14:textId="77777777" w:rsidR="00B67196" w:rsidRDefault="00B67196" w:rsidP="00C27A1B">
    <w:pPr>
      <w:pStyle w:val="Noga"/>
      <w:tabs>
        <w:tab w:val="left" w:pos="4353"/>
      </w:tabs>
      <w:ind w:right="-1276"/>
    </w:pPr>
    <w:r>
      <w:tab/>
    </w:r>
    <w:r>
      <w:rPr>
        <w:noProof/>
        <w:lang w:val="sl-SI"/>
      </w:rPr>
      <w:drawing>
        <wp:inline distT="0" distB="0" distL="0" distR="0" wp14:anchorId="6E66D3AC" wp14:editId="79D372DB">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A94C0DF" w14:textId="77777777" w:rsidR="00B67196" w:rsidRPr="00B1262D" w:rsidRDefault="00B67196" w:rsidP="002303FA">
    <w:pPr>
      <w:pStyle w:val="Noga"/>
      <w:tabs>
        <w:tab w:val="clear" w:pos="4536"/>
        <w:tab w:val="clear" w:pos="9072"/>
      </w:tabs>
      <w:ind w:right="-2"/>
      <w:jc w:val="right"/>
      <w:rPr>
        <w:sz w:val="16"/>
        <w:szCs w:val="16"/>
      </w:rPr>
    </w:pPr>
  </w:p>
  <w:p w14:paraId="57B7F185" w14:textId="19A820AE" w:rsidR="00B67196" w:rsidRDefault="00B67196"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F72E6">
      <w:rPr>
        <w:noProof/>
        <w:sz w:val="16"/>
        <w:szCs w:val="16"/>
      </w:rPr>
      <w:t>55</w:t>
    </w:r>
    <w:r w:rsidRPr="00394716">
      <w:rPr>
        <w:sz w:val="16"/>
        <w:szCs w:val="16"/>
      </w:rPr>
      <w:fldChar w:fldCharType="end"/>
    </w:r>
  </w:p>
  <w:p w14:paraId="46B9523C" w14:textId="77777777" w:rsidR="00B67196" w:rsidRPr="007653AE" w:rsidRDefault="00B67196"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E5613" w14:textId="77777777" w:rsidR="00B67196" w:rsidRDefault="00B67196">
      <w:r>
        <w:separator/>
      </w:r>
    </w:p>
  </w:footnote>
  <w:footnote w:type="continuationSeparator" w:id="0">
    <w:p w14:paraId="64AC9FF1" w14:textId="77777777" w:rsidR="00B67196" w:rsidRDefault="00B6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645" w14:textId="77777777" w:rsidR="00B67196" w:rsidRDefault="00B67196" w:rsidP="009670F5">
    <w:pPr>
      <w:pStyle w:val="Glava"/>
      <w:jc w:val="center"/>
    </w:pPr>
  </w:p>
  <w:p w14:paraId="026B6397" w14:textId="77777777" w:rsidR="00B67196" w:rsidRDefault="00B67196" w:rsidP="002303FA">
    <w:pPr>
      <w:pStyle w:val="Glava"/>
      <w:tabs>
        <w:tab w:val="clear" w:pos="4536"/>
        <w:tab w:val="clear" w:pos="9072"/>
      </w:tabs>
      <w:ind w:right="-1276"/>
      <w:jc w:val="right"/>
    </w:pPr>
    <w:r>
      <w:rPr>
        <w:noProof/>
        <w:lang w:val="sl-SI"/>
      </w:rPr>
      <w:drawing>
        <wp:inline distT="0" distB="0" distL="0" distR="0" wp14:anchorId="11AAED7A" wp14:editId="65651CF6">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CD84842" w14:textId="77777777" w:rsidR="00B67196" w:rsidRPr="009670F5" w:rsidRDefault="00B67196"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78066" w14:textId="77777777" w:rsidR="00B67196" w:rsidRDefault="00B67196" w:rsidP="0000613B">
    <w:pPr>
      <w:pStyle w:val="Glava"/>
      <w:tabs>
        <w:tab w:val="clear" w:pos="4536"/>
        <w:tab w:val="clear" w:pos="9072"/>
      </w:tabs>
      <w:spacing w:after="120"/>
      <w:jc w:val="right"/>
    </w:pPr>
  </w:p>
  <w:p w14:paraId="1DD595C9" w14:textId="77777777" w:rsidR="00B67196" w:rsidRDefault="00B67196" w:rsidP="009670F5">
    <w:pPr>
      <w:pStyle w:val="Glava"/>
      <w:spacing w:after="120"/>
    </w:pPr>
  </w:p>
  <w:p w14:paraId="25DFFEF6" w14:textId="77777777" w:rsidR="00B67196" w:rsidRDefault="00B67196"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2E9EA" w14:textId="77777777" w:rsidR="00B67196" w:rsidRDefault="00B67196" w:rsidP="009670F5">
    <w:pPr>
      <w:pStyle w:val="Glava"/>
      <w:jc w:val="center"/>
    </w:pPr>
    <w:r>
      <w:rPr>
        <w:noProof/>
        <w:lang w:val="sl-SI"/>
      </w:rPr>
      <w:drawing>
        <wp:inline distT="0" distB="0" distL="0" distR="0" wp14:anchorId="650829D5" wp14:editId="0539D036">
          <wp:extent cx="831215" cy="609600"/>
          <wp:effectExtent l="0" t="0" r="6985"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8F48222" w14:textId="77777777" w:rsidR="00B67196" w:rsidRPr="00667509" w:rsidRDefault="00B67196"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5447" w14:textId="77777777" w:rsidR="00B67196" w:rsidRDefault="00B67196" w:rsidP="000C1E30">
    <w:pPr>
      <w:pStyle w:val="Glava"/>
      <w:jc w:val="center"/>
    </w:pPr>
    <w:r>
      <w:rPr>
        <w:noProof/>
        <w:lang w:val="sl-SI"/>
      </w:rPr>
      <w:drawing>
        <wp:inline distT="0" distB="0" distL="0" distR="0" wp14:anchorId="7194257E" wp14:editId="5B6F567F">
          <wp:extent cx="831215" cy="609600"/>
          <wp:effectExtent l="0" t="0" r="6985" b="0"/>
          <wp:docPr id="20" name="Slika 2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8410EE5" w14:textId="77777777" w:rsidR="00B67196" w:rsidRDefault="00B67196" w:rsidP="009670F5">
    <w:pPr>
      <w:pStyle w:val="Glava"/>
      <w:spacing w:after="120"/>
      <w:jc w:val="center"/>
    </w:pPr>
  </w:p>
  <w:p w14:paraId="62E53EA2" w14:textId="77777777" w:rsidR="00B67196" w:rsidRPr="00001A3E" w:rsidRDefault="00B67196"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1"/>
  </w:num>
  <w:num w:numId="2">
    <w:abstractNumId w:val="15"/>
  </w:num>
  <w:num w:numId="3">
    <w:abstractNumId w:val="28"/>
  </w:num>
  <w:num w:numId="4">
    <w:abstractNumId w:val="40"/>
  </w:num>
  <w:num w:numId="5">
    <w:abstractNumId w:val="21"/>
  </w:num>
  <w:num w:numId="6">
    <w:abstractNumId w:val="26"/>
  </w:num>
  <w:num w:numId="7">
    <w:abstractNumId w:val="25"/>
  </w:num>
  <w:num w:numId="8">
    <w:abstractNumId w:val="30"/>
  </w:num>
  <w:num w:numId="9">
    <w:abstractNumId w:val="20"/>
  </w:num>
  <w:num w:numId="10">
    <w:abstractNumId w:val="14"/>
  </w:num>
  <w:num w:numId="11">
    <w:abstractNumId w:val="12"/>
  </w:num>
  <w:num w:numId="12">
    <w:abstractNumId w:val="31"/>
  </w:num>
  <w:num w:numId="13">
    <w:abstractNumId w:val="5"/>
  </w:num>
  <w:num w:numId="14">
    <w:abstractNumId w:val="36"/>
  </w:num>
  <w:num w:numId="15">
    <w:abstractNumId w:val="7"/>
  </w:num>
  <w:num w:numId="16">
    <w:abstractNumId w:val="18"/>
  </w:num>
  <w:num w:numId="17">
    <w:abstractNumId w:val="34"/>
  </w:num>
  <w:num w:numId="18">
    <w:abstractNumId w:val="16"/>
  </w:num>
  <w:num w:numId="19">
    <w:abstractNumId w:val="17"/>
  </w:num>
  <w:num w:numId="20">
    <w:abstractNumId w:val="23"/>
  </w:num>
  <w:num w:numId="21">
    <w:abstractNumId w:val="10"/>
  </w:num>
  <w:num w:numId="22">
    <w:abstractNumId w:val="22"/>
  </w:num>
  <w:num w:numId="23">
    <w:abstractNumId w:val="13"/>
  </w:num>
  <w:num w:numId="24">
    <w:abstractNumId w:val="27"/>
  </w:num>
  <w:num w:numId="25">
    <w:abstractNumId w:val="19"/>
  </w:num>
  <w:num w:numId="26">
    <w:abstractNumId w:val="2"/>
  </w:num>
  <w:num w:numId="27">
    <w:abstractNumId w:val="39"/>
  </w:num>
  <w:num w:numId="28">
    <w:abstractNumId w:val="24"/>
  </w:num>
  <w:num w:numId="29">
    <w:abstractNumId w:val="33"/>
  </w:num>
  <w:num w:numId="30">
    <w:abstractNumId w:val="29"/>
  </w:num>
  <w:num w:numId="31">
    <w:abstractNumId w:val="37"/>
  </w:num>
  <w:num w:numId="32">
    <w:abstractNumId w:val="38"/>
  </w:num>
  <w:num w:numId="33">
    <w:abstractNumId w:val="8"/>
  </w:num>
  <w:num w:numId="34">
    <w:abstractNumId w:val="6"/>
  </w:num>
  <w:num w:numId="35">
    <w:abstractNumId w:val="35"/>
  </w:num>
  <w:num w:numId="36">
    <w:abstractNumId w:val="9"/>
  </w:num>
  <w:num w:numId="37">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B68"/>
    <w:rsid w:val="00003E1B"/>
    <w:rsid w:val="000042FF"/>
    <w:rsid w:val="000043F8"/>
    <w:rsid w:val="000049DE"/>
    <w:rsid w:val="0000520C"/>
    <w:rsid w:val="000053FB"/>
    <w:rsid w:val="0000613B"/>
    <w:rsid w:val="000063E6"/>
    <w:rsid w:val="00006733"/>
    <w:rsid w:val="00006EC6"/>
    <w:rsid w:val="000074B6"/>
    <w:rsid w:val="000075AC"/>
    <w:rsid w:val="00007700"/>
    <w:rsid w:val="00010FB8"/>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AA3"/>
    <w:rsid w:val="00021BC2"/>
    <w:rsid w:val="00022618"/>
    <w:rsid w:val="00022654"/>
    <w:rsid w:val="0002284B"/>
    <w:rsid w:val="00022E50"/>
    <w:rsid w:val="00022F38"/>
    <w:rsid w:val="0002309C"/>
    <w:rsid w:val="00023203"/>
    <w:rsid w:val="00024197"/>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2E46"/>
    <w:rsid w:val="00033527"/>
    <w:rsid w:val="00034339"/>
    <w:rsid w:val="000353BD"/>
    <w:rsid w:val="000368C5"/>
    <w:rsid w:val="00037AB0"/>
    <w:rsid w:val="000404C9"/>
    <w:rsid w:val="00040A8E"/>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69BD"/>
    <w:rsid w:val="00056D91"/>
    <w:rsid w:val="00057754"/>
    <w:rsid w:val="0006027A"/>
    <w:rsid w:val="000606B6"/>
    <w:rsid w:val="00060F32"/>
    <w:rsid w:val="000611F7"/>
    <w:rsid w:val="00062896"/>
    <w:rsid w:val="0006349C"/>
    <w:rsid w:val="00064A9B"/>
    <w:rsid w:val="00064B87"/>
    <w:rsid w:val="000651CD"/>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0EF2"/>
    <w:rsid w:val="00081916"/>
    <w:rsid w:val="000822AE"/>
    <w:rsid w:val="00083AEA"/>
    <w:rsid w:val="00085465"/>
    <w:rsid w:val="000856FB"/>
    <w:rsid w:val="00085CC2"/>
    <w:rsid w:val="00086971"/>
    <w:rsid w:val="00086AF1"/>
    <w:rsid w:val="000879EB"/>
    <w:rsid w:val="00087D1D"/>
    <w:rsid w:val="00087DAE"/>
    <w:rsid w:val="00090476"/>
    <w:rsid w:val="00091C34"/>
    <w:rsid w:val="00094688"/>
    <w:rsid w:val="0009474A"/>
    <w:rsid w:val="000957E2"/>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8E2"/>
    <w:rsid w:val="000A3EF9"/>
    <w:rsid w:val="000A3F4C"/>
    <w:rsid w:val="000A6E22"/>
    <w:rsid w:val="000A6F22"/>
    <w:rsid w:val="000A7744"/>
    <w:rsid w:val="000A777D"/>
    <w:rsid w:val="000A7EC7"/>
    <w:rsid w:val="000B00D1"/>
    <w:rsid w:val="000B012B"/>
    <w:rsid w:val="000B036B"/>
    <w:rsid w:val="000B03F6"/>
    <w:rsid w:val="000B11B2"/>
    <w:rsid w:val="000B1FB4"/>
    <w:rsid w:val="000B23F0"/>
    <w:rsid w:val="000B4F40"/>
    <w:rsid w:val="000B5D34"/>
    <w:rsid w:val="000B5DD8"/>
    <w:rsid w:val="000C0B43"/>
    <w:rsid w:val="000C0FD2"/>
    <w:rsid w:val="000C1856"/>
    <w:rsid w:val="000C1B37"/>
    <w:rsid w:val="000C1E30"/>
    <w:rsid w:val="000C2FE0"/>
    <w:rsid w:val="000C323E"/>
    <w:rsid w:val="000C3344"/>
    <w:rsid w:val="000C3604"/>
    <w:rsid w:val="000C36A2"/>
    <w:rsid w:val="000C36D4"/>
    <w:rsid w:val="000C424C"/>
    <w:rsid w:val="000C4BF7"/>
    <w:rsid w:val="000C5267"/>
    <w:rsid w:val="000C5B08"/>
    <w:rsid w:val="000C6487"/>
    <w:rsid w:val="000C69CB"/>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BCF"/>
    <w:rsid w:val="000E1C4B"/>
    <w:rsid w:val="000E2191"/>
    <w:rsid w:val="000E4A63"/>
    <w:rsid w:val="000E4C54"/>
    <w:rsid w:val="000E553B"/>
    <w:rsid w:val="000E5D6A"/>
    <w:rsid w:val="000F0AAB"/>
    <w:rsid w:val="000F12A7"/>
    <w:rsid w:val="000F2296"/>
    <w:rsid w:val="000F2ACA"/>
    <w:rsid w:val="000F3D6D"/>
    <w:rsid w:val="000F5850"/>
    <w:rsid w:val="000F596A"/>
    <w:rsid w:val="000F5AE8"/>
    <w:rsid w:val="000F6570"/>
    <w:rsid w:val="000F6B53"/>
    <w:rsid w:val="000F6FD7"/>
    <w:rsid w:val="00100668"/>
    <w:rsid w:val="00100A01"/>
    <w:rsid w:val="001012A2"/>
    <w:rsid w:val="001015DC"/>
    <w:rsid w:val="00102611"/>
    <w:rsid w:val="00102BE1"/>
    <w:rsid w:val="001031FB"/>
    <w:rsid w:val="001033B9"/>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C33"/>
    <w:rsid w:val="00112D9C"/>
    <w:rsid w:val="001142A1"/>
    <w:rsid w:val="001154E2"/>
    <w:rsid w:val="00115E9D"/>
    <w:rsid w:val="0011652A"/>
    <w:rsid w:val="00116838"/>
    <w:rsid w:val="0011734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81C"/>
    <w:rsid w:val="0013461E"/>
    <w:rsid w:val="00134BE5"/>
    <w:rsid w:val="00135300"/>
    <w:rsid w:val="0013536A"/>
    <w:rsid w:val="00135ACD"/>
    <w:rsid w:val="0013609F"/>
    <w:rsid w:val="001360A5"/>
    <w:rsid w:val="0013638E"/>
    <w:rsid w:val="00136A97"/>
    <w:rsid w:val="00136DA0"/>
    <w:rsid w:val="00136F5C"/>
    <w:rsid w:val="001372AD"/>
    <w:rsid w:val="00137300"/>
    <w:rsid w:val="0013754D"/>
    <w:rsid w:val="00137AF3"/>
    <w:rsid w:val="00137B63"/>
    <w:rsid w:val="00137BF1"/>
    <w:rsid w:val="0014084B"/>
    <w:rsid w:val="00140B9C"/>
    <w:rsid w:val="00140E07"/>
    <w:rsid w:val="001417B7"/>
    <w:rsid w:val="00141B79"/>
    <w:rsid w:val="00141D57"/>
    <w:rsid w:val="00142072"/>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21CC"/>
    <w:rsid w:val="00152C07"/>
    <w:rsid w:val="00152D21"/>
    <w:rsid w:val="0015365F"/>
    <w:rsid w:val="00153D7E"/>
    <w:rsid w:val="00154689"/>
    <w:rsid w:val="00154A5A"/>
    <w:rsid w:val="001554E4"/>
    <w:rsid w:val="00155997"/>
    <w:rsid w:val="00155ABF"/>
    <w:rsid w:val="001563A4"/>
    <w:rsid w:val="00156AC3"/>
    <w:rsid w:val="0015756F"/>
    <w:rsid w:val="0015781A"/>
    <w:rsid w:val="001579DE"/>
    <w:rsid w:val="00157B4C"/>
    <w:rsid w:val="00157C20"/>
    <w:rsid w:val="00160293"/>
    <w:rsid w:val="00162521"/>
    <w:rsid w:val="00164676"/>
    <w:rsid w:val="00165C5E"/>
    <w:rsid w:val="00166401"/>
    <w:rsid w:val="00167CDD"/>
    <w:rsid w:val="0017069D"/>
    <w:rsid w:val="00171035"/>
    <w:rsid w:val="0017110D"/>
    <w:rsid w:val="00171476"/>
    <w:rsid w:val="00171973"/>
    <w:rsid w:val="00171BAB"/>
    <w:rsid w:val="00171DC0"/>
    <w:rsid w:val="00172229"/>
    <w:rsid w:val="00172798"/>
    <w:rsid w:val="00173006"/>
    <w:rsid w:val="00173A57"/>
    <w:rsid w:val="00173DE8"/>
    <w:rsid w:val="00175156"/>
    <w:rsid w:val="001760EC"/>
    <w:rsid w:val="00176C8C"/>
    <w:rsid w:val="00177058"/>
    <w:rsid w:val="00180C5C"/>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CD8"/>
    <w:rsid w:val="001B0125"/>
    <w:rsid w:val="001B0153"/>
    <w:rsid w:val="001B10C8"/>
    <w:rsid w:val="001B1D04"/>
    <w:rsid w:val="001B2011"/>
    <w:rsid w:val="001B257C"/>
    <w:rsid w:val="001B486A"/>
    <w:rsid w:val="001B4909"/>
    <w:rsid w:val="001B4C04"/>
    <w:rsid w:val="001B4FF4"/>
    <w:rsid w:val="001B51BF"/>
    <w:rsid w:val="001B57D4"/>
    <w:rsid w:val="001B6586"/>
    <w:rsid w:val="001B6931"/>
    <w:rsid w:val="001B731D"/>
    <w:rsid w:val="001B7A9E"/>
    <w:rsid w:val="001B7B78"/>
    <w:rsid w:val="001C0AA2"/>
    <w:rsid w:val="001C0FAC"/>
    <w:rsid w:val="001C1C16"/>
    <w:rsid w:val="001C22D4"/>
    <w:rsid w:val="001C24AB"/>
    <w:rsid w:val="001C2CC6"/>
    <w:rsid w:val="001C3959"/>
    <w:rsid w:val="001C49D3"/>
    <w:rsid w:val="001C4D5E"/>
    <w:rsid w:val="001C5BC7"/>
    <w:rsid w:val="001C5E30"/>
    <w:rsid w:val="001C6509"/>
    <w:rsid w:val="001C6F27"/>
    <w:rsid w:val="001C7160"/>
    <w:rsid w:val="001C7B11"/>
    <w:rsid w:val="001C7C6B"/>
    <w:rsid w:val="001D1121"/>
    <w:rsid w:val="001D1811"/>
    <w:rsid w:val="001D1992"/>
    <w:rsid w:val="001D27BC"/>
    <w:rsid w:val="001D294D"/>
    <w:rsid w:val="001D29AC"/>
    <w:rsid w:val="001D3471"/>
    <w:rsid w:val="001D381E"/>
    <w:rsid w:val="001D397D"/>
    <w:rsid w:val="001D3B3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613"/>
    <w:rsid w:val="001E2814"/>
    <w:rsid w:val="001E2820"/>
    <w:rsid w:val="001E2B42"/>
    <w:rsid w:val="001E2E30"/>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4D"/>
    <w:rsid w:val="001F39E8"/>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FF9"/>
    <w:rsid w:val="00217800"/>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142"/>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2098"/>
    <w:rsid w:val="002420BC"/>
    <w:rsid w:val="0024288F"/>
    <w:rsid w:val="002431C2"/>
    <w:rsid w:val="002438C8"/>
    <w:rsid w:val="00245CB8"/>
    <w:rsid w:val="002465E8"/>
    <w:rsid w:val="0024670B"/>
    <w:rsid w:val="00246CFE"/>
    <w:rsid w:val="00246FF2"/>
    <w:rsid w:val="00247211"/>
    <w:rsid w:val="002474B7"/>
    <w:rsid w:val="002476EF"/>
    <w:rsid w:val="00247D65"/>
    <w:rsid w:val="00250507"/>
    <w:rsid w:val="002505DE"/>
    <w:rsid w:val="0025101D"/>
    <w:rsid w:val="00251458"/>
    <w:rsid w:val="002517B1"/>
    <w:rsid w:val="00251D70"/>
    <w:rsid w:val="00252EB9"/>
    <w:rsid w:val="00253633"/>
    <w:rsid w:val="00253AB2"/>
    <w:rsid w:val="002553B5"/>
    <w:rsid w:val="0025619E"/>
    <w:rsid w:val="002569E2"/>
    <w:rsid w:val="00256CA6"/>
    <w:rsid w:val="00256D56"/>
    <w:rsid w:val="0026110C"/>
    <w:rsid w:val="00261B00"/>
    <w:rsid w:val="002632AE"/>
    <w:rsid w:val="002635F0"/>
    <w:rsid w:val="002657B7"/>
    <w:rsid w:val="00265B52"/>
    <w:rsid w:val="00266E53"/>
    <w:rsid w:val="0026705C"/>
    <w:rsid w:val="0026716A"/>
    <w:rsid w:val="0026746C"/>
    <w:rsid w:val="002676E3"/>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4CFA"/>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1134"/>
    <w:rsid w:val="002A124E"/>
    <w:rsid w:val="002A23A6"/>
    <w:rsid w:val="002A3FB5"/>
    <w:rsid w:val="002A4934"/>
    <w:rsid w:val="002A4DF3"/>
    <w:rsid w:val="002A50CA"/>
    <w:rsid w:val="002A5137"/>
    <w:rsid w:val="002A550C"/>
    <w:rsid w:val="002A5721"/>
    <w:rsid w:val="002A5D90"/>
    <w:rsid w:val="002A720D"/>
    <w:rsid w:val="002B0526"/>
    <w:rsid w:val="002B0FB8"/>
    <w:rsid w:val="002B2389"/>
    <w:rsid w:val="002B2593"/>
    <w:rsid w:val="002B2D0F"/>
    <w:rsid w:val="002B3693"/>
    <w:rsid w:val="002B3B18"/>
    <w:rsid w:val="002B3B8D"/>
    <w:rsid w:val="002B4605"/>
    <w:rsid w:val="002B5329"/>
    <w:rsid w:val="002B54C0"/>
    <w:rsid w:val="002B561A"/>
    <w:rsid w:val="002B6DB7"/>
    <w:rsid w:val="002B70C2"/>
    <w:rsid w:val="002B795C"/>
    <w:rsid w:val="002B7BB2"/>
    <w:rsid w:val="002C07EF"/>
    <w:rsid w:val="002C1258"/>
    <w:rsid w:val="002C161E"/>
    <w:rsid w:val="002C1AC4"/>
    <w:rsid w:val="002C21F5"/>
    <w:rsid w:val="002C26C3"/>
    <w:rsid w:val="002C2A8F"/>
    <w:rsid w:val="002C318E"/>
    <w:rsid w:val="002C3A4C"/>
    <w:rsid w:val="002C43CE"/>
    <w:rsid w:val="002C4A68"/>
    <w:rsid w:val="002C52F0"/>
    <w:rsid w:val="002C56D9"/>
    <w:rsid w:val="002C5BDE"/>
    <w:rsid w:val="002C6799"/>
    <w:rsid w:val="002C6872"/>
    <w:rsid w:val="002C6A50"/>
    <w:rsid w:val="002C70CC"/>
    <w:rsid w:val="002C77F9"/>
    <w:rsid w:val="002C7D20"/>
    <w:rsid w:val="002C7D53"/>
    <w:rsid w:val="002C7FAC"/>
    <w:rsid w:val="002D05E7"/>
    <w:rsid w:val="002D0D5D"/>
    <w:rsid w:val="002D1AD7"/>
    <w:rsid w:val="002D1FAE"/>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50EF"/>
    <w:rsid w:val="002E5DFC"/>
    <w:rsid w:val="002E6DA4"/>
    <w:rsid w:val="002F0256"/>
    <w:rsid w:val="002F10C3"/>
    <w:rsid w:val="002F248B"/>
    <w:rsid w:val="002F2738"/>
    <w:rsid w:val="002F3B96"/>
    <w:rsid w:val="002F3C63"/>
    <w:rsid w:val="002F4376"/>
    <w:rsid w:val="002F4DD2"/>
    <w:rsid w:val="002F52B9"/>
    <w:rsid w:val="002F5C8F"/>
    <w:rsid w:val="002F5EB2"/>
    <w:rsid w:val="002F655A"/>
    <w:rsid w:val="002F6C0C"/>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1B73"/>
    <w:rsid w:val="003121C3"/>
    <w:rsid w:val="00312CF8"/>
    <w:rsid w:val="00312FB5"/>
    <w:rsid w:val="00313D65"/>
    <w:rsid w:val="0031513E"/>
    <w:rsid w:val="0031519C"/>
    <w:rsid w:val="00315B81"/>
    <w:rsid w:val="00316474"/>
    <w:rsid w:val="003164CD"/>
    <w:rsid w:val="00317F3E"/>
    <w:rsid w:val="00320A1B"/>
    <w:rsid w:val="0032256F"/>
    <w:rsid w:val="003227B3"/>
    <w:rsid w:val="00322BBD"/>
    <w:rsid w:val="0032334A"/>
    <w:rsid w:val="0032379D"/>
    <w:rsid w:val="00323FAC"/>
    <w:rsid w:val="00324BDA"/>
    <w:rsid w:val="0032545C"/>
    <w:rsid w:val="00325548"/>
    <w:rsid w:val="00325C29"/>
    <w:rsid w:val="003262D0"/>
    <w:rsid w:val="003262F3"/>
    <w:rsid w:val="003268CF"/>
    <w:rsid w:val="003308EB"/>
    <w:rsid w:val="00330CC1"/>
    <w:rsid w:val="00330EED"/>
    <w:rsid w:val="003312E4"/>
    <w:rsid w:val="00331F95"/>
    <w:rsid w:val="00332110"/>
    <w:rsid w:val="0033313E"/>
    <w:rsid w:val="00333198"/>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70A3"/>
    <w:rsid w:val="0034712E"/>
    <w:rsid w:val="003502BA"/>
    <w:rsid w:val="003504A0"/>
    <w:rsid w:val="0035149A"/>
    <w:rsid w:val="00352782"/>
    <w:rsid w:val="00352EA1"/>
    <w:rsid w:val="00353D68"/>
    <w:rsid w:val="003541E8"/>
    <w:rsid w:val="00354EDB"/>
    <w:rsid w:val="00355379"/>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77C"/>
    <w:rsid w:val="003727E4"/>
    <w:rsid w:val="00373040"/>
    <w:rsid w:val="0037324E"/>
    <w:rsid w:val="0037336A"/>
    <w:rsid w:val="00373D6B"/>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9701D"/>
    <w:rsid w:val="003A0338"/>
    <w:rsid w:val="003A0342"/>
    <w:rsid w:val="003A0B71"/>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6D5"/>
    <w:rsid w:val="003B2B5D"/>
    <w:rsid w:val="003B3123"/>
    <w:rsid w:val="003B34D4"/>
    <w:rsid w:val="003B38A4"/>
    <w:rsid w:val="003B4866"/>
    <w:rsid w:val="003B5015"/>
    <w:rsid w:val="003B5F1C"/>
    <w:rsid w:val="003B60C4"/>
    <w:rsid w:val="003B620D"/>
    <w:rsid w:val="003B6810"/>
    <w:rsid w:val="003B6AC2"/>
    <w:rsid w:val="003B6B37"/>
    <w:rsid w:val="003B6E3A"/>
    <w:rsid w:val="003B7267"/>
    <w:rsid w:val="003B734F"/>
    <w:rsid w:val="003C01C9"/>
    <w:rsid w:val="003C054A"/>
    <w:rsid w:val="003C0563"/>
    <w:rsid w:val="003C06CE"/>
    <w:rsid w:val="003C0E5D"/>
    <w:rsid w:val="003C135C"/>
    <w:rsid w:val="003C1EE1"/>
    <w:rsid w:val="003C2301"/>
    <w:rsid w:val="003C2483"/>
    <w:rsid w:val="003C29A4"/>
    <w:rsid w:val="003C3655"/>
    <w:rsid w:val="003C3B9C"/>
    <w:rsid w:val="003C4A3D"/>
    <w:rsid w:val="003C64CC"/>
    <w:rsid w:val="003C774A"/>
    <w:rsid w:val="003C7CB3"/>
    <w:rsid w:val="003D0D38"/>
    <w:rsid w:val="003D10B2"/>
    <w:rsid w:val="003D128F"/>
    <w:rsid w:val="003D1610"/>
    <w:rsid w:val="003D1BE5"/>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1FDE"/>
    <w:rsid w:val="003E21FA"/>
    <w:rsid w:val="003E2910"/>
    <w:rsid w:val="003E32E5"/>
    <w:rsid w:val="003E3489"/>
    <w:rsid w:val="003E359E"/>
    <w:rsid w:val="003E40BF"/>
    <w:rsid w:val="003E4BAC"/>
    <w:rsid w:val="003E514D"/>
    <w:rsid w:val="003E54B0"/>
    <w:rsid w:val="003E5A56"/>
    <w:rsid w:val="003E60B8"/>
    <w:rsid w:val="003E65B5"/>
    <w:rsid w:val="003E6C3A"/>
    <w:rsid w:val="003E7257"/>
    <w:rsid w:val="003F10E4"/>
    <w:rsid w:val="003F16FB"/>
    <w:rsid w:val="003F16FE"/>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AFE"/>
    <w:rsid w:val="0040526A"/>
    <w:rsid w:val="0040530A"/>
    <w:rsid w:val="0040574C"/>
    <w:rsid w:val="00406DA8"/>
    <w:rsid w:val="004078DB"/>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7177"/>
    <w:rsid w:val="00417707"/>
    <w:rsid w:val="004200A7"/>
    <w:rsid w:val="004202CC"/>
    <w:rsid w:val="00420D39"/>
    <w:rsid w:val="00421DBA"/>
    <w:rsid w:val="00422341"/>
    <w:rsid w:val="00422687"/>
    <w:rsid w:val="0042338B"/>
    <w:rsid w:val="00423A79"/>
    <w:rsid w:val="004243D5"/>
    <w:rsid w:val="004244EE"/>
    <w:rsid w:val="004244F8"/>
    <w:rsid w:val="00424B4A"/>
    <w:rsid w:val="004255AB"/>
    <w:rsid w:val="00425A6F"/>
    <w:rsid w:val="00427EF5"/>
    <w:rsid w:val="00431BD2"/>
    <w:rsid w:val="004320E0"/>
    <w:rsid w:val="00432243"/>
    <w:rsid w:val="004327DC"/>
    <w:rsid w:val="004341E0"/>
    <w:rsid w:val="00434564"/>
    <w:rsid w:val="00435386"/>
    <w:rsid w:val="00435715"/>
    <w:rsid w:val="00435D73"/>
    <w:rsid w:val="00436A36"/>
    <w:rsid w:val="00436D23"/>
    <w:rsid w:val="00436D27"/>
    <w:rsid w:val="00437C2D"/>
    <w:rsid w:val="00440318"/>
    <w:rsid w:val="004406D2"/>
    <w:rsid w:val="00440B99"/>
    <w:rsid w:val="00440BF3"/>
    <w:rsid w:val="00441D0B"/>
    <w:rsid w:val="00442DD1"/>
    <w:rsid w:val="00442F77"/>
    <w:rsid w:val="00443232"/>
    <w:rsid w:val="00444666"/>
    <w:rsid w:val="0044494E"/>
    <w:rsid w:val="00444E72"/>
    <w:rsid w:val="00444FCD"/>
    <w:rsid w:val="00444FFA"/>
    <w:rsid w:val="0044526C"/>
    <w:rsid w:val="00445ADD"/>
    <w:rsid w:val="00445FFF"/>
    <w:rsid w:val="0044602A"/>
    <w:rsid w:val="00447181"/>
    <w:rsid w:val="004479AA"/>
    <w:rsid w:val="004502BD"/>
    <w:rsid w:val="00450B01"/>
    <w:rsid w:val="00453342"/>
    <w:rsid w:val="0045341C"/>
    <w:rsid w:val="00454346"/>
    <w:rsid w:val="00455E46"/>
    <w:rsid w:val="00456D33"/>
    <w:rsid w:val="00456D5F"/>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5836"/>
    <w:rsid w:val="00466671"/>
    <w:rsid w:val="004679FF"/>
    <w:rsid w:val="00467E39"/>
    <w:rsid w:val="00470C46"/>
    <w:rsid w:val="00471CBB"/>
    <w:rsid w:val="00471CC6"/>
    <w:rsid w:val="0047238D"/>
    <w:rsid w:val="00472446"/>
    <w:rsid w:val="004731D7"/>
    <w:rsid w:val="00473859"/>
    <w:rsid w:val="00474527"/>
    <w:rsid w:val="00474E85"/>
    <w:rsid w:val="00475828"/>
    <w:rsid w:val="00475A20"/>
    <w:rsid w:val="0047610A"/>
    <w:rsid w:val="00476C22"/>
    <w:rsid w:val="00476FB1"/>
    <w:rsid w:val="00477925"/>
    <w:rsid w:val="00480AC6"/>
    <w:rsid w:val="00481853"/>
    <w:rsid w:val="004833C9"/>
    <w:rsid w:val="00483421"/>
    <w:rsid w:val="0048464E"/>
    <w:rsid w:val="00484A1F"/>
    <w:rsid w:val="00485860"/>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1A7C"/>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579A"/>
    <w:rsid w:val="004C6B2D"/>
    <w:rsid w:val="004C6E2B"/>
    <w:rsid w:val="004C6EEF"/>
    <w:rsid w:val="004C7021"/>
    <w:rsid w:val="004C743F"/>
    <w:rsid w:val="004C7FF8"/>
    <w:rsid w:val="004D091E"/>
    <w:rsid w:val="004D12EC"/>
    <w:rsid w:val="004D191E"/>
    <w:rsid w:val="004D1B09"/>
    <w:rsid w:val="004D2534"/>
    <w:rsid w:val="004D37AA"/>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3406"/>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19D7"/>
    <w:rsid w:val="00511A21"/>
    <w:rsid w:val="00511A8E"/>
    <w:rsid w:val="00512008"/>
    <w:rsid w:val="00512963"/>
    <w:rsid w:val="00512A4A"/>
    <w:rsid w:val="00512B5C"/>
    <w:rsid w:val="005131B4"/>
    <w:rsid w:val="005132B2"/>
    <w:rsid w:val="005135D4"/>
    <w:rsid w:val="005141C5"/>
    <w:rsid w:val="0051443B"/>
    <w:rsid w:val="00514460"/>
    <w:rsid w:val="0051464E"/>
    <w:rsid w:val="00514708"/>
    <w:rsid w:val="00514B94"/>
    <w:rsid w:val="005179F6"/>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8E"/>
    <w:rsid w:val="00531397"/>
    <w:rsid w:val="0053192F"/>
    <w:rsid w:val="00531FD8"/>
    <w:rsid w:val="0053224C"/>
    <w:rsid w:val="005325A1"/>
    <w:rsid w:val="0053285A"/>
    <w:rsid w:val="00533ECC"/>
    <w:rsid w:val="005346DF"/>
    <w:rsid w:val="00534944"/>
    <w:rsid w:val="00534E49"/>
    <w:rsid w:val="00534F99"/>
    <w:rsid w:val="00535509"/>
    <w:rsid w:val="005357BA"/>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3AD"/>
    <w:rsid w:val="00543A08"/>
    <w:rsid w:val="00544C84"/>
    <w:rsid w:val="005450C5"/>
    <w:rsid w:val="0054520B"/>
    <w:rsid w:val="005456F3"/>
    <w:rsid w:val="00545802"/>
    <w:rsid w:val="00545BD7"/>
    <w:rsid w:val="005462AB"/>
    <w:rsid w:val="00546B3C"/>
    <w:rsid w:val="005510DA"/>
    <w:rsid w:val="005515EC"/>
    <w:rsid w:val="00551B3C"/>
    <w:rsid w:val="00551CF2"/>
    <w:rsid w:val="00552305"/>
    <w:rsid w:val="00553098"/>
    <w:rsid w:val="0055321F"/>
    <w:rsid w:val="0055369C"/>
    <w:rsid w:val="005553C5"/>
    <w:rsid w:val="00555417"/>
    <w:rsid w:val="00555F2F"/>
    <w:rsid w:val="0056309F"/>
    <w:rsid w:val="0056453C"/>
    <w:rsid w:val="00564949"/>
    <w:rsid w:val="005649BD"/>
    <w:rsid w:val="00564C1F"/>
    <w:rsid w:val="00564C84"/>
    <w:rsid w:val="00565300"/>
    <w:rsid w:val="005661CC"/>
    <w:rsid w:val="0056639B"/>
    <w:rsid w:val="005664A8"/>
    <w:rsid w:val="005668F6"/>
    <w:rsid w:val="00571E8E"/>
    <w:rsid w:val="00571F1D"/>
    <w:rsid w:val="00572C6A"/>
    <w:rsid w:val="00572E68"/>
    <w:rsid w:val="00573E69"/>
    <w:rsid w:val="00574C47"/>
    <w:rsid w:val="00575670"/>
    <w:rsid w:val="00575A99"/>
    <w:rsid w:val="00575CCE"/>
    <w:rsid w:val="00576F4B"/>
    <w:rsid w:val="005773AC"/>
    <w:rsid w:val="00580017"/>
    <w:rsid w:val="00580115"/>
    <w:rsid w:val="005807AD"/>
    <w:rsid w:val="00580E37"/>
    <w:rsid w:val="00581FA8"/>
    <w:rsid w:val="00582C99"/>
    <w:rsid w:val="00582DA7"/>
    <w:rsid w:val="00582E4F"/>
    <w:rsid w:val="005836E1"/>
    <w:rsid w:val="005853DD"/>
    <w:rsid w:val="00585A6B"/>
    <w:rsid w:val="00585A92"/>
    <w:rsid w:val="00585C50"/>
    <w:rsid w:val="00586216"/>
    <w:rsid w:val="0058666E"/>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7E7"/>
    <w:rsid w:val="0059527E"/>
    <w:rsid w:val="005966A8"/>
    <w:rsid w:val="00596DA5"/>
    <w:rsid w:val="0059701D"/>
    <w:rsid w:val="005A0B2E"/>
    <w:rsid w:val="005A13E4"/>
    <w:rsid w:val="005A1B2C"/>
    <w:rsid w:val="005A2020"/>
    <w:rsid w:val="005A2D76"/>
    <w:rsid w:val="005A2F76"/>
    <w:rsid w:val="005A3001"/>
    <w:rsid w:val="005A3AF8"/>
    <w:rsid w:val="005A468E"/>
    <w:rsid w:val="005A5E3D"/>
    <w:rsid w:val="005A78AA"/>
    <w:rsid w:val="005A7A6C"/>
    <w:rsid w:val="005B02F8"/>
    <w:rsid w:val="005B03F8"/>
    <w:rsid w:val="005B0DB2"/>
    <w:rsid w:val="005B1A6C"/>
    <w:rsid w:val="005B2B65"/>
    <w:rsid w:val="005B2E09"/>
    <w:rsid w:val="005B2EF4"/>
    <w:rsid w:val="005B43F6"/>
    <w:rsid w:val="005B4BB7"/>
    <w:rsid w:val="005B5532"/>
    <w:rsid w:val="005B5707"/>
    <w:rsid w:val="005B67DD"/>
    <w:rsid w:val="005B78FB"/>
    <w:rsid w:val="005B790C"/>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3298"/>
    <w:rsid w:val="005D36BF"/>
    <w:rsid w:val="005D397B"/>
    <w:rsid w:val="005D3EF5"/>
    <w:rsid w:val="005D44C8"/>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6492"/>
    <w:rsid w:val="00606533"/>
    <w:rsid w:val="00606D23"/>
    <w:rsid w:val="00607EDC"/>
    <w:rsid w:val="006109AD"/>
    <w:rsid w:val="00610BE7"/>
    <w:rsid w:val="00610C6B"/>
    <w:rsid w:val="00612A96"/>
    <w:rsid w:val="00613299"/>
    <w:rsid w:val="00613CF9"/>
    <w:rsid w:val="00613E0A"/>
    <w:rsid w:val="00613FEA"/>
    <w:rsid w:val="00614DE2"/>
    <w:rsid w:val="00614F5D"/>
    <w:rsid w:val="006156E2"/>
    <w:rsid w:val="00617406"/>
    <w:rsid w:val="006175F5"/>
    <w:rsid w:val="0062088F"/>
    <w:rsid w:val="00621688"/>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0F8"/>
    <w:rsid w:val="006346C1"/>
    <w:rsid w:val="00634ABD"/>
    <w:rsid w:val="00635B34"/>
    <w:rsid w:val="00636090"/>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18A"/>
    <w:rsid w:val="0064381A"/>
    <w:rsid w:val="00643DDD"/>
    <w:rsid w:val="00643F04"/>
    <w:rsid w:val="00644812"/>
    <w:rsid w:val="00644B81"/>
    <w:rsid w:val="006452C8"/>
    <w:rsid w:val="0064590F"/>
    <w:rsid w:val="00645E5C"/>
    <w:rsid w:val="00645ED1"/>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AB5"/>
    <w:rsid w:val="00670E6F"/>
    <w:rsid w:val="0067139F"/>
    <w:rsid w:val="006716FD"/>
    <w:rsid w:val="006718D4"/>
    <w:rsid w:val="006719A1"/>
    <w:rsid w:val="00671A33"/>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0C5A"/>
    <w:rsid w:val="00681767"/>
    <w:rsid w:val="00681A84"/>
    <w:rsid w:val="00682247"/>
    <w:rsid w:val="00682FF4"/>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4477"/>
    <w:rsid w:val="006B461B"/>
    <w:rsid w:val="006B50AC"/>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D7F73"/>
    <w:rsid w:val="006E0216"/>
    <w:rsid w:val="006E0465"/>
    <w:rsid w:val="006E0A56"/>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B25"/>
    <w:rsid w:val="006F4206"/>
    <w:rsid w:val="006F459D"/>
    <w:rsid w:val="006F4983"/>
    <w:rsid w:val="006F4B76"/>
    <w:rsid w:val="006F4DD0"/>
    <w:rsid w:val="006F53DE"/>
    <w:rsid w:val="006F544F"/>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0BD"/>
    <w:rsid w:val="00705C90"/>
    <w:rsid w:val="007067C8"/>
    <w:rsid w:val="00706C97"/>
    <w:rsid w:val="00706F0F"/>
    <w:rsid w:val="0070772B"/>
    <w:rsid w:val="007079C1"/>
    <w:rsid w:val="007103F9"/>
    <w:rsid w:val="00710ABB"/>
    <w:rsid w:val="007116AE"/>
    <w:rsid w:val="00711BB4"/>
    <w:rsid w:val="00712029"/>
    <w:rsid w:val="00712C35"/>
    <w:rsid w:val="00712EF3"/>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7246"/>
    <w:rsid w:val="0073769E"/>
    <w:rsid w:val="00737BE3"/>
    <w:rsid w:val="00740329"/>
    <w:rsid w:val="00740929"/>
    <w:rsid w:val="00741641"/>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40A"/>
    <w:rsid w:val="00750AE3"/>
    <w:rsid w:val="00750DEB"/>
    <w:rsid w:val="00750EE0"/>
    <w:rsid w:val="00750F4A"/>
    <w:rsid w:val="00750F5A"/>
    <w:rsid w:val="0075155A"/>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22E6"/>
    <w:rsid w:val="00762692"/>
    <w:rsid w:val="00762B2D"/>
    <w:rsid w:val="00763708"/>
    <w:rsid w:val="007647B4"/>
    <w:rsid w:val="00764AEC"/>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77CCF"/>
    <w:rsid w:val="0078076A"/>
    <w:rsid w:val="007824BD"/>
    <w:rsid w:val="007825AD"/>
    <w:rsid w:val="007827C9"/>
    <w:rsid w:val="00783304"/>
    <w:rsid w:val="007847C0"/>
    <w:rsid w:val="007849A9"/>
    <w:rsid w:val="00784D6F"/>
    <w:rsid w:val="0078503D"/>
    <w:rsid w:val="00786DE1"/>
    <w:rsid w:val="00787220"/>
    <w:rsid w:val="007879DA"/>
    <w:rsid w:val="00787A19"/>
    <w:rsid w:val="00787EE4"/>
    <w:rsid w:val="007902CA"/>
    <w:rsid w:val="00790D6C"/>
    <w:rsid w:val="007916D0"/>
    <w:rsid w:val="00792B66"/>
    <w:rsid w:val="00792CED"/>
    <w:rsid w:val="00793D49"/>
    <w:rsid w:val="00793F21"/>
    <w:rsid w:val="007946A6"/>
    <w:rsid w:val="007952C6"/>
    <w:rsid w:val="0079546A"/>
    <w:rsid w:val="00796176"/>
    <w:rsid w:val="0079624A"/>
    <w:rsid w:val="007965C2"/>
    <w:rsid w:val="007973F4"/>
    <w:rsid w:val="00797B65"/>
    <w:rsid w:val="00797FA7"/>
    <w:rsid w:val="007A0316"/>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52D0"/>
    <w:rsid w:val="007A61EF"/>
    <w:rsid w:val="007A6500"/>
    <w:rsid w:val="007A6A7A"/>
    <w:rsid w:val="007A7D40"/>
    <w:rsid w:val="007A7E23"/>
    <w:rsid w:val="007A7F20"/>
    <w:rsid w:val="007B0C21"/>
    <w:rsid w:val="007B0F40"/>
    <w:rsid w:val="007B20F4"/>
    <w:rsid w:val="007B2E9A"/>
    <w:rsid w:val="007B3CF9"/>
    <w:rsid w:val="007B41EF"/>
    <w:rsid w:val="007B4497"/>
    <w:rsid w:val="007B47A3"/>
    <w:rsid w:val="007B607B"/>
    <w:rsid w:val="007B6BD0"/>
    <w:rsid w:val="007B6ED8"/>
    <w:rsid w:val="007B6F8E"/>
    <w:rsid w:val="007B792F"/>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2F15"/>
    <w:rsid w:val="007E2FFF"/>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2EA7"/>
    <w:rsid w:val="007F2FA6"/>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6302"/>
    <w:rsid w:val="008269AA"/>
    <w:rsid w:val="00827374"/>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6A5"/>
    <w:rsid w:val="00845C52"/>
    <w:rsid w:val="00846924"/>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A59"/>
    <w:rsid w:val="00856AD0"/>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6DBD"/>
    <w:rsid w:val="0086757F"/>
    <w:rsid w:val="00867760"/>
    <w:rsid w:val="00867CC3"/>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D6E"/>
    <w:rsid w:val="008A162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38F"/>
    <w:rsid w:val="008B258B"/>
    <w:rsid w:val="008B2E05"/>
    <w:rsid w:val="008B313F"/>
    <w:rsid w:val="008B325E"/>
    <w:rsid w:val="008B4F5F"/>
    <w:rsid w:val="008B4F8D"/>
    <w:rsid w:val="008B517D"/>
    <w:rsid w:val="008B5B3A"/>
    <w:rsid w:val="008B65DF"/>
    <w:rsid w:val="008B6912"/>
    <w:rsid w:val="008B71CB"/>
    <w:rsid w:val="008B756B"/>
    <w:rsid w:val="008B7D08"/>
    <w:rsid w:val="008C067D"/>
    <w:rsid w:val="008C224C"/>
    <w:rsid w:val="008C2520"/>
    <w:rsid w:val="008C2F86"/>
    <w:rsid w:val="008C2F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C80"/>
    <w:rsid w:val="008D31FA"/>
    <w:rsid w:val="008D329E"/>
    <w:rsid w:val="008D35FA"/>
    <w:rsid w:val="008D4357"/>
    <w:rsid w:val="008D501F"/>
    <w:rsid w:val="008D5B2B"/>
    <w:rsid w:val="008D5DB5"/>
    <w:rsid w:val="008D5E31"/>
    <w:rsid w:val="008D5E74"/>
    <w:rsid w:val="008D5FF2"/>
    <w:rsid w:val="008D6CC6"/>
    <w:rsid w:val="008D6DBE"/>
    <w:rsid w:val="008D7DE7"/>
    <w:rsid w:val="008D7E55"/>
    <w:rsid w:val="008E0C8C"/>
    <w:rsid w:val="008E0D9A"/>
    <w:rsid w:val="008E0EFE"/>
    <w:rsid w:val="008E15B2"/>
    <w:rsid w:val="008E192F"/>
    <w:rsid w:val="008E3804"/>
    <w:rsid w:val="008E4095"/>
    <w:rsid w:val="008E414A"/>
    <w:rsid w:val="008E44F3"/>
    <w:rsid w:val="008E5149"/>
    <w:rsid w:val="008E5296"/>
    <w:rsid w:val="008E5D30"/>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2DB"/>
    <w:rsid w:val="00906711"/>
    <w:rsid w:val="009071B3"/>
    <w:rsid w:val="00907B69"/>
    <w:rsid w:val="0091009B"/>
    <w:rsid w:val="00910195"/>
    <w:rsid w:val="00910A88"/>
    <w:rsid w:val="00910E0F"/>
    <w:rsid w:val="00912130"/>
    <w:rsid w:val="00912DA9"/>
    <w:rsid w:val="00913139"/>
    <w:rsid w:val="00913222"/>
    <w:rsid w:val="0091466D"/>
    <w:rsid w:val="009147A2"/>
    <w:rsid w:val="00915341"/>
    <w:rsid w:val="009159B4"/>
    <w:rsid w:val="009163DE"/>
    <w:rsid w:val="009166B4"/>
    <w:rsid w:val="0091753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9E8"/>
    <w:rsid w:val="00946AE0"/>
    <w:rsid w:val="009472A8"/>
    <w:rsid w:val="00950699"/>
    <w:rsid w:val="0095151F"/>
    <w:rsid w:val="009518A5"/>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8AE"/>
    <w:rsid w:val="00966D0C"/>
    <w:rsid w:val="009670F5"/>
    <w:rsid w:val="009679CA"/>
    <w:rsid w:val="00970589"/>
    <w:rsid w:val="00970D2B"/>
    <w:rsid w:val="00971071"/>
    <w:rsid w:val="00971487"/>
    <w:rsid w:val="00971550"/>
    <w:rsid w:val="009716EF"/>
    <w:rsid w:val="009718B7"/>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5708"/>
    <w:rsid w:val="00985C29"/>
    <w:rsid w:val="009876E3"/>
    <w:rsid w:val="009902DC"/>
    <w:rsid w:val="009908BF"/>
    <w:rsid w:val="00990A7C"/>
    <w:rsid w:val="00992318"/>
    <w:rsid w:val="0099281C"/>
    <w:rsid w:val="00992AC1"/>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4772"/>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B6F92"/>
    <w:rsid w:val="009C01E2"/>
    <w:rsid w:val="009C094D"/>
    <w:rsid w:val="009C0D7F"/>
    <w:rsid w:val="009C1125"/>
    <w:rsid w:val="009C22D1"/>
    <w:rsid w:val="009C321A"/>
    <w:rsid w:val="009C32C3"/>
    <w:rsid w:val="009C4764"/>
    <w:rsid w:val="009C4A77"/>
    <w:rsid w:val="009C525B"/>
    <w:rsid w:val="009C5278"/>
    <w:rsid w:val="009C538D"/>
    <w:rsid w:val="009C5A07"/>
    <w:rsid w:val="009C60FD"/>
    <w:rsid w:val="009C631F"/>
    <w:rsid w:val="009C6F69"/>
    <w:rsid w:val="009C70F6"/>
    <w:rsid w:val="009D0A0F"/>
    <w:rsid w:val="009D0AA7"/>
    <w:rsid w:val="009D1DC5"/>
    <w:rsid w:val="009D1ED9"/>
    <w:rsid w:val="009D31A1"/>
    <w:rsid w:val="009D34E5"/>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824"/>
    <w:rsid w:val="009E2ED3"/>
    <w:rsid w:val="009E40ED"/>
    <w:rsid w:val="009E5232"/>
    <w:rsid w:val="009E573B"/>
    <w:rsid w:val="009E5CA9"/>
    <w:rsid w:val="009E657F"/>
    <w:rsid w:val="009E72F6"/>
    <w:rsid w:val="009E7D2A"/>
    <w:rsid w:val="009E7F41"/>
    <w:rsid w:val="009F000B"/>
    <w:rsid w:val="009F004D"/>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220B"/>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0C5"/>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248"/>
    <w:rsid w:val="00A433F6"/>
    <w:rsid w:val="00A43BA5"/>
    <w:rsid w:val="00A43FB3"/>
    <w:rsid w:val="00A443E1"/>
    <w:rsid w:val="00A44736"/>
    <w:rsid w:val="00A45060"/>
    <w:rsid w:val="00A45302"/>
    <w:rsid w:val="00A460F0"/>
    <w:rsid w:val="00A4632E"/>
    <w:rsid w:val="00A46734"/>
    <w:rsid w:val="00A46D15"/>
    <w:rsid w:val="00A47809"/>
    <w:rsid w:val="00A47C0D"/>
    <w:rsid w:val="00A5202E"/>
    <w:rsid w:val="00A52691"/>
    <w:rsid w:val="00A532A3"/>
    <w:rsid w:val="00A5370E"/>
    <w:rsid w:val="00A539F0"/>
    <w:rsid w:val="00A54316"/>
    <w:rsid w:val="00A54D5D"/>
    <w:rsid w:val="00A54D88"/>
    <w:rsid w:val="00A55A05"/>
    <w:rsid w:val="00A5657A"/>
    <w:rsid w:val="00A56875"/>
    <w:rsid w:val="00A57699"/>
    <w:rsid w:val="00A5788F"/>
    <w:rsid w:val="00A57E4F"/>
    <w:rsid w:val="00A602C3"/>
    <w:rsid w:val="00A60764"/>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A13"/>
    <w:rsid w:val="00A86C20"/>
    <w:rsid w:val="00A86C41"/>
    <w:rsid w:val="00A87352"/>
    <w:rsid w:val="00A875C7"/>
    <w:rsid w:val="00A90B99"/>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D89"/>
    <w:rsid w:val="00AB0A97"/>
    <w:rsid w:val="00AB0EDA"/>
    <w:rsid w:val="00AB153D"/>
    <w:rsid w:val="00AB2040"/>
    <w:rsid w:val="00AB335B"/>
    <w:rsid w:val="00AB33EE"/>
    <w:rsid w:val="00AB4A60"/>
    <w:rsid w:val="00AB4F30"/>
    <w:rsid w:val="00AB4F4A"/>
    <w:rsid w:val="00AB54D2"/>
    <w:rsid w:val="00AB574A"/>
    <w:rsid w:val="00AB5935"/>
    <w:rsid w:val="00AB5E1B"/>
    <w:rsid w:val="00AB5EB8"/>
    <w:rsid w:val="00AB6FD9"/>
    <w:rsid w:val="00AB7CC7"/>
    <w:rsid w:val="00AB7FF8"/>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02C"/>
    <w:rsid w:val="00AD17BB"/>
    <w:rsid w:val="00AD1BBC"/>
    <w:rsid w:val="00AD2110"/>
    <w:rsid w:val="00AD2455"/>
    <w:rsid w:val="00AD2C56"/>
    <w:rsid w:val="00AD3FB0"/>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5E0F"/>
    <w:rsid w:val="00AE655B"/>
    <w:rsid w:val="00AE6594"/>
    <w:rsid w:val="00AE691A"/>
    <w:rsid w:val="00AE766E"/>
    <w:rsid w:val="00AE7CCF"/>
    <w:rsid w:val="00AF188A"/>
    <w:rsid w:val="00AF22EC"/>
    <w:rsid w:val="00AF2BCA"/>
    <w:rsid w:val="00AF3083"/>
    <w:rsid w:val="00AF3B72"/>
    <w:rsid w:val="00AF443F"/>
    <w:rsid w:val="00AF4A49"/>
    <w:rsid w:val="00AF4DD1"/>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5896"/>
    <w:rsid w:val="00B25DEB"/>
    <w:rsid w:val="00B264FF"/>
    <w:rsid w:val="00B2663F"/>
    <w:rsid w:val="00B30DF5"/>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6B1"/>
    <w:rsid w:val="00B4482E"/>
    <w:rsid w:val="00B46BCD"/>
    <w:rsid w:val="00B46DE4"/>
    <w:rsid w:val="00B46F41"/>
    <w:rsid w:val="00B47A65"/>
    <w:rsid w:val="00B47F9F"/>
    <w:rsid w:val="00B50DDA"/>
    <w:rsid w:val="00B510B1"/>
    <w:rsid w:val="00B5221D"/>
    <w:rsid w:val="00B525A5"/>
    <w:rsid w:val="00B5305C"/>
    <w:rsid w:val="00B532E5"/>
    <w:rsid w:val="00B537C7"/>
    <w:rsid w:val="00B53A63"/>
    <w:rsid w:val="00B5432F"/>
    <w:rsid w:val="00B549CF"/>
    <w:rsid w:val="00B55E6A"/>
    <w:rsid w:val="00B5661E"/>
    <w:rsid w:val="00B56E90"/>
    <w:rsid w:val="00B578F7"/>
    <w:rsid w:val="00B5795A"/>
    <w:rsid w:val="00B604C6"/>
    <w:rsid w:val="00B6068E"/>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67196"/>
    <w:rsid w:val="00B676DE"/>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21E8"/>
    <w:rsid w:val="00B82A47"/>
    <w:rsid w:val="00B82B5D"/>
    <w:rsid w:val="00B8344F"/>
    <w:rsid w:val="00B83EB9"/>
    <w:rsid w:val="00B845D2"/>
    <w:rsid w:val="00B84CC3"/>
    <w:rsid w:val="00B852F3"/>
    <w:rsid w:val="00B8723D"/>
    <w:rsid w:val="00B8731B"/>
    <w:rsid w:val="00B876E4"/>
    <w:rsid w:val="00B87942"/>
    <w:rsid w:val="00B90117"/>
    <w:rsid w:val="00B91C69"/>
    <w:rsid w:val="00B91D13"/>
    <w:rsid w:val="00B96115"/>
    <w:rsid w:val="00B9693B"/>
    <w:rsid w:val="00B976DC"/>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EEA"/>
    <w:rsid w:val="00BC2169"/>
    <w:rsid w:val="00BC2556"/>
    <w:rsid w:val="00BC2CDA"/>
    <w:rsid w:val="00BC4960"/>
    <w:rsid w:val="00BC5CB2"/>
    <w:rsid w:val="00BC63F1"/>
    <w:rsid w:val="00BC6855"/>
    <w:rsid w:val="00BD0430"/>
    <w:rsid w:val="00BD0A12"/>
    <w:rsid w:val="00BD0A52"/>
    <w:rsid w:val="00BD0CA8"/>
    <w:rsid w:val="00BD13B6"/>
    <w:rsid w:val="00BD148A"/>
    <w:rsid w:val="00BD189A"/>
    <w:rsid w:val="00BD2322"/>
    <w:rsid w:val="00BD2AAD"/>
    <w:rsid w:val="00BD2F69"/>
    <w:rsid w:val="00BD3347"/>
    <w:rsid w:val="00BD3750"/>
    <w:rsid w:val="00BD3DD5"/>
    <w:rsid w:val="00BD3FC1"/>
    <w:rsid w:val="00BD4378"/>
    <w:rsid w:val="00BD4E06"/>
    <w:rsid w:val="00BD6962"/>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A19"/>
    <w:rsid w:val="00BE6CC4"/>
    <w:rsid w:val="00BE7072"/>
    <w:rsid w:val="00BE71B1"/>
    <w:rsid w:val="00BE7947"/>
    <w:rsid w:val="00BF094F"/>
    <w:rsid w:val="00BF0F54"/>
    <w:rsid w:val="00BF1530"/>
    <w:rsid w:val="00BF1947"/>
    <w:rsid w:val="00BF1EEB"/>
    <w:rsid w:val="00BF26C0"/>
    <w:rsid w:val="00BF280C"/>
    <w:rsid w:val="00BF38DB"/>
    <w:rsid w:val="00BF4CF9"/>
    <w:rsid w:val="00BF4D55"/>
    <w:rsid w:val="00BF5DAE"/>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5DD1"/>
    <w:rsid w:val="00C272FC"/>
    <w:rsid w:val="00C27A1B"/>
    <w:rsid w:val="00C316F8"/>
    <w:rsid w:val="00C3177F"/>
    <w:rsid w:val="00C31CF6"/>
    <w:rsid w:val="00C31FDE"/>
    <w:rsid w:val="00C32264"/>
    <w:rsid w:val="00C33056"/>
    <w:rsid w:val="00C33AF5"/>
    <w:rsid w:val="00C34503"/>
    <w:rsid w:val="00C34823"/>
    <w:rsid w:val="00C3484D"/>
    <w:rsid w:val="00C34C2C"/>
    <w:rsid w:val="00C3548F"/>
    <w:rsid w:val="00C36368"/>
    <w:rsid w:val="00C365F7"/>
    <w:rsid w:val="00C36BD8"/>
    <w:rsid w:val="00C36CF3"/>
    <w:rsid w:val="00C3730A"/>
    <w:rsid w:val="00C37CFA"/>
    <w:rsid w:val="00C40E04"/>
    <w:rsid w:val="00C412CD"/>
    <w:rsid w:val="00C4198A"/>
    <w:rsid w:val="00C42A9F"/>
    <w:rsid w:val="00C431BE"/>
    <w:rsid w:val="00C4470B"/>
    <w:rsid w:val="00C4512C"/>
    <w:rsid w:val="00C45FFF"/>
    <w:rsid w:val="00C46220"/>
    <w:rsid w:val="00C466BB"/>
    <w:rsid w:val="00C466F7"/>
    <w:rsid w:val="00C471A9"/>
    <w:rsid w:val="00C511A8"/>
    <w:rsid w:val="00C511E5"/>
    <w:rsid w:val="00C51F59"/>
    <w:rsid w:val="00C52C57"/>
    <w:rsid w:val="00C5351C"/>
    <w:rsid w:val="00C53A34"/>
    <w:rsid w:val="00C544D5"/>
    <w:rsid w:val="00C54875"/>
    <w:rsid w:val="00C54FC4"/>
    <w:rsid w:val="00C552DA"/>
    <w:rsid w:val="00C5622F"/>
    <w:rsid w:val="00C563B3"/>
    <w:rsid w:val="00C56429"/>
    <w:rsid w:val="00C607DE"/>
    <w:rsid w:val="00C609F8"/>
    <w:rsid w:val="00C61153"/>
    <w:rsid w:val="00C61994"/>
    <w:rsid w:val="00C61ED2"/>
    <w:rsid w:val="00C6232C"/>
    <w:rsid w:val="00C6266C"/>
    <w:rsid w:val="00C63E28"/>
    <w:rsid w:val="00C6422D"/>
    <w:rsid w:val="00C64426"/>
    <w:rsid w:val="00C64AF9"/>
    <w:rsid w:val="00C658DA"/>
    <w:rsid w:val="00C65A0F"/>
    <w:rsid w:val="00C66B05"/>
    <w:rsid w:val="00C6713A"/>
    <w:rsid w:val="00C6747B"/>
    <w:rsid w:val="00C70C86"/>
    <w:rsid w:val="00C72BA4"/>
    <w:rsid w:val="00C73ED8"/>
    <w:rsid w:val="00C74137"/>
    <w:rsid w:val="00C742A2"/>
    <w:rsid w:val="00C74881"/>
    <w:rsid w:val="00C7533B"/>
    <w:rsid w:val="00C755BB"/>
    <w:rsid w:val="00C7565F"/>
    <w:rsid w:val="00C75CAF"/>
    <w:rsid w:val="00C765A2"/>
    <w:rsid w:val="00C76792"/>
    <w:rsid w:val="00C770D0"/>
    <w:rsid w:val="00C805E5"/>
    <w:rsid w:val="00C806DC"/>
    <w:rsid w:val="00C81654"/>
    <w:rsid w:val="00C81911"/>
    <w:rsid w:val="00C82067"/>
    <w:rsid w:val="00C820E7"/>
    <w:rsid w:val="00C82366"/>
    <w:rsid w:val="00C8241A"/>
    <w:rsid w:val="00C826DB"/>
    <w:rsid w:val="00C82B33"/>
    <w:rsid w:val="00C83659"/>
    <w:rsid w:val="00C83DFF"/>
    <w:rsid w:val="00C8412A"/>
    <w:rsid w:val="00C849A3"/>
    <w:rsid w:val="00C84BE5"/>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ACE"/>
    <w:rsid w:val="00C94411"/>
    <w:rsid w:val="00C94553"/>
    <w:rsid w:val="00C953B7"/>
    <w:rsid w:val="00C95995"/>
    <w:rsid w:val="00C95CCC"/>
    <w:rsid w:val="00C95F59"/>
    <w:rsid w:val="00C969A6"/>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B0547"/>
    <w:rsid w:val="00CB08D8"/>
    <w:rsid w:val="00CB0AA4"/>
    <w:rsid w:val="00CB112D"/>
    <w:rsid w:val="00CB17BC"/>
    <w:rsid w:val="00CB2ADA"/>
    <w:rsid w:val="00CB2CE5"/>
    <w:rsid w:val="00CB35B4"/>
    <w:rsid w:val="00CB3A0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84C"/>
    <w:rsid w:val="00CC45C9"/>
    <w:rsid w:val="00CC501E"/>
    <w:rsid w:val="00CC6023"/>
    <w:rsid w:val="00CC60F9"/>
    <w:rsid w:val="00CC618C"/>
    <w:rsid w:val="00CC65A4"/>
    <w:rsid w:val="00CC6AF2"/>
    <w:rsid w:val="00CC6EF6"/>
    <w:rsid w:val="00CC70D9"/>
    <w:rsid w:val="00CC720B"/>
    <w:rsid w:val="00CC7A58"/>
    <w:rsid w:val="00CC7C3C"/>
    <w:rsid w:val="00CC7EE9"/>
    <w:rsid w:val="00CD06D8"/>
    <w:rsid w:val="00CD0938"/>
    <w:rsid w:val="00CD1685"/>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484"/>
    <w:rsid w:val="00CE1340"/>
    <w:rsid w:val="00CE2665"/>
    <w:rsid w:val="00CE27AE"/>
    <w:rsid w:val="00CE4063"/>
    <w:rsid w:val="00CE5216"/>
    <w:rsid w:val="00CE5566"/>
    <w:rsid w:val="00CE6623"/>
    <w:rsid w:val="00CE6783"/>
    <w:rsid w:val="00CE761D"/>
    <w:rsid w:val="00CE7ACC"/>
    <w:rsid w:val="00CE7DCD"/>
    <w:rsid w:val="00CE7F66"/>
    <w:rsid w:val="00CF0343"/>
    <w:rsid w:val="00CF0C40"/>
    <w:rsid w:val="00CF1C8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02F3"/>
    <w:rsid w:val="00D111A1"/>
    <w:rsid w:val="00D112A4"/>
    <w:rsid w:val="00D125B0"/>
    <w:rsid w:val="00D12955"/>
    <w:rsid w:val="00D12B57"/>
    <w:rsid w:val="00D13082"/>
    <w:rsid w:val="00D132C7"/>
    <w:rsid w:val="00D13836"/>
    <w:rsid w:val="00D1397B"/>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5FD"/>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6B2"/>
    <w:rsid w:val="00D73CAA"/>
    <w:rsid w:val="00D764F3"/>
    <w:rsid w:val="00D76612"/>
    <w:rsid w:val="00D76856"/>
    <w:rsid w:val="00D77244"/>
    <w:rsid w:val="00D77EA5"/>
    <w:rsid w:val="00D80BAE"/>
    <w:rsid w:val="00D80F51"/>
    <w:rsid w:val="00D817A8"/>
    <w:rsid w:val="00D81A2A"/>
    <w:rsid w:val="00D81E2C"/>
    <w:rsid w:val="00D820DE"/>
    <w:rsid w:val="00D824F1"/>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75D"/>
    <w:rsid w:val="00DA0A51"/>
    <w:rsid w:val="00DA0B3F"/>
    <w:rsid w:val="00DA0D31"/>
    <w:rsid w:val="00DA1456"/>
    <w:rsid w:val="00DA295B"/>
    <w:rsid w:val="00DA2A60"/>
    <w:rsid w:val="00DA2B4C"/>
    <w:rsid w:val="00DA2C67"/>
    <w:rsid w:val="00DA33A6"/>
    <w:rsid w:val="00DA3DC1"/>
    <w:rsid w:val="00DA4150"/>
    <w:rsid w:val="00DA4231"/>
    <w:rsid w:val="00DA5557"/>
    <w:rsid w:val="00DA55E7"/>
    <w:rsid w:val="00DA5931"/>
    <w:rsid w:val="00DA5B21"/>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3254"/>
    <w:rsid w:val="00DE3D63"/>
    <w:rsid w:val="00DE49AF"/>
    <w:rsid w:val="00DE5216"/>
    <w:rsid w:val="00DE5970"/>
    <w:rsid w:val="00DE6FD0"/>
    <w:rsid w:val="00DE76C0"/>
    <w:rsid w:val="00DF0D34"/>
    <w:rsid w:val="00DF15A5"/>
    <w:rsid w:val="00DF1677"/>
    <w:rsid w:val="00DF1FDB"/>
    <w:rsid w:val="00DF228A"/>
    <w:rsid w:val="00DF26A4"/>
    <w:rsid w:val="00DF2D3F"/>
    <w:rsid w:val="00DF2FD6"/>
    <w:rsid w:val="00DF382A"/>
    <w:rsid w:val="00DF3A28"/>
    <w:rsid w:val="00DF3CAE"/>
    <w:rsid w:val="00DF52C8"/>
    <w:rsid w:val="00DF5DA5"/>
    <w:rsid w:val="00DF61CB"/>
    <w:rsid w:val="00DF62CA"/>
    <w:rsid w:val="00DF649B"/>
    <w:rsid w:val="00DF67D4"/>
    <w:rsid w:val="00E00127"/>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49CB"/>
    <w:rsid w:val="00E052CA"/>
    <w:rsid w:val="00E057A2"/>
    <w:rsid w:val="00E059DA"/>
    <w:rsid w:val="00E07FE5"/>
    <w:rsid w:val="00E100F4"/>
    <w:rsid w:val="00E10DCB"/>
    <w:rsid w:val="00E11261"/>
    <w:rsid w:val="00E11ADF"/>
    <w:rsid w:val="00E11E2C"/>
    <w:rsid w:val="00E1252A"/>
    <w:rsid w:val="00E125C3"/>
    <w:rsid w:val="00E12646"/>
    <w:rsid w:val="00E12755"/>
    <w:rsid w:val="00E13230"/>
    <w:rsid w:val="00E13285"/>
    <w:rsid w:val="00E13416"/>
    <w:rsid w:val="00E13D35"/>
    <w:rsid w:val="00E1425D"/>
    <w:rsid w:val="00E1506A"/>
    <w:rsid w:val="00E150DF"/>
    <w:rsid w:val="00E15F3D"/>
    <w:rsid w:val="00E171B6"/>
    <w:rsid w:val="00E200B0"/>
    <w:rsid w:val="00E216A1"/>
    <w:rsid w:val="00E222F1"/>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1DB5"/>
    <w:rsid w:val="00E62510"/>
    <w:rsid w:val="00E63065"/>
    <w:rsid w:val="00E63B47"/>
    <w:rsid w:val="00E63BF7"/>
    <w:rsid w:val="00E640D1"/>
    <w:rsid w:val="00E650FF"/>
    <w:rsid w:val="00E65851"/>
    <w:rsid w:val="00E659FD"/>
    <w:rsid w:val="00E662D6"/>
    <w:rsid w:val="00E6680E"/>
    <w:rsid w:val="00E67177"/>
    <w:rsid w:val="00E673C5"/>
    <w:rsid w:val="00E677B1"/>
    <w:rsid w:val="00E70FE9"/>
    <w:rsid w:val="00E71068"/>
    <w:rsid w:val="00E71DF6"/>
    <w:rsid w:val="00E720FD"/>
    <w:rsid w:val="00E72A10"/>
    <w:rsid w:val="00E72E1D"/>
    <w:rsid w:val="00E731D0"/>
    <w:rsid w:val="00E75C24"/>
    <w:rsid w:val="00E75C3E"/>
    <w:rsid w:val="00E75C4D"/>
    <w:rsid w:val="00E75F66"/>
    <w:rsid w:val="00E76201"/>
    <w:rsid w:val="00E77739"/>
    <w:rsid w:val="00E8009A"/>
    <w:rsid w:val="00E80593"/>
    <w:rsid w:val="00E80906"/>
    <w:rsid w:val="00E81090"/>
    <w:rsid w:val="00E8191E"/>
    <w:rsid w:val="00E81E01"/>
    <w:rsid w:val="00E81E9A"/>
    <w:rsid w:val="00E82130"/>
    <w:rsid w:val="00E8312E"/>
    <w:rsid w:val="00E84472"/>
    <w:rsid w:val="00E84B8B"/>
    <w:rsid w:val="00E8546B"/>
    <w:rsid w:val="00E85F2C"/>
    <w:rsid w:val="00E86345"/>
    <w:rsid w:val="00E90BFE"/>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5CBB"/>
    <w:rsid w:val="00EA629F"/>
    <w:rsid w:val="00EA7016"/>
    <w:rsid w:val="00EA72D2"/>
    <w:rsid w:val="00EB08DB"/>
    <w:rsid w:val="00EB0FBB"/>
    <w:rsid w:val="00EB12F6"/>
    <w:rsid w:val="00EB1E1C"/>
    <w:rsid w:val="00EB1E46"/>
    <w:rsid w:val="00EB2355"/>
    <w:rsid w:val="00EB2A76"/>
    <w:rsid w:val="00EB30C9"/>
    <w:rsid w:val="00EB33CC"/>
    <w:rsid w:val="00EB3A27"/>
    <w:rsid w:val="00EB4869"/>
    <w:rsid w:val="00EB4FA0"/>
    <w:rsid w:val="00EB542A"/>
    <w:rsid w:val="00EB5DF0"/>
    <w:rsid w:val="00EB5F27"/>
    <w:rsid w:val="00EB607A"/>
    <w:rsid w:val="00EB69B5"/>
    <w:rsid w:val="00EB6DDC"/>
    <w:rsid w:val="00EB7351"/>
    <w:rsid w:val="00EB74EB"/>
    <w:rsid w:val="00EB79F6"/>
    <w:rsid w:val="00EC0CBE"/>
    <w:rsid w:val="00EC3448"/>
    <w:rsid w:val="00EC3F30"/>
    <w:rsid w:val="00EC406B"/>
    <w:rsid w:val="00EC4215"/>
    <w:rsid w:val="00EC5780"/>
    <w:rsid w:val="00EC69BB"/>
    <w:rsid w:val="00ED050C"/>
    <w:rsid w:val="00ED1383"/>
    <w:rsid w:val="00ED142A"/>
    <w:rsid w:val="00ED16A2"/>
    <w:rsid w:val="00ED1B28"/>
    <w:rsid w:val="00ED1BFF"/>
    <w:rsid w:val="00ED2023"/>
    <w:rsid w:val="00ED3113"/>
    <w:rsid w:val="00ED3FD8"/>
    <w:rsid w:val="00ED43EA"/>
    <w:rsid w:val="00ED4AAA"/>
    <w:rsid w:val="00ED50A4"/>
    <w:rsid w:val="00ED5D9F"/>
    <w:rsid w:val="00ED6016"/>
    <w:rsid w:val="00ED6E90"/>
    <w:rsid w:val="00ED7321"/>
    <w:rsid w:val="00ED767D"/>
    <w:rsid w:val="00EE172A"/>
    <w:rsid w:val="00EE22F4"/>
    <w:rsid w:val="00EE2BBE"/>
    <w:rsid w:val="00EE3FB0"/>
    <w:rsid w:val="00EE4091"/>
    <w:rsid w:val="00EE5829"/>
    <w:rsid w:val="00EE5EA3"/>
    <w:rsid w:val="00EE5EE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617B"/>
    <w:rsid w:val="00EF6A6B"/>
    <w:rsid w:val="00EF6AC9"/>
    <w:rsid w:val="00EF7303"/>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7C5"/>
    <w:rsid w:val="00F119C1"/>
    <w:rsid w:val="00F11B4F"/>
    <w:rsid w:val="00F11F17"/>
    <w:rsid w:val="00F120DB"/>
    <w:rsid w:val="00F13519"/>
    <w:rsid w:val="00F13584"/>
    <w:rsid w:val="00F1423B"/>
    <w:rsid w:val="00F14D37"/>
    <w:rsid w:val="00F14F4B"/>
    <w:rsid w:val="00F150E5"/>
    <w:rsid w:val="00F15CDC"/>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6A96"/>
    <w:rsid w:val="00F27BFF"/>
    <w:rsid w:val="00F27C1E"/>
    <w:rsid w:val="00F3019D"/>
    <w:rsid w:val="00F30773"/>
    <w:rsid w:val="00F30B69"/>
    <w:rsid w:val="00F30D3B"/>
    <w:rsid w:val="00F30DAF"/>
    <w:rsid w:val="00F30E95"/>
    <w:rsid w:val="00F30F04"/>
    <w:rsid w:val="00F31B97"/>
    <w:rsid w:val="00F31C81"/>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134"/>
    <w:rsid w:val="00F62E78"/>
    <w:rsid w:val="00F63AFA"/>
    <w:rsid w:val="00F640CE"/>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72A5"/>
    <w:rsid w:val="00F77B91"/>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A51"/>
    <w:rsid w:val="00FA288E"/>
    <w:rsid w:val="00FA32F4"/>
    <w:rsid w:val="00FA3426"/>
    <w:rsid w:val="00FA3B78"/>
    <w:rsid w:val="00FA3C03"/>
    <w:rsid w:val="00FA3E14"/>
    <w:rsid w:val="00FA522C"/>
    <w:rsid w:val="00FA5CD2"/>
    <w:rsid w:val="00FA6ED8"/>
    <w:rsid w:val="00FA7266"/>
    <w:rsid w:val="00FA79C3"/>
    <w:rsid w:val="00FA7E00"/>
    <w:rsid w:val="00FB0027"/>
    <w:rsid w:val="00FB010A"/>
    <w:rsid w:val="00FB0F80"/>
    <w:rsid w:val="00FB0FF6"/>
    <w:rsid w:val="00FB1141"/>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BE8"/>
    <w:rsid w:val="00FE165F"/>
    <w:rsid w:val="00FE1A01"/>
    <w:rsid w:val="00FE1FA4"/>
    <w:rsid w:val="00FE2182"/>
    <w:rsid w:val="00FE2260"/>
    <w:rsid w:val="00FE2339"/>
    <w:rsid w:val="00FE2915"/>
    <w:rsid w:val="00FE3436"/>
    <w:rsid w:val="00FE3DED"/>
    <w:rsid w:val="00FE41C3"/>
    <w:rsid w:val="00FE4546"/>
    <w:rsid w:val="00FE4E73"/>
    <w:rsid w:val="00FE5C1C"/>
    <w:rsid w:val="00FE6C10"/>
    <w:rsid w:val="00FE7938"/>
    <w:rsid w:val="00FF01FE"/>
    <w:rsid w:val="00FF068C"/>
    <w:rsid w:val="00FF0BBB"/>
    <w:rsid w:val="00FF0BDE"/>
    <w:rsid w:val="00FF0D18"/>
    <w:rsid w:val="00FF1002"/>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41B2698"/>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E657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uradni-list.si/1/objava.jsp?sop=2015-01-1513"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525E0-E9FD-47DD-ACAE-B76644DA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55</Pages>
  <Words>20434</Words>
  <Characters>116479</Characters>
  <Application>Microsoft Office Word</Application>
  <DocSecurity>0</DocSecurity>
  <Lines>970</Lines>
  <Paragraphs>273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136640</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Luka Pozaršek</cp:lastModifiedBy>
  <cp:revision>3</cp:revision>
  <cp:lastPrinted>2021-10-18T10:43:00Z</cp:lastPrinted>
  <dcterms:created xsi:type="dcterms:W3CDTF">2022-05-05T10:15:00Z</dcterms:created>
  <dcterms:modified xsi:type="dcterms:W3CDTF">2022-05-09T11:07:00Z</dcterms:modified>
</cp:coreProperties>
</file>