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D3" w:rsidRDefault="0059118F" w:rsidP="00F273D3">
      <w:pPr>
        <w:jc w:val="center"/>
        <w:rPr>
          <w:rFonts w:ascii="Tahoma" w:hAnsi="Tahoma" w:cs="Tahoma"/>
          <w:b/>
          <w:sz w:val="22"/>
          <w:szCs w:val="22"/>
        </w:rPr>
      </w:pPr>
      <w:r w:rsidRPr="0059118F">
        <w:rPr>
          <w:rFonts w:ascii="Tahoma" w:hAnsi="Tahoma" w:cs="Tahoma"/>
          <w:b/>
          <w:sz w:val="22"/>
          <w:szCs w:val="22"/>
        </w:rPr>
        <w:t xml:space="preserve">TEHNIČNA SPECIFIKACIJA ŠT. </w:t>
      </w:r>
      <w:r w:rsidR="00F470EF">
        <w:rPr>
          <w:rFonts w:ascii="Tahoma" w:hAnsi="Tahoma" w:cs="Tahoma"/>
          <w:b/>
          <w:sz w:val="22"/>
          <w:szCs w:val="22"/>
        </w:rPr>
        <w:t>VKS-141</w:t>
      </w:r>
      <w:bookmarkStart w:id="0" w:name="_GoBack"/>
      <w:bookmarkEnd w:id="0"/>
      <w:r w:rsidR="00320BB8">
        <w:rPr>
          <w:rFonts w:ascii="Tahoma" w:hAnsi="Tahoma" w:cs="Tahoma"/>
          <w:b/>
          <w:sz w:val="22"/>
          <w:szCs w:val="22"/>
        </w:rPr>
        <w:t>/23</w:t>
      </w:r>
    </w:p>
    <w:p w:rsidR="00AE5228" w:rsidRDefault="00DD068B" w:rsidP="00F273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 javno naročilo</w:t>
      </w:r>
      <w:r w:rsidR="0059118F" w:rsidRPr="0059118F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»</w:t>
      </w:r>
      <w:r w:rsidR="0059118F" w:rsidRPr="0059118F">
        <w:rPr>
          <w:rFonts w:ascii="Tahoma" w:hAnsi="Tahoma" w:cs="Tahoma"/>
          <w:b/>
          <w:sz w:val="22"/>
          <w:szCs w:val="22"/>
        </w:rPr>
        <w:t>Dobava vrečk za zbiranje odpadkov</w:t>
      </w:r>
      <w:r>
        <w:rPr>
          <w:rFonts w:ascii="Tahoma" w:hAnsi="Tahoma" w:cs="Tahoma"/>
          <w:b/>
          <w:sz w:val="22"/>
          <w:szCs w:val="22"/>
        </w:rPr>
        <w:t>«</w:t>
      </w:r>
    </w:p>
    <w:p w:rsidR="0059118F" w:rsidRPr="0059118F" w:rsidRDefault="0059118F" w:rsidP="00A401E5">
      <w:pPr>
        <w:jc w:val="both"/>
        <w:rPr>
          <w:rFonts w:ascii="Tahoma" w:hAnsi="Tahoma" w:cs="Tahoma"/>
          <w:b/>
          <w:sz w:val="22"/>
          <w:szCs w:val="22"/>
        </w:rPr>
      </w:pPr>
    </w:p>
    <w:p w:rsidR="00AE5228" w:rsidRPr="0023175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</w:rPr>
      </w:pPr>
      <w:r w:rsidRPr="00231756">
        <w:rPr>
          <w:rFonts w:ascii="Tahoma" w:hAnsi="Tahoma" w:cs="Tahoma"/>
          <w:b/>
          <w:u w:val="single"/>
        </w:rPr>
        <w:t>Vrečke zelene</w:t>
      </w:r>
      <w:r>
        <w:rPr>
          <w:rFonts w:ascii="Tahoma" w:hAnsi="Tahoma" w:cs="Tahoma"/>
          <w:b/>
          <w:u w:val="single"/>
        </w:rPr>
        <w:t xml:space="preserve"> in rjave</w:t>
      </w:r>
      <w:r w:rsidRPr="00231756">
        <w:rPr>
          <w:rFonts w:ascii="Tahoma" w:hAnsi="Tahoma" w:cs="Tahoma"/>
          <w:b/>
          <w:u w:val="single"/>
        </w:rPr>
        <w:t xml:space="preserve"> 50 l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400 + 200 x 850 x 0,07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zelena</w:t>
      </w:r>
      <w:r>
        <w:rPr>
          <w:rFonts w:ascii="Tahoma" w:hAnsi="Tahoma" w:cs="Tahoma"/>
        </w:rPr>
        <w:t xml:space="preserve"> (približno RAL 6011) in rjava (približno RAL 8024)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kontinuiran tisk v črni barvi</w:t>
      </w:r>
      <w:r>
        <w:rPr>
          <w:rFonts w:ascii="Tahoma" w:hAnsi="Tahoma" w:cs="Tahoma"/>
        </w:rPr>
        <w:t xml:space="preserve"> </w:t>
      </w:r>
      <w:r w:rsidRPr="00231756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</w:t>
      </w:r>
      <w:r w:rsidRPr="00231756">
        <w:rPr>
          <w:rFonts w:ascii="Tahoma" w:hAnsi="Tahoma" w:cs="Tahoma"/>
        </w:rPr>
        <w:t xml:space="preserve">1/0 </w:t>
      </w:r>
      <w:r>
        <w:rPr>
          <w:rFonts w:ascii="Tahoma" w:hAnsi="Tahoma" w:cs="Tahoma"/>
        </w:rPr>
        <w:t>–</w:t>
      </w:r>
      <w:r w:rsidRPr="00231756">
        <w:rPr>
          <w:rFonts w:ascii="Tahoma" w:hAnsi="Tahoma" w:cs="Tahoma"/>
        </w:rPr>
        <w:t xml:space="preserve"> enostransko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dobava: postopno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2</w:t>
      </w:r>
      <w:r w:rsidR="00B664C1">
        <w:rPr>
          <w:rFonts w:ascii="Tahoma" w:hAnsi="Tahoma" w:cs="Tahoma"/>
        </w:rPr>
        <w:t>5</w:t>
      </w:r>
      <w:r>
        <w:rPr>
          <w:rFonts w:ascii="Tahoma" w:hAnsi="Tahoma" w:cs="Tahoma"/>
        </w:rPr>
        <w:t>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Pr="00B5364E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pakiranje: vrečke morajo biti pakirane v pakete (vrečko) po 5 kos in ne smejo biti v roli; dodatno morajo biti pakirane</w:t>
      </w:r>
      <w:r>
        <w:rPr>
          <w:rFonts w:ascii="Tahoma" w:hAnsi="Tahoma" w:cs="Tahoma"/>
        </w:rPr>
        <w:t xml:space="preserve"> v vrečo </w:t>
      </w:r>
      <w:r w:rsidRPr="00B5364E">
        <w:rPr>
          <w:rFonts w:ascii="Tahoma" w:hAnsi="Tahoma" w:cs="Tahoma"/>
        </w:rPr>
        <w:t>50 kos (20 pak 5/1)</w:t>
      </w:r>
      <w:r w:rsidR="00170399">
        <w:rPr>
          <w:rFonts w:ascii="Tahoma" w:hAnsi="Tahoma" w:cs="Tahoma"/>
        </w:rPr>
        <w:t>,</w:t>
      </w:r>
    </w:p>
    <w:p w:rsidR="00AE5228" w:rsidRPr="00B5364E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koda: vsaka vrečka mora imeti BAR kodo, ravno tako paketi po 5 kos svojo; pri pakiranju 5/1 v vrečko mora na vrečki biti etiketa z BAR kodo in nazivom; (BAR koda tudi na vreči 50 kos (20 pak 5/1))</w:t>
      </w:r>
      <w:r w:rsidR="00170399">
        <w:rPr>
          <w:rFonts w:ascii="Tahoma" w:hAnsi="Tahoma" w:cs="Tahoma"/>
        </w:rPr>
        <w:t>,</w:t>
      </w:r>
    </w:p>
    <w:p w:rsidR="00AE5228" w:rsidRPr="00B5364E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oznaka na vrečki – podatki o tipu in količina vrečk</w:t>
      </w:r>
      <w:r w:rsidR="00170399">
        <w:rPr>
          <w:rFonts w:ascii="Tahoma" w:hAnsi="Tahoma" w:cs="Tahoma"/>
        </w:rPr>
        <w:t>,</w:t>
      </w:r>
    </w:p>
    <w:p w:rsidR="00AE5228" w:rsidRPr="00231756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vrvica: ob strani mora biti vgrajena</w:t>
      </w:r>
      <w:r>
        <w:rPr>
          <w:rFonts w:ascii="Tahoma" w:hAnsi="Tahoma" w:cs="Tahoma"/>
        </w:rPr>
        <w:t xml:space="preserve"> (privarjena)</w:t>
      </w:r>
      <w:r w:rsidRPr="00231756">
        <w:rPr>
          <w:rFonts w:ascii="Tahoma" w:hAnsi="Tahoma" w:cs="Tahoma"/>
        </w:rPr>
        <w:t xml:space="preserve"> vrvica za zapiranje (zavezovanje) vrečke</w:t>
      </w:r>
      <w:r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23175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</w:rPr>
      </w:pPr>
      <w:r w:rsidRPr="00734DC1">
        <w:rPr>
          <w:rFonts w:ascii="Tahoma" w:hAnsi="Tahoma" w:cs="Tahoma"/>
          <w:b/>
          <w:u w:val="single"/>
        </w:rPr>
        <w:t>Vrečke zelene</w:t>
      </w:r>
      <w:r>
        <w:rPr>
          <w:rFonts w:ascii="Tahoma" w:hAnsi="Tahoma" w:cs="Tahoma"/>
          <w:b/>
          <w:u w:val="single"/>
        </w:rPr>
        <w:t xml:space="preserve"> in rjave</w:t>
      </w:r>
      <w:r w:rsidRPr="00734DC1">
        <w:rPr>
          <w:rFonts w:ascii="Tahoma" w:hAnsi="Tahoma" w:cs="Tahoma"/>
          <w:b/>
          <w:u w:val="single"/>
        </w:rPr>
        <w:t xml:space="preserve"> 100 l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500 + 200 x 1200 x 0,07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Pr="007A4D9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7A4D98">
        <w:rPr>
          <w:rFonts w:ascii="Tahoma" w:hAnsi="Tahoma" w:cs="Tahoma"/>
        </w:rPr>
        <w:t>barva: zelena (približno RAL 6011) in rjava (približno RAL 8024)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tisk: kontinuiran tisk v črni barvi–1/0 </w:t>
      </w:r>
      <w:r>
        <w:rPr>
          <w:rFonts w:ascii="Tahoma" w:hAnsi="Tahoma" w:cs="Tahoma"/>
        </w:rPr>
        <w:t>–</w:t>
      </w:r>
      <w:r w:rsidRPr="00231756">
        <w:rPr>
          <w:rFonts w:ascii="Tahoma" w:hAnsi="Tahoma" w:cs="Tahoma"/>
        </w:rPr>
        <w:t xml:space="preserve"> enostransko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dobava: postopno</w:t>
      </w:r>
      <w:r>
        <w:rPr>
          <w:rFonts w:ascii="Tahoma" w:hAnsi="Tahoma" w:cs="Tahoma"/>
        </w:rPr>
        <w:t>;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2</w:t>
      </w:r>
      <w:r w:rsidR="00B664C1">
        <w:rPr>
          <w:rFonts w:ascii="Tahoma" w:hAnsi="Tahoma" w:cs="Tahoma"/>
        </w:rPr>
        <w:t>5</w:t>
      </w:r>
      <w:r>
        <w:rPr>
          <w:rFonts w:ascii="Tahoma" w:hAnsi="Tahoma" w:cs="Tahoma"/>
        </w:rPr>
        <w:t>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pakiranje: vrečke morajo biti pakirane v pakete (vrečko) po 5 kos in ne smejo biti v roli; dodatno morajo biti pakirane v vrečo  50 kos (20 pak 5/1)</w:t>
      </w:r>
      <w:r w:rsidR="00170399">
        <w:rPr>
          <w:rFonts w:ascii="Tahoma" w:hAnsi="Tahoma" w:cs="Tahoma"/>
        </w:rPr>
        <w:t>,</w:t>
      </w:r>
    </w:p>
    <w:p w:rsidR="00AE5228" w:rsidRPr="00B5364E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koda: vsaka vrečka mora imeti BAR kodo, ravno tako paketi po 5 kos svojo; pri pakiranju 5/1 v vrečko mora na vrečki biti etiketa z BAR kodo in nazivom; (BAR koda tudi na vreči 50 kos (20 pak 5/1))</w:t>
      </w:r>
      <w:r w:rsidR="00170399">
        <w:rPr>
          <w:rFonts w:ascii="Tahoma" w:hAnsi="Tahoma" w:cs="Tahoma"/>
        </w:rPr>
        <w:t>,</w:t>
      </w:r>
    </w:p>
    <w:p w:rsidR="00AE5228" w:rsidRPr="002D3D53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D3D53">
        <w:rPr>
          <w:rFonts w:ascii="Tahoma" w:hAnsi="Tahoma" w:cs="Tahoma"/>
        </w:rPr>
        <w:t>oznaka na vrečki – podatki o tipu in količina vrečk</w:t>
      </w:r>
      <w:r w:rsidR="00170399">
        <w:rPr>
          <w:rFonts w:ascii="Tahoma" w:hAnsi="Tahoma" w:cs="Tahoma"/>
        </w:rPr>
        <w:t>,</w:t>
      </w:r>
      <w:r w:rsidRPr="002D3D53">
        <w:rPr>
          <w:rFonts w:ascii="Tahoma" w:hAnsi="Tahoma" w:cs="Tahoma"/>
        </w:rPr>
        <w:t xml:space="preserve"> </w:t>
      </w:r>
    </w:p>
    <w:p w:rsidR="00AE5228" w:rsidRPr="00231756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vrvica: ob strani mora biti vgrajena</w:t>
      </w:r>
      <w:r>
        <w:rPr>
          <w:rFonts w:ascii="Tahoma" w:hAnsi="Tahoma" w:cs="Tahoma"/>
        </w:rPr>
        <w:t xml:space="preserve"> (privarjena)</w:t>
      </w:r>
      <w:r w:rsidRPr="00231756">
        <w:rPr>
          <w:rFonts w:ascii="Tahoma" w:hAnsi="Tahoma" w:cs="Tahoma"/>
        </w:rPr>
        <w:t xml:space="preserve"> vrvica za zapiranje (zavezovanje) vrečke</w:t>
      </w:r>
      <w:r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170399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445B5B">
        <w:rPr>
          <w:rFonts w:ascii="Tahoma" w:hAnsi="Tahoma" w:cs="Tahoma"/>
          <w:b/>
          <w:u w:val="single"/>
        </w:rPr>
        <w:t>Vrečke zelene – 120 l   v roli</w:t>
      </w:r>
      <w:r w:rsidRPr="00170399">
        <w:rPr>
          <w:rFonts w:ascii="Tahoma" w:hAnsi="Tahoma" w:cs="Tahoma"/>
          <w:b/>
          <w:u w:val="single"/>
        </w:rPr>
        <w:t xml:space="preserve"> 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dimenzija: 600 + 300 x 12</w:t>
      </w:r>
      <w:r w:rsidRPr="00231756">
        <w:rPr>
          <w:rFonts w:ascii="Tahoma" w:hAnsi="Tahoma" w:cs="Tahoma"/>
        </w:rPr>
        <w:t>60 x 0,07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zelena</w:t>
      </w:r>
      <w:r>
        <w:rPr>
          <w:rFonts w:ascii="Tahoma" w:hAnsi="Tahoma" w:cs="Tahoma"/>
        </w:rPr>
        <w:t xml:space="preserve"> (približno RAL 6011)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tisk: kontinuiran tisk v modri barvi–1/0 </w:t>
      </w:r>
      <w:r>
        <w:rPr>
          <w:rFonts w:ascii="Tahoma" w:hAnsi="Tahoma" w:cs="Tahoma"/>
        </w:rPr>
        <w:t>–</w:t>
      </w:r>
      <w:r w:rsidRPr="00231756">
        <w:rPr>
          <w:rFonts w:ascii="Tahoma" w:hAnsi="Tahoma" w:cs="Tahoma"/>
        </w:rPr>
        <w:t xml:space="preserve"> enostransko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dobava: postopno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 w:rsidR="00B664C1">
        <w:rPr>
          <w:rFonts w:ascii="Tahoma" w:hAnsi="Tahoma" w:cs="Tahoma"/>
        </w:rPr>
        <w:t>25</w:t>
      </w:r>
      <w:r>
        <w:rPr>
          <w:rFonts w:ascii="Tahoma" w:hAnsi="Tahoma" w:cs="Tahoma"/>
        </w:rPr>
        <w:t>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Pr="00845036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845036">
        <w:rPr>
          <w:rFonts w:ascii="Tahoma" w:hAnsi="Tahoma" w:cs="Tahoma"/>
        </w:rPr>
        <w:t>pakiranje: v rolah po 10 kos in pakiranje po 10 rol 10/1 – 100 kos ali pakiranje po 5 kos rol 10/1 – 50 kos – z</w:t>
      </w:r>
      <w:r>
        <w:rPr>
          <w:rFonts w:ascii="Tahoma" w:hAnsi="Tahoma" w:cs="Tahoma"/>
        </w:rPr>
        <w:t>aradi prekladanje – manjše teže</w:t>
      </w:r>
      <w:r w:rsidR="00170399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– podatki o tipu in količina vrečk</w:t>
      </w:r>
      <w:r w:rsidR="00170399">
        <w:rPr>
          <w:rFonts w:ascii="Tahoma" w:hAnsi="Tahoma" w:cs="Tahoma"/>
        </w:rPr>
        <w:t>.</w:t>
      </w:r>
    </w:p>
    <w:p w:rsidR="00AE5228" w:rsidRPr="007C2C5D" w:rsidRDefault="00AE5228" w:rsidP="00AE5228">
      <w:pPr>
        <w:jc w:val="both"/>
        <w:rPr>
          <w:rFonts w:ascii="Tahoma" w:hAnsi="Tahoma" w:cs="Tahoma"/>
        </w:rPr>
      </w:pPr>
    </w:p>
    <w:p w:rsidR="00AE5228" w:rsidRPr="00D808F4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D808F4">
        <w:rPr>
          <w:rFonts w:ascii="Tahoma" w:hAnsi="Tahoma" w:cs="Tahoma"/>
          <w:b/>
          <w:u w:val="single"/>
        </w:rPr>
        <w:t>Vrečke črne – 120 l v roli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dimenzije: 600+300 x 1</w:t>
      </w:r>
      <w:r w:rsidR="00713B5A">
        <w:rPr>
          <w:rFonts w:ascii="Tahoma" w:hAnsi="Tahoma" w:cs="Tahoma"/>
        </w:rPr>
        <w:t>50</w:t>
      </w:r>
      <w:r w:rsidRPr="00231756">
        <w:rPr>
          <w:rFonts w:ascii="Tahoma" w:hAnsi="Tahoma" w:cs="Tahoma"/>
        </w:rPr>
        <w:t>0 x 0,07mm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črna</w:t>
      </w:r>
      <w:r>
        <w:rPr>
          <w:rFonts w:ascii="Tahoma" w:hAnsi="Tahoma" w:cs="Tahoma"/>
        </w:rPr>
        <w:t xml:space="preserve"> (približno RAL 7016)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dobava: postopno</w:t>
      </w:r>
      <w:r>
        <w:rPr>
          <w:rFonts w:ascii="Tahoma" w:hAnsi="Tahoma" w:cs="Tahoma"/>
        </w:rPr>
        <w:t>;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1</w:t>
      </w:r>
      <w:r w:rsidR="00B664C1">
        <w:rPr>
          <w:rFonts w:ascii="Tahoma" w:hAnsi="Tahoma" w:cs="Tahoma"/>
        </w:rPr>
        <w:t>8</w:t>
      </w:r>
      <w:r>
        <w:rPr>
          <w:rFonts w:ascii="Tahoma" w:hAnsi="Tahoma" w:cs="Tahoma"/>
        </w:rPr>
        <w:t>0.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pakiranje: v rolah po 10/1 in vreči po 10 rol 10/1 – 100 kos oziroma po 5 rolah 10/1 – 50 kos – zaradi prekladanja – manjše teže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170399">
        <w:rPr>
          <w:rFonts w:ascii="Tahoma" w:hAnsi="Tahoma" w:cs="Tahoma"/>
        </w:rPr>
        <w:t>.</w:t>
      </w:r>
    </w:p>
    <w:p w:rsidR="00485076" w:rsidRDefault="00485076" w:rsidP="00485076">
      <w:pPr>
        <w:jc w:val="both"/>
        <w:rPr>
          <w:rFonts w:ascii="Tahoma" w:hAnsi="Tahoma" w:cs="Tahoma"/>
        </w:rPr>
      </w:pPr>
    </w:p>
    <w:p w:rsidR="00485076" w:rsidRDefault="00485076" w:rsidP="00485076">
      <w:pPr>
        <w:jc w:val="both"/>
        <w:rPr>
          <w:rFonts w:ascii="Tahoma" w:hAnsi="Tahoma" w:cs="Tahoma"/>
        </w:rPr>
      </w:pPr>
    </w:p>
    <w:p w:rsidR="00485076" w:rsidRDefault="00485076" w:rsidP="00485076">
      <w:pPr>
        <w:jc w:val="both"/>
        <w:rPr>
          <w:rFonts w:ascii="Tahoma" w:hAnsi="Tahoma" w:cs="Tahoma"/>
        </w:rPr>
      </w:pPr>
    </w:p>
    <w:p w:rsidR="00485076" w:rsidRPr="002570B3" w:rsidRDefault="00485076" w:rsidP="00485076">
      <w:pPr>
        <w:jc w:val="both"/>
        <w:rPr>
          <w:rFonts w:ascii="Tahoma" w:hAnsi="Tahoma" w:cs="Tahoma"/>
        </w:rPr>
      </w:pP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D808F4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D808F4">
        <w:rPr>
          <w:rFonts w:ascii="Tahoma" w:hAnsi="Tahoma" w:cs="Tahoma"/>
          <w:b/>
          <w:u w:val="single"/>
        </w:rPr>
        <w:lastRenderedPageBreak/>
        <w:t>Vrečka prosojno zelena - STEKLO 60 l  v roli</w:t>
      </w:r>
    </w:p>
    <w:p w:rsidR="00AE5228" w:rsidRDefault="00CE07F9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400+200 x 850 x 0,1</w:t>
      </w:r>
      <w:r w:rsidR="00AE5228" w:rsidRPr="00231756">
        <w:rPr>
          <w:rFonts w:ascii="Tahoma" w:hAnsi="Tahoma" w:cs="Tahoma"/>
        </w:rPr>
        <w:t>mm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prosojno zelena</w:t>
      </w:r>
      <w:r>
        <w:rPr>
          <w:rFonts w:ascii="Tahoma" w:hAnsi="Tahoma" w:cs="Tahoma"/>
        </w:rPr>
        <w:t xml:space="preserve"> (približno RAL 6011)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v črni barvi enostransko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 w:rsidR="00B664C1">
        <w:rPr>
          <w:rFonts w:ascii="Tahoma" w:hAnsi="Tahoma" w:cs="Tahoma"/>
        </w:rPr>
        <w:t>15</w:t>
      </w:r>
      <w:r>
        <w:rPr>
          <w:rFonts w:ascii="Tahoma" w:hAnsi="Tahoma" w:cs="Tahoma"/>
        </w:rPr>
        <w:t>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pakiranje: po 5 kos v vrečko;  pakiranje v vreči po 20 kos paketkov 5/1 (100 kos)</w:t>
      </w:r>
      <w:r w:rsidR="00170399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170399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7"/>
        </w:numPr>
        <w:ind w:left="709" w:hanging="283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koda: BAR koda tiskana na vrečki + koda za pakiranje; BAR koda tudi na paketu 5/1  in na vreči 100 kos</w:t>
      </w:r>
      <w:r w:rsidR="00170399"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 xml:space="preserve">Vrečka prosojno rumena – PLASTIKA </w:t>
      </w:r>
      <w:smartTag w:uri="urn:schemas-microsoft-com:office:smarttags" w:element="metricconverter">
        <w:smartTagPr>
          <w:attr w:name="ProductID" w:val="120 l"/>
        </w:smartTagPr>
        <w:r w:rsidRPr="00734DC1">
          <w:rPr>
            <w:rFonts w:ascii="Tahoma" w:hAnsi="Tahoma" w:cs="Tahoma"/>
            <w:b/>
            <w:u w:val="single"/>
          </w:rPr>
          <w:t>120 l</w:t>
        </w:r>
      </w:smartTag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dimenzije: 600+300 x 1</w:t>
      </w:r>
      <w:r>
        <w:rPr>
          <w:rFonts w:ascii="Tahoma" w:hAnsi="Tahoma" w:cs="Tahoma"/>
        </w:rPr>
        <w:t>2</w:t>
      </w:r>
      <w:r w:rsidRPr="00231756">
        <w:rPr>
          <w:rFonts w:ascii="Tahoma" w:hAnsi="Tahoma" w:cs="Tahoma"/>
        </w:rPr>
        <w:t>60 x 0,05mm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prosojno rumena</w:t>
      </w:r>
      <w:r>
        <w:rPr>
          <w:rFonts w:ascii="Tahoma" w:hAnsi="Tahoma" w:cs="Tahoma"/>
        </w:rPr>
        <w:t xml:space="preserve"> (približno RAL 1018)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v črni barvi enostransko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C11A48">
        <w:rPr>
          <w:rFonts w:ascii="Tahoma" w:hAnsi="Tahoma" w:cs="Tahoma"/>
        </w:rPr>
        <w:t xml:space="preserve">količina: cca. </w:t>
      </w:r>
      <w:r w:rsidR="00B664C1">
        <w:rPr>
          <w:rFonts w:ascii="Tahoma" w:hAnsi="Tahoma" w:cs="Tahoma"/>
        </w:rPr>
        <w:t>25</w:t>
      </w:r>
      <w:r w:rsidRPr="00C11A48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pakiranje: po 5 kos v vrečko; pakiranje v vreči po 10 kos paketkov 5/1 ( 50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koda: BAR koda tiskana na vrečki + koda za pakiranje; Bar koda tudi na paketu 5/1 vreči 50 kos</w:t>
      </w:r>
      <w:r w:rsidR="00B44B45"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 xml:space="preserve">Vrečka prosojno modra – KARTON </w:t>
      </w:r>
      <w:smartTag w:uri="urn:schemas-microsoft-com:office:smarttags" w:element="metricconverter">
        <w:smartTagPr>
          <w:attr w:name="ProductID" w:val="240 l"/>
        </w:smartTagPr>
        <w:r w:rsidRPr="00734DC1">
          <w:rPr>
            <w:rFonts w:ascii="Tahoma" w:hAnsi="Tahoma" w:cs="Tahoma"/>
            <w:b/>
            <w:u w:val="single"/>
          </w:rPr>
          <w:t>240 l</w:t>
        </w:r>
      </w:smartTag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dimenzije: 760+420 x 1</w:t>
      </w:r>
      <w:r>
        <w:rPr>
          <w:rFonts w:ascii="Tahoma" w:hAnsi="Tahoma" w:cs="Tahoma"/>
        </w:rPr>
        <w:t>65</w:t>
      </w:r>
      <w:r w:rsidRPr="00231756">
        <w:rPr>
          <w:rFonts w:ascii="Tahoma" w:hAnsi="Tahoma" w:cs="Tahoma"/>
        </w:rPr>
        <w:t>0 x 0,06mm</w:t>
      </w:r>
      <w:r w:rsidR="00B44B45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prosojno modra</w:t>
      </w:r>
      <w:r>
        <w:rPr>
          <w:rFonts w:ascii="Tahoma" w:hAnsi="Tahoma" w:cs="Tahoma"/>
        </w:rPr>
        <w:t xml:space="preserve"> (približno RAL 5015)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v črni barvi enostransko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15.</w:t>
      </w:r>
      <w:r w:rsidRPr="00231756">
        <w:rPr>
          <w:rFonts w:ascii="Tahoma" w:hAnsi="Tahoma" w:cs="Tahoma"/>
        </w:rPr>
        <w:t>000 kos</w:t>
      </w:r>
      <w:r w:rsidR="00B44B45">
        <w:rPr>
          <w:rFonts w:ascii="Tahoma" w:hAnsi="Tahoma" w:cs="Tahoma"/>
        </w:rPr>
        <w:t>,</w:t>
      </w:r>
    </w:p>
    <w:p w:rsidR="00AE5228" w:rsidRPr="00A60F3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A60F38">
        <w:rPr>
          <w:rFonts w:ascii="Tahoma" w:hAnsi="Tahoma" w:cs="Tahoma"/>
        </w:rPr>
        <w:t>pakiranje: po 5 kos v vrečko; pakiranje v vrečo po 10 kos paketkov 5/1 ( 50 kos)</w:t>
      </w:r>
      <w:r w:rsidR="00B44B45">
        <w:rPr>
          <w:rFonts w:ascii="Tahoma" w:hAnsi="Tahoma" w:cs="Tahoma"/>
        </w:rPr>
        <w:t>,</w:t>
      </w:r>
    </w:p>
    <w:p w:rsidR="00AE5228" w:rsidRPr="00A60F3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A60F38">
        <w:rPr>
          <w:rFonts w:ascii="Tahoma" w:hAnsi="Tahoma" w:cs="Tahoma"/>
        </w:rPr>
        <w:t>koda: BAR koda tiskana na vrečki + koda za pakiranje; Bar koda tudi na paketu 5/1 in vreči 50 kos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Pr="00231756" w:rsidRDefault="00AE5228" w:rsidP="00AE5228">
      <w:pPr>
        <w:ind w:left="180"/>
        <w:jc w:val="both"/>
        <w:rPr>
          <w:rFonts w:ascii="Tahoma" w:hAnsi="Tahoma" w:cs="Tahoma"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 xml:space="preserve">Vrečka črna, navita v roli – </w:t>
      </w:r>
      <w:smartTag w:uri="urn:schemas-microsoft-com:office:smarttags" w:element="metricconverter">
        <w:smartTagPr>
          <w:attr w:name="ProductID" w:val="30 l"/>
        </w:smartTagPr>
        <w:r w:rsidRPr="00734DC1">
          <w:rPr>
            <w:rFonts w:ascii="Tahoma" w:hAnsi="Tahoma" w:cs="Tahoma"/>
            <w:b/>
            <w:u w:val="single"/>
          </w:rPr>
          <w:t>30 l</w:t>
        </w:r>
      </w:smartTag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280+220 x 700 x 0,03mm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črna</w:t>
      </w:r>
      <w:r>
        <w:rPr>
          <w:rFonts w:ascii="Tahoma" w:hAnsi="Tahoma" w:cs="Tahoma"/>
        </w:rPr>
        <w:t xml:space="preserve"> (približno RAL 7016)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250.</w:t>
      </w:r>
      <w:r w:rsidRPr="00231756">
        <w:rPr>
          <w:rFonts w:ascii="Tahoma" w:hAnsi="Tahoma" w:cs="Tahoma"/>
        </w:rPr>
        <w:t>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 xml:space="preserve">pakiranje: 20 kos na roli; pakiranje </w:t>
      </w:r>
      <w:r w:rsidR="00F62FC7">
        <w:rPr>
          <w:rFonts w:ascii="Tahoma" w:hAnsi="Tahoma" w:cs="Tahoma"/>
        </w:rPr>
        <w:t>v vreči po 10 rol 20/1 (200 kos</w:t>
      </w:r>
      <w:r w:rsidRPr="00955496">
        <w:rPr>
          <w:rFonts w:ascii="Tahoma" w:hAnsi="Tahoma" w:cs="Tahoma"/>
        </w:rPr>
        <w:t>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  <w:i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 xml:space="preserve">Vrečka črna, navita v roli – </w:t>
      </w:r>
      <w:smartTag w:uri="urn:schemas-microsoft-com:office:smarttags" w:element="metricconverter">
        <w:smartTagPr>
          <w:attr w:name="ProductID" w:val="80 l"/>
        </w:smartTagPr>
        <w:r w:rsidRPr="00734DC1">
          <w:rPr>
            <w:rFonts w:ascii="Tahoma" w:hAnsi="Tahoma" w:cs="Tahoma"/>
            <w:b/>
            <w:u w:val="single"/>
          </w:rPr>
          <w:t>80 l</w:t>
        </w:r>
      </w:smartTag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400+260 x 1100 x 0,045mm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</w:t>
      </w:r>
      <w:r>
        <w:rPr>
          <w:rFonts w:ascii="Tahoma" w:hAnsi="Tahoma" w:cs="Tahoma"/>
        </w:rPr>
        <w:t xml:space="preserve"> </w:t>
      </w:r>
      <w:r w:rsidRPr="00231756">
        <w:rPr>
          <w:rFonts w:ascii="Tahoma" w:hAnsi="Tahoma" w:cs="Tahoma"/>
        </w:rPr>
        <w:t>črna</w:t>
      </w:r>
      <w:r>
        <w:rPr>
          <w:rFonts w:ascii="Tahoma" w:hAnsi="Tahoma" w:cs="Tahoma"/>
        </w:rPr>
        <w:t xml:space="preserve"> (približno RAL 7016)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C11A48">
        <w:rPr>
          <w:rFonts w:ascii="Tahoma" w:hAnsi="Tahoma" w:cs="Tahoma"/>
        </w:rPr>
        <w:t xml:space="preserve">količina: cca. </w:t>
      </w:r>
      <w:r w:rsidR="004E6914" w:rsidRPr="00C11A48">
        <w:rPr>
          <w:rFonts w:ascii="Tahoma" w:hAnsi="Tahoma" w:cs="Tahoma"/>
        </w:rPr>
        <w:t>1</w:t>
      </w:r>
      <w:r w:rsidR="00B664C1">
        <w:rPr>
          <w:rFonts w:ascii="Tahoma" w:hAnsi="Tahoma" w:cs="Tahoma"/>
        </w:rPr>
        <w:t>2</w:t>
      </w:r>
      <w:r w:rsidRPr="00C11A48">
        <w:rPr>
          <w:rFonts w:ascii="Tahoma" w:hAnsi="Tahoma" w:cs="Tahoma"/>
        </w:rPr>
        <w:t>0.000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 xml:space="preserve">pakiranje: 10 kos v roli; pakiranje </w:t>
      </w:r>
      <w:r w:rsidR="00F62FC7">
        <w:rPr>
          <w:rFonts w:ascii="Tahoma" w:hAnsi="Tahoma" w:cs="Tahoma"/>
        </w:rPr>
        <w:t>v vreči po 100 kos (10 rol 20/1</w:t>
      </w:r>
      <w:r w:rsidRPr="00955496">
        <w:rPr>
          <w:rFonts w:ascii="Tahoma" w:hAnsi="Tahoma" w:cs="Tahoma"/>
        </w:rPr>
        <w:t>)</w:t>
      </w:r>
      <w:r w:rsidR="00B44B45">
        <w:rPr>
          <w:rFonts w:ascii="Tahoma" w:hAnsi="Tahoma" w:cs="Tahoma"/>
        </w:rPr>
        <w:t>,</w:t>
      </w:r>
    </w:p>
    <w:p w:rsidR="00485076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Pr="002570B3" w:rsidRDefault="00485076" w:rsidP="00485076">
      <w:pPr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>Vrečka črna, navita v roli – pasji iztrebki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180 x 300 x 0,015mm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črna</w:t>
      </w:r>
      <w:r>
        <w:rPr>
          <w:rFonts w:ascii="Tahoma" w:hAnsi="Tahoma" w:cs="Tahoma"/>
        </w:rPr>
        <w:t xml:space="preserve"> (približno RAL 7016)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>2.</w:t>
      </w:r>
      <w:r w:rsidR="00B664C1">
        <w:rPr>
          <w:rFonts w:ascii="Tahoma" w:hAnsi="Tahoma" w:cs="Tahoma"/>
        </w:rPr>
        <w:t>5</w:t>
      </w:r>
      <w:r>
        <w:rPr>
          <w:rFonts w:ascii="Tahoma" w:hAnsi="Tahoma" w:cs="Tahoma"/>
        </w:rPr>
        <w:t>0</w:t>
      </w:r>
      <w:r w:rsidRPr="00231756">
        <w:rPr>
          <w:rFonts w:ascii="Tahoma" w:hAnsi="Tahoma" w:cs="Tahoma"/>
        </w:rPr>
        <w:t>0.000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na rolici je navitih 100 kosov vrečk; in v vreči po 20 rolic 100/1 (2000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vrvica: brez vrvice</w:t>
      </w:r>
      <w:r w:rsidR="00B44B45">
        <w:rPr>
          <w:rFonts w:ascii="Tahoma" w:hAnsi="Tahoma" w:cs="Tahoma"/>
        </w:rPr>
        <w:t>,</w:t>
      </w:r>
    </w:p>
    <w:p w:rsidR="00AE5228" w:rsidRPr="00F73080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F73080">
        <w:rPr>
          <w:rFonts w:ascii="Tahoma" w:hAnsi="Tahoma" w:cs="Tahoma"/>
        </w:rPr>
        <w:t>kartonski tulci za vrečke – pasji iztrebki</w:t>
      </w:r>
      <w:r w:rsidR="00B44B45">
        <w:rPr>
          <w:rFonts w:ascii="Tahoma" w:hAnsi="Tahoma" w:cs="Tahoma"/>
        </w:rPr>
        <w:t>:</w:t>
      </w:r>
    </w:p>
    <w:p w:rsidR="00AE5228" w:rsidRDefault="00AE5228" w:rsidP="006E415A">
      <w:pPr>
        <w:numPr>
          <w:ilvl w:val="1"/>
          <w:numId w:val="12"/>
        </w:numPr>
        <w:tabs>
          <w:tab w:val="clear" w:pos="1440"/>
          <w:tab w:val="left" w:pos="360"/>
          <w:tab w:val="num" w:pos="1134"/>
        </w:tabs>
        <w:ind w:left="1134" w:hanging="283"/>
        <w:jc w:val="both"/>
        <w:rPr>
          <w:rFonts w:ascii="Tahoma" w:hAnsi="Tahoma" w:cs="Tahoma"/>
        </w:rPr>
      </w:pPr>
      <w:r w:rsidRPr="00073B9B">
        <w:rPr>
          <w:rFonts w:ascii="Tahoma" w:hAnsi="Tahoma" w:cs="Tahoma"/>
        </w:rPr>
        <w:t>L = 200mm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1"/>
          <w:numId w:val="12"/>
        </w:numPr>
        <w:tabs>
          <w:tab w:val="clear" w:pos="1440"/>
          <w:tab w:val="left" w:pos="360"/>
          <w:tab w:val="num" w:pos="1134"/>
        </w:tabs>
        <w:ind w:left="1134" w:hanging="283"/>
        <w:jc w:val="both"/>
        <w:rPr>
          <w:rFonts w:ascii="Tahoma" w:hAnsi="Tahoma" w:cs="Tahoma"/>
        </w:rPr>
      </w:pPr>
      <w:r w:rsidRPr="00073B9B">
        <w:rPr>
          <w:rFonts w:ascii="Tahoma" w:hAnsi="Tahoma" w:cs="Tahoma"/>
        </w:rPr>
        <w:t>Fi notranji = 17mm</w:t>
      </w:r>
      <w:r w:rsidR="00B44B45">
        <w:rPr>
          <w:rFonts w:ascii="Tahoma" w:hAnsi="Tahoma" w:cs="Tahoma"/>
        </w:rPr>
        <w:t>,</w:t>
      </w:r>
    </w:p>
    <w:p w:rsidR="00AE5228" w:rsidRPr="00073B9B" w:rsidRDefault="00AE5228" w:rsidP="006E415A">
      <w:pPr>
        <w:numPr>
          <w:ilvl w:val="1"/>
          <w:numId w:val="12"/>
        </w:numPr>
        <w:tabs>
          <w:tab w:val="clear" w:pos="1440"/>
          <w:tab w:val="left" w:pos="360"/>
          <w:tab w:val="num" w:pos="1134"/>
        </w:tabs>
        <w:ind w:left="1134" w:hanging="283"/>
        <w:jc w:val="both"/>
        <w:rPr>
          <w:rFonts w:ascii="Tahoma" w:hAnsi="Tahoma" w:cs="Tahoma"/>
        </w:rPr>
      </w:pPr>
      <w:r w:rsidRPr="00073B9B">
        <w:rPr>
          <w:rFonts w:ascii="Tahoma" w:hAnsi="Tahoma" w:cs="Tahoma"/>
        </w:rPr>
        <w:t>Fi zunanji = 22mm</w:t>
      </w:r>
      <w:r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rumena – PLASTIKA 240 l  v roli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dimenzija: </w:t>
      </w:r>
      <w:r>
        <w:rPr>
          <w:rFonts w:ascii="Tahoma" w:hAnsi="Tahoma" w:cs="Tahoma"/>
        </w:rPr>
        <w:t>76</w:t>
      </w:r>
      <w:r w:rsidRPr="00231756">
        <w:rPr>
          <w:rFonts w:ascii="Tahoma" w:hAnsi="Tahoma" w:cs="Tahoma"/>
        </w:rPr>
        <w:t>0</w:t>
      </w:r>
      <w:r>
        <w:rPr>
          <w:rFonts w:ascii="Tahoma" w:hAnsi="Tahoma" w:cs="Tahoma"/>
        </w:rPr>
        <w:t>+420</w:t>
      </w:r>
      <w:r w:rsidRPr="00231756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165</w:t>
      </w:r>
      <w:r w:rsidRPr="00231756">
        <w:rPr>
          <w:rFonts w:ascii="Tahoma" w:hAnsi="Tahoma" w:cs="Tahoma"/>
        </w:rPr>
        <w:t>0 x 0,0</w:t>
      </w:r>
      <w:r>
        <w:rPr>
          <w:rFonts w:ascii="Tahoma" w:hAnsi="Tahoma" w:cs="Tahoma"/>
        </w:rPr>
        <w:t>6</w:t>
      </w:r>
      <w:r w:rsidRPr="00231756">
        <w:rPr>
          <w:rFonts w:ascii="Tahoma" w:hAnsi="Tahoma" w:cs="Tahoma"/>
        </w:rPr>
        <w:t>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LPDE</w:t>
      </w:r>
      <w:r w:rsidR="00B44B45">
        <w:rPr>
          <w:rFonts w:ascii="Tahoma" w:hAnsi="Tahoma" w:cs="Tahoma"/>
        </w:rPr>
        <w:t>,</w:t>
      </w:r>
    </w:p>
    <w:p w:rsidR="00AE5228" w:rsidRPr="006A61EC" w:rsidRDefault="00AE5228" w:rsidP="006E415A">
      <w:pPr>
        <w:numPr>
          <w:ilvl w:val="0"/>
          <w:numId w:val="5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barva: </w:t>
      </w:r>
      <w:r>
        <w:rPr>
          <w:rFonts w:ascii="Tahoma" w:hAnsi="Tahoma" w:cs="Tahoma"/>
        </w:rPr>
        <w:t>rumena (približno RAL 1018)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>1</w:t>
      </w:r>
      <w:r w:rsidR="00B664C1">
        <w:rPr>
          <w:rFonts w:ascii="Tahoma" w:hAnsi="Tahoma" w:cs="Tahoma"/>
        </w:rPr>
        <w:t>5</w:t>
      </w:r>
      <w:r w:rsidRPr="00231756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v rolah po</w:t>
      </w:r>
      <w:r w:rsidR="00F62FC7">
        <w:rPr>
          <w:rFonts w:ascii="Tahoma" w:hAnsi="Tahoma" w:cs="Tahoma"/>
        </w:rPr>
        <w:t xml:space="preserve"> 10/1 in vreči po 5 rol 10/1  (</w:t>
      </w:r>
      <w:r w:rsidRPr="00955496">
        <w:rPr>
          <w:rFonts w:ascii="Tahoma" w:hAnsi="Tahoma" w:cs="Tahoma"/>
        </w:rPr>
        <w:t>50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Default="00AE5228" w:rsidP="00AE5228">
      <w:pPr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  </w:t>
      </w: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prosojno modra, prosojno rumena, prosojno zelena, prosojno rjava in prosojno črna - 100 l   - v roli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dimenzija: </w:t>
      </w:r>
      <w:r>
        <w:rPr>
          <w:rFonts w:ascii="Tahoma" w:hAnsi="Tahoma" w:cs="Tahoma"/>
        </w:rPr>
        <w:t>640</w:t>
      </w:r>
      <w:r w:rsidRPr="00231756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900</w:t>
      </w:r>
      <w:r w:rsidRPr="00231756">
        <w:rPr>
          <w:rFonts w:ascii="Tahoma" w:hAnsi="Tahoma" w:cs="Tahoma"/>
        </w:rPr>
        <w:t xml:space="preserve"> x 0,0</w:t>
      </w:r>
      <w:r>
        <w:rPr>
          <w:rFonts w:ascii="Tahoma" w:hAnsi="Tahoma" w:cs="Tahoma"/>
        </w:rPr>
        <w:t>3</w:t>
      </w:r>
      <w:r w:rsidRPr="00231756">
        <w:rPr>
          <w:rFonts w:ascii="Tahoma" w:hAnsi="Tahoma" w:cs="Tahoma"/>
        </w:rPr>
        <w:t>mm</w:t>
      </w:r>
      <w:r w:rsidR="00B44B45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barva: </w:t>
      </w:r>
      <w:r w:rsidRPr="000260EF">
        <w:rPr>
          <w:rFonts w:ascii="Tahoma" w:hAnsi="Tahoma" w:cs="Tahoma"/>
        </w:rPr>
        <w:t>prosojno modra</w:t>
      </w:r>
      <w:r>
        <w:rPr>
          <w:rFonts w:ascii="Tahoma" w:hAnsi="Tahoma" w:cs="Tahoma"/>
        </w:rPr>
        <w:t xml:space="preserve"> (približno RAL 5015)</w:t>
      </w:r>
      <w:r w:rsidRPr="000260EF">
        <w:rPr>
          <w:rFonts w:ascii="Tahoma" w:hAnsi="Tahoma" w:cs="Tahoma"/>
        </w:rPr>
        <w:t>, rumena</w:t>
      </w:r>
      <w:r>
        <w:rPr>
          <w:rFonts w:ascii="Tahoma" w:hAnsi="Tahoma" w:cs="Tahoma"/>
        </w:rPr>
        <w:t xml:space="preserve"> (približno RAL 1018)</w:t>
      </w:r>
      <w:r w:rsidRPr="000260EF">
        <w:rPr>
          <w:rFonts w:ascii="Tahoma" w:hAnsi="Tahoma" w:cs="Tahoma"/>
        </w:rPr>
        <w:t>, zelena</w:t>
      </w:r>
      <w:r>
        <w:rPr>
          <w:rFonts w:ascii="Tahoma" w:hAnsi="Tahoma" w:cs="Tahoma"/>
        </w:rPr>
        <w:t xml:space="preserve"> (približno RAL 6011)</w:t>
      </w:r>
      <w:r w:rsidRPr="000260EF">
        <w:rPr>
          <w:rFonts w:ascii="Tahoma" w:hAnsi="Tahoma" w:cs="Tahoma"/>
        </w:rPr>
        <w:t xml:space="preserve"> in črna</w:t>
      </w:r>
      <w:r>
        <w:rPr>
          <w:rFonts w:ascii="Tahoma" w:hAnsi="Tahoma" w:cs="Tahoma"/>
        </w:rPr>
        <w:t xml:space="preserve"> (približno RAL 7016)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količina: 1</w:t>
      </w:r>
      <w:r w:rsidR="00B664C1">
        <w:rPr>
          <w:rFonts w:ascii="Tahoma" w:hAnsi="Tahoma" w:cs="Tahoma"/>
        </w:rPr>
        <w:t>0</w:t>
      </w:r>
      <w:r>
        <w:rPr>
          <w:rFonts w:ascii="Tahoma" w:hAnsi="Tahoma" w:cs="Tahoma"/>
        </w:rPr>
        <w:t>0</w:t>
      </w:r>
      <w:r w:rsidRPr="00231756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10 kos v roli;</w:t>
      </w:r>
      <w:r w:rsidR="00F62FC7">
        <w:rPr>
          <w:rFonts w:ascii="Tahoma" w:hAnsi="Tahoma" w:cs="Tahoma"/>
        </w:rPr>
        <w:t xml:space="preserve"> in v vrečo po 20 kos rol 5/1 (</w:t>
      </w:r>
      <w:r w:rsidRPr="00955496">
        <w:rPr>
          <w:rFonts w:ascii="Tahoma" w:hAnsi="Tahoma" w:cs="Tahoma"/>
        </w:rPr>
        <w:t>100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Default="00AE5228" w:rsidP="00AE5228">
      <w:pPr>
        <w:jc w:val="both"/>
        <w:rPr>
          <w:rFonts w:ascii="Tahoma" w:hAnsi="Tahoma" w:cs="Tahoma"/>
        </w:rPr>
      </w:pPr>
    </w:p>
    <w:p w:rsidR="00AE5228" w:rsidRPr="00955496" w:rsidRDefault="00B44B45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</w:t>
      </w:r>
      <w:r w:rsidR="00AE5228" w:rsidRPr="00955496">
        <w:rPr>
          <w:rFonts w:ascii="Tahoma" w:hAnsi="Tahoma" w:cs="Tahoma"/>
          <w:b/>
          <w:u w:val="single"/>
        </w:rPr>
        <w:t>rečka prosojno črna in prosojno rjava v roli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dimenzija: </w:t>
      </w:r>
      <w:r>
        <w:rPr>
          <w:rFonts w:ascii="Tahoma" w:hAnsi="Tahoma" w:cs="Tahoma"/>
        </w:rPr>
        <w:t>440</w:t>
      </w:r>
      <w:r w:rsidRPr="00231756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900</w:t>
      </w:r>
      <w:r w:rsidRPr="00231756">
        <w:rPr>
          <w:rFonts w:ascii="Tahoma" w:hAnsi="Tahoma" w:cs="Tahoma"/>
        </w:rPr>
        <w:t xml:space="preserve"> x 0,0</w:t>
      </w:r>
      <w:r>
        <w:rPr>
          <w:rFonts w:ascii="Tahoma" w:hAnsi="Tahoma" w:cs="Tahoma"/>
        </w:rPr>
        <w:t>3</w:t>
      </w:r>
      <w:r w:rsidRPr="00231756">
        <w:rPr>
          <w:rFonts w:ascii="Tahoma" w:hAnsi="Tahoma" w:cs="Tahoma"/>
        </w:rPr>
        <w:t>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barva: </w:t>
      </w:r>
      <w:r w:rsidRPr="000260EF">
        <w:rPr>
          <w:rFonts w:ascii="Tahoma" w:hAnsi="Tahoma" w:cs="Tahoma"/>
        </w:rPr>
        <w:t xml:space="preserve">prosojno </w:t>
      </w:r>
      <w:r>
        <w:rPr>
          <w:rFonts w:ascii="Tahoma" w:hAnsi="Tahoma" w:cs="Tahoma"/>
        </w:rPr>
        <w:t>čr</w:t>
      </w:r>
      <w:r w:rsidRPr="000260EF">
        <w:rPr>
          <w:rFonts w:ascii="Tahoma" w:hAnsi="Tahoma" w:cs="Tahoma"/>
        </w:rPr>
        <w:t>na</w:t>
      </w:r>
      <w:r>
        <w:rPr>
          <w:rFonts w:ascii="Tahoma" w:hAnsi="Tahoma" w:cs="Tahoma"/>
        </w:rPr>
        <w:t xml:space="preserve"> (približno RAL 7016) in rjava (približno RAL 8024)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</w:t>
      </w:r>
      <w:r w:rsidR="00B664C1">
        <w:rPr>
          <w:rFonts w:ascii="Tahoma" w:hAnsi="Tahoma" w:cs="Tahoma"/>
        </w:rPr>
        <w:t>25</w:t>
      </w:r>
      <w:r w:rsidRPr="00231756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10 kos v roli;</w:t>
      </w:r>
      <w:r w:rsidR="00F62FC7">
        <w:rPr>
          <w:rFonts w:ascii="Tahoma" w:hAnsi="Tahoma" w:cs="Tahoma"/>
        </w:rPr>
        <w:t xml:space="preserve"> in v vreči po 20 kos rol 5/1 (</w:t>
      </w:r>
      <w:r w:rsidRPr="00955496">
        <w:rPr>
          <w:rFonts w:ascii="Tahoma" w:hAnsi="Tahoma" w:cs="Tahoma"/>
        </w:rPr>
        <w:t>100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Default="00AE5228" w:rsidP="00AE5228">
      <w:pPr>
        <w:jc w:val="both"/>
        <w:rPr>
          <w:rFonts w:ascii="Tahoma" w:hAnsi="Tahoma" w:cs="Tahoma"/>
          <w:b/>
        </w:rPr>
      </w:pP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prosojno rjava 120 l za organske odpadke  v roli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dimenzija: 600 + 300 x 1</w:t>
      </w:r>
      <w:r>
        <w:rPr>
          <w:rFonts w:ascii="Tahoma" w:hAnsi="Tahoma" w:cs="Tahoma"/>
        </w:rPr>
        <w:t>2</w:t>
      </w:r>
      <w:r w:rsidRPr="00AD530C">
        <w:rPr>
          <w:rFonts w:ascii="Tahoma" w:hAnsi="Tahoma" w:cs="Tahoma"/>
        </w:rPr>
        <w:t>60 x 0,06mm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barva: prosojno rjava</w:t>
      </w:r>
      <w:r>
        <w:rPr>
          <w:rFonts w:ascii="Tahoma" w:hAnsi="Tahoma" w:cs="Tahoma"/>
        </w:rPr>
        <w:t xml:space="preserve"> (približno RAL 8024)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tisk: kontinuiran tisk v črni barvi–1/0 – enostransko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 xml:space="preserve">količina: </w:t>
      </w:r>
      <w:r w:rsidR="00B664C1">
        <w:rPr>
          <w:rFonts w:ascii="Tahoma" w:hAnsi="Tahoma" w:cs="Tahoma"/>
        </w:rPr>
        <w:t>4</w:t>
      </w:r>
      <w:r w:rsidRPr="00AD530C">
        <w:rPr>
          <w:rFonts w:ascii="Tahoma" w:hAnsi="Tahoma" w:cs="Tahoma"/>
        </w:rPr>
        <w:t>0.000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 xml:space="preserve">pakiranje: </w:t>
      </w:r>
      <w:r>
        <w:rPr>
          <w:rFonts w:ascii="Tahoma" w:hAnsi="Tahoma" w:cs="Tahoma"/>
        </w:rPr>
        <w:t>v</w:t>
      </w:r>
      <w:r w:rsidRPr="00955496">
        <w:rPr>
          <w:rFonts w:ascii="Tahoma" w:hAnsi="Tahoma" w:cs="Tahoma"/>
        </w:rPr>
        <w:t xml:space="preserve"> rolah po 10</w:t>
      </w:r>
      <w:r w:rsidR="00F62FC7">
        <w:rPr>
          <w:rFonts w:ascii="Tahoma" w:hAnsi="Tahoma" w:cs="Tahoma"/>
        </w:rPr>
        <w:t xml:space="preserve"> kos in v vreči 5 kos rol 5/1 (</w:t>
      </w:r>
      <w:r w:rsidRPr="00955496">
        <w:rPr>
          <w:rFonts w:ascii="Tahoma" w:hAnsi="Tahoma" w:cs="Tahoma"/>
        </w:rPr>
        <w:t>50 kos)</w:t>
      </w:r>
      <w:r w:rsidR="00B44B45">
        <w:rPr>
          <w:rFonts w:ascii="Tahoma" w:hAnsi="Tahoma" w:cs="Tahoma"/>
        </w:rPr>
        <w:t>,</w:t>
      </w:r>
    </w:p>
    <w:p w:rsidR="00485076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Pr="002570B3" w:rsidRDefault="00485076" w:rsidP="00485076">
      <w:pPr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E5228" w:rsidRDefault="00AE5228" w:rsidP="00AE5228">
      <w:pPr>
        <w:jc w:val="both"/>
        <w:rPr>
          <w:rFonts w:ascii="Tahoma" w:hAnsi="Tahoma" w:cs="Tahoma"/>
          <w:color w:val="FF0000"/>
        </w:rPr>
      </w:pP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modra 120 l za kartonsko embalažo v roli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dimenzija: 600 + 300 x 1</w:t>
      </w:r>
      <w:r>
        <w:rPr>
          <w:rFonts w:ascii="Tahoma" w:hAnsi="Tahoma" w:cs="Tahoma"/>
        </w:rPr>
        <w:t>2</w:t>
      </w:r>
      <w:r w:rsidRPr="00AD530C">
        <w:rPr>
          <w:rFonts w:ascii="Tahoma" w:hAnsi="Tahoma" w:cs="Tahoma"/>
        </w:rPr>
        <w:t>60 x 0,06mm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barva: modra</w:t>
      </w:r>
      <w:r>
        <w:rPr>
          <w:rFonts w:ascii="Tahoma" w:hAnsi="Tahoma" w:cs="Tahoma"/>
        </w:rPr>
        <w:t xml:space="preserve"> (približno RAL 5015)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tisk: kontinuiran tisk v črni barvi–1/0 – enostransko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 xml:space="preserve">količina: </w:t>
      </w:r>
      <w:r w:rsidR="00B664C1">
        <w:rPr>
          <w:rFonts w:ascii="Tahoma" w:hAnsi="Tahoma" w:cs="Tahoma"/>
        </w:rPr>
        <w:t>5</w:t>
      </w:r>
      <w:r w:rsidRPr="00AD530C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ni posebnih zahtev; v rolah po 10</w:t>
      </w:r>
      <w:r w:rsidR="00F62FC7">
        <w:rPr>
          <w:rFonts w:ascii="Tahoma" w:hAnsi="Tahoma" w:cs="Tahoma"/>
        </w:rPr>
        <w:t xml:space="preserve"> kos in v vrečo 5 kos rol 5/1 (</w:t>
      </w:r>
      <w:r w:rsidRPr="00955496">
        <w:rPr>
          <w:rFonts w:ascii="Tahoma" w:hAnsi="Tahoma" w:cs="Tahoma"/>
        </w:rPr>
        <w:t>50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Default="00AE5228" w:rsidP="00AE5228">
      <w:pPr>
        <w:jc w:val="both"/>
        <w:rPr>
          <w:rFonts w:ascii="Tahoma" w:hAnsi="Tahoma" w:cs="Tahoma"/>
          <w:b/>
        </w:rPr>
      </w:pP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rumena, rjava in modra za koš železni  v roli</w:t>
      </w:r>
    </w:p>
    <w:p w:rsidR="00AE5228" w:rsidRPr="00B747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B747B3">
        <w:rPr>
          <w:rFonts w:ascii="Tahoma" w:hAnsi="Tahoma" w:cs="Tahoma"/>
        </w:rPr>
        <w:t>dimenzija: 440 x 1150 x 0,03mm</w:t>
      </w:r>
      <w:r w:rsidR="00B44B45">
        <w:rPr>
          <w:rFonts w:ascii="Tahoma" w:hAnsi="Tahoma" w:cs="Tahoma"/>
        </w:rPr>
        <w:t>,</w:t>
      </w:r>
    </w:p>
    <w:p w:rsidR="00AE5228" w:rsidRPr="00B747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B747B3"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Pr="00B747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B747B3">
        <w:rPr>
          <w:rFonts w:ascii="Tahoma" w:hAnsi="Tahoma" w:cs="Tahoma"/>
        </w:rPr>
        <w:t>barva: rumena</w:t>
      </w:r>
      <w:r>
        <w:rPr>
          <w:rFonts w:ascii="Tahoma" w:hAnsi="Tahoma" w:cs="Tahoma"/>
        </w:rPr>
        <w:t xml:space="preserve"> (približno RAL 1018)</w:t>
      </w:r>
      <w:r w:rsidRPr="00B747B3">
        <w:rPr>
          <w:rFonts w:ascii="Tahoma" w:hAnsi="Tahoma" w:cs="Tahoma"/>
        </w:rPr>
        <w:t>, rjava</w:t>
      </w:r>
      <w:r>
        <w:rPr>
          <w:rFonts w:ascii="Tahoma" w:hAnsi="Tahoma" w:cs="Tahoma"/>
        </w:rPr>
        <w:t xml:space="preserve"> (približno RAL 8024)</w:t>
      </w:r>
      <w:r w:rsidRPr="00B747B3">
        <w:rPr>
          <w:rFonts w:ascii="Tahoma" w:hAnsi="Tahoma" w:cs="Tahoma"/>
        </w:rPr>
        <w:t xml:space="preserve"> in modra</w:t>
      </w:r>
      <w:r>
        <w:rPr>
          <w:rFonts w:ascii="Tahoma" w:hAnsi="Tahoma" w:cs="Tahoma"/>
        </w:rPr>
        <w:t xml:space="preserve"> (približno RAL 5015)</w:t>
      </w:r>
      <w:r w:rsidR="00B44B45">
        <w:rPr>
          <w:rFonts w:ascii="Tahoma" w:hAnsi="Tahoma" w:cs="Tahoma"/>
        </w:rPr>
        <w:t>,</w:t>
      </w:r>
    </w:p>
    <w:p w:rsidR="00AE5228" w:rsidRPr="00B747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B747B3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Pr="00C11A4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C11A48">
        <w:rPr>
          <w:rFonts w:ascii="Tahoma" w:hAnsi="Tahoma" w:cs="Tahoma"/>
        </w:rPr>
        <w:t xml:space="preserve">količina: </w:t>
      </w:r>
      <w:r w:rsidR="00094DB2" w:rsidRPr="00C11A48">
        <w:rPr>
          <w:rFonts w:ascii="Tahoma" w:hAnsi="Tahoma" w:cs="Tahoma"/>
        </w:rPr>
        <w:t>1</w:t>
      </w:r>
      <w:r w:rsidR="00121C09" w:rsidRPr="00C11A48">
        <w:rPr>
          <w:rFonts w:ascii="Tahoma" w:hAnsi="Tahoma" w:cs="Tahoma"/>
        </w:rPr>
        <w:t>2</w:t>
      </w:r>
      <w:r w:rsidRPr="00C11A48">
        <w:rPr>
          <w:rFonts w:ascii="Tahoma" w:hAnsi="Tahoma" w:cs="Tahoma"/>
        </w:rPr>
        <w:t xml:space="preserve">0.000 kos </w:t>
      </w:r>
      <w:r w:rsidRPr="008630F4">
        <w:rPr>
          <w:rFonts w:ascii="Tahoma" w:hAnsi="Tahoma" w:cs="Tahoma"/>
        </w:rPr>
        <w:t>(</w:t>
      </w:r>
      <w:r w:rsidR="00121C09" w:rsidRPr="008630F4">
        <w:rPr>
          <w:rFonts w:ascii="Tahoma" w:hAnsi="Tahoma" w:cs="Tahoma"/>
        </w:rPr>
        <w:t>4</w:t>
      </w:r>
      <w:r w:rsidRPr="008630F4">
        <w:rPr>
          <w:rFonts w:ascii="Tahoma" w:hAnsi="Tahoma" w:cs="Tahoma"/>
        </w:rPr>
        <w:t>0.000 kos vsake barve</w:t>
      </w:r>
      <w:r w:rsidR="00B44B45" w:rsidRPr="008630F4">
        <w:rPr>
          <w:rFonts w:ascii="Tahoma" w:hAnsi="Tahoma" w:cs="Tahoma"/>
        </w:rPr>
        <w:t>)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v rolah 10/1 in vreči po 10 rol 10/1 (100 kos)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314B90" w:rsidRDefault="00314B90" w:rsidP="00314B90">
      <w:pPr>
        <w:jc w:val="both"/>
        <w:rPr>
          <w:rFonts w:ascii="Tahoma" w:hAnsi="Tahoma" w:cs="Tahoma"/>
        </w:rPr>
      </w:pPr>
    </w:p>
    <w:p w:rsidR="00314B90" w:rsidRPr="002570B3" w:rsidRDefault="00314B90" w:rsidP="00314B90">
      <w:pPr>
        <w:jc w:val="both"/>
        <w:rPr>
          <w:rFonts w:ascii="Tahoma" w:hAnsi="Tahoma" w:cs="Tahoma"/>
        </w:rPr>
      </w:pPr>
    </w:p>
    <w:p w:rsidR="00AE5228" w:rsidRDefault="00AE5228" w:rsidP="00AE5228">
      <w:pPr>
        <w:jc w:val="both"/>
        <w:rPr>
          <w:rFonts w:ascii="Tahoma" w:hAnsi="Tahoma" w:cs="Tahoma"/>
          <w:color w:val="FF0000"/>
        </w:rPr>
      </w:pPr>
    </w:p>
    <w:p w:rsidR="00AE5228" w:rsidRPr="00D43E62" w:rsidRDefault="00AE5228" w:rsidP="006E415A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D43E62">
        <w:rPr>
          <w:rFonts w:ascii="Tahoma" w:hAnsi="Tahoma" w:cs="Tahoma"/>
          <w:b/>
          <w:u w:val="single"/>
        </w:rPr>
        <w:t>Vrečka črna</w:t>
      </w:r>
      <w:r>
        <w:rPr>
          <w:rFonts w:ascii="Tahoma" w:hAnsi="Tahoma" w:cs="Tahoma"/>
          <w:b/>
          <w:u w:val="single"/>
        </w:rPr>
        <w:t>, rjava in zelena</w:t>
      </w:r>
      <w:r w:rsidRPr="00D43E62">
        <w:rPr>
          <w:rFonts w:ascii="Tahoma" w:hAnsi="Tahoma" w:cs="Tahoma"/>
          <w:b/>
          <w:u w:val="single"/>
        </w:rPr>
        <w:t xml:space="preserve"> – 240 l  v roli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dimenzija: </w:t>
      </w:r>
      <w:r>
        <w:rPr>
          <w:rFonts w:ascii="Tahoma" w:hAnsi="Tahoma" w:cs="Tahoma"/>
        </w:rPr>
        <w:t>76</w:t>
      </w:r>
      <w:r w:rsidRPr="00231756">
        <w:rPr>
          <w:rFonts w:ascii="Tahoma" w:hAnsi="Tahoma" w:cs="Tahoma"/>
        </w:rPr>
        <w:t>0</w:t>
      </w:r>
      <w:r>
        <w:rPr>
          <w:rFonts w:ascii="Tahoma" w:hAnsi="Tahoma" w:cs="Tahoma"/>
        </w:rPr>
        <w:t>+420</w:t>
      </w:r>
      <w:r w:rsidRPr="00231756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165</w:t>
      </w:r>
      <w:r w:rsidRPr="00231756">
        <w:rPr>
          <w:rFonts w:ascii="Tahoma" w:hAnsi="Tahoma" w:cs="Tahoma"/>
        </w:rPr>
        <w:t>0 x 0,0</w:t>
      </w:r>
      <w:r>
        <w:rPr>
          <w:rFonts w:ascii="Tahoma" w:hAnsi="Tahoma" w:cs="Tahoma"/>
        </w:rPr>
        <w:t>7</w:t>
      </w:r>
      <w:r w:rsidRPr="00231756">
        <w:rPr>
          <w:rFonts w:ascii="Tahoma" w:hAnsi="Tahoma" w:cs="Tahoma"/>
        </w:rPr>
        <w:t>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LPDE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barva: </w:t>
      </w:r>
      <w:r>
        <w:rPr>
          <w:rFonts w:ascii="Tahoma" w:hAnsi="Tahoma" w:cs="Tahoma"/>
        </w:rPr>
        <w:t>črna (približno RAL 7016),</w:t>
      </w:r>
      <w:r w:rsidRPr="004633FD">
        <w:rPr>
          <w:rFonts w:ascii="Tahoma" w:hAnsi="Tahoma" w:cs="Tahoma"/>
        </w:rPr>
        <w:t xml:space="preserve"> </w:t>
      </w:r>
      <w:r w:rsidRPr="00B747B3">
        <w:rPr>
          <w:rFonts w:ascii="Tahoma" w:hAnsi="Tahoma" w:cs="Tahoma"/>
        </w:rPr>
        <w:t>rjava</w:t>
      </w:r>
      <w:r>
        <w:rPr>
          <w:rFonts w:ascii="Tahoma" w:hAnsi="Tahoma" w:cs="Tahoma"/>
        </w:rPr>
        <w:t xml:space="preserve"> (približno RAL 8024)</w:t>
      </w:r>
      <w:r w:rsidRPr="00B747B3">
        <w:rPr>
          <w:rFonts w:ascii="Tahoma" w:hAnsi="Tahoma" w:cs="Tahoma"/>
        </w:rPr>
        <w:t xml:space="preserve"> in </w:t>
      </w:r>
      <w:r>
        <w:rPr>
          <w:rFonts w:ascii="Tahoma" w:hAnsi="Tahoma" w:cs="Tahoma"/>
        </w:rPr>
        <w:t>zelena (približno RAL 6011)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>5</w:t>
      </w:r>
      <w:r w:rsidRPr="006A61EC">
        <w:rPr>
          <w:rFonts w:ascii="Tahoma" w:hAnsi="Tahoma" w:cs="Tahoma"/>
        </w:rPr>
        <w:t>.000</w:t>
      </w:r>
      <w:r w:rsidRPr="00231756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 xml:space="preserve"> </w:t>
      </w:r>
      <w:r w:rsidRPr="008630F4">
        <w:rPr>
          <w:rFonts w:ascii="Tahoma" w:hAnsi="Tahoma" w:cs="Tahoma"/>
        </w:rPr>
        <w:t xml:space="preserve">(cca </w:t>
      </w:r>
      <w:r w:rsidR="008630F4" w:rsidRPr="008630F4">
        <w:rPr>
          <w:rFonts w:ascii="Tahoma" w:hAnsi="Tahoma" w:cs="Tahoma"/>
        </w:rPr>
        <w:t>3</w:t>
      </w:r>
      <w:r w:rsidRPr="008630F4">
        <w:rPr>
          <w:rFonts w:ascii="Tahoma" w:hAnsi="Tahoma" w:cs="Tahoma"/>
        </w:rPr>
        <w:t xml:space="preserve">.000 kos </w:t>
      </w:r>
      <w:r w:rsidR="008630F4">
        <w:rPr>
          <w:rFonts w:ascii="Tahoma" w:hAnsi="Tahoma" w:cs="Tahoma"/>
        </w:rPr>
        <w:t>črne, 1.</w:t>
      </w:r>
      <w:r w:rsidR="008630F4" w:rsidRPr="008630F4">
        <w:rPr>
          <w:rFonts w:ascii="Tahoma" w:hAnsi="Tahoma" w:cs="Tahoma"/>
        </w:rPr>
        <w:t>000 kos rjave in 1.000 kos zelene</w:t>
      </w:r>
      <w:r w:rsidRPr="008630F4">
        <w:rPr>
          <w:rFonts w:ascii="Tahoma" w:hAnsi="Tahoma" w:cs="Tahoma"/>
        </w:rPr>
        <w:t>)</w:t>
      </w:r>
      <w:r w:rsidR="00B44B45" w:rsidRPr="008630F4">
        <w:rPr>
          <w:rFonts w:ascii="Tahoma" w:hAnsi="Tahoma" w:cs="Tahoma"/>
        </w:rPr>
        <w:t>,</w:t>
      </w:r>
    </w:p>
    <w:p w:rsidR="00AE5228" w:rsidRPr="00D43E62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D43E62">
        <w:rPr>
          <w:rFonts w:ascii="Tahoma" w:hAnsi="Tahoma" w:cs="Tahoma"/>
        </w:rPr>
        <w:t>pakiranje: v rolah po 10 ko</w:t>
      </w:r>
      <w:r w:rsidR="006D1E76">
        <w:rPr>
          <w:rFonts w:ascii="Tahoma" w:hAnsi="Tahoma" w:cs="Tahoma"/>
        </w:rPr>
        <w:t>s in v vrečo po 5 kos rol 5/1 (</w:t>
      </w:r>
      <w:r w:rsidRPr="00D43E62">
        <w:rPr>
          <w:rFonts w:ascii="Tahoma" w:hAnsi="Tahoma" w:cs="Tahoma"/>
        </w:rPr>
        <w:t>50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2B70C2" w:rsidRPr="002B70C2" w:rsidRDefault="002B70C2" w:rsidP="002B70C2">
      <w:pPr>
        <w:keepNext/>
        <w:keepLines/>
        <w:jc w:val="both"/>
        <w:rPr>
          <w:rFonts w:ascii="Tahoma" w:hAnsi="Tahoma" w:cs="Tahoma"/>
          <w:highlight w:val="yellow"/>
        </w:rPr>
      </w:pPr>
    </w:p>
    <w:sectPr w:rsidR="002B70C2" w:rsidRPr="002B70C2" w:rsidSect="00B44B45">
      <w:footerReference w:type="default" r:id="rId8"/>
      <w:type w:val="continuous"/>
      <w:pgSz w:w="11906" w:h="16838" w:code="9"/>
      <w:pgMar w:top="1135" w:right="1276" w:bottom="1276" w:left="1276" w:header="712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7BA" w:rsidRDefault="001127BA">
      <w:r>
        <w:separator/>
      </w:r>
    </w:p>
  </w:endnote>
  <w:endnote w:type="continuationSeparator" w:id="0">
    <w:p w:rsidR="001127BA" w:rsidRDefault="0011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haroni">
    <w:charset w:val="B1"/>
    <w:family w:val="auto"/>
    <w:pitch w:val="variable"/>
    <w:sig w:usb0="00000801" w:usb1="00000000" w:usb2="00000000" w:usb3="00000000" w:csb0="0000002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E3" w:rsidRPr="007653AE" w:rsidRDefault="005452CC" w:rsidP="005452CC">
    <w:pPr>
      <w:pStyle w:val="Noga"/>
      <w:tabs>
        <w:tab w:val="clear" w:pos="4536"/>
        <w:tab w:val="clear" w:pos="9072"/>
      </w:tabs>
      <w:ind w:left="9204" w:right="-1276"/>
      <w:jc w:val="both"/>
      <w:rPr>
        <w:sz w:val="16"/>
        <w:szCs w:val="16"/>
      </w:rPr>
    </w:pPr>
    <w:r w:rsidRPr="004473A4">
      <w:rPr>
        <w:sz w:val="18"/>
        <w:szCs w:val="18"/>
      </w:rPr>
      <w:fldChar w:fldCharType="begin"/>
    </w:r>
    <w:r w:rsidRPr="004473A4">
      <w:rPr>
        <w:sz w:val="18"/>
        <w:szCs w:val="18"/>
      </w:rPr>
      <w:instrText xml:space="preserve"> PAGE  \* Arabic  \* MERGEFORMAT </w:instrText>
    </w:r>
    <w:r w:rsidRPr="004473A4">
      <w:rPr>
        <w:sz w:val="18"/>
        <w:szCs w:val="18"/>
      </w:rPr>
      <w:fldChar w:fldCharType="separate"/>
    </w:r>
    <w:r w:rsidR="00F470EF">
      <w:rPr>
        <w:noProof/>
        <w:sz w:val="18"/>
        <w:szCs w:val="18"/>
      </w:rPr>
      <w:t>1</w:t>
    </w:r>
    <w:r w:rsidRPr="004473A4">
      <w:rPr>
        <w:sz w:val="18"/>
        <w:szCs w:val="18"/>
      </w:rPr>
      <w:fldChar w:fldCharType="end"/>
    </w:r>
    <w:r w:rsidRPr="004473A4">
      <w:rPr>
        <w:sz w:val="18"/>
        <w:szCs w:val="18"/>
      </w:rPr>
      <w:t>/</w:t>
    </w:r>
    <w:r w:rsidRPr="004473A4">
      <w:rPr>
        <w:sz w:val="18"/>
        <w:szCs w:val="18"/>
      </w:rPr>
      <w:fldChar w:fldCharType="begin"/>
    </w:r>
    <w:r w:rsidRPr="004473A4">
      <w:rPr>
        <w:sz w:val="18"/>
        <w:szCs w:val="18"/>
      </w:rPr>
      <w:instrText xml:space="preserve"> NUMPAGES  \* Arabic  \* MERGEFORMAT </w:instrText>
    </w:r>
    <w:r w:rsidRPr="004473A4">
      <w:rPr>
        <w:sz w:val="18"/>
        <w:szCs w:val="18"/>
      </w:rPr>
      <w:fldChar w:fldCharType="separate"/>
    </w:r>
    <w:r w:rsidR="00F470EF">
      <w:rPr>
        <w:noProof/>
        <w:sz w:val="18"/>
        <w:szCs w:val="18"/>
      </w:rPr>
      <w:t>4</w:t>
    </w:r>
    <w:r w:rsidRPr="004473A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7BA" w:rsidRDefault="001127BA">
      <w:r>
        <w:separator/>
      </w:r>
    </w:p>
  </w:footnote>
  <w:footnote w:type="continuationSeparator" w:id="0">
    <w:p w:rsidR="001127BA" w:rsidRDefault="00112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―"/>
      <w:lvlJc w:val="left"/>
      <w:pPr>
        <w:tabs>
          <w:tab w:val="num" w:pos="0"/>
        </w:tabs>
        <w:ind w:left="0" w:firstLine="0"/>
      </w:pPr>
      <w:rPr>
        <w:rFonts w:ascii="Aharoni" w:hAnsi="Aharoni" w:cs="Times New Roman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numFmt w:val="bullet"/>
      <w:lvlText w:val="-"/>
      <w:lvlJc w:val="left"/>
      <w:pPr>
        <w:tabs>
          <w:tab w:val="num" w:pos="0"/>
        </w:tabs>
      </w:pPr>
      <w:rPr>
        <w:rFonts w:ascii="StarSymbol" w:hAnsi="StarSymbol" w:cs="Times New Roman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000"/>
      <w:numFmt w:val="bullet"/>
      <w:lvlText w:val="-"/>
      <w:lvlJc w:val="left"/>
      <w:pPr>
        <w:tabs>
          <w:tab w:val="num" w:pos="350"/>
        </w:tabs>
      </w:pPr>
      <w:rPr>
        <w:rFonts w:ascii="Arial" w:hAnsi="Arial"/>
      </w:rPr>
    </w:lvl>
  </w:abstractNum>
  <w:abstractNum w:abstractNumId="3" w15:restartNumberingAfterBreak="0">
    <w:nsid w:val="00000037"/>
    <w:multiLevelType w:val="multilevel"/>
    <w:tmpl w:val="00000037"/>
    <w:name w:val="WW8Num6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(W1)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38"/>
    <w:multiLevelType w:val="multilevel"/>
    <w:tmpl w:val="00000038"/>
    <w:name w:val="WW8Num6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(W1)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7D82591"/>
    <w:multiLevelType w:val="hybridMultilevel"/>
    <w:tmpl w:val="C59ECFA6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0ADB232A"/>
    <w:multiLevelType w:val="multilevel"/>
    <w:tmpl w:val="48E87720"/>
    <w:lvl w:ilvl="0">
      <w:start w:val="1"/>
      <w:numFmt w:val="decimal"/>
      <w:pStyle w:val="DOU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DOU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5CB2F73"/>
    <w:multiLevelType w:val="hybridMultilevel"/>
    <w:tmpl w:val="2E5E39AC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D8A"/>
    <w:multiLevelType w:val="hybridMultilevel"/>
    <w:tmpl w:val="821AC068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2756F"/>
    <w:multiLevelType w:val="hybridMultilevel"/>
    <w:tmpl w:val="EC947C3C"/>
    <w:lvl w:ilvl="0" w:tplc="F2FE9B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D2C8A"/>
    <w:multiLevelType w:val="hybridMultilevel"/>
    <w:tmpl w:val="DB8ADD84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93208"/>
    <w:multiLevelType w:val="hybridMultilevel"/>
    <w:tmpl w:val="4636DF2C"/>
    <w:lvl w:ilvl="0" w:tplc="560C5D0E">
      <w:start w:val="1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C6601"/>
    <w:multiLevelType w:val="hybridMultilevel"/>
    <w:tmpl w:val="198A1148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56A66"/>
    <w:multiLevelType w:val="hybridMultilevel"/>
    <w:tmpl w:val="54189090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02F1C"/>
    <w:multiLevelType w:val="hybridMultilevel"/>
    <w:tmpl w:val="2E42DEC4"/>
    <w:lvl w:ilvl="0" w:tplc="32262180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C632079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1480BFD0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EE562BA"/>
    <w:multiLevelType w:val="hybridMultilevel"/>
    <w:tmpl w:val="A7F04298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B6209"/>
    <w:multiLevelType w:val="hybridMultilevel"/>
    <w:tmpl w:val="801AC592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912DE"/>
    <w:multiLevelType w:val="hybridMultilevel"/>
    <w:tmpl w:val="260AAB6E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11C3D"/>
    <w:multiLevelType w:val="hybridMultilevel"/>
    <w:tmpl w:val="27CE9576"/>
    <w:lvl w:ilvl="0" w:tplc="FD66BF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E62DD"/>
    <w:multiLevelType w:val="hybridMultilevel"/>
    <w:tmpl w:val="0D0A9356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13"/>
  </w:num>
  <w:num w:numId="5">
    <w:abstractNumId w:val="7"/>
  </w:num>
  <w:num w:numId="6">
    <w:abstractNumId w:val="8"/>
  </w:num>
  <w:num w:numId="7">
    <w:abstractNumId w:val="16"/>
  </w:num>
  <w:num w:numId="8">
    <w:abstractNumId w:val="19"/>
  </w:num>
  <w:num w:numId="9">
    <w:abstractNumId w:val="17"/>
  </w:num>
  <w:num w:numId="10">
    <w:abstractNumId w:val="10"/>
  </w:num>
  <w:num w:numId="11">
    <w:abstractNumId w:val="15"/>
  </w:num>
  <w:num w:numId="12">
    <w:abstractNumId w:val="5"/>
  </w:num>
  <w:num w:numId="13">
    <w:abstractNumId w:val="9"/>
  </w:num>
  <w:num w:numId="14">
    <w:abstractNumId w:val="18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A1"/>
    <w:rsid w:val="00000A76"/>
    <w:rsid w:val="00000C8A"/>
    <w:rsid w:val="00001A3E"/>
    <w:rsid w:val="00001D78"/>
    <w:rsid w:val="0000206B"/>
    <w:rsid w:val="000034DE"/>
    <w:rsid w:val="00003E1B"/>
    <w:rsid w:val="000043F8"/>
    <w:rsid w:val="000049DE"/>
    <w:rsid w:val="0000613B"/>
    <w:rsid w:val="000063E6"/>
    <w:rsid w:val="00006EC6"/>
    <w:rsid w:val="00007700"/>
    <w:rsid w:val="00010FE1"/>
    <w:rsid w:val="00011089"/>
    <w:rsid w:val="00011B83"/>
    <w:rsid w:val="00012CF8"/>
    <w:rsid w:val="000132DD"/>
    <w:rsid w:val="0001445A"/>
    <w:rsid w:val="000145A5"/>
    <w:rsid w:val="0001484A"/>
    <w:rsid w:val="00014A6F"/>
    <w:rsid w:val="0001580C"/>
    <w:rsid w:val="0001627C"/>
    <w:rsid w:val="00016B2B"/>
    <w:rsid w:val="00016C1F"/>
    <w:rsid w:val="000200D2"/>
    <w:rsid w:val="0002040F"/>
    <w:rsid w:val="0002142C"/>
    <w:rsid w:val="000218D1"/>
    <w:rsid w:val="0002284B"/>
    <w:rsid w:val="00022F38"/>
    <w:rsid w:val="00023203"/>
    <w:rsid w:val="00024685"/>
    <w:rsid w:val="00024703"/>
    <w:rsid w:val="00024FEF"/>
    <w:rsid w:val="00025064"/>
    <w:rsid w:val="00025332"/>
    <w:rsid w:val="00025B4F"/>
    <w:rsid w:val="00026931"/>
    <w:rsid w:val="00026CAA"/>
    <w:rsid w:val="00031DDA"/>
    <w:rsid w:val="0003244D"/>
    <w:rsid w:val="00032754"/>
    <w:rsid w:val="00034339"/>
    <w:rsid w:val="00037AB0"/>
    <w:rsid w:val="000404C9"/>
    <w:rsid w:val="000414D7"/>
    <w:rsid w:val="0004599E"/>
    <w:rsid w:val="00045E2C"/>
    <w:rsid w:val="000478FE"/>
    <w:rsid w:val="00047A4C"/>
    <w:rsid w:val="000514D8"/>
    <w:rsid w:val="00051E9C"/>
    <w:rsid w:val="0005290E"/>
    <w:rsid w:val="000538C0"/>
    <w:rsid w:val="00055162"/>
    <w:rsid w:val="000569BD"/>
    <w:rsid w:val="00060B9B"/>
    <w:rsid w:val="000611F7"/>
    <w:rsid w:val="00062896"/>
    <w:rsid w:val="00064A9B"/>
    <w:rsid w:val="00066178"/>
    <w:rsid w:val="00070790"/>
    <w:rsid w:val="000710B3"/>
    <w:rsid w:val="00072391"/>
    <w:rsid w:val="00072448"/>
    <w:rsid w:val="0007251E"/>
    <w:rsid w:val="00072CCA"/>
    <w:rsid w:val="00073387"/>
    <w:rsid w:val="000736D6"/>
    <w:rsid w:val="0007392D"/>
    <w:rsid w:val="00073B9B"/>
    <w:rsid w:val="0007502E"/>
    <w:rsid w:val="0007574B"/>
    <w:rsid w:val="00075B1B"/>
    <w:rsid w:val="00076A62"/>
    <w:rsid w:val="000776F9"/>
    <w:rsid w:val="000777C3"/>
    <w:rsid w:val="000778AC"/>
    <w:rsid w:val="00077C6D"/>
    <w:rsid w:val="000808BD"/>
    <w:rsid w:val="00081916"/>
    <w:rsid w:val="000822AE"/>
    <w:rsid w:val="00087D1D"/>
    <w:rsid w:val="00093FD3"/>
    <w:rsid w:val="0009474A"/>
    <w:rsid w:val="00094DB2"/>
    <w:rsid w:val="0009631F"/>
    <w:rsid w:val="00096C88"/>
    <w:rsid w:val="00097F8C"/>
    <w:rsid w:val="000A0069"/>
    <w:rsid w:val="000A0388"/>
    <w:rsid w:val="000A076D"/>
    <w:rsid w:val="000A0BC7"/>
    <w:rsid w:val="000A104F"/>
    <w:rsid w:val="000A18DF"/>
    <w:rsid w:val="000A2723"/>
    <w:rsid w:val="000A2AB7"/>
    <w:rsid w:val="000A3F4C"/>
    <w:rsid w:val="000A6E22"/>
    <w:rsid w:val="000A6F22"/>
    <w:rsid w:val="000A777D"/>
    <w:rsid w:val="000A7EC7"/>
    <w:rsid w:val="000B00D1"/>
    <w:rsid w:val="000B012B"/>
    <w:rsid w:val="000B23F0"/>
    <w:rsid w:val="000B2454"/>
    <w:rsid w:val="000B5D34"/>
    <w:rsid w:val="000B5DD8"/>
    <w:rsid w:val="000B7D81"/>
    <w:rsid w:val="000C1E30"/>
    <w:rsid w:val="000C36A2"/>
    <w:rsid w:val="000C36D4"/>
    <w:rsid w:val="000C3C8E"/>
    <w:rsid w:val="000C424C"/>
    <w:rsid w:val="000C4BF7"/>
    <w:rsid w:val="000D1988"/>
    <w:rsid w:val="000D3507"/>
    <w:rsid w:val="000D3E47"/>
    <w:rsid w:val="000D4FA4"/>
    <w:rsid w:val="000D55CA"/>
    <w:rsid w:val="000D5DDC"/>
    <w:rsid w:val="000D6692"/>
    <w:rsid w:val="000D6F85"/>
    <w:rsid w:val="000D748B"/>
    <w:rsid w:val="000D79BC"/>
    <w:rsid w:val="000D7E09"/>
    <w:rsid w:val="000D7F61"/>
    <w:rsid w:val="000E0371"/>
    <w:rsid w:val="000E08F3"/>
    <w:rsid w:val="000E0ABD"/>
    <w:rsid w:val="000E1097"/>
    <w:rsid w:val="000E1C4B"/>
    <w:rsid w:val="000E2191"/>
    <w:rsid w:val="000E3A8A"/>
    <w:rsid w:val="000E4A63"/>
    <w:rsid w:val="000F12A7"/>
    <w:rsid w:val="000F2296"/>
    <w:rsid w:val="000F2ACA"/>
    <w:rsid w:val="000F3D6D"/>
    <w:rsid w:val="000F5850"/>
    <w:rsid w:val="000F5AE8"/>
    <w:rsid w:val="000F6570"/>
    <w:rsid w:val="000F6FD7"/>
    <w:rsid w:val="000F73A5"/>
    <w:rsid w:val="00100668"/>
    <w:rsid w:val="00100A01"/>
    <w:rsid w:val="001015DC"/>
    <w:rsid w:val="00102BE1"/>
    <w:rsid w:val="00104E2A"/>
    <w:rsid w:val="00105220"/>
    <w:rsid w:val="0010568C"/>
    <w:rsid w:val="00105D83"/>
    <w:rsid w:val="001060E9"/>
    <w:rsid w:val="00106233"/>
    <w:rsid w:val="0010683B"/>
    <w:rsid w:val="001073E7"/>
    <w:rsid w:val="00110BE2"/>
    <w:rsid w:val="00111630"/>
    <w:rsid w:val="001127BA"/>
    <w:rsid w:val="00115E9D"/>
    <w:rsid w:val="00116838"/>
    <w:rsid w:val="00117A3E"/>
    <w:rsid w:val="00120B84"/>
    <w:rsid w:val="00121C09"/>
    <w:rsid w:val="00121CF3"/>
    <w:rsid w:val="0012294E"/>
    <w:rsid w:val="00122C7F"/>
    <w:rsid w:val="00123B12"/>
    <w:rsid w:val="001251A4"/>
    <w:rsid w:val="00125875"/>
    <w:rsid w:val="001272EC"/>
    <w:rsid w:val="00127B2B"/>
    <w:rsid w:val="00127B82"/>
    <w:rsid w:val="0013034E"/>
    <w:rsid w:val="0013056B"/>
    <w:rsid w:val="00131C69"/>
    <w:rsid w:val="001322E7"/>
    <w:rsid w:val="001326A6"/>
    <w:rsid w:val="0013381C"/>
    <w:rsid w:val="0013461E"/>
    <w:rsid w:val="00135300"/>
    <w:rsid w:val="001360A5"/>
    <w:rsid w:val="00136DA0"/>
    <w:rsid w:val="001372AD"/>
    <w:rsid w:val="00137300"/>
    <w:rsid w:val="0013754D"/>
    <w:rsid w:val="00137BF1"/>
    <w:rsid w:val="001410E3"/>
    <w:rsid w:val="001417B7"/>
    <w:rsid w:val="00141D57"/>
    <w:rsid w:val="0014292D"/>
    <w:rsid w:val="00143913"/>
    <w:rsid w:val="00143A5E"/>
    <w:rsid w:val="00143AEF"/>
    <w:rsid w:val="00143EEB"/>
    <w:rsid w:val="00143F99"/>
    <w:rsid w:val="001441BA"/>
    <w:rsid w:val="0014486A"/>
    <w:rsid w:val="00145AB9"/>
    <w:rsid w:val="001468EB"/>
    <w:rsid w:val="00146A30"/>
    <w:rsid w:val="00146BBA"/>
    <w:rsid w:val="00146C24"/>
    <w:rsid w:val="00146E76"/>
    <w:rsid w:val="0014759E"/>
    <w:rsid w:val="0014775B"/>
    <w:rsid w:val="001514B7"/>
    <w:rsid w:val="001521CC"/>
    <w:rsid w:val="00152C07"/>
    <w:rsid w:val="0015365F"/>
    <w:rsid w:val="00153D7E"/>
    <w:rsid w:val="001554E4"/>
    <w:rsid w:val="001563A4"/>
    <w:rsid w:val="00156AC3"/>
    <w:rsid w:val="0015756F"/>
    <w:rsid w:val="0015781A"/>
    <w:rsid w:val="001579DE"/>
    <w:rsid w:val="00157B4C"/>
    <w:rsid w:val="00157C20"/>
    <w:rsid w:val="00165C5E"/>
    <w:rsid w:val="00166A86"/>
    <w:rsid w:val="00167CDD"/>
    <w:rsid w:val="00170399"/>
    <w:rsid w:val="00171035"/>
    <w:rsid w:val="0017110D"/>
    <w:rsid w:val="00171476"/>
    <w:rsid w:val="00171DC0"/>
    <w:rsid w:val="00172229"/>
    <w:rsid w:val="00173DE8"/>
    <w:rsid w:val="00175156"/>
    <w:rsid w:val="00176C8C"/>
    <w:rsid w:val="00177058"/>
    <w:rsid w:val="00180C5C"/>
    <w:rsid w:val="00181CFB"/>
    <w:rsid w:val="00182A9D"/>
    <w:rsid w:val="0018369E"/>
    <w:rsid w:val="001846FA"/>
    <w:rsid w:val="00184726"/>
    <w:rsid w:val="00185B2B"/>
    <w:rsid w:val="00185F8A"/>
    <w:rsid w:val="001872DC"/>
    <w:rsid w:val="00187759"/>
    <w:rsid w:val="00187B33"/>
    <w:rsid w:val="00190951"/>
    <w:rsid w:val="00193548"/>
    <w:rsid w:val="00193E0E"/>
    <w:rsid w:val="00194C32"/>
    <w:rsid w:val="00195B85"/>
    <w:rsid w:val="00195E67"/>
    <w:rsid w:val="001A0819"/>
    <w:rsid w:val="001A1717"/>
    <w:rsid w:val="001A2465"/>
    <w:rsid w:val="001A2C12"/>
    <w:rsid w:val="001A4340"/>
    <w:rsid w:val="001A4BF6"/>
    <w:rsid w:val="001A52A4"/>
    <w:rsid w:val="001A58AB"/>
    <w:rsid w:val="001A6015"/>
    <w:rsid w:val="001A6C1F"/>
    <w:rsid w:val="001A6F6F"/>
    <w:rsid w:val="001B0125"/>
    <w:rsid w:val="001B10C8"/>
    <w:rsid w:val="001B486A"/>
    <w:rsid w:val="001B4909"/>
    <w:rsid w:val="001B4C04"/>
    <w:rsid w:val="001B51FB"/>
    <w:rsid w:val="001B5C4F"/>
    <w:rsid w:val="001B6931"/>
    <w:rsid w:val="001B6D36"/>
    <w:rsid w:val="001B7B78"/>
    <w:rsid w:val="001C0730"/>
    <w:rsid w:val="001C0FAC"/>
    <w:rsid w:val="001C1412"/>
    <w:rsid w:val="001C1C16"/>
    <w:rsid w:val="001C24AB"/>
    <w:rsid w:val="001C2CC6"/>
    <w:rsid w:val="001C49D3"/>
    <w:rsid w:val="001C4D5E"/>
    <w:rsid w:val="001C5BC7"/>
    <w:rsid w:val="001C5E30"/>
    <w:rsid w:val="001C6509"/>
    <w:rsid w:val="001C7160"/>
    <w:rsid w:val="001C7C6B"/>
    <w:rsid w:val="001D1811"/>
    <w:rsid w:val="001D27BC"/>
    <w:rsid w:val="001D28CD"/>
    <w:rsid w:val="001D294D"/>
    <w:rsid w:val="001D42EF"/>
    <w:rsid w:val="001D4BF8"/>
    <w:rsid w:val="001D5681"/>
    <w:rsid w:val="001D6040"/>
    <w:rsid w:val="001D6F59"/>
    <w:rsid w:val="001E0723"/>
    <w:rsid w:val="001E083D"/>
    <w:rsid w:val="001E2814"/>
    <w:rsid w:val="001E2820"/>
    <w:rsid w:val="001E2B42"/>
    <w:rsid w:val="001E5FA8"/>
    <w:rsid w:val="001E6327"/>
    <w:rsid w:val="001F1157"/>
    <w:rsid w:val="001F1194"/>
    <w:rsid w:val="001F195B"/>
    <w:rsid w:val="001F2382"/>
    <w:rsid w:val="001F2D4D"/>
    <w:rsid w:val="001F39E8"/>
    <w:rsid w:val="001F47B5"/>
    <w:rsid w:val="001F4904"/>
    <w:rsid w:val="001F5E2F"/>
    <w:rsid w:val="001F5FDB"/>
    <w:rsid w:val="001F6EA2"/>
    <w:rsid w:val="001F738B"/>
    <w:rsid w:val="001F7820"/>
    <w:rsid w:val="001F7D65"/>
    <w:rsid w:val="0020005E"/>
    <w:rsid w:val="002008E0"/>
    <w:rsid w:val="00200B1B"/>
    <w:rsid w:val="00200C77"/>
    <w:rsid w:val="0020162A"/>
    <w:rsid w:val="00201C6F"/>
    <w:rsid w:val="002025F4"/>
    <w:rsid w:val="00203567"/>
    <w:rsid w:val="00203C40"/>
    <w:rsid w:val="00203D01"/>
    <w:rsid w:val="00206554"/>
    <w:rsid w:val="002073EC"/>
    <w:rsid w:val="00211345"/>
    <w:rsid w:val="0021325E"/>
    <w:rsid w:val="0021341B"/>
    <w:rsid w:val="00213E93"/>
    <w:rsid w:val="00214449"/>
    <w:rsid w:val="002150F8"/>
    <w:rsid w:val="0021668E"/>
    <w:rsid w:val="00216FF9"/>
    <w:rsid w:val="00217EC0"/>
    <w:rsid w:val="00222AE7"/>
    <w:rsid w:val="00223656"/>
    <w:rsid w:val="00224914"/>
    <w:rsid w:val="002249BC"/>
    <w:rsid w:val="00224B82"/>
    <w:rsid w:val="002252FB"/>
    <w:rsid w:val="00225B84"/>
    <w:rsid w:val="00225BCA"/>
    <w:rsid w:val="00226519"/>
    <w:rsid w:val="002278F1"/>
    <w:rsid w:val="00227B41"/>
    <w:rsid w:val="00227C5C"/>
    <w:rsid w:val="00227EFF"/>
    <w:rsid w:val="00230317"/>
    <w:rsid w:val="002303FA"/>
    <w:rsid w:val="00230C90"/>
    <w:rsid w:val="00231756"/>
    <w:rsid w:val="00233E61"/>
    <w:rsid w:val="00234CD6"/>
    <w:rsid w:val="002353E4"/>
    <w:rsid w:val="002359A6"/>
    <w:rsid w:val="00236F10"/>
    <w:rsid w:val="00236F69"/>
    <w:rsid w:val="00237755"/>
    <w:rsid w:val="0023782F"/>
    <w:rsid w:val="00237975"/>
    <w:rsid w:val="002403E2"/>
    <w:rsid w:val="002420BC"/>
    <w:rsid w:val="00242FBD"/>
    <w:rsid w:val="00245CB8"/>
    <w:rsid w:val="002465E8"/>
    <w:rsid w:val="0024670B"/>
    <w:rsid w:val="00246CFE"/>
    <w:rsid w:val="002505DE"/>
    <w:rsid w:val="0025101D"/>
    <w:rsid w:val="00251458"/>
    <w:rsid w:val="00253AB2"/>
    <w:rsid w:val="002556E7"/>
    <w:rsid w:val="00256CA6"/>
    <w:rsid w:val="00256D56"/>
    <w:rsid w:val="0026110C"/>
    <w:rsid w:val="00261B00"/>
    <w:rsid w:val="002632AE"/>
    <w:rsid w:val="002657B7"/>
    <w:rsid w:val="0026746C"/>
    <w:rsid w:val="00267F19"/>
    <w:rsid w:val="0027040F"/>
    <w:rsid w:val="00271376"/>
    <w:rsid w:val="00271C81"/>
    <w:rsid w:val="00271FD1"/>
    <w:rsid w:val="00272194"/>
    <w:rsid w:val="0027226B"/>
    <w:rsid w:val="002738D0"/>
    <w:rsid w:val="00273AD8"/>
    <w:rsid w:val="00273CD4"/>
    <w:rsid w:val="00273DFF"/>
    <w:rsid w:val="0027636D"/>
    <w:rsid w:val="002768C9"/>
    <w:rsid w:val="0027731C"/>
    <w:rsid w:val="00277BDE"/>
    <w:rsid w:val="00277D7D"/>
    <w:rsid w:val="00277E1B"/>
    <w:rsid w:val="00281154"/>
    <w:rsid w:val="00281E57"/>
    <w:rsid w:val="00286AA3"/>
    <w:rsid w:val="00286C9E"/>
    <w:rsid w:val="00287459"/>
    <w:rsid w:val="00290554"/>
    <w:rsid w:val="0029058B"/>
    <w:rsid w:val="00291B3D"/>
    <w:rsid w:val="00291BCA"/>
    <w:rsid w:val="002926DD"/>
    <w:rsid w:val="00292CEB"/>
    <w:rsid w:val="00292D87"/>
    <w:rsid w:val="002933E2"/>
    <w:rsid w:val="0029348C"/>
    <w:rsid w:val="00294185"/>
    <w:rsid w:val="00295A10"/>
    <w:rsid w:val="0029692E"/>
    <w:rsid w:val="002A0C54"/>
    <w:rsid w:val="002A1134"/>
    <w:rsid w:val="002A23A6"/>
    <w:rsid w:val="002A4934"/>
    <w:rsid w:val="002A4DF3"/>
    <w:rsid w:val="002A550C"/>
    <w:rsid w:val="002A5D90"/>
    <w:rsid w:val="002A720D"/>
    <w:rsid w:val="002B2389"/>
    <w:rsid w:val="002B2793"/>
    <w:rsid w:val="002B2D0F"/>
    <w:rsid w:val="002B3693"/>
    <w:rsid w:val="002B3B18"/>
    <w:rsid w:val="002B5329"/>
    <w:rsid w:val="002B54C0"/>
    <w:rsid w:val="002B561A"/>
    <w:rsid w:val="002B6DB7"/>
    <w:rsid w:val="002B70C2"/>
    <w:rsid w:val="002C07EF"/>
    <w:rsid w:val="002C1258"/>
    <w:rsid w:val="002C21F5"/>
    <w:rsid w:val="002C2A8F"/>
    <w:rsid w:val="002C318E"/>
    <w:rsid w:val="002C43CE"/>
    <w:rsid w:val="002C50B1"/>
    <w:rsid w:val="002C6799"/>
    <w:rsid w:val="002C6872"/>
    <w:rsid w:val="002C70CC"/>
    <w:rsid w:val="002C7C9D"/>
    <w:rsid w:val="002C7D53"/>
    <w:rsid w:val="002C7FAC"/>
    <w:rsid w:val="002D05E7"/>
    <w:rsid w:val="002D339A"/>
    <w:rsid w:val="002D39A7"/>
    <w:rsid w:val="002D3EC8"/>
    <w:rsid w:val="002D5EE1"/>
    <w:rsid w:val="002D64E0"/>
    <w:rsid w:val="002E07C4"/>
    <w:rsid w:val="002E09CC"/>
    <w:rsid w:val="002E2AFE"/>
    <w:rsid w:val="002E50D5"/>
    <w:rsid w:val="002E50EF"/>
    <w:rsid w:val="002E6DA4"/>
    <w:rsid w:val="002E7A35"/>
    <w:rsid w:val="002F0256"/>
    <w:rsid w:val="002F090C"/>
    <w:rsid w:val="002F248B"/>
    <w:rsid w:val="002F2738"/>
    <w:rsid w:val="002F3B96"/>
    <w:rsid w:val="002F4376"/>
    <w:rsid w:val="002F4DD2"/>
    <w:rsid w:val="002F52B9"/>
    <w:rsid w:val="00300381"/>
    <w:rsid w:val="0030280F"/>
    <w:rsid w:val="00302FD5"/>
    <w:rsid w:val="00303280"/>
    <w:rsid w:val="0030461C"/>
    <w:rsid w:val="003048FC"/>
    <w:rsid w:val="00304ABD"/>
    <w:rsid w:val="00305132"/>
    <w:rsid w:val="003052C2"/>
    <w:rsid w:val="00307802"/>
    <w:rsid w:val="003079AB"/>
    <w:rsid w:val="00312FB5"/>
    <w:rsid w:val="00313D65"/>
    <w:rsid w:val="00314B90"/>
    <w:rsid w:val="0031519C"/>
    <w:rsid w:val="00315E97"/>
    <w:rsid w:val="00316474"/>
    <w:rsid w:val="003164CD"/>
    <w:rsid w:val="00317F3E"/>
    <w:rsid w:val="00320A1B"/>
    <w:rsid w:val="00320BB8"/>
    <w:rsid w:val="0032256F"/>
    <w:rsid w:val="00322BBD"/>
    <w:rsid w:val="0032379D"/>
    <w:rsid w:val="00324BDA"/>
    <w:rsid w:val="00325548"/>
    <w:rsid w:val="00330CC1"/>
    <w:rsid w:val="00332110"/>
    <w:rsid w:val="0033313E"/>
    <w:rsid w:val="00334536"/>
    <w:rsid w:val="003346CB"/>
    <w:rsid w:val="0033476A"/>
    <w:rsid w:val="00334BB3"/>
    <w:rsid w:val="0033587C"/>
    <w:rsid w:val="00335D52"/>
    <w:rsid w:val="00336BA1"/>
    <w:rsid w:val="00337464"/>
    <w:rsid w:val="00337C97"/>
    <w:rsid w:val="00337E4A"/>
    <w:rsid w:val="0034017D"/>
    <w:rsid w:val="0034044D"/>
    <w:rsid w:val="003408B8"/>
    <w:rsid w:val="0034095F"/>
    <w:rsid w:val="003409A4"/>
    <w:rsid w:val="003418E8"/>
    <w:rsid w:val="00341923"/>
    <w:rsid w:val="003419FC"/>
    <w:rsid w:val="00342A7D"/>
    <w:rsid w:val="0034451F"/>
    <w:rsid w:val="00344917"/>
    <w:rsid w:val="00344CE0"/>
    <w:rsid w:val="0034637A"/>
    <w:rsid w:val="003470A3"/>
    <w:rsid w:val="0034712E"/>
    <w:rsid w:val="00347DCF"/>
    <w:rsid w:val="003504A0"/>
    <w:rsid w:val="0035149A"/>
    <w:rsid w:val="00352782"/>
    <w:rsid w:val="00352EA1"/>
    <w:rsid w:val="00355386"/>
    <w:rsid w:val="00355727"/>
    <w:rsid w:val="00357AF8"/>
    <w:rsid w:val="00357BC9"/>
    <w:rsid w:val="003603AA"/>
    <w:rsid w:val="00361C09"/>
    <w:rsid w:val="00362905"/>
    <w:rsid w:val="00363745"/>
    <w:rsid w:val="003647C5"/>
    <w:rsid w:val="00365056"/>
    <w:rsid w:val="00365A83"/>
    <w:rsid w:val="0036621D"/>
    <w:rsid w:val="00366599"/>
    <w:rsid w:val="0037187E"/>
    <w:rsid w:val="003727E4"/>
    <w:rsid w:val="00373040"/>
    <w:rsid w:val="0037336A"/>
    <w:rsid w:val="003747EA"/>
    <w:rsid w:val="003749DE"/>
    <w:rsid w:val="0037613B"/>
    <w:rsid w:val="003765EF"/>
    <w:rsid w:val="003768FA"/>
    <w:rsid w:val="003772AA"/>
    <w:rsid w:val="00377B65"/>
    <w:rsid w:val="00377F5E"/>
    <w:rsid w:val="00377F7C"/>
    <w:rsid w:val="003811D2"/>
    <w:rsid w:val="00381201"/>
    <w:rsid w:val="00381695"/>
    <w:rsid w:val="00383246"/>
    <w:rsid w:val="003839F7"/>
    <w:rsid w:val="003844B0"/>
    <w:rsid w:val="00385E71"/>
    <w:rsid w:val="00386EE2"/>
    <w:rsid w:val="003875B4"/>
    <w:rsid w:val="003876B3"/>
    <w:rsid w:val="0038776E"/>
    <w:rsid w:val="00391627"/>
    <w:rsid w:val="00391D6D"/>
    <w:rsid w:val="00391E13"/>
    <w:rsid w:val="00391E61"/>
    <w:rsid w:val="00391FBD"/>
    <w:rsid w:val="003924BA"/>
    <w:rsid w:val="00392CD1"/>
    <w:rsid w:val="00393570"/>
    <w:rsid w:val="00394670"/>
    <w:rsid w:val="00395702"/>
    <w:rsid w:val="00395842"/>
    <w:rsid w:val="00395BE7"/>
    <w:rsid w:val="003963C6"/>
    <w:rsid w:val="00396494"/>
    <w:rsid w:val="003A0338"/>
    <w:rsid w:val="003A0B71"/>
    <w:rsid w:val="003A1C25"/>
    <w:rsid w:val="003A26CE"/>
    <w:rsid w:val="003A2E38"/>
    <w:rsid w:val="003A3B08"/>
    <w:rsid w:val="003A3D29"/>
    <w:rsid w:val="003A51DB"/>
    <w:rsid w:val="003A64DB"/>
    <w:rsid w:val="003A6C89"/>
    <w:rsid w:val="003A6D8E"/>
    <w:rsid w:val="003A706B"/>
    <w:rsid w:val="003A7275"/>
    <w:rsid w:val="003B176A"/>
    <w:rsid w:val="003B34D4"/>
    <w:rsid w:val="003B38A4"/>
    <w:rsid w:val="003B4866"/>
    <w:rsid w:val="003B5F1C"/>
    <w:rsid w:val="003B620D"/>
    <w:rsid w:val="003B6810"/>
    <w:rsid w:val="003B6B37"/>
    <w:rsid w:val="003B6E3A"/>
    <w:rsid w:val="003B7267"/>
    <w:rsid w:val="003B734F"/>
    <w:rsid w:val="003C01C9"/>
    <w:rsid w:val="003C06CE"/>
    <w:rsid w:val="003C1EE1"/>
    <w:rsid w:val="003C2483"/>
    <w:rsid w:val="003C29A4"/>
    <w:rsid w:val="003C3655"/>
    <w:rsid w:val="003D1610"/>
    <w:rsid w:val="003D21B1"/>
    <w:rsid w:val="003D23F1"/>
    <w:rsid w:val="003D2C3D"/>
    <w:rsid w:val="003D3565"/>
    <w:rsid w:val="003D3C32"/>
    <w:rsid w:val="003D3E5D"/>
    <w:rsid w:val="003D474F"/>
    <w:rsid w:val="003D49F3"/>
    <w:rsid w:val="003D581F"/>
    <w:rsid w:val="003D67F9"/>
    <w:rsid w:val="003D7787"/>
    <w:rsid w:val="003D7E7B"/>
    <w:rsid w:val="003E0E55"/>
    <w:rsid w:val="003E103F"/>
    <w:rsid w:val="003E1D36"/>
    <w:rsid w:val="003E1D94"/>
    <w:rsid w:val="003E2910"/>
    <w:rsid w:val="003E32E5"/>
    <w:rsid w:val="003E3489"/>
    <w:rsid w:val="003E359E"/>
    <w:rsid w:val="003E4BAC"/>
    <w:rsid w:val="003E4D15"/>
    <w:rsid w:val="003E514D"/>
    <w:rsid w:val="003E62D3"/>
    <w:rsid w:val="003E65B5"/>
    <w:rsid w:val="003E7731"/>
    <w:rsid w:val="003F10E4"/>
    <w:rsid w:val="003F16FB"/>
    <w:rsid w:val="003F16FE"/>
    <w:rsid w:val="003F1D3C"/>
    <w:rsid w:val="003F2ADC"/>
    <w:rsid w:val="003F2E7C"/>
    <w:rsid w:val="003F3442"/>
    <w:rsid w:val="003F363A"/>
    <w:rsid w:val="003F38C2"/>
    <w:rsid w:val="003F3BC5"/>
    <w:rsid w:val="003F4473"/>
    <w:rsid w:val="003F480B"/>
    <w:rsid w:val="003F5593"/>
    <w:rsid w:val="004004E0"/>
    <w:rsid w:val="0040123A"/>
    <w:rsid w:val="004024B1"/>
    <w:rsid w:val="00402885"/>
    <w:rsid w:val="00402E6E"/>
    <w:rsid w:val="004033A3"/>
    <w:rsid w:val="00403B46"/>
    <w:rsid w:val="004040B5"/>
    <w:rsid w:val="00404199"/>
    <w:rsid w:val="00404661"/>
    <w:rsid w:val="0040526A"/>
    <w:rsid w:val="0040574C"/>
    <w:rsid w:val="004078DB"/>
    <w:rsid w:val="00411368"/>
    <w:rsid w:val="004118F5"/>
    <w:rsid w:val="00411CC5"/>
    <w:rsid w:val="00413199"/>
    <w:rsid w:val="00413359"/>
    <w:rsid w:val="00413434"/>
    <w:rsid w:val="0041451D"/>
    <w:rsid w:val="004154CE"/>
    <w:rsid w:val="0041574F"/>
    <w:rsid w:val="00415EE4"/>
    <w:rsid w:val="004200A7"/>
    <w:rsid w:val="00421DBA"/>
    <w:rsid w:val="00422341"/>
    <w:rsid w:val="00422687"/>
    <w:rsid w:val="0042338B"/>
    <w:rsid w:val="00424386"/>
    <w:rsid w:val="004243D5"/>
    <w:rsid w:val="004244F8"/>
    <w:rsid w:val="00424B4A"/>
    <w:rsid w:val="004255AB"/>
    <w:rsid w:val="00425A6F"/>
    <w:rsid w:val="00427EF5"/>
    <w:rsid w:val="004320E0"/>
    <w:rsid w:val="004341E0"/>
    <w:rsid w:val="00434564"/>
    <w:rsid w:val="00436A36"/>
    <w:rsid w:val="00436CEB"/>
    <w:rsid w:val="00436D27"/>
    <w:rsid w:val="00437C2D"/>
    <w:rsid w:val="00440318"/>
    <w:rsid w:val="004406D2"/>
    <w:rsid w:val="00440B99"/>
    <w:rsid w:val="00440BF3"/>
    <w:rsid w:val="00440E02"/>
    <w:rsid w:val="00442DD1"/>
    <w:rsid w:val="00443232"/>
    <w:rsid w:val="00444666"/>
    <w:rsid w:val="00444E72"/>
    <w:rsid w:val="0044526C"/>
    <w:rsid w:val="00445823"/>
    <w:rsid w:val="00445BA5"/>
    <w:rsid w:val="00445FFF"/>
    <w:rsid w:val="00447181"/>
    <w:rsid w:val="004502BD"/>
    <w:rsid w:val="00450B01"/>
    <w:rsid w:val="00451B8E"/>
    <w:rsid w:val="0045341C"/>
    <w:rsid w:val="00454346"/>
    <w:rsid w:val="00455E46"/>
    <w:rsid w:val="004573BA"/>
    <w:rsid w:val="00460372"/>
    <w:rsid w:val="00460544"/>
    <w:rsid w:val="00461414"/>
    <w:rsid w:val="00461504"/>
    <w:rsid w:val="00461C7C"/>
    <w:rsid w:val="0046391E"/>
    <w:rsid w:val="00463E11"/>
    <w:rsid w:val="00463E54"/>
    <w:rsid w:val="0046576E"/>
    <w:rsid w:val="004679FF"/>
    <w:rsid w:val="00471CC6"/>
    <w:rsid w:val="0047238D"/>
    <w:rsid w:val="00472446"/>
    <w:rsid w:val="00474527"/>
    <w:rsid w:val="00475828"/>
    <w:rsid w:val="0047610A"/>
    <w:rsid w:val="00476C22"/>
    <w:rsid w:val="00476E4D"/>
    <w:rsid w:val="00476FB1"/>
    <w:rsid w:val="004800EC"/>
    <w:rsid w:val="00481853"/>
    <w:rsid w:val="004833C9"/>
    <w:rsid w:val="00483421"/>
    <w:rsid w:val="00485076"/>
    <w:rsid w:val="00485860"/>
    <w:rsid w:val="00490C99"/>
    <w:rsid w:val="00491E8D"/>
    <w:rsid w:val="004930D6"/>
    <w:rsid w:val="004942AA"/>
    <w:rsid w:val="00495391"/>
    <w:rsid w:val="00495496"/>
    <w:rsid w:val="004958CB"/>
    <w:rsid w:val="00495EE0"/>
    <w:rsid w:val="00496A3D"/>
    <w:rsid w:val="00497684"/>
    <w:rsid w:val="00497925"/>
    <w:rsid w:val="004A1868"/>
    <w:rsid w:val="004A23DF"/>
    <w:rsid w:val="004A2430"/>
    <w:rsid w:val="004A2656"/>
    <w:rsid w:val="004A307B"/>
    <w:rsid w:val="004A4753"/>
    <w:rsid w:val="004A4A50"/>
    <w:rsid w:val="004A4F5F"/>
    <w:rsid w:val="004A595E"/>
    <w:rsid w:val="004A5BEE"/>
    <w:rsid w:val="004A6156"/>
    <w:rsid w:val="004A68C5"/>
    <w:rsid w:val="004A77B6"/>
    <w:rsid w:val="004B1632"/>
    <w:rsid w:val="004B2C73"/>
    <w:rsid w:val="004B4D9C"/>
    <w:rsid w:val="004B5963"/>
    <w:rsid w:val="004B5F72"/>
    <w:rsid w:val="004B5FBD"/>
    <w:rsid w:val="004B6D95"/>
    <w:rsid w:val="004B6EA4"/>
    <w:rsid w:val="004B7452"/>
    <w:rsid w:val="004B7C74"/>
    <w:rsid w:val="004C11B3"/>
    <w:rsid w:val="004C1A65"/>
    <w:rsid w:val="004C1C7F"/>
    <w:rsid w:val="004C1F78"/>
    <w:rsid w:val="004C22FF"/>
    <w:rsid w:val="004C352F"/>
    <w:rsid w:val="004C3D17"/>
    <w:rsid w:val="004C579A"/>
    <w:rsid w:val="004C5E50"/>
    <w:rsid w:val="004C6E2B"/>
    <w:rsid w:val="004C708D"/>
    <w:rsid w:val="004C7FF8"/>
    <w:rsid w:val="004D091E"/>
    <w:rsid w:val="004D191E"/>
    <w:rsid w:val="004D2670"/>
    <w:rsid w:val="004D38C4"/>
    <w:rsid w:val="004D50A5"/>
    <w:rsid w:val="004D59B3"/>
    <w:rsid w:val="004D7442"/>
    <w:rsid w:val="004D76B4"/>
    <w:rsid w:val="004D79F5"/>
    <w:rsid w:val="004D7DCB"/>
    <w:rsid w:val="004D7E63"/>
    <w:rsid w:val="004E10F2"/>
    <w:rsid w:val="004E1BCA"/>
    <w:rsid w:val="004E2B5F"/>
    <w:rsid w:val="004E34E4"/>
    <w:rsid w:val="004E644A"/>
    <w:rsid w:val="004E6914"/>
    <w:rsid w:val="004E6B5E"/>
    <w:rsid w:val="004E7686"/>
    <w:rsid w:val="004F0A28"/>
    <w:rsid w:val="004F14B1"/>
    <w:rsid w:val="004F161D"/>
    <w:rsid w:val="004F272A"/>
    <w:rsid w:val="004F2EA8"/>
    <w:rsid w:val="004F3136"/>
    <w:rsid w:val="004F33B3"/>
    <w:rsid w:val="004F498B"/>
    <w:rsid w:val="004F5032"/>
    <w:rsid w:val="004F586D"/>
    <w:rsid w:val="004F5FEB"/>
    <w:rsid w:val="004F675D"/>
    <w:rsid w:val="004F741F"/>
    <w:rsid w:val="004F7C9D"/>
    <w:rsid w:val="0050253B"/>
    <w:rsid w:val="00502E8E"/>
    <w:rsid w:val="00503EAA"/>
    <w:rsid w:val="0050476B"/>
    <w:rsid w:val="00504AA6"/>
    <w:rsid w:val="005058D4"/>
    <w:rsid w:val="00505C46"/>
    <w:rsid w:val="005061EE"/>
    <w:rsid w:val="00506247"/>
    <w:rsid w:val="00507E67"/>
    <w:rsid w:val="00507E89"/>
    <w:rsid w:val="005119D7"/>
    <w:rsid w:val="00511A8E"/>
    <w:rsid w:val="005132B2"/>
    <w:rsid w:val="005135D4"/>
    <w:rsid w:val="005141C5"/>
    <w:rsid w:val="0051443B"/>
    <w:rsid w:val="0051464E"/>
    <w:rsid w:val="005179F6"/>
    <w:rsid w:val="005201AA"/>
    <w:rsid w:val="00520623"/>
    <w:rsid w:val="0052109E"/>
    <w:rsid w:val="00522C41"/>
    <w:rsid w:val="005237C4"/>
    <w:rsid w:val="005250B9"/>
    <w:rsid w:val="005251BD"/>
    <w:rsid w:val="0052563F"/>
    <w:rsid w:val="00525655"/>
    <w:rsid w:val="00526271"/>
    <w:rsid w:val="005265A3"/>
    <w:rsid w:val="00527046"/>
    <w:rsid w:val="005271CA"/>
    <w:rsid w:val="005275CD"/>
    <w:rsid w:val="00527B47"/>
    <w:rsid w:val="00527DE8"/>
    <w:rsid w:val="005302DC"/>
    <w:rsid w:val="00531397"/>
    <w:rsid w:val="0053192F"/>
    <w:rsid w:val="0053224C"/>
    <w:rsid w:val="005325A1"/>
    <w:rsid w:val="0053285A"/>
    <w:rsid w:val="005346DF"/>
    <w:rsid w:val="00534944"/>
    <w:rsid w:val="005357BA"/>
    <w:rsid w:val="00536746"/>
    <w:rsid w:val="00536F5D"/>
    <w:rsid w:val="0053722A"/>
    <w:rsid w:val="0054060F"/>
    <w:rsid w:val="00540CB3"/>
    <w:rsid w:val="00541A3B"/>
    <w:rsid w:val="00542462"/>
    <w:rsid w:val="00544C84"/>
    <w:rsid w:val="005450C5"/>
    <w:rsid w:val="005452CC"/>
    <w:rsid w:val="00545802"/>
    <w:rsid w:val="00545BD7"/>
    <w:rsid w:val="005462AB"/>
    <w:rsid w:val="00546B3C"/>
    <w:rsid w:val="005508A2"/>
    <w:rsid w:val="00550DFE"/>
    <w:rsid w:val="005510DA"/>
    <w:rsid w:val="00551B3C"/>
    <w:rsid w:val="00551CF2"/>
    <w:rsid w:val="00552305"/>
    <w:rsid w:val="00553098"/>
    <w:rsid w:val="0055321F"/>
    <w:rsid w:val="005546CA"/>
    <w:rsid w:val="00555417"/>
    <w:rsid w:val="0056309F"/>
    <w:rsid w:val="0056453C"/>
    <w:rsid w:val="00564949"/>
    <w:rsid w:val="005649BD"/>
    <w:rsid w:val="0056639B"/>
    <w:rsid w:val="005667ED"/>
    <w:rsid w:val="005668F6"/>
    <w:rsid w:val="00572C6A"/>
    <w:rsid w:val="00572E68"/>
    <w:rsid w:val="00573E69"/>
    <w:rsid w:val="00574C47"/>
    <w:rsid w:val="00575CCE"/>
    <w:rsid w:val="00576F4B"/>
    <w:rsid w:val="00580017"/>
    <w:rsid w:val="00580115"/>
    <w:rsid w:val="005807AD"/>
    <w:rsid w:val="00581FA8"/>
    <w:rsid w:val="00582E4F"/>
    <w:rsid w:val="00583FE6"/>
    <w:rsid w:val="00585A6B"/>
    <w:rsid w:val="00585C50"/>
    <w:rsid w:val="00586216"/>
    <w:rsid w:val="0058743F"/>
    <w:rsid w:val="0059118F"/>
    <w:rsid w:val="00591A73"/>
    <w:rsid w:val="00591B2A"/>
    <w:rsid w:val="0059209E"/>
    <w:rsid w:val="0059245B"/>
    <w:rsid w:val="00596DA5"/>
    <w:rsid w:val="005A0B2E"/>
    <w:rsid w:val="005A13E4"/>
    <w:rsid w:val="005A1B2C"/>
    <w:rsid w:val="005A2020"/>
    <w:rsid w:val="005A2F76"/>
    <w:rsid w:val="005A3001"/>
    <w:rsid w:val="005A3AF8"/>
    <w:rsid w:val="005A742C"/>
    <w:rsid w:val="005B02F8"/>
    <w:rsid w:val="005B1A6C"/>
    <w:rsid w:val="005B2E09"/>
    <w:rsid w:val="005B4208"/>
    <w:rsid w:val="005B5707"/>
    <w:rsid w:val="005B67DD"/>
    <w:rsid w:val="005B7DCB"/>
    <w:rsid w:val="005C0A41"/>
    <w:rsid w:val="005C1BB3"/>
    <w:rsid w:val="005C1E29"/>
    <w:rsid w:val="005C3F6B"/>
    <w:rsid w:val="005C4321"/>
    <w:rsid w:val="005C476A"/>
    <w:rsid w:val="005C4F9A"/>
    <w:rsid w:val="005C5602"/>
    <w:rsid w:val="005C5A5A"/>
    <w:rsid w:val="005C5DEC"/>
    <w:rsid w:val="005C6107"/>
    <w:rsid w:val="005C65EF"/>
    <w:rsid w:val="005C7255"/>
    <w:rsid w:val="005D1D6C"/>
    <w:rsid w:val="005D2618"/>
    <w:rsid w:val="005D562B"/>
    <w:rsid w:val="005D5C08"/>
    <w:rsid w:val="005D61EC"/>
    <w:rsid w:val="005E0E45"/>
    <w:rsid w:val="005E0EDF"/>
    <w:rsid w:val="005E1F62"/>
    <w:rsid w:val="005E2F73"/>
    <w:rsid w:val="005E31FC"/>
    <w:rsid w:val="005E4125"/>
    <w:rsid w:val="005E4C0C"/>
    <w:rsid w:val="005E574D"/>
    <w:rsid w:val="005E606A"/>
    <w:rsid w:val="005E6B0F"/>
    <w:rsid w:val="005E70B9"/>
    <w:rsid w:val="005F0207"/>
    <w:rsid w:val="005F043B"/>
    <w:rsid w:val="005F28EB"/>
    <w:rsid w:val="005F2BC0"/>
    <w:rsid w:val="005F34C1"/>
    <w:rsid w:val="005F39F0"/>
    <w:rsid w:val="005F4941"/>
    <w:rsid w:val="005F4DEE"/>
    <w:rsid w:val="005F5E43"/>
    <w:rsid w:val="005F712C"/>
    <w:rsid w:val="005F740B"/>
    <w:rsid w:val="0060010A"/>
    <w:rsid w:val="00600663"/>
    <w:rsid w:val="006009C0"/>
    <w:rsid w:val="00600F77"/>
    <w:rsid w:val="006023E7"/>
    <w:rsid w:val="006025A7"/>
    <w:rsid w:val="006036E7"/>
    <w:rsid w:val="00606D23"/>
    <w:rsid w:val="006109AD"/>
    <w:rsid w:val="00612A96"/>
    <w:rsid w:val="00613299"/>
    <w:rsid w:val="00613CF9"/>
    <w:rsid w:val="00613E0A"/>
    <w:rsid w:val="00614F5D"/>
    <w:rsid w:val="00616133"/>
    <w:rsid w:val="00617406"/>
    <w:rsid w:val="00621688"/>
    <w:rsid w:val="006229C2"/>
    <w:rsid w:val="00622A16"/>
    <w:rsid w:val="006230FB"/>
    <w:rsid w:val="00623689"/>
    <w:rsid w:val="00623F48"/>
    <w:rsid w:val="0062423C"/>
    <w:rsid w:val="00624B0B"/>
    <w:rsid w:val="00624FCD"/>
    <w:rsid w:val="00625963"/>
    <w:rsid w:val="00625C56"/>
    <w:rsid w:val="00625D4B"/>
    <w:rsid w:val="006266F4"/>
    <w:rsid w:val="00626B08"/>
    <w:rsid w:val="00627F5E"/>
    <w:rsid w:val="00630109"/>
    <w:rsid w:val="00630B13"/>
    <w:rsid w:val="00631C3B"/>
    <w:rsid w:val="006325FE"/>
    <w:rsid w:val="0063267A"/>
    <w:rsid w:val="00632A9D"/>
    <w:rsid w:val="00632ABA"/>
    <w:rsid w:val="0063338B"/>
    <w:rsid w:val="00634ABD"/>
    <w:rsid w:val="006366DE"/>
    <w:rsid w:val="00636A36"/>
    <w:rsid w:val="006372F5"/>
    <w:rsid w:val="00637A2C"/>
    <w:rsid w:val="00640063"/>
    <w:rsid w:val="006402A9"/>
    <w:rsid w:val="00640D45"/>
    <w:rsid w:val="00640F3C"/>
    <w:rsid w:val="00641D52"/>
    <w:rsid w:val="0064381A"/>
    <w:rsid w:val="00643968"/>
    <w:rsid w:val="00643DDD"/>
    <w:rsid w:val="00644812"/>
    <w:rsid w:val="006452C8"/>
    <w:rsid w:val="0064590F"/>
    <w:rsid w:val="00646E58"/>
    <w:rsid w:val="00646FC7"/>
    <w:rsid w:val="00647468"/>
    <w:rsid w:val="0064780E"/>
    <w:rsid w:val="00647967"/>
    <w:rsid w:val="00650419"/>
    <w:rsid w:val="00650E5C"/>
    <w:rsid w:val="00650EEB"/>
    <w:rsid w:val="00651353"/>
    <w:rsid w:val="00651714"/>
    <w:rsid w:val="00651EE1"/>
    <w:rsid w:val="00652148"/>
    <w:rsid w:val="00652BEC"/>
    <w:rsid w:val="00652D98"/>
    <w:rsid w:val="0065336D"/>
    <w:rsid w:val="006552D8"/>
    <w:rsid w:val="00656A2B"/>
    <w:rsid w:val="0065736F"/>
    <w:rsid w:val="00661254"/>
    <w:rsid w:val="00662FA6"/>
    <w:rsid w:val="00665AED"/>
    <w:rsid w:val="00666136"/>
    <w:rsid w:val="00667509"/>
    <w:rsid w:val="00670077"/>
    <w:rsid w:val="006701AC"/>
    <w:rsid w:val="00670492"/>
    <w:rsid w:val="006719A1"/>
    <w:rsid w:val="00671C9A"/>
    <w:rsid w:val="0067207E"/>
    <w:rsid w:val="00672871"/>
    <w:rsid w:val="006748B9"/>
    <w:rsid w:val="00674EFC"/>
    <w:rsid w:val="0067582A"/>
    <w:rsid w:val="00676FDC"/>
    <w:rsid w:val="00680575"/>
    <w:rsid w:val="00682247"/>
    <w:rsid w:val="00682FF4"/>
    <w:rsid w:val="00683F3A"/>
    <w:rsid w:val="00686279"/>
    <w:rsid w:val="0068683C"/>
    <w:rsid w:val="006871B2"/>
    <w:rsid w:val="00687E8E"/>
    <w:rsid w:val="00690BBE"/>
    <w:rsid w:val="00692E7B"/>
    <w:rsid w:val="00695813"/>
    <w:rsid w:val="0069659C"/>
    <w:rsid w:val="00697CEB"/>
    <w:rsid w:val="006A15FC"/>
    <w:rsid w:val="006A26FA"/>
    <w:rsid w:val="006A2891"/>
    <w:rsid w:val="006A2935"/>
    <w:rsid w:val="006A368E"/>
    <w:rsid w:val="006A3F6C"/>
    <w:rsid w:val="006A5327"/>
    <w:rsid w:val="006A5D86"/>
    <w:rsid w:val="006A6E68"/>
    <w:rsid w:val="006B0BE7"/>
    <w:rsid w:val="006B1EDB"/>
    <w:rsid w:val="006B30E9"/>
    <w:rsid w:val="006B3202"/>
    <w:rsid w:val="006B4477"/>
    <w:rsid w:val="006B67C5"/>
    <w:rsid w:val="006B6E4E"/>
    <w:rsid w:val="006B73DD"/>
    <w:rsid w:val="006B757D"/>
    <w:rsid w:val="006C27F4"/>
    <w:rsid w:val="006C2FC7"/>
    <w:rsid w:val="006C41EC"/>
    <w:rsid w:val="006C43F3"/>
    <w:rsid w:val="006C4C08"/>
    <w:rsid w:val="006C6277"/>
    <w:rsid w:val="006C6470"/>
    <w:rsid w:val="006C655E"/>
    <w:rsid w:val="006C6D4C"/>
    <w:rsid w:val="006C78C2"/>
    <w:rsid w:val="006D03DC"/>
    <w:rsid w:val="006D0668"/>
    <w:rsid w:val="006D1E76"/>
    <w:rsid w:val="006D2369"/>
    <w:rsid w:val="006D3CF9"/>
    <w:rsid w:val="006D4A7C"/>
    <w:rsid w:val="006D52B5"/>
    <w:rsid w:val="006D53B7"/>
    <w:rsid w:val="006D57D9"/>
    <w:rsid w:val="006E0216"/>
    <w:rsid w:val="006E0465"/>
    <w:rsid w:val="006E0A56"/>
    <w:rsid w:val="006E1B8B"/>
    <w:rsid w:val="006E3F6B"/>
    <w:rsid w:val="006E3FD9"/>
    <w:rsid w:val="006E415A"/>
    <w:rsid w:val="006E4743"/>
    <w:rsid w:val="006E49FD"/>
    <w:rsid w:val="006E53F7"/>
    <w:rsid w:val="006E5AF6"/>
    <w:rsid w:val="006E71C3"/>
    <w:rsid w:val="006E7C2D"/>
    <w:rsid w:val="006F100D"/>
    <w:rsid w:val="006F24A4"/>
    <w:rsid w:val="006F2B25"/>
    <w:rsid w:val="006F4206"/>
    <w:rsid w:val="006F4B76"/>
    <w:rsid w:val="006F4DD0"/>
    <w:rsid w:val="006F53DE"/>
    <w:rsid w:val="006F6EB0"/>
    <w:rsid w:val="00700175"/>
    <w:rsid w:val="00702B79"/>
    <w:rsid w:val="00702ED3"/>
    <w:rsid w:val="00703B47"/>
    <w:rsid w:val="00703EF9"/>
    <w:rsid w:val="00704627"/>
    <w:rsid w:val="00704807"/>
    <w:rsid w:val="007049AC"/>
    <w:rsid w:val="00706C97"/>
    <w:rsid w:val="00706F0F"/>
    <w:rsid w:val="007079C1"/>
    <w:rsid w:val="007116AE"/>
    <w:rsid w:val="00712029"/>
    <w:rsid w:val="00712C35"/>
    <w:rsid w:val="00712EF3"/>
    <w:rsid w:val="00713B5A"/>
    <w:rsid w:val="00715FDB"/>
    <w:rsid w:val="00716F57"/>
    <w:rsid w:val="007176E4"/>
    <w:rsid w:val="00717732"/>
    <w:rsid w:val="00717F3A"/>
    <w:rsid w:val="007200F7"/>
    <w:rsid w:val="007209B7"/>
    <w:rsid w:val="0072252C"/>
    <w:rsid w:val="00722628"/>
    <w:rsid w:val="007226C9"/>
    <w:rsid w:val="00722D93"/>
    <w:rsid w:val="00722E68"/>
    <w:rsid w:val="00723283"/>
    <w:rsid w:val="00723B9D"/>
    <w:rsid w:val="00723FBC"/>
    <w:rsid w:val="0072434B"/>
    <w:rsid w:val="00724726"/>
    <w:rsid w:val="00725277"/>
    <w:rsid w:val="007255A4"/>
    <w:rsid w:val="00727416"/>
    <w:rsid w:val="0072787D"/>
    <w:rsid w:val="00727E4A"/>
    <w:rsid w:val="0073074E"/>
    <w:rsid w:val="00730E71"/>
    <w:rsid w:val="00732720"/>
    <w:rsid w:val="0073278E"/>
    <w:rsid w:val="007327C8"/>
    <w:rsid w:val="00733011"/>
    <w:rsid w:val="007334DD"/>
    <w:rsid w:val="00733C52"/>
    <w:rsid w:val="0073412F"/>
    <w:rsid w:val="00734BA6"/>
    <w:rsid w:val="00734DC1"/>
    <w:rsid w:val="0073512E"/>
    <w:rsid w:val="00735A38"/>
    <w:rsid w:val="00736BB3"/>
    <w:rsid w:val="0073769E"/>
    <w:rsid w:val="00740329"/>
    <w:rsid w:val="00741F43"/>
    <w:rsid w:val="007428C4"/>
    <w:rsid w:val="007428F1"/>
    <w:rsid w:val="0074355B"/>
    <w:rsid w:val="00744808"/>
    <w:rsid w:val="00745DAC"/>
    <w:rsid w:val="007464D7"/>
    <w:rsid w:val="00746757"/>
    <w:rsid w:val="00746DA9"/>
    <w:rsid w:val="00747A4D"/>
    <w:rsid w:val="00750063"/>
    <w:rsid w:val="00750AE3"/>
    <w:rsid w:val="00750F4A"/>
    <w:rsid w:val="00752166"/>
    <w:rsid w:val="0075228B"/>
    <w:rsid w:val="0075292D"/>
    <w:rsid w:val="007529CB"/>
    <w:rsid w:val="00752E51"/>
    <w:rsid w:val="007539E9"/>
    <w:rsid w:val="00753A50"/>
    <w:rsid w:val="00754508"/>
    <w:rsid w:val="00754A9D"/>
    <w:rsid w:val="00754CCC"/>
    <w:rsid w:val="007557BD"/>
    <w:rsid w:val="00756887"/>
    <w:rsid w:val="00756D23"/>
    <w:rsid w:val="0075744A"/>
    <w:rsid w:val="007576D4"/>
    <w:rsid w:val="0076076B"/>
    <w:rsid w:val="00762692"/>
    <w:rsid w:val="00762B2D"/>
    <w:rsid w:val="007647B4"/>
    <w:rsid w:val="00764AEC"/>
    <w:rsid w:val="00764D21"/>
    <w:rsid w:val="007653AE"/>
    <w:rsid w:val="00766310"/>
    <w:rsid w:val="0076719B"/>
    <w:rsid w:val="007703B9"/>
    <w:rsid w:val="00770BA7"/>
    <w:rsid w:val="00770FAF"/>
    <w:rsid w:val="007717F3"/>
    <w:rsid w:val="007721B3"/>
    <w:rsid w:val="00772553"/>
    <w:rsid w:val="00772773"/>
    <w:rsid w:val="0077454C"/>
    <w:rsid w:val="007762AD"/>
    <w:rsid w:val="007764EF"/>
    <w:rsid w:val="0078076A"/>
    <w:rsid w:val="007824BD"/>
    <w:rsid w:val="00782787"/>
    <w:rsid w:val="007827C9"/>
    <w:rsid w:val="00783304"/>
    <w:rsid w:val="00783DE1"/>
    <w:rsid w:val="00784689"/>
    <w:rsid w:val="007847C0"/>
    <w:rsid w:val="00786DE1"/>
    <w:rsid w:val="00787220"/>
    <w:rsid w:val="007879DA"/>
    <w:rsid w:val="00787A19"/>
    <w:rsid w:val="00787EE4"/>
    <w:rsid w:val="007902CA"/>
    <w:rsid w:val="00792B66"/>
    <w:rsid w:val="0079313A"/>
    <w:rsid w:val="00793D49"/>
    <w:rsid w:val="00793F21"/>
    <w:rsid w:val="007946A6"/>
    <w:rsid w:val="007952C6"/>
    <w:rsid w:val="00796176"/>
    <w:rsid w:val="0079624A"/>
    <w:rsid w:val="007973F4"/>
    <w:rsid w:val="00797B65"/>
    <w:rsid w:val="007A0ACE"/>
    <w:rsid w:val="007A0F7D"/>
    <w:rsid w:val="007A1247"/>
    <w:rsid w:val="007A196E"/>
    <w:rsid w:val="007A2D6A"/>
    <w:rsid w:val="007A3F06"/>
    <w:rsid w:val="007A4125"/>
    <w:rsid w:val="007A52D0"/>
    <w:rsid w:val="007A61EF"/>
    <w:rsid w:val="007A6500"/>
    <w:rsid w:val="007A6561"/>
    <w:rsid w:val="007A7E23"/>
    <w:rsid w:val="007A7F20"/>
    <w:rsid w:val="007B0F40"/>
    <w:rsid w:val="007B2E9A"/>
    <w:rsid w:val="007B3CF9"/>
    <w:rsid w:val="007B47A3"/>
    <w:rsid w:val="007B607B"/>
    <w:rsid w:val="007B6BD0"/>
    <w:rsid w:val="007B6ED8"/>
    <w:rsid w:val="007B6F8E"/>
    <w:rsid w:val="007B792F"/>
    <w:rsid w:val="007C1A68"/>
    <w:rsid w:val="007C1F65"/>
    <w:rsid w:val="007C2635"/>
    <w:rsid w:val="007C2A43"/>
    <w:rsid w:val="007C2C5D"/>
    <w:rsid w:val="007C42D3"/>
    <w:rsid w:val="007C4447"/>
    <w:rsid w:val="007C59B0"/>
    <w:rsid w:val="007C6EC5"/>
    <w:rsid w:val="007C70A1"/>
    <w:rsid w:val="007C75FA"/>
    <w:rsid w:val="007C7DE5"/>
    <w:rsid w:val="007D1052"/>
    <w:rsid w:val="007D2F28"/>
    <w:rsid w:val="007D3085"/>
    <w:rsid w:val="007D4F1A"/>
    <w:rsid w:val="007D57A1"/>
    <w:rsid w:val="007D5C7C"/>
    <w:rsid w:val="007D7412"/>
    <w:rsid w:val="007D7739"/>
    <w:rsid w:val="007E02BF"/>
    <w:rsid w:val="007E075E"/>
    <w:rsid w:val="007E0D26"/>
    <w:rsid w:val="007E0FDD"/>
    <w:rsid w:val="007E0FF9"/>
    <w:rsid w:val="007E1365"/>
    <w:rsid w:val="007E1752"/>
    <w:rsid w:val="007E5354"/>
    <w:rsid w:val="007E56A2"/>
    <w:rsid w:val="007E59D7"/>
    <w:rsid w:val="007E5FCB"/>
    <w:rsid w:val="007E68A4"/>
    <w:rsid w:val="007E7302"/>
    <w:rsid w:val="007E74DF"/>
    <w:rsid w:val="007E7738"/>
    <w:rsid w:val="007F0673"/>
    <w:rsid w:val="007F1692"/>
    <w:rsid w:val="007F200A"/>
    <w:rsid w:val="007F2BB2"/>
    <w:rsid w:val="007F3093"/>
    <w:rsid w:val="007F367B"/>
    <w:rsid w:val="007F3A0A"/>
    <w:rsid w:val="007F3BB0"/>
    <w:rsid w:val="007F439D"/>
    <w:rsid w:val="007F43AF"/>
    <w:rsid w:val="007F49CD"/>
    <w:rsid w:val="007F60DA"/>
    <w:rsid w:val="007F7344"/>
    <w:rsid w:val="007F7560"/>
    <w:rsid w:val="007F7568"/>
    <w:rsid w:val="007F76FD"/>
    <w:rsid w:val="00802508"/>
    <w:rsid w:val="008025EB"/>
    <w:rsid w:val="00804576"/>
    <w:rsid w:val="008046B2"/>
    <w:rsid w:val="00804B15"/>
    <w:rsid w:val="0080547E"/>
    <w:rsid w:val="00806CF6"/>
    <w:rsid w:val="0080784D"/>
    <w:rsid w:val="00807C43"/>
    <w:rsid w:val="00811161"/>
    <w:rsid w:val="008113B6"/>
    <w:rsid w:val="008117E5"/>
    <w:rsid w:val="008123FF"/>
    <w:rsid w:val="00812D1A"/>
    <w:rsid w:val="00813A49"/>
    <w:rsid w:val="00813A8B"/>
    <w:rsid w:val="008142C7"/>
    <w:rsid w:val="0081434D"/>
    <w:rsid w:val="00814DF3"/>
    <w:rsid w:val="00815E58"/>
    <w:rsid w:val="008167D8"/>
    <w:rsid w:val="00816BF5"/>
    <w:rsid w:val="00817024"/>
    <w:rsid w:val="00817F13"/>
    <w:rsid w:val="00820F09"/>
    <w:rsid w:val="00821CE8"/>
    <w:rsid w:val="008229D9"/>
    <w:rsid w:val="00822A63"/>
    <w:rsid w:val="00826302"/>
    <w:rsid w:val="00827A7C"/>
    <w:rsid w:val="00830818"/>
    <w:rsid w:val="00830E0B"/>
    <w:rsid w:val="008312D7"/>
    <w:rsid w:val="008317D6"/>
    <w:rsid w:val="0083196D"/>
    <w:rsid w:val="00835B1A"/>
    <w:rsid w:val="00835E31"/>
    <w:rsid w:val="0083700F"/>
    <w:rsid w:val="00837427"/>
    <w:rsid w:val="00837C77"/>
    <w:rsid w:val="00841121"/>
    <w:rsid w:val="008415C5"/>
    <w:rsid w:val="008415F9"/>
    <w:rsid w:val="00841F32"/>
    <w:rsid w:val="00845C52"/>
    <w:rsid w:val="00847B22"/>
    <w:rsid w:val="00847FC6"/>
    <w:rsid w:val="008507AA"/>
    <w:rsid w:val="0085166A"/>
    <w:rsid w:val="00851899"/>
    <w:rsid w:val="00851DE3"/>
    <w:rsid w:val="00852BA7"/>
    <w:rsid w:val="00852E15"/>
    <w:rsid w:val="00854AA5"/>
    <w:rsid w:val="00856F7B"/>
    <w:rsid w:val="00857969"/>
    <w:rsid w:val="00857B7F"/>
    <w:rsid w:val="008619FC"/>
    <w:rsid w:val="008630F4"/>
    <w:rsid w:val="008649E9"/>
    <w:rsid w:val="00865D4E"/>
    <w:rsid w:val="00866041"/>
    <w:rsid w:val="0086634A"/>
    <w:rsid w:val="0086655C"/>
    <w:rsid w:val="0086757F"/>
    <w:rsid w:val="00867760"/>
    <w:rsid w:val="008713E7"/>
    <w:rsid w:val="008720E4"/>
    <w:rsid w:val="008732AA"/>
    <w:rsid w:val="008740EB"/>
    <w:rsid w:val="00876572"/>
    <w:rsid w:val="00880986"/>
    <w:rsid w:val="00880BD9"/>
    <w:rsid w:val="0088204C"/>
    <w:rsid w:val="008823DE"/>
    <w:rsid w:val="008827E0"/>
    <w:rsid w:val="0088353E"/>
    <w:rsid w:val="0088391D"/>
    <w:rsid w:val="00883B5B"/>
    <w:rsid w:val="00883E91"/>
    <w:rsid w:val="00885B80"/>
    <w:rsid w:val="00886163"/>
    <w:rsid w:val="008873D9"/>
    <w:rsid w:val="0089020B"/>
    <w:rsid w:val="00890395"/>
    <w:rsid w:val="00890FA5"/>
    <w:rsid w:val="008910EA"/>
    <w:rsid w:val="00891B39"/>
    <w:rsid w:val="00891B75"/>
    <w:rsid w:val="0089420A"/>
    <w:rsid w:val="00894ABA"/>
    <w:rsid w:val="00895276"/>
    <w:rsid w:val="00896CE9"/>
    <w:rsid w:val="008971F6"/>
    <w:rsid w:val="0089759E"/>
    <w:rsid w:val="00897660"/>
    <w:rsid w:val="00897D48"/>
    <w:rsid w:val="008A0D6E"/>
    <w:rsid w:val="008A2081"/>
    <w:rsid w:val="008A2986"/>
    <w:rsid w:val="008A3CC8"/>
    <w:rsid w:val="008A4CC5"/>
    <w:rsid w:val="008A50F7"/>
    <w:rsid w:val="008A561E"/>
    <w:rsid w:val="008A56EB"/>
    <w:rsid w:val="008A5A2F"/>
    <w:rsid w:val="008A5E83"/>
    <w:rsid w:val="008A5FA6"/>
    <w:rsid w:val="008A61AC"/>
    <w:rsid w:val="008A66B1"/>
    <w:rsid w:val="008A6804"/>
    <w:rsid w:val="008B04F9"/>
    <w:rsid w:val="008B13CF"/>
    <w:rsid w:val="008B15BA"/>
    <w:rsid w:val="008B15FE"/>
    <w:rsid w:val="008B1B10"/>
    <w:rsid w:val="008B238F"/>
    <w:rsid w:val="008B258B"/>
    <w:rsid w:val="008B2E05"/>
    <w:rsid w:val="008B313F"/>
    <w:rsid w:val="008B4F8D"/>
    <w:rsid w:val="008B517D"/>
    <w:rsid w:val="008B5B3A"/>
    <w:rsid w:val="008B6912"/>
    <w:rsid w:val="008B756B"/>
    <w:rsid w:val="008B7D08"/>
    <w:rsid w:val="008C2FE1"/>
    <w:rsid w:val="008C40B8"/>
    <w:rsid w:val="008C5DD6"/>
    <w:rsid w:val="008C6000"/>
    <w:rsid w:val="008C613B"/>
    <w:rsid w:val="008C7494"/>
    <w:rsid w:val="008C7A21"/>
    <w:rsid w:val="008D1188"/>
    <w:rsid w:val="008D1A04"/>
    <w:rsid w:val="008D2C80"/>
    <w:rsid w:val="008D31FA"/>
    <w:rsid w:val="008D329E"/>
    <w:rsid w:val="008D35FA"/>
    <w:rsid w:val="008D4357"/>
    <w:rsid w:val="008D501F"/>
    <w:rsid w:val="008D5E31"/>
    <w:rsid w:val="008D6CC6"/>
    <w:rsid w:val="008E0EFE"/>
    <w:rsid w:val="008E14F9"/>
    <w:rsid w:val="008E15B2"/>
    <w:rsid w:val="008E4095"/>
    <w:rsid w:val="008E414A"/>
    <w:rsid w:val="008E5296"/>
    <w:rsid w:val="008E5CAC"/>
    <w:rsid w:val="008E5D30"/>
    <w:rsid w:val="008F13CA"/>
    <w:rsid w:val="008F176F"/>
    <w:rsid w:val="008F244B"/>
    <w:rsid w:val="008F342F"/>
    <w:rsid w:val="008F4A49"/>
    <w:rsid w:val="008F6099"/>
    <w:rsid w:val="008F6689"/>
    <w:rsid w:val="008F674C"/>
    <w:rsid w:val="008F6EBC"/>
    <w:rsid w:val="008F7F81"/>
    <w:rsid w:val="009000F9"/>
    <w:rsid w:val="00900644"/>
    <w:rsid w:val="009015C1"/>
    <w:rsid w:val="00902354"/>
    <w:rsid w:val="009024DB"/>
    <w:rsid w:val="0090331F"/>
    <w:rsid w:val="0090351C"/>
    <w:rsid w:val="009058D3"/>
    <w:rsid w:val="00905A92"/>
    <w:rsid w:val="00906711"/>
    <w:rsid w:val="009071B3"/>
    <w:rsid w:val="00907B69"/>
    <w:rsid w:val="00910E0F"/>
    <w:rsid w:val="00912130"/>
    <w:rsid w:val="00912DA9"/>
    <w:rsid w:val="00913139"/>
    <w:rsid w:val="00913222"/>
    <w:rsid w:val="0091377B"/>
    <w:rsid w:val="009147A2"/>
    <w:rsid w:val="009163DE"/>
    <w:rsid w:val="00917DB7"/>
    <w:rsid w:val="0092288B"/>
    <w:rsid w:val="00924275"/>
    <w:rsid w:val="00925D65"/>
    <w:rsid w:val="009263D1"/>
    <w:rsid w:val="009265E0"/>
    <w:rsid w:val="00926CE6"/>
    <w:rsid w:val="00927387"/>
    <w:rsid w:val="00931F2A"/>
    <w:rsid w:val="00932798"/>
    <w:rsid w:val="00932A0D"/>
    <w:rsid w:val="0093417C"/>
    <w:rsid w:val="00934562"/>
    <w:rsid w:val="00934635"/>
    <w:rsid w:val="00934719"/>
    <w:rsid w:val="00935CFC"/>
    <w:rsid w:val="00935E5D"/>
    <w:rsid w:val="00936304"/>
    <w:rsid w:val="009372A4"/>
    <w:rsid w:val="00937469"/>
    <w:rsid w:val="00940008"/>
    <w:rsid w:val="0094187F"/>
    <w:rsid w:val="0094393B"/>
    <w:rsid w:val="00943DA6"/>
    <w:rsid w:val="00945D8F"/>
    <w:rsid w:val="009460F3"/>
    <w:rsid w:val="00946AE0"/>
    <w:rsid w:val="009472A8"/>
    <w:rsid w:val="00957AE8"/>
    <w:rsid w:val="00957F65"/>
    <w:rsid w:val="00960FDA"/>
    <w:rsid w:val="00963287"/>
    <w:rsid w:val="009635FB"/>
    <w:rsid w:val="00964320"/>
    <w:rsid w:val="00965025"/>
    <w:rsid w:val="009654EB"/>
    <w:rsid w:val="009655FB"/>
    <w:rsid w:val="00966D0C"/>
    <w:rsid w:val="009670F5"/>
    <w:rsid w:val="009679CA"/>
    <w:rsid w:val="00970589"/>
    <w:rsid w:val="00971071"/>
    <w:rsid w:val="00971487"/>
    <w:rsid w:val="00971550"/>
    <w:rsid w:val="009718B7"/>
    <w:rsid w:val="00971BAC"/>
    <w:rsid w:val="00972129"/>
    <w:rsid w:val="0097226F"/>
    <w:rsid w:val="009729B6"/>
    <w:rsid w:val="00972A47"/>
    <w:rsid w:val="009733A0"/>
    <w:rsid w:val="0097425B"/>
    <w:rsid w:val="00974EA3"/>
    <w:rsid w:val="00975D54"/>
    <w:rsid w:val="00977247"/>
    <w:rsid w:val="00977549"/>
    <w:rsid w:val="009806CD"/>
    <w:rsid w:val="0098148C"/>
    <w:rsid w:val="0098162A"/>
    <w:rsid w:val="009828C4"/>
    <w:rsid w:val="009873F2"/>
    <w:rsid w:val="009876E3"/>
    <w:rsid w:val="009902DC"/>
    <w:rsid w:val="009908BF"/>
    <w:rsid w:val="00990A7C"/>
    <w:rsid w:val="00992318"/>
    <w:rsid w:val="0099281C"/>
    <w:rsid w:val="009938CB"/>
    <w:rsid w:val="00994647"/>
    <w:rsid w:val="0099466C"/>
    <w:rsid w:val="00994FC1"/>
    <w:rsid w:val="0099508C"/>
    <w:rsid w:val="00995A41"/>
    <w:rsid w:val="009963ED"/>
    <w:rsid w:val="009A016D"/>
    <w:rsid w:val="009A0D9B"/>
    <w:rsid w:val="009A1F22"/>
    <w:rsid w:val="009A1F55"/>
    <w:rsid w:val="009A3997"/>
    <w:rsid w:val="009A3DC9"/>
    <w:rsid w:val="009A4516"/>
    <w:rsid w:val="009A5802"/>
    <w:rsid w:val="009A5BFB"/>
    <w:rsid w:val="009A5CF0"/>
    <w:rsid w:val="009A5F76"/>
    <w:rsid w:val="009B2B6D"/>
    <w:rsid w:val="009B39D4"/>
    <w:rsid w:val="009B43CD"/>
    <w:rsid w:val="009B49D7"/>
    <w:rsid w:val="009B5D96"/>
    <w:rsid w:val="009B5DB9"/>
    <w:rsid w:val="009B6560"/>
    <w:rsid w:val="009B6C3F"/>
    <w:rsid w:val="009C01E2"/>
    <w:rsid w:val="009C32C3"/>
    <w:rsid w:val="009C4A77"/>
    <w:rsid w:val="009C5278"/>
    <w:rsid w:val="009C631F"/>
    <w:rsid w:val="009C6F69"/>
    <w:rsid w:val="009D0A0F"/>
    <w:rsid w:val="009D31A1"/>
    <w:rsid w:val="009D3D5B"/>
    <w:rsid w:val="009D61F2"/>
    <w:rsid w:val="009D6655"/>
    <w:rsid w:val="009D6990"/>
    <w:rsid w:val="009D7F31"/>
    <w:rsid w:val="009E05FD"/>
    <w:rsid w:val="009E0D1C"/>
    <w:rsid w:val="009E0DC3"/>
    <w:rsid w:val="009E1058"/>
    <w:rsid w:val="009E11F3"/>
    <w:rsid w:val="009E12E4"/>
    <w:rsid w:val="009E1AED"/>
    <w:rsid w:val="009E40ED"/>
    <w:rsid w:val="009E573B"/>
    <w:rsid w:val="009E5CA9"/>
    <w:rsid w:val="009E72F6"/>
    <w:rsid w:val="009E7F41"/>
    <w:rsid w:val="009F004D"/>
    <w:rsid w:val="009F2A5D"/>
    <w:rsid w:val="009F35FE"/>
    <w:rsid w:val="009F3F22"/>
    <w:rsid w:val="009F4E76"/>
    <w:rsid w:val="009F5AC0"/>
    <w:rsid w:val="009F60FD"/>
    <w:rsid w:val="009F6C2B"/>
    <w:rsid w:val="009F72D6"/>
    <w:rsid w:val="009F77A3"/>
    <w:rsid w:val="00A00541"/>
    <w:rsid w:val="00A0078B"/>
    <w:rsid w:val="00A01538"/>
    <w:rsid w:val="00A0219C"/>
    <w:rsid w:val="00A0406A"/>
    <w:rsid w:val="00A04160"/>
    <w:rsid w:val="00A04EF0"/>
    <w:rsid w:val="00A05F2A"/>
    <w:rsid w:val="00A07C63"/>
    <w:rsid w:val="00A10A27"/>
    <w:rsid w:val="00A10B9A"/>
    <w:rsid w:val="00A10EAC"/>
    <w:rsid w:val="00A13412"/>
    <w:rsid w:val="00A138B4"/>
    <w:rsid w:val="00A1493D"/>
    <w:rsid w:val="00A14AF0"/>
    <w:rsid w:val="00A1784D"/>
    <w:rsid w:val="00A17A92"/>
    <w:rsid w:val="00A20B11"/>
    <w:rsid w:val="00A20F3F"/>
    <w:rsid w:val="00A210A0"/>
    <w:rsid w:val="00A21445"/>
    <w:rsid w:val="00A238FA"/>
    <w:rsid w:val="00A24E9D"/>
    <w:rsid w:val="00A25059"/>
    <w:rsid w:val="00A253A7"/>
    <w:rsid w:val="00A25CE2"/>
    <w:rsid w:val="00A2667F"/>
    <w:rsid w:val="00A2756B"/>
    <w:rsid w:val="00A27AEF"/>
    <w:rsid w:val="00A35688"/>
    <w:rsid w:val="00A35B1E"/>
    <w:rsid w:val="00A362B2"/>
    <w:rsid w:val="00A3688B"/>
    <w:rsid w:val="00A37ABC"/>
    <w:rsid w:val="00A401E5"/>
    <w:rsid w:val="00A40461"/>
    <w:rsid w:val="00A40730"/>
    <w:rsid w:val="00A41E48"/>
    <w:rsid w:val="00A42535"/>
    <w:rsid w:val="00A43BA5"/>
    <w:rsid w:val="00A43FB3"/>
    <w:rsid w:val="00A45060"/>
    <w:rsid w:val="00A45302"/>
    <w:rsid w:val="00A46D15"/>
    <w:rsid w:val="00A47809"/>
    <w:rsid w:val="00A47C0D"/>
    <w:rsid w:val="00A5202E"/>
    <w:rsid w:val="00A532A3"/>
    <w:rsid w:val="00A54D88"/>
    <w:rsid w:val="00A56875"/>
    <w:rsid w:val="00A569B4"/>
    <w:rsid w:val="00A57E4F"/>
    <w:rsid w:val="00A602C3"/>
    <w:rsid w:val="00A62057"/>
    <w:rsid w:val="00A621A7"/>
    <w:rsid w:val="00A63291"/>
    <w:rsid w:val="00A63F0A"/>
    <w:rsid w:val="00A65DE9"/>
    <w:rsid w:val="00A65EBB"/>
    <w:rsid w:val="00A6658E"/>
    <w:rsid w:val="00A66FFD"/>
    <w:rsid w:val="00A67231"/>
    <w:rsid w:val="00A676F9"/>
    <w:rsid w:val="00A677EC"/>
    <w:rsid w:val="00A67960"/>
    <w:rsid w:val="00A67B9E"/>
    <w:rsid w:val="00A70554"/>
    <w:rsid w:val="00A7164C"/>
    <w:rsid w:val="00A71BA9"/>
    <w:rsid w:val="00A71E03"/>
    <w:rsid w:val="00A71E2C"/>
    <w:rsid w:val="00A7249C"/>
    <w:rsid w:val="00A72ADB"/>
    <w:rsid w:val="00A73018"/>
    <w:rsid w:val="00A7327B"/>
    <w:rsid w:val="00A73BBF"/>
    <w:rsid w:val="00A743C9"/>
    <w:rsid w:val="00A74594"/>
    <w:rsid w:val="00A747BF"/>
    <w:rsid w:val="00A758F2"/>
    <w:rsid w:val="00A76806"/>
    <w:rsid w:val="00A768DC"/>
    <w:rsid w:val="00A76D16"/>
    <w:rsid w:val="00A76F35"/>
    <w:rsid w:val="00A771EF"/>
    <w:rsid w:val="00A778C9"/>
    <w:rsid w:val="00A77F00"/>
    <w:rsid w:val="00A8094E"/>
    <w:rsid w:val="00A809DB"/>
    <w:rsid w:val="00A80B7B"/>
    <w:rsid w:val="00A80DD1"/>
    <w:rsid w:val="00A81E66"/>
    <w:rsid w:val="00A82260"/>
    <w:rsid w:val="00A82B01"/>
    <w:rsid w:val="00A85940"/>
    <w:rsid w:val="00A85E4E"/>
    <w:rsid w:val="00A866FD"/>
    <w:rsid w:val="00A8679C"/>
    <w:rsid w:val="00A86C20"/>
    <w:rsid w:val="00A87352"/>
    <w:rsid w:val="00A91333"/>
    <w:rsid w:val="00A91D7E"/>
    <w:rsid w:val="00A92512"/>
    <w:rsid w:val="00A9293E"/>
    <w:rsid w:val="00A92F55"/>
    <w:rsid w:val="00A9342D"/>
    <w:rsid w:val="00A93463"/>
    <w:rsid w:val="00A9387B"/>
    <w:rsid w:val="00A9533C"/>
    <w:rsid w:val="00A95B0C"/>
    <w:rsid w:val="00A96998"/>
    <w:rsid w:val="00A969A8"/>
    <w:rsid w:val="00A96FA6"/>
    <w:rsid w:val="00AA024E"/>
    <w:rsid w:val="00AA184C"/>
    <w:rsid w:val="00AA190E"/>
    <w:rsid w:val="00AA2710"/>
    <w:rsid w:val="00AA2A0A"/>
    <w:rsid w:val="00AA367E"/>
    <w:rsid w:val="00AA39DE"/>
    <w:rsid w:val="00AA4585"/>
    <w:rsid w:val="00AA589C"/>
    <w:rsid w:val="00AA7323"/>
    <w:rsid w:val="00AA74B7"/>
    <w:rsid w:val="00AB0A97"/>
    <w:rsid w:val="00AB0EDA"/>
    <w:rsid w:val="00AB153D"/>
    <w:rsid w:val="00AB33EE"/>
    <w:rsid w:val="00AB4A60"/>
    <w:rsid w:val="00AB574A"/>
    <w:rsid w:val="00AB5E1B"/>
    <w:rsid w:val="00AB5EB8"/>
    <w:rsid w:val="00AB6FD9"/>
    <w:rsid w:val="00AC1D05"/>
    <w:rsid w:val="00AC2635"/>
    <w:rsid w:val="00AC2E77"/>
    <w:rsid w:val="00AC30C9"/>
    <w:rsid w:val="00AC4259"/>
    <w:rsid w:val="00AC48C7"/>
    <w:rsid w:val="00AC49AC"/>
    <w:rsid w:val="00AC4F9E"/>
    <w:rsid w:val="00AD053B"/>
    <w:rsid w:val="00AD0AAB"/>
    <w:rsid w:val="00AD2110"/>
    <w:rsid w:val="00AD2C2B"/>
    <w:rsid w:val="00AD3C76"/>
    <w:rsid w:val="00AD6544"/>
    <w:rsid w:val="00AE0704"/>
    <w:rsid w:val="00AE0D16"/>
    <w:rsid w:val="00AE1709"/>
    <w:rsid w:val="00AE2096"/>
    <w:rsid w:val="00AE30A5"/>
    <w:rsid w:val="00AE3610"/>
    <w:rsid w:val="00AE453C"/>
    <w:rsid w:val="00AE4BEB"/>
    <w:rsid w:val="00AE5228"/>
    <w:rsid w:val="00AE5C4E"/>
    <w:rsid w:val="00AE655B"/>
    <w:rsid w:val="00AE6594"/>
    <w:rsid w:val="00AE68D5"/>
    <w:rsid w:val="00AF1805"/>
    <w:rsid w:val="00AF22EC"/>
    <w:rsid w:val="00AF3083"/>
    <w:rsid w:val="00AF443F"/>
    <w:rsid w:val="00AF4DD1"/>
    <w:rsid w:val="00AF5A41"/>
    <w:rsid w:val="00AF5B17"/>
    <w:rsid w:val="00AF6211"/>
    <w:rsid w:val="00B00630"/>
    <w:rsid w:val="00B0100E"/>
    <w:rsid w:val="00B01B2D"/>
    <w:rsid w:val="00B06651"/>
    <w:rsid w:val="00B06797"/>
    <w:rsid w:val="00B11EF8"/>
    <w:rsid w:val="00B1262D"/>
    <w:rsid w:val="00B129F5"/>
    <w:rsid w:val="00B12D96"/>
    <w:rsid w:val="00B12DD5"/>
    <w:rsid w:val="00B131AB"/>
    <w:rsid w:val="00B146E4"/>
    <w:rsid w:val="00B14766"/>
    <w:rsid w:val="00B163BC"/>
    <w:rsid w:val="00B175F8"/>
    <w:rsid w:val="00B2025B"/>
    <w:rsid w:val="00B20DE9"/>
    <w:rsid w:val="00B2178F"/>
    <w:rsid w:val="00B2326E"/>
    <w:rsid w:val="00B2427A"/>
    <w:rsid w:val="00B26379"/>
    <w:rsid w:val="00B31625"/>
    <w:rsid w:val="00B331B8"/>
    <w:rsid w:val="00B33676"/>
    <w:rsid w:val="00B3482B"/>
    <w:rsid w:val="00B34CB2"/>
    <w:rsid w:val="00B34D39"/>
    <w:rsid w:val="00B34F0A"/>
    <w:rsid w:val="00B35E1F"/>
    <w:rsid w:val="00B36918"/>
    <w:rsid w:val="00B36C79"/>
    <w:rsid w:val="00B37873"/>
    <w:rsid w:val="00B40BE7"/>
    <w:rsid w:val="00B40E69"/>
    <w:rsid w:val="00B41261"/>
    <w:rsid w:val="00B41545"/>
    <w:rsid w:val="00B41C7B"/>
    <w:rsid w:val="00B42B5D"/>
    <w:rsid w:val="00B43D05"/>
    <w:rsid w:val="00B4482E"/>
    <w:rsid w:val="00B44B45"/>
    <w:rsid w:val="00B46BCD"/>
    <w:rsid w:val="00B46F41"/>
    <w:rsid w:val="00B47A65"/>
    <w:rsid w:val="00B47F9F"/>
    <w:rsid w:val="00B50DDA"/>
    <w:rsid w:val="00B51132"/>
    <w:rsid w:val="00B5221D"/>
    <w:rsid w:val="00B537C7"/>
    <w:rsid w:val="00B5432F"/>
    <w:rsid w:val="00B5661E"/>
    <w:rsid w:val="00B56E90"/>
    <w:rsid w:val="00B578F7"/>
    <w:rsid w:val="00B5795A"/>
    <w:rsid w:val="00B61252"/>
    <w:rsid w:val="00B614A9"/>
    <w:rsid w:val="00B62851"/>
    <w:rsid w:val="00B62DCA"/>
    <w:rsid w:val="00B630AD"/>
    <w:rsid w:val="00B638BE"/>
    <w:rsid w:val="00B63C65"/>
    <w:rsid w:val="00B64147"/>
    <w:rsid w:val="00B64ABA"/>
    <w:rsid w:val="00B65167"/>
    <w:rsid w:val="00B6588E"/>
    <w:rsid w:val="00B65AF5"/>
    <w:rsid w:val="00B66418"/>
    <w:rsid w:val="00B664C1"/>
    <w:rsid w:val="00B66D90"/>
    <w:rsid w:val="00B7045E"/>
    <w:rsid w:val="00B70769"/>
    <w:rsid w:val="00B70F8E"/>
    <w:rsid w:val="00B719B5"/>
    <w:rsid w:val="00B71C9E"/>
    <w:rsid w:val="00B72089"/>
    <w:rsid w:val="00B73391"/>
    <w:rsid w:val="00B73E56"/>
    <w:rsid w:val="00B75C76"/>
    <w:rsid w:val="00B75E4B"/>
    <w:rsid w:val="00B760FB"/>
    <w:rsid w:val="00B77584"/>
    <w:rsid w:val="00B8029E"/>
    <w:rsid w:val="00B802D7"/>
    <w:rsid w:val="00B8119C"/>
    <w:rsid w:val="00B8135C"/>
    <w:rsid w:val="00B82A47"/>
    <w:rsid w:val="00B8344F"/>
    <w:rsid w:val="00B8369A"/>
    <w:rsid w:val="00B83EB9"/>
    <w:rsid w:val="00B8723D"/>
    <w:rsid w:val="00B8731B"/>
    <w:rsid w:val="00B87942"/>
    <w:rsid w:val="00B90117"/>
    <w:rsid w:val="00B96115"/>
    <w:rsid w:val="00B9693B"/>
    <w:rsid w:val="00BA0E79"/>
    <w:rsid w:val="00BA0EF9"/>
    <w:rsid w:val="00BA12F1"/>
    <w:rsid w:val="00BA195C"/>
    <w:rsid w:val="00BA1BB6"/>
    <w:rsid w:val="00BA1CF3"/>
    <w:rsid w:val="00BA2B00"/>
    <w:rsid w:val="00BA3233"/>
    <w:rsid w:val="00BA3F90"/>
    <w:rsid w:val="00BA420D"/>
    <w:rsid w:val="00BA4AD5"/>
    <w:rsid w:val="00BA54F2"/>
    <w:rsid w:val="00BA6100"/>
    <w:rsid w:val="00BA6432"/>
    <w:rsid w:val="00BA7B79"/>
    <w:rsid w:val="00BA7D40"/>
    <w:rsid w:val="00BB1276"/>
    <w:rsid w:val="00BB142D"/>
    <w:rsid w:val="00BB1FC8"/>
    <w:rsid w:val="00BB2334"/>
    <w:rsid w:val="00BB2F9F"/>
    <w:rsid w:val="00BB4CB1"/>
    <w:rsid w:val="00BB550C"/>
    <w:rsid w:val="00BB593C"/>
    <w:rsid w:val="00BB5997"/>
    <w:rsid w:val="00BB63E3"/>
    <w:rsid w:val="00BB67DE"/>
    <w:rsid w:val="00BB6EC5"/>
    <w:rsid w:val="00BB70C5"/>
    <w:rsid w:val="00BB74B1"/>
    <w:rsid w:val="00BB7C3A"/>
    <w:rsid w:val="00BB7C41"/>
    <w:rsid w:val="00BC00A0"/>
    <w:rsid w:val="00BC093E"/>
    <w:rsid w:val="00BC1135"/>
    <w:rsid w:val="00BC126A"/>
    <w:rsid w:val="00BC1C1A"/>
    <w:rsid w:val="00BC1EEA"/>
    <w:rsid w:val="00BC2169"/>
    <w:rsid w:val="00BC39EA"/>
    <w:rsid w:val="00BC4960"/>
    <w:rsid w:val="00BC5CB2"/>
    <w:rsid w:val="00BC63F1"/>
    <w:rsid w:val="00BD0A12"/>
    <w:rsid w:val="00BD0CA8"/>
    <w:rsid w:val="00BD13B6"/>
    <w:rsid w:val="00BD2071"/>
    <w:rsid w:val="00BD2322"/>
    <w:rsid w:val="00BD2AAD"/>
    <w:rsid w:val="00BD2F69"/>
    <w:rsid w:val="00BD3347"/>
    <w:rsid w:val="00BD3750"/>
    <w:rsid w:val="00BD3DD5"/>
    <w:rsid w:val="00BD4E06"/>
    <w:rsid w:val="00BD6962"/>
    <w:rsid w:val="00BE049C"/>
    <w:rsid w:val="00BE08B4"/>
    <w:rsid w:val="00BE1363"/>
    <w:rsid w:val="00BE3506"/>
    <w:rsid w:val="00BE3580"/>
    <w:rsid w:val="00BE35D4"/>
    <w:rsid w:val="00BE3600"/>
    <w:rsid w:val="00BE6304"/>
    <w:rsid w:val="00BE6A19"/>
    <w:rsid w:val="00BE6CC4"/>
    <w:rsid w:val="00BE71B1"/>
    <w:rsid w:val="00BE7947"/>
    <w:rsid w:val="00BF094F"/>
    <w:rsid w:val="00BF0F54"/>
    <w:rsid w:val="00BF1530"/>
    <w:rsid w:val="00BF1947"/>
    <w:rsid w:val="00BF1EEB"/>
    <w:rsid w:val="00BF319E"/>
    <w:rsid w:val="00BF4CF9"/>
    <w:rsid w:val="00BF4D55"/>
    <w:rsid w:val="00BF68FA"/>
    <w:rsid w:val="00C01F76"/>
    <w:rsid w:val="00C03DC3"/>
    <w:rsid w:val="00C04477"/>
    <w:rsid w:val="00C051EB"/>
    <w:rsid w:val="00C0643C"/>
    <w:rsid w:val="00C07621"/>
    <w:rsid w:val="00C07709"/>
    <w:rsid w:val="00C107FE"/>
    <w:rsid w:val="00C10AED"/>
    <w:rsid w:val="00C112B8"/>
    <w:rsid w:val="00C11632"/>
    <w:rsid w:val="00C11A48"/>
    <w:rsid w:val="00C11FE0"/>
    <w:rsid w:val="00C140BF"/>
    <w:rsid w:val="00C15DDF"/>
    <w:rsid w:val="00C16868"/>
    <w:rsid w:val="00C175D0"/>
    <w:rsid w:val="00C2080A"/>
    <w:rsid w:val="00C21C1E"/>
    <w:rsid w:val="00C23653"/>
    <w:rsid w:val="00C23F6B"/>
    <w:rsid w:val="00C24D6D"/>
    <w:rsid w:val="00C24F59"/>
    <w:rsid w:val="00C254CA"/>
    <w:rsid w:val="00C25753"/>
    <w:rsid w:val="00C26E0E"/>
    <w:rsid w:val="00C27A1B"/>
    <w:rsid w:val="00C3177F"/>
    <w:rsid w:val="00C31CF6"/>
    <w:rsid w:val="00C31FDE"/>
    <w:rsid w:val="00C33056"/>
    <w:rsid w:val="00C3484D"/>
    <w:rsid w:val="00C34C2C"/>
    <w:rsid w:val="00C365F7"/>
    <w:rsid w:val="00C36BD8"/>
    <w:rsid w:val="00C40E04"/>
    <w:rsid w:val="00C412CD"/>
    <w:rsid w:val="00C42A9F"/>
    <w:rsid w:val="00C42AE2"/>
    <w:rsid w:val="00C43158"/>
    <w:rsid w:val="00C4470B"/>
    <w:rsid w:val="00C4512C"/>
    <w:rsid w:val="00C46220"/>
    <w:rsid w:val="00C466BB"/>
    <w:rsid w:val="00C466F7"/>
    <w:rsid w:val="00C46CDB"/>
    <w:rsid w:val="00C46E8C"/>
    <w:rsid w:val="00C471A9"/>
    <w:rsid w:val="00C511A8"/>
    <w:rsid w:val="00C52C57"/>
    <w:rsid w:val="00C5351C"/>
    <w:rsid w:val="00C54875"/>
    <w:rsid w:val="00C54FC4"/>
    <w:rsid w:val="00C552DA"/>
    <w:rsid w:val="00C563B3"/>
    <w:rsid w:val="00C56429"/>
    <w:rsid w:val="00C56D72"/>
    <w:rsid w:val="00C607DE"/>
    <w:rsid w:val="00C61153"/>
    <w:rsid w:val="00C61994"/>
    <w:rsid w:val="00C6232C"/>
    <w:rsid w:val="00C6422D"/>
    <w:rsid w:val="00C64426"/>
    <w:rsid w:val="00C64AF9"/>
    <w:rsid w:val="00C64F76"/>
    <w:rsid w:val="00C6747B"/>
    <w:rsid w:val="00C73ED8"/>
    <w:rsid w:val="00C7533B"/>
    <w:rsid w:val="00C7565F"/>
    <w:rsid w:val="00C765A2"/>
    <w:rsid w:val="00C76792"/>
    <w:rsid w:val="00C770D0"/>
    <w:rsid w:val="00C805E5"/>
    <w:rsid w:val="00C81654"/>
    <w:rsid w:val="00C82067"/>
    <w:rsid w:val="00C82366"/>
    <w:rsid w:val="00C8241A"/>
    <w:rsid w:val="00C826DB"/>
    <w:rsid w:val="00C83659"/>
    <w:rsid w:val="00C83827"/>
    <w:rsid w:val="00C83DFF"/>
    <w:rsid w:val="00C900EE"/>
    <w:rsid w:val="00C9011D"/>
    <w:rsid w:val="00C9095B"/>
    <w:rsid w:val="00C90BCB"/>
    <w:rsid w:val="00C91864"/>
    <w:rsid w:val="00C91A76"/>
    <w:rsid w:val="00C91DB1"/>
    <w:rsid w:val="00C9314E"/>
    <w:rsid w:val="00C93ACE"/>
    <w:rsid w:val="00C94553"/>
    <w:rsid w:val="00C95CCC"/>
    <w:rsid w:val="00C95F59"/>
    <w:rsid w:val="00C969A6"/>
    <w:rsid w:val="00CA05C8"/>
    <w:rsid w:val="00CA14A2"/>
    <w:rsid w:val="00CA19B2"/>
    <w:rsid w:val="00CA2554"/>
    <w:rsid w:val="00CA2C4B"/>
    <w:rsid w:val="00CA36CC"/>
    <w:rsid w:val="00CA39CE"/>
    <w:rsid w:val="00CA4E8B"/>
    <w:rsid w:val="00CA5CB5"/>
    <w:rsid w:val="00CA68A8"/>
    <w:rsid w:val="00CA76E0"/>
    <w:rsid w:val="00CA78BB"/>
    <w:rsid w:val="00CB0547"/>
    <w:rsid w:val="00CB08D8"/>
    <w:rsid w:val="00CB0AA4"/>
    <w:rsid w:val="00CB112D"/>
    <w:rsid w:val="00CB17BC"/>
    <w:rsid w:val="00CB3FCE"/>
    <w:rsid w:val="00CB678B"/>
    <w:rsid w:val="00CB7BE0"/>
    <w:rsid w:val="00CC0147"/>
    <w:rsid w:val="00CC0B2D"/>
    <w:rsid w:val="00CC0D45"/>
    <w:rsid w:val="00CC0FBE"/>
    <w:rsid w:val="00CC11AB"/>
    <w:rsid w:val="00CC2863"/>
    <w:rsid w:val="00CC2B59"/>
    <w:rsid w:val="00CC2FB1"/>
    <w:rsid w:val="00CC45C9"/>
    <w:rsid w:val="00CC501E"/>
    <w:rsid w:val="00CC5959"/>
    <w:rsid w:val="00CC6023"/>
    <w:rsid w:val="00CC618C"/>
    <w:rsid w:val="00CC65A4"/>
    <w:rsid w:val="00CC70D9"/>
    <w:rsid w:val="00CD06D8"/>
    <w:rsid w:val="00CD2C89"/>
    <w:rsid w:val="00CD2E32"/>
    <w:rsid w:val="00CD3B04"/>
    <w:rsid w:val="00CD3F12"/>
    <w:rsid w:val="00CD3FCF"/>
    <w:rsid w:val="00CD5446"/>
    <w:rsid w:val="00CD58BF"/>
    <w:rsid w:val="00CD626D"/>
    <w:rsid w:val="00CD68D0"/>
    <w:rsid w:val="00CE0240"/>
    <w:rsid w:val="00CE040C"/>
    <w:rsid w:val="00CE07F9"/>
    <w:rsid w:val="00CE1340"/>
    <w:rsid w:val="00CE5566"/>
    <w:rsid w:val="00CE6623"/>
    <w:rsid w:val="00CE761D"/>
    <w:rsid w:val="00CE7ACC"/>
    <w:rsid w:val="00CE7DCD"/>
    <w:rsid w:val="00CF0343"/>
    <w:rsid w:val="00CF07F0"/>
    <w:rsid w:val="00CF2513"/>
    <w:rsid w:val="00CF3F0E"/>
    <w:rsid w:val="00CF4459"/>
    <w:rsid w:val="00CF5561"/>
    <w:rsid w:val="00CF5C20"/>
    <w:rsid w:val="00CF5DA4"/>
    <w:rsid w:val="00CF64FC"/>
    <w:rsid w:val="00CF75EC"/>
    <w:rsid w:val="00D00604"/>
    <w:rsid w:val="00D00E6A"/>
    <w:rsid w:val="00D0127C"/>
    <w:rsid w:val="00D01473"/>
    <w:rsid w:val="00D01712"/>
    <w:rsid w:val="00D01BAC"/>
    <w:rsid w:val="00D02ACC"/>
    <w:rsid w:val="00D0321F"/>
    <w:rsid w:val="00D039F8"/>
    <w:rsid w:val="00D03D8B"/>
    <w:rsid w:val="00D03E1A"/>
    <w:rsid w:val="00D058EE"/>
    <w:rsid w:val="00D060AE"/>
    <w:rsid w:val="00D066B7"/>
    <w:rsid w:val="00D06B02"/>
    <w:rsid w:val="00D111A1"/>
    <w:rsid w:val="00D112A4"/>
    <w:rsid w:val="00D11B2F"/>
    <w:rsid w:val="00D125B0"/>
    <w:rsid w:val="00D12B57"/>
    <w:rsid w:val="00D15C8E"/>
    <w:rsid w:val="00D17829"/>
    <w:rsid w:val="00D20B17"/>
    <w:rsid w:val="00D21B6E"/>
    <w:rsid w:val="00D24A54"/>
    <w:rsid w:val="00D25402"/>
    <w:rsid w:val="00D2626D"/>
    <w:rsid w:val="00D31899"/>
    <w:rsid w:val="00D3199C"/>
    <w:rsid w:val="00D32EE7"/>
    <w:rsid w:val="00D33A5A"/>
    <w:rsid w:val="00D34A3E"/>
    <w:rsid w:val="00D34D93"/>
    <w:rsid w:val="00D35A38"/>
    <w:rsid w:val="00D35CEE"/>
    <w:rsid w:val="00D35F02"/>
    <w:rsid w:val="00D36952"/>
    <w:rsid w:val="00D36AA6"/>
    <w:rsid w:val="00D36B07"/>
    <w:rsid w:val="00D37058"/>
    <w:rsid w:val="00D377B2"/>
    <w:rsid w:val="00D379B9"/>
    <w:rsid w:val="00D37C2D"/>
    <w:rsid w:val="00D40067"/>
    <w:rsid w:val="00D41176"/>
    <w:rsid w:val="00D424FF"/>
    <w:rsid w:val="00D42CE4"/>
    <w:rsid w:val="00D4472E"/>
    <w:rsid w:val="00D44C2C"/>
    <w:rsid w:val="00D4530B"/>
    <w:rsid w:val="00D45BB4"/>
    <w:rsid w:val="00D45EC6"/>
    <w:rsid w:val="00D45FC0"/>
    <w:rsid w:val="00D46335"/>
    <w:rsid w:val="00D47207"/>
    <w:rsid w:val="00D47B93"/>
    <w:rsid w:val="00D47C7A"/>
    <w:rsid w:val="00D50242"/>
    <w:rsid w:val="00D5270E"/>
    <w:rsid w:val="00D52FA3"/>
    <w:rsid w:val="00D530C3"/>
    <w:rsid w:val="00D538E9"/>
    <w:rsid w:val="00D541E6"/>
    <w:rsid w:val="00D56D6D"/>
    <w:rsid w:val="00D607C8"/>
    <w:rsid w:val="00D60F31"/>
    <w:rsid w:val="00D61480"/>
    <w:rsid w:val="00D6175E"/>
    <w:rsid w:val="00D6299A"/>
    <w:rsid w:val="00D634A3"/>
    <w:rsid w:val="00D642BB"/>
    <w:rsid w:val="00D65350"/>
    <w:rsid w:val="00D66761"/>
    <w:rsid w:val="00D66A81"/>
    <w:rsid w:val="00D67677"/>
    <w:rsid w:val="00D70957"/>
    <w:rsid w:val="00D7292F"/>
    <w:rsid w:val="00D76612"/>
    <w:rsid w:val="00D77EA5"/>
    <w:rsid w:val="00D80F51"/>
    <w:rsid w:val="00D81E2C"/>
    <w:rsid w:val="00D820DE"/>
    <w:rsid w:val="00D82CAB"/>
    <w:rsid w:val="00D83045"/>
    <w:rsid w:val="00D83BC6"/>
    <w:rsid w:val="00D85382"/>
    <w:rsid w:val="00D858E3"/>
    <w:rsid w:val="00D85D83"/>
    <w:rsid w:val="00D8642C"/>
    <w:rsid w:val="00D868BC"/>
    <w:rsid w:val="00D902FE"/>
    <w:rsid w:val="00D90A8F"/>
    <w:rsid w:val="00D90F1D"/>
    <w:rsid w:val="00D91F45"/>
    <w:rsid w:val="00D9227D"/>
    <w:rsid w:val="00D94021"/>
    <w:rsid w:val="00D957A4"/>
    <w:rsid w:val="00D961DD"/>
    <w:rsid w:val="00D9672B"/>
    <w:rsid w:val="00D97552"/>
    <w:rsid w:val="00D97576"/>
    <w:rsid w:val="00D97A92"/>
    <w:rsid w:val="00DA0D31"/>
    <w:rsid w:val="00DA2A60"/>
    <w:rsid w:val="00DA33A6"/>
    <w:rsid w:val="00DA3F05"/>
    <w:rsid w:val="00DA4150"/>
    <w:rsid w:val="00DA55E7"/>
    <w:rsid w:val="00DA5B47"/>
    <w:rsid w:val="00DA64DA"/>
    <w:rsid w:val="00DA675D"/>
    <w:rsid w:val="00DA68C2"/>
    <w:rsid w:val="00DB005D"/>
    <w:rsid w:val="00DB01FF"/>
    <w:rsid w:val="00DB0AA3"/>
    <w:rsid w:val="00DB2359"/>
    <w:rsid w:val="00DB311D"/>
    <w:rsid w:val="00DB36E7"/>
    <w:rsid w:val="00DB38DD"/>
    <w:rsid w:val="00DB3D5D"/>
    <w:rsid w:val="00DB4DA6"/>
    <w:rsid w:val="00DB53A6"/>
    <w:rsid w:val="00DB745E"/>
    <w:rsid w:val="00DB7ED8"/>
    <w:rsid w:val="00DC3424"/>
    <w:rsid w:val="00DC638D"/>
    <w:rsid w:val="00DC693C"/>
    <w:rsid w:val="00DC6BFB"/>
    <w:rsid w:val="00DC7136"/>
    <w:rsid w:val="00DC7304"/>
    <w:rsid w:val="00DD0308"/>
    <w:rsid w:val="00DD068B"/>
    <w:rsid w:val="00DD2AF1"/>
    <w:rsid w:val="00DD4043"/>
    <w:rsid w:val="00DD48E0"/>
    <w:rsid w:val="00DD5AD1"/>
    <w:rsid w:val="00DD64BB"/>
    <w:rsid w:val="00DD64D5"/>
    <w:rsid w:val="00DD65F4"/>
    <w:rsid w:val="00DD6681"/>
    <w:rsid w:val="00DD679C"/>
    <w:rsid w:val="00DD73DB"/>
    <w:rsid w:val="00DD7D86"/>
    <w:rsid w:val="00DE02A1"/>
    <w:rsid w:val="00DE098B"/>
    <w:rsid w:val="00DE3254"/>
    <w:rsid w:val="00DE49AF"/>
    <w:rsid w:val="00DE76C0"/>
    <w:rsid w:val="00DF15A5"/>
    <w:rsid w:val="00DF1FDB"/>
    <w:rsid w:val="00DF2418"/>
    <w:rsid w:val="00DF26A4"/>
    <w:rsid w:val="00DF2D3F"/>
    <w:rsid w:val="00DF382A"/>
    <w:rsid w:val="00DF3CAE"/>
    <w:rsid w:val="00DF5DA5"/>
    <w:rsid w:val="00DF61CB"/>
    <w:rsid w:val="00DF62CA"/>
    <w:rsid w:val="00DF67D4"/>
    <w:rsid w:val="00E01147"/>
    <w:rsid w:val="00E01739"/>
    <w:rsid w:val="00E018DF"/>
    <w:rsid w:val="00E01E04"/>
    <w:rsid w:val="00E02BDF"/>
    <w:rsid w:val="00E03C64"/>
    <w:rsid w:val="00E03CA7"/>
    <w:rsid w:val="00E03EA3"/>
    <w:rsid w:val="00E03FCA"/>
    <w:rsid w:val="00E057A2"/>
    <w:rsid w:val="00E059DA"/>
    <w:rsid w:val="00E07FE5"/>
    <w:rsid w:val="00E11ADF"/>
    <w:rsid w:val="00E11E2C"/>
    <w:rsid w:val="00E1252A"/>
    <w:rsid w:val="00E125C3"/>
    <w:rsid w:val="00E12755"/>
    <w:rsid w:val="00E13285"/>
    <w:rsid w:val="00E13416"/>
    <w:rsid w:val="00E13FB8"/>
    <w:rsid w:val="00E1425D"/>
    <w:rsid w:val="00E14BB4"/>
    <w:rsid w:val="00E15F3D"/>
    <w:rsid w:val="00E200B0"/>
    <w:rsid w:val="00E241F5"/>
    <w:rsid w:val="00E2485A"/>
    <w:rsid w:val="00E25102"/>
    <w:rsid w:val="00E25CDA"/>
    <w:rsid w:val="00E2613D"/>
    <w:rsid w:val="00E27801"/>
    <w:rsid w:val="00E27C01"/>
    <w:rsid w:val="00E300B3"/>
    <w:rsid w:val="00E30FB9"/>
    <w:rsid w:val="00E31996"/>
    <w:rsid w:val="00E31AFB"/>
    <w:rsid w:val="00E32AAD"/>
    <w:rsid w:val="00E35438"/>
    <w:rsid w:val="00E35470"/>
    <w:rsid w:val="00E3549C"/>
    <w:rsid w:val="00E35869"/>
    <w:rsid w:val="00E35C8A"/>
    <w:rsid w:val="00E366E5"/>
    <w:rsid w:val="00E3754F"/>
    <w:rsid w:val="00E375C8"/>
    <w:rsid w:val="00E379EF"/>
    <w:rsid w:val="00E40345"/>
    <w:rsid w:val="00E41319"/>
    <w:rsid w:val="00E4131F"/>
    <w:rsid w:val="00E4192C"/>
    <w:rsid w:val="00E419F4"/>
    <w:rsid w:val="00E42796"/>
    <w:rsid w:val="00E435B0"/>
    <w:rsid w:val="00E4434C"/>
    <w:rsid w:val="00E44BB9"/>
    <w:rsid w:val="00E45251"/>
    <w:rsid w:val="00E4688C"/>
    <w:rsid w:val="00E47488"/>
    <w:rsid w:val="00E478E9"/>
    <w:rsid w:val="00E47BB0"/>
    <w:rsid w:val="00E47C4C"/>
    <w:rsid w:val="00E47E00"/>
    <w:rsid w:val="00E50301"/>
    <w:rsid w:val="00E505F0"/>
    <w:rsid w:val="00E531DA"/>
    <w:rsid w:val="00E5444F"/>
    <w:rsid w:val="00E55350"/>
    <w:rsid w:val="00E5588F"/>
    <w:rsid w:val="00E5746A"/>
    <w:rsid w:val="00E61C45"/>
    <w:rsid w:val="00E62510"/>
    <w:rsid w:val="00E63065"/>
    <w:rsid w:val="00E640D1"/>
    <w:rsid w:val="00E65851"/>
    <w:rsid w:val="00E67177"/>
    <w:rsid w:val="00E673C5"/>
    <w:rsid w:val="00E70FE9"/>
    <w:rsid w:val="00E71068"/>
    <w:rsid w:val="00E71A45"/>
    <w:rsid w:val="00E71DF6"/>
    <w:rsid w:val="00E72E1D"/>
    <w:rsid w:val="00E731D0"/>
    <w:rsid w:val="00E75C3E"/>
    <w:rsid w:val="00E75F66"/>
    <w:rsid w:val="00E765B1"/>
    <w:rsid w:val="00E77739"/>
    <w:rsid w:val="00E8009A"/>
    <w:rsid w:val="00E8117E"/>
    <w:rsid w:val="00E81E01"/>
    <w:rsid w:val="00E81E9A"/>
    <w:rsid w:val="00E82130"/>
    <w:rsid w:val="00E8312E"/>
    <w:rsid w:val="00E84B8B"/>
    <w:rsid w:val="00E920C1"/>
    <w:rsid w:val="00E927DD"/>
    <w:rsid w:val="00E92A06"/>
    <w:rsid w:val="00E93E07"/>
    <w:rsid w:val="00E940CF"/>
    <w:rsid w:val="00E947B2"/>
    <w:rsid w:val="00E948DE"/>
    <w:rsid w:val="00E94B0E"/>
    <w:rsid w:val="00E9616F"/>
    <w:rsid w:val="00E96E52"/>
    <w:rsid w:val="00E97186"/>
    <w:rsid w:val="00E973A0"/>
    <w:rsid w:val="00EA376F"/>
    <w:rsid w:val="00EA4729"/>
    <w:rsid w:val="00EA4905"/>
    <w:rsid w:val="00EA593F"/>
    <w:rsid w:val="00EA629F"/>
    <w:rsid w:val="00EA7E1E"/>
    <w:rsid w:val="00EB08DB"/>
    <w:rsid w:val="00EB0FBB"/>
    <w:rsid w:val="00EB12F6"/>
    <w:rsid w:val="00EB1E1C"/>
    <w:rsid w:val="00EB1E46"/>
    <w:rsid w:val="00EB2355"/>
    <w:rsid w:val="00EB2A76"/>
    <w:rsid w:val="00EB36B9"/>
    <w:rsid w:val="00EB3A27"/>
    <w:rsid w:val="00EB4869"/>
    <w:rsid w:val="00EB607A"/>
    <w:rsid w:val="00EB69B5"/>
    <w:rsid w:val="00EB6DDC"/>
    <w:rsid w:val="00EB7351"/>
    <w:rsid w:val="00EB79F6"/>
    <w:rsid w:val="00EC22F2"/>
    <w:rsid w:val="00EC3448"/>
    <w:rsid w:val="00EC3F30"/>
    <w:rsid w:val="00EC406B"/>
    <w:rsid w:val="00EC65F3"/>
    <w:rsid w:val="00EC69BB"/>
    <w:rsid w:val="00ED050C"/>
    <w:rsid w:val="00ED2023"/>
    <w:rsid w:val="00ED3499"/>
    <w:rsid w:val="00ED37BA"/>
    <w:rsid w:val="00ED3FD8"/>
    <w:rsid w:val="00ED43EA"/>
    <w:rsid w:val="00ED5D9F"/>
    <w:rsid w:val="00ED6E90"/>
    <w:rsid w:val="00ED767D"/>
    <w:rsid w:val="00EE172A"/>
    <w:rsid w:val="00EE2BBE"/>
    <w:rsid w:val="00EE3FB0"/>
    <w:rsid w:val="00EE4091"/>
    <w:rsid w:val="00EE5829"/>
    <w:rsid w:val="00EE5E0E"/>
    <w:rsid w:val="00EE5EA3"/>
    <w:rsid w:val="00EE6877"/>
    <w:rsid w:val="00EE6D81"/>
    <w:rsid w:val="00EE7553"/>
    <w:rsid w:val="00EF15E7"/>
    <w:rsid w:val="00EF304B"/>
    <w:rsid w:val="00EF3BE3"/>
    <w:rsid w:val="00EF53F7"/>
    <w:rsid w:val="00EF617B"/>
    <w:rsid w:val="00EF6AC9"/>
    <w:rsid w:val="00EF7303"/>
    <w:rsid w:val="00F002F3"/>
    <w:rsid w:val="00F00E5C"/>
    <w:rsid w:val="00F016D1"/>
    <w:rsid w:val="00F0234D"/>
    <w:rsid w:val="00F02E91"/>
    <w:rsid w:val="00F04689"/>
    <w:rsid w:val="00F047D9"/>
    <w:rsid w:val="00F04D2A"/>
    <w:rsid w:val="00F051C3"/>
    <w:rsid w:val="00F05341"/>
    <w:rsid w:val="00F07459"/>
    <w:rsid w:val="00F1030C"/>
    <w:rsid w:val="00F103F8"/>
    <w:rsid w:val="00F10D73"/>
    <w:rsid w:val="00F117C5"/>
    <w:rsid w:val="00F119C1"/>
    <w:rsid w:val="00F11B4F"/>
    <w:rsid w:val="00F11F17"/>
    <w:rsid w:val="00F1423B"/>
    <w:rsid w:val="00F150E5"/>
    <w:rsid w:val="00F15CDC"/>
    <w:rsid w:val="00F15E80"/>
    <w:rsid w:val="00F1698B"/>
    <w:rsid w:val="00F16BB3"/>
    <w:rsid w:val="00F20C0B"/>
    <w:rsid w:val="00F21317"/>
    <w:rsid w:val="00F229F8"/>
    <w:rsid w:val="00F23CC5"/>
    <w:rsid w:val="00F25185"/>
    <w:rsid w:val="00F2546A"/>
    <w:rsid w:val="00F273D3"/>
    <w:rsid w:val="00F27BFF"/>
    <w:rsid w:val="00F30D3B"/>
    <w:rsid w:val="00F30F04"/>
    <w:rsid w:val="00F31BD4"/>
    <w:rsid w:val="00F32117"/>
    <w:rsid w:val="00F4053C"/>
    <w:rsid w:val="00F40C59"/>
    <w:rsid w:val="00F40F3C"/>
    <w:rsid w:val="00F40FDC"/>
    <w:rsid w:val="00F412BC"/>
    <w:rsid w:val="00F41CC8"/>
    <w:rsid w:val="00F42522"/>
    <w:rsid w:val="00F4409F"/>
    <w:rsid w:val="00F447CD"/>
    <w:rsid w:val="00F4568C"/>
    <w:rsid w:val="00F4598D"/>
    <w:rsid w:val="00F46917"/>
    <w:rsid w:val="00F46918"/>
    <w:rsid w:val="00F46CA6"/>
    <w:rsid w:val="00F470EF"/>
    <w:rsid w:val="00F47B04"/>
    <w:rsid w:val="00F50D6A"/>
    <w:rsid w:val="00F523D0"/>
    <w:rsid w:val="00F52410"/>
    <w:rsid w:val="00F525BE"/>
    <w:rsid w:val="00F539C7"/>
    <w:rsid w:val="00F55606"/>
    <w:rsid w:val="00F55A16"/>
    <w:rsid w:val="00F56A2C"/>
    <w:rsid w:val="00F576DE"/>
    <w:rsid w:val="00F57971"/>
    <w:rsid w:val="00F57F3D"/>
    <w:rsid w:val="00F60520"/>
    <w:rsid w:val="00F61524"/>
    <w:rsid w:val="00F619E1"/>
    <w:rsid w:val="00F620B1"/>
    <w:rsid w:val="00F62116"/>
    <w:rsid w:val="00F62FC7"/>
    <w:rsid w:val="00F640CE"/>
    <w:rsid w:val="00F65AB4"/>
    <w:rsid w:val="00F66D86"/>
    <w:rsid w:val="00F67E99"/>
    <w:rsid w:val="00F70B98"/>
    <w:rsid w:val="00F714BD"/>
    <w:rsid w:val="00F71A83"/>
    <w:rsid w:val="00F71D71"/>
    <w:rsid w:val="00F72A8F"/>
    <w:rsid w:val="00F72C15"/>
    <w:rsid w:val="00F73080"/>
    <w:rsid w:val="00F73AED"/>
    <w:rsid w:val="00F7409E"/>
    <w:rsid w:val="00F74751"/>
    <w:rsid w:val="00F820CA"/>
    <w:rsid w:val="00F82282"/>
    <w:rsid w:val="00F83F69"/>
    <w:rsid w:val="00F86BAB"/>
    <w:rsid w:val="00F86EE2"/>
    <w:rsid w:val="00F903B9"/>
    <w:rsid w:val="00F90404"/>
    <w:rsid w:val="00F90E15"/>
    <w:rsid w:val="00F91692"/>
    <w:rsid w:val="00F91B02"/>
    <w:rsid w:val="00F92384"/>
    <w:rsid w:val="00F93F9E"/>
    <w:rsid w:val="00F96CBB"/>
    <w:rsid w:val="00F96DAE"/>
    <w:rsid w:val="00F97867"/>
    <w:rsid w:val="00FA09BD"/>
    <w:rsid w:val="00FA288E"/>
    <w:rsid w:val="00FA3426"/>
    <w:rsid w:val="00FA3480"/>
    <w:rsid w:val="00FA522C"/>
    <w:rsid w:val="00FA5CD2"/>
    <w:rsid w:val="00FA6ED8"/>
    <w:rsid w:val="00FB0027"/>
    <w:rsid w:val="00FB0FF6"/>
    <w:rsid w:val="00FB1141"/>
    <w:rsid w:val="00FB27CC"/>
    <w:rsid w:val="00FB2DD4"/>
    <w:rsid w:val="00FB2E2E"/>
    <w:rsid w:val="00FB5592"/>
    <w:rsid w:val="00FB5EE4"/>
    <w:rsid w:val="00FB600A"/>
    <w:rsid w:val="00FB640C"/>
    <w:rsid w:val="00FB73E6"/>
    <w:rsid w:val="00FC15A9"/>
    <w:rsid w:val="00FC2E27"/>
    <w:rsid w:val="00FC307B"/>
    <w:rsid w:val="00FC4A95"/>
    <w:rsid w:val="00FC5715"/>
    <w:rsid w:val="00FD0A80"/>
    <w:rsid w:val="00FD1EFF"/>
    <w:rsid w:val="00FD2FAF"/>
    <w:rsid w:val="00FD42F5"/>
    <w:rsid w:val="00FD4ABD"/>
    <w:rsid w:val="00FD4D2F"/>
    <w:rsid w:val="00FD4FA0"/>
    <w:rsid w:val="00FD6FC9"/>
    <w:rsid w:val="00FD7584"/>
    <w:rsid w:val="00FD7E8E"/>
    <w:rsid w:val="00FE0298"/>
    <w:rsid w:val="00FE02A4"/>
    <w:rsid w:val="00FE0591"/>
    <w:rsid w:val="00FE09B7"/>
    <w:rsid w:val="00FE165F"/>
    <w:rsid w:val="00FE1FA4"/>
    <w:rsid w:val="00FE2339"/>
    <w:rsid w:val="00FE41C3"/>
    <w:rsid w:val="00FE4546"/>
    <w:rsid w:val="00FF01FE"/>
    <w:rsid w:val="00FF068C"/>
    <w:rsid w:val="00FF0BBB"/>
    <w:rsid w:val="00FF0BDE"/>
    <w:rsid w:val="00FF0D18"/>
    <w:rsid w:val="00FF12A4"/>
    <w:rsid w:val="00FF2FF5"/>
    <w:rsid w:val="00FF4CE5"/>
    <w:rsid w:val="00FF5AB1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,"/>
  <w:listSeparator w:val=";"/>
  <w14:docId w14:val="51589259"/>
  <w15:chartTrackingRefBased/>
  <w15:docId w15:val="{6EDD4C09-A14A-4681-9057-3B2FA131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F34C1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qFormat/>
    <w:rsid w:val="007C70A1"/>
    <w:pPr>
      <w:keepNext/>
      <w:jc w:val="both"/>
      <w:outlineLvl w:val="0"/>
    </w:pPr>
    <w:rPr>
      <w:b/>
      <w:lang w:val="x-none"/>
    </w:rPr>
  </w:style>
  <w:style w:type="paragraph" w:styleId="Naslov2">
    <w:name w:val="heading 2"/>
    <w:basedOn w:val="Navaden"/>
    <w:next w:val="Navaden"/>
    <w:link w:val="Naslov2Znak"/>
    <w:autoRedefine/>
    <w:qFormat/>
    <w:rsid w:val="003B6810"/>
    <w:pPr>
      <w:keepNext/>
      <w:tabs>
        <w:tab w:val="left" w:pos="567"/>
        <w:tab w:val="left" w:pos="1134"/>
        <w:tab w:val="left" w:pos="8080"/>
      </w:tabs>
      <w:jc w:val="both"/>
      <w:outlineLvl w:val="1"/>
    </w:pPr>
    <w:rPr>
      <w:rFonts w:ascii="Tahoma" w:eastAsia="Calibri" w:hAnsi="Tahoma" w:cs="Tahoma"/>
      <w:b/>
    </w:rPr>
  </w:style>
  <w:style w:type="paragraph" w:styleId="Naslov3">
    <w:name w:val="heading 3"/>
    <w:basedOn w:val="Navaden"/>
    <w:next w:val="Navaden"/>
    <w:link w:val="Naslov3Znak"/>
    <w:qFormat/>
    <w:rsid w:val="007C70A1"/>
    <w:pPr>
      <w:keepNext/>
      <w:jc w:val="center"/>
      <w:outlineLvl w:val="2"/>
    </w:pPr>
    <w:rPr>
      <w:rFonts w:ascii="Arial" w:hAnsi="Arial"/>
      <w:b/>
      <w:sz w:val="28"/>
      <w:lang w:val="x-none"/>
    </w:rPr>
  </w:style>
  <w:style w:type="paragraph" w:styleId="Naslov4">
    <w:name w:val="heading 4"/>
    <w:basedOn w:val="Navaden"/>
    <w:next w:val="Navaden"/>
    <w:link w:val="Naslov4Znak"/>
    <w:qFormat/>
    <w:rsid w:val="007C70A1"/>
    <w:pPr>
      <w:keepNext/>
      <w:jc w:val="center"/>
      <w:outlineLvl w:val="3"/>
    </w:pPr>
    <w:rPr>
      <w:rFonts w:ascii="Arial" w:hAnsi="Arial"/>
      <w:b/>
      <w:sz w:val="32"/>
      <w:lang w:val="x-none"/>
    </w:rPr>
  </w:style>
  <w:style w:type="paragraph" w:styleId="Naslov5">
    <w:name w:val="heading 5"/>
    <w:basedOn w:val="Navaden"/>
    <w:next w:val="Navaden"/>
    <w:link w:val="Naslov5Znak"/>
    <w:qFormat/>
    <w:rsid w:val="007C70A1"/>
    <w:pPr>
      <w:keepNext/>
      <w:tabs>
        <w:tab w:val="left" w:pos="567"/>
        <w:tab w:val="num" w:pos="851"/>
        <w:tab w:val="left" w:pos="993"/>
      </w:tabs>
      <w:outlineLvl w:val="4"/>
    </w:pPr>
    <w:rPr>
      <w:b/>
      <w:lang w:val="x-none"/>
    </w:rPr>
  </w:style>
  <w:style w:type="paragraph" w:styleId="Naslov6">
    <w:name w:val="heading 6"/>
    <w:basedOn w:val="Navaden"/>
    <w:next w:val="Navaden"/>
    <w:link w:val="Naslov6Znak"/>
    <w:qFormat/>
    <w:rsid w:val="007C70A1"/>
    <w:pPr>
      <w:keepNext/>
      <w:jc w:val="center"/>
      <w:outlineLvl w:val="5"/>
    </w:pPr>
    <w:rPr>
      <w:b/>
      <w:sz w:val="24"/>
      <w:lang w:val="x-none"/>
    </w:rPr>
  </w:style>
  <w:style w:type="paragraph" w:styleId="Naslov7">
    <w:name w:val="heading 7"/>
    <w:basedOn w:val="Navaden"/>
    <w:next w:val="Navaden"/>
    <w:link w:val="Naslov7Znak"/>
    <w:qFormat/>
    <w:rsid w:val="007C70A1"/>
    <w:pPr>
      <w:keepNext/>
      <w:tabs>
        <w:tab w:val="left" w:pos="567"/>
      </w:tabs>
      <w:ind w:left="1224" w:firstLine="142"/>
      <w:outlineLvl w:val="6"/>
    </w:pPr>
    <w:rPr>
      <w:b/>
      <w:sz w:val="24"/>
      <w:lang w:val="x-none"/>
    </w:rPr>
  </w:style>
  <w:style w:type="paragraph" w:styleId="Naslov8">
    <w:name w:val="heading 8"/>
    <w:basedOn w:val="Navaden"/>
    <w:next w:val="Navaden"/>
    <w:link w:val="Naslov8Znak"/>
    <w:uiPriority w:val="99"/>
    <w:qFormat/>
    <w:rsid w:val="007C70A1"/>
    <w:pPr>
      <w:keepNext/>
      <w:tabs>
        <w:tab w:val="left" w:pos="567"/>
      </w:tabs>
      <w:ind w:left="1145" w:hanging="425"/>
      <w:outlineLvl w:val="7"/>
    </w:pPr>
    <w:rPr>
      <w:b/>
      <w:sz w:val="24"/>
      <w:lang w:val="x-none"/>
    </w:rPr>
  </w:style>
  <w:style w:type="paragraph" w:styleId="Naslov9">
    <w:name w:val="heading 9"/>
    <w:basedOn w:val="Navaden"/>
    <w:next w:val="Navaden"/>
    <w:link w:val="Naslov9Znak"/>
    <w:qFormat/>
    <w:rsid w:val="007C70A1"/>
    <w:pPr>
      <w:keepNext/>
      <w:tabs>
        <w:tab w:val="left" w:pos="567"/>
      </w:tabs>
      <w:ind w:left="1133" w:hanging="425"/>
      <w:outlineLvl w:val="8"/>
    </w:pPr>
    <w:rPr>
      <w:b/>
      <w:sz w:val="24"/>
      <w:lang w:val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2Znak">
    <w:name w:val="Naslov 2 Znak"/>
    <w:link w:val="Naslov2"/>
    <w:rsid w:val="003B6810"/>
    <w:rPr>
      <w:rFonts w:ascii="Tahoma" w:hAnsi="Tahoma" w:cs="Tahoma"/>
      <w:b/>
      <w:lang w:val="sl-SI" w:eastAsia="sl-SI" w:bidi="ar-SA"/>
    </w:rPr>
  </w:style>
  <w:style w:type="character" w:customStyle="1" w:styleId="Naslov3Znak">
    <w:name w:val="Naslov 3 Znak"/>
    <w:link w:val="Naslov3"/>
    <w:rsid w:val="007C70A1"/>
    <w:rPr>
      <w:rFonts w:ascii="Arial" w:eastAsia="Times New Roman" w:hAnsi="Arial" w:cs="Times New Roman"/>
      <w:b/>
      <w:sz w:val="28"/>
      <w:szCs w:val="20"/>
      <w:lang w:eastAsia="sl-SI"/>
    </w:rPr>
  </w:style>
  <w:style w:type="character" w:customStyle="1" w:styleId="Naslov4Znak">
    <w:name w:val="Naslov 4 Znak"/>
    <w:link w:val="Naslov4"/>
    <w:rsid w:val="007C70A1"/>
    <w:rPr>
      <w:rFonts w:ascii="Arial" w:eastAsia="Times New Roman" w:hAnsi="Arial" w:cs="Times New Roman"/>
      <w:b/>
      <w:sz w:val="32"/>
      <w:szCs w:val="20"/>
      <w:lang w:eastAsia="sl-SI"/>
    </w:rPr>
  </w:style>
  <w:style w:type="character" w:customStyle="1" w:styleId="Naslov5Znak">
    <w:name w:val="Naslov 5 Znak"/>
    <w:link w:val="Naslov5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6Znak">
    <w:name w:val="Naslov 6 Znak"/>
    <w:link w:val="Naslov6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7Znak">
    <w:name w:val="Naslov 7 Znak"/>
    <w:link w:val="Naslov7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8Znak">
    <w:name w:val="Naslov 8 Znak"/>
    <w:link w:val="Naslov8"/>
    <w:uiPriority w:val="99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9Znak">
    <w:name w:val="Naslov 9 Znak"/>
    <w:link w:val="Naslov9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7C70A1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GlavaZnak">
    <w:name w:val="Glava Znak"/>
    <w:link w:val="Glava"/>
    <w:uiPriority w:val="99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7C70A1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NogaZnak">
    <w:name w:val="Noga Znak"/>
    <w:link w:val="Noga"/>
    <w:uiPriority w:val="99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7C70A1"/>
  </w:style>
  <w:style w:type="paragraph" w:styleId="Naslov">
    <w:name w:val="Title"/>
    <w:basedOn w:val="Navaden"/>
    <w:link w:val="NaslovZnak"/>
    <w:qFormat/>
    <w:rsid w:val="007C70A1"/>
    <w:pPr>
      <w:jc w:val="center"/>
    </w:pPr>
    <w:rPr>
      <w:b/>
      <w:sz w:val="24"/>
      <w:lang w:val="x-none"/>
    </w:rPr>
  </w:style>
  <w:style w:type="character" w:customStyle="1" w:styleId="NaslovZnak">
    <w:name w:val="Naslov Znak"/>
    <w:link w:val="Naslov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lokbesedila">
    <w:name w:val="Block Text"/>
    <w:basedOn w:val="Navaden"/>
    <w:rsid w:val="007C70A1"/>
    <w:pPr>
      <w:tabs>
        <w:tab w:val="left" w:pos="8647"/>
      </w:tabs>
      <w:ind w:left="2694" w:right="2266"/>
    </w:pPr>
    <w:rPr>
      <w:rFonts w:ascii="Arial" w:hAnsi="Arial"/>
      <w:sz w:val="24"/>
    </w:rPr>
  </w:style>
  <w:style w:type="paragraph" w:styleId="Telobesedila-zamik">
    <w:name w:val="Body Text Indent"/>
    <w:basedOn w:val="Navaden"/>
    <w:link w:val="Telobesedila-zamikZnak"/>
    <w:rsid w:val="007C70A1"/>
    <w:pPr>
      <w:ind w:left="1418"/>
      <w:jc w:val="both"/>
    </w:pPr>
    <w:rPr>
      <w:sz w:val="24"/>
      <w:lang w:val="x-none"/>
    </w:rPr>
  </w:style>
  <w:style w:type="character" w:customStyle="1" w:styleId="Telobesedila-zamikZnak">
    <w:name w:val="Telo besedila - zamik Znak"/>
    <w:link w:val="Telobesedila-zamik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-zamik21">
    <w:name w:val="Telo besedila - zamik 21"/>
    <w:basedOn w:val="Navaden"/>
    <w:rsid w:val="007C70A1"/>
    <w:pPr>
      <w:widowControl w:val="0"/>
      <w:ind w:left="1134" w:hanging="708"/>
      <w:jc w:val="both"/>
    </w:pPr>
    <w:rPr>
      <w:sz w:val="24"/>
    </w:rPr>
  </w:style>
  <w:style w:type="paragraph" w:styleId="Telobesedila-zamik2">
    <w:name w:val="Body Text Indent 2"/>
    <w:basedOn w:val="Navaden"/>
    <w:link w:val="Telobesedila-zamik2Znak"/>
    <w:rsid w:val="007C70A1"/>
    <w:pPr>
      <w:tabs>
        <w:tab w:val="left" w:pos="567"/>
      </w:tabs>
      <w:ind w:left="720"/>
      <w:jc w:val="both"/>
    </w:pPr>
    <w:rPr>
      <w:sz w:val="24"/>
      <w:lang w:val="x-none"/>
    </w:rPr>
  </w:style>
  <w:style w:type="character" w:customStyle="1" w:styleId="Telobesedila-zamik2Znak">
    <w:name w:val="Telo besedila - zamik 2 Znak"/>
    <w:link w:val="Telobesedila-zamik2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7C70A1"/>
    <w:pPr>
      <w:tabs>
        <w:tab w:val="left" w:pos="567"/>
      </w:tabs>
      <w:ind w:left="1416"/>
      <w:jc w:val="both"/>
    </w:pPr>
    <w:rPr>
      <w:sz w:val="24"/>
      <w:lang w:val="x-none"/>
    </w:rPr>
  </w:style>
  <w:style w:type="character" w:customStyle="1" w:styleId="Telobesedila-zamik3Znak">
    <w:name w:val="Telo besedila - zamik 3 Znak"/>
    <w:link w:val="Telobesedila-zamik3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odyText21">
    <w:name w:val="Body Text 21"/>
    <w:basedOn w:val="Navaden"/>
    <w:rsid w:val="007C70A1"/>
    <w:pPr>
      <w:widowControl w:val="0"/>
      <w:tabs>
        <w:tab w:val="center" w:pos="-1440"/>
      </w:tabs>
      <w:ind w:right="406"/>
      <w:jc w:val="both"/>
    </w:pPr>
    <w:rPr>
      <w:rFonts w:ascii="Arial" w:hAnsi="Arial"/>
      <w:sz w:val="24"/>
    </w:rPr>
  </w:style>
  <w:style w:type="paragraph" w:customStyle="1" w:styleId="Telobesedila-zamik31">
    <w:name w:val="Telo besedila - zamik 31"/>
    <w:basedOn w:val="Navaden"/>
    <w:rsid w:val="007C70A1"/>
    <w:pPr>
      <w:widowControl w:val="0"/>
      <w:tabs>
        <w:tab w:val="left" w:pos="1701"/>
      </w:tabs>
      <w:ind w:left="425"/>
      <w:jc w:val="center"/>
    </w:pPr>
    <w:rPr>
      <w:b/>
      <w:sz w:val="24"/>
    </w:rPr>
  </w:style>
  <w:style w:type="paragraph" w:styleId="Telobesedila">
    <w:name w:val="Body Text"/>
    <w:basedOn w:val="Navaden"/>
    <w:link w:val="TelobesedilaZnak"/>
    <w:rsid w:val="007C70A1"/>
    <w:pPr>
      <w:widowControl w:val="0"/>
      <w:jc w:val="both"/>
    </w:pPr>
    <w:rPr>
      <w:rFonts w:ascii="Arial" w:hAnsi="Arial"/>
      <w:b/>
      <w:lang w:val="x-none"/>
    </w:rPr>
  </w:style>
  <w:style w:type="character" w:customStyle="1" w:styleId="TelobesedilaZnak">
    <w:name w:val="Telo besedila Znak"/>
    <w:link w:val="Telobesedila"/>
    <w:rsid w:val="007C70A1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7C70A1"/>
    <w:pPr>
      <w:ind w:right="-2"/>
      <w:jc w:val="both"/>
    </w:pPr>
    <w:rPr>
      <w:b/>
      <w:lang w:val="x-none"/>
    </w:rPr>
  </w:style>
  <w:style w:type="character" w:customStyle="1" w:styleId="Telobesedila2Znak">
    <w:name w:val="Telo besedila 2 Znak"/>
    <w:link w:val="Telobesedila2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Telobesedila3">
    <w:name w:val="Body Text 3"/>
    <w:basedOn w:val="Navaden"/>
    <w:link w:val="Telobesedila3Znak"/>
    <w:rsid w:val="007C70A1"/>
    <w:pPr>
      <w:tabs>
        <w:tab w:val="left" w:pos="142"/>
      </w:tabs>
      <w:jc w:val="both"/>
    </w:pPr>
    <w:rPr>
      <w:lang w:val="x-none"/>
    </w:rPr>
  </w:style>
  <w:style w:type="character" w:customStyle="1" w:styleId="Telobesedila3Znak">
    <w:name w:val="Telo besedila 3 Znak"/>
    <w:link w:val="Telobesedila3"/>
    <w:rsid w:val="007C70A1"/>
    <w:rPr>
      <w:rFonts w:ascii="Times New Roman" w:eastAsia="Times New Roman" w:hAnsi="Times New Roman" w:cs="Times New Roman"/>
      <w:szCs w:val="20"/>
      <w:lang w:eastAsia="sl-SI"/>
    </w:rPr>
  </w:style>
  <w:style w:type="paragraph" w:styleId="Napis">
    <w:name w:val="caption"/>
    <w:basedOn w:val="Navaden"/>
    <w:next w:val="Navaden"/>
    <w:qFormat/>
    <w:rsid w:val="007C70A1"/>
    <w:pPr>
      <w:tabs>
        <w:tab w:val="left" w:pos="567"/>
        <w:tab w:val="num" w:pos="851"/>
        <w:tab w:val="left" w:pos="993"/>
      </w:tabs>
      <w:jc w:val="right"/>
    </w:pPr>
    <w:rPr>
      <w:b/>
      <w:sz w:val="22"/>
    </w:rPr>
  </w:style>
  <w:style w:type="paragraph" w:customStyle="1" w:styleId="Telobesedila21">
    <w:name w:val="Telo besedila 21"/>
    <w:basedOn w:val="Navaden"/>
    <w:rsid w:val="007C70A1"/>
    <w:pPr>
      <w:widowControl w:val="0"/>
      <w:ind w:left="284" w:hanging="284"/>
      <w:jc w:val="both"/>
    </w:pPr>
    <w:rPr>
      <w:sz w:val="24"/>
    </w:rPr>
  </w:style>
  <w:style w:type="paragraph" w:styleId="Kazalovsebine2">
    <w:name w:val="toc 2"/>
    <w:basedOn w:val="Navaden"/>
    <w:next w:val="Navaden"/>
    <w:autoRedefine/>
    <w:semiHidden/>
    <w:rsid w:val="007C70A1"/>
    <w:pPr>
      <w:tabs>
        <w:tab w:val="left" w:pos="600"/>
        <w:tab w:val="right" w:leader="dot" w:pos="9060"/>
      </w:tabs>
      <w:spacing w:before="240" w:line="120" w:lineRule="auto"/>
    </w:pPr>
    <w:rPr>
      <w:b/>
      <w:noProof/>
    </w:rPr>
  </w:style>
  <w:style w:type="paragraph" w:styleId="Kazalovsebine3">
    <w:name w:val="toc 3"/>
    <w:basedOn w:val="Navaden"/>
    <w:next w:val="Navaden"/>
    <w:autoRedefine/>
    <w:semiHidden/>
    <w:rsid w:val="007C70A1"/>
    <w:pPr>
      <w:tabs>
        <w:tab w:val="left" w:pos="1000"/>
        <w:tab w:val="right" w:leader="dot" w:pos="9060"/>
      </w:tabs>
      <w:ind w:left="198"/>
    </w:pPr>
    <w:rPr>
      <w:noProof/>
    </w:rPr>
  </w:style>
  <w:style w:type="paragraph" w:styleId="Podnaslov">
    <w:name w:val="Subtitle"/>
    <w:basedOn w:val="Navaden"/>
    <w:link w:val="PodnaslovZnak"/>
    <w:qFormat/>
    <w:rsid w:val="007C70A1"/>
    <w:rPr>
      <w:b/>
      <w:lang w:val="x-none"/>
    </w:rPr>
  </w:style>
  <w:style w:type="character" w:customStyle="1" w:styleId="PodnaslovZnak">
    <w:name w:val="Podnaslov Znak"/>
    <w:link w:val="Podnaslov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Oznaenseznam">
    <w:name w:val="List Bullet"/>
    <w:basedOn w:val="Navaden"/>
    <w:autoRedefine/>
    <w:rsid w:val="007C70A1"/>
    <w:pPr>
      <w:tabs>
        <w:tab w:val="num" w:pos="360"/>
      </w:tabs>
      <w:ind w:left="360" w:hanging="360"/>
    </w:pPr>
  </w:style>
  <w:style w:type="paragraph" w:styleId="Oznaenseznam2">
    <w:name w:val="List Bullet 2"/>
    <w:basedOn w:val="Navaden"/>
    <w:autoRedefine/>
    <w:rsid w:val="007C70A1"/>
    <w:pPr>
      <w:tabs>
        <w:tab w:val="num" w:pos="643"/>
      </w:tabs>
      <w:ind w:left="643" w:hanging="360"/>
    </w:pPr>
  </w:style>
  <w:style w:type="paragraph" w:styleId="Oznaenseznam3">
    <w:name w:val="List Bullet 3"/>
    <w:basedOn w:val="Navaden"/>
    <w:autoRedefine/>
    <w:rsid w:val="007C70A1"/>
    <w:pPr>
      <w:tabs>
        <w:tab w:val="num" w:pos="926"/>
      </w:tabs>
      <w:ind w:left="926" w:hanging="360"/>
    </w:pPr>
  </w:style>
  <w:style w:type="paragraph" w:customStyle="1" w:styleId="DOUS1">
    <w:name w:val="DOUS1"/>
    <w:basedOn w:val="Navaden"/>
    <w:rsid w:val="007C70A1"/>
    <w:pPr>
      <w:numPr>
        <w:numId w:val="1"/>
      </w:numPr>
      <w:jc w:val="both"/>
    </w:pPr>
    <w:rPr>
      <w:b/>
      <w:sz w:val="24"/>
    </w:rPr>
  </w:style>
  <w:style w:type="paragraph" w:customStyle="1" w:styleId="DOUS2">
    <w:name w:val="DOUS2"/>
    <w:basedOn w:val="Navaden"/>
    <w:rsid w:val="007C70A1"/>
    <w:pPr>
      <w:numPr>
        <w:ilvl w:val="1"/>
        <w:numId w:val="1"/>
      </w:numPr>
      <w:jc w:val="both"/>
    </w:pPr>
    <w:rPr>
      <w:sz w:val="24"/>
    </w:rPr>
  </w:style>
  <w:style w:type="paragraph" w:styleId="Golobesedilo">
    <w:name w:val="Plain Text"/>
    <w:basedOn w:val="Navaden"/>
    <w:link w:val="GolobesediloZnak"/>
    <w:rsid w:val="007C70A1"/>
    <w:pPr>
      <w:jc w:val="both"/>
    </w:pPr>
    <w:rPr>
      <w:sz w:val="24"/>
      <w:lang w:val="x-none"/>
    </w:rPr>
  </w:style>
  <w:style w:type="character" w:customStyle="1" w:styleId="GolobesediloZnak">
    <w:name w:val="Golo besedilo Znak"/>
    <w:link w:val="Golobesedilo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ESEDILO">
    <w:name w:val="BESEDILO"/>
    <w:rsid w:val="007C70A1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</w:rPr>
  </w:style>
  <w:style w:type="paragraph" w:customStyle="1" w:styleId="Default">
    <w:name w:val="Default"/>
    <w:rsid w:val="007C70A1"/>
    <w:rPr>
      <w:rFonts w:ascii="Arial" w:eastAsia="Times New Roman" w:hAnsi="Arial"/>
      <w:color w:val="000000"/>
      <w:sz w:val="24"/>
    </w:rPr>
  </w:style>
  <w:style w:type="paragraph" w:customStyle="1" w:styleId="tekst1">
    <w:name w:val="tekst1"/>
    <w:basedOn w:val="Navaden"/>
    <w:rsid w:val="007C70A1"/>
    <w:pPr>
      <w:spacing w:before="120" w:line="264" w:lineRule="atLeast"/>
      <w:jc w:val="both"/>
    </w:pPr>
    <w:rPr>
      <w:rFonts w:ascii="Arial" w:hAnsi="Arial"/>
      <w:sz w:val="22"/>
    </w:rPr>
  </w:style>
  <w:style w:type="character" w:styleId="Hiperpovezava">
    <w:name w:val="Hyperlink"/>
    <w:rsid w:val="007C70A1"/>
    <w:rPr>
      <w:color w:val="0000FF"/>
      <w:u w:val="single"/>
    </w:rPr>
  </w:style>
  <w:style w:type="character" w:styleId="Krepko">
    <w:name w:val="Strong"/>
    <w:uiPriority w:val="22"/>
    <w:qFormat/>
    <w:rsid w:val="007C70A1"/>
    <w:rPr>
      <w:b/>
      <w:bCs/>
    </w:rPr>
  </w:style>
  <w:style w:type="paragraph" w:styleId="HTML-oblikovano">
    <w:name w:val="HTML Preformatted"/>
    <w:basedOn w:val="Navaden"/>
    <w:link w:val="HTML-oblikovanoZnak"/>
    <w:uiPriority w:val="99"/>
    <w:rsid w:val="007C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/>
    </w:rPr>
  </w:style>
  <w:style w:type="character" w:customStyle="1" w:styleId="HTML-oblikovanoZnak">
    <w:name w:val="HTML-oblikovano Znak"/>
    <w:link w:val="HTML-oblikovano"/>
    <w:uiPriority w:val="99"/>
    <w:rsid w:val="007C70A1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7C70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sedilooblakaZnak">
    <w:name w:val="Besedilo oblačka Znak"/>
    <w:link w:val="Besedilooblaka"/>
    <w:semiHidden/>
    <w:rsid w:val="007C70A1"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semiHidden/>
    <w:rsid w:val="007C70A1"/>
    <w:rPr>
      <w:rFonts w:ascii="Tahoma" w:hAnsi="Tahoma"/>
      <w:sz w:val="16"/>
      <w:szCs w:val="16"/>
      <w:lang w:val="x-none"/>
    </w:rPr>
  </w:style>
  <w:style w:type="paragraph" w:customStyle="1" w:styleId="NavadenTimesNewRoman">
    <w:name w:val="Navaden Times New Roman"/>
    <w:basedOn w:val="Navaden"/>
    <w:rsid w:val="007C70A1"/>
    <w:pPr>
      <w:widowControl w:val="0"/>
    </w:pPr>
    <w:rPr>
      <w:rFonts w:ascii="Arial" w:hAnsi="Arial"/>
      <w:sz w:val="22"/>
    </w:rPr>
  </w:style>
  <w:style w:type="character" w:customStyle="1" w:styleId="PripombabesediloZnak">
    <w:name w:val="Pripomba – besedilo Znak"/>
    <w:link w:val="Pripombabesedilo"/>
    <w:semiHidden/>
    <w:rsid w:val="007C70A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7C70A1"/>
    <w:rPr>
      <w:lang w:val="x-none"/>
    </w:rPr>
  </w:style>
  <w:style w:type="character" w:customStyle="1" w:styleId="ZadevapripombeZnak">
    <w:name w:val="Zadeva pripombe Znak"/>
    <w:link w:val="Zadevapripombe"/>
    <w:semiHidden/>
    <w:rsid w:val="007C70A1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7C70A1"/>
    <w:rPr>
      <w:b/>
      <w:bCs/>
    </w:rPr>
  </w:style>
  <w:style w:type="paragraph" w:customStyle="1" w:styleId="Odstavekseznama1">
    <w:name w:val="Odstavek seznama1"/>
    <w:basedOn w:val="Navaden"/>
    <w:uiPriority w:val="34"/>
    <w:qFormat/>
    <w:rsid w:val="00BA2B00"/>
    <w:pPr>
      <w:ind w:left="708"/>
    </w:pPr>
    <w:rPr>
      <w:sz w:val="24"/>
      <w:szCs w:val="24"/>
    </w:rPr>
  </w:style>
  <w:style w:type="paragraph" w:customStyle="1" w:styleId="Slog">
    <w:name w:val="Slog"/>
    <w:rsid w:val="00856F7B"/>
    <w:rPr>
      <w:rFonts w:ascii="Arial" w:eastAsia="Times New Roman" w:hAnsi="Arial"/>
      <w:sz w:val="22"/>
      <w:lang w:val="en-GB"/>
    </w:rPr>
  </w:style>
  <w:style w:type="paragraph" w:styleId="Odstavekseznama">
    <w:name w:val="List Paragraph"/>
    <w:basedOn w:val="Navaden"/>
    <w:uiPriority w:val="34"/>
    <w:qFormat/>
    <w:rsid w:val="006F53DE"/>
    <w:pPr>
      <w:ind w:left="708"/>
    </w:pPr>
  </w:style>
  <w:style w:type="paragraph" w:customStyle="1" w:styleId="Telobesedila210">
    <w:name w:val="Telo besedila 21"/>
    <w:basedOn w:val="Navaden"/>
    <w:rsid w:val="00D32EE7"/>
    <w:pPr>
      <w:suppressAutoHyphens/>
      <w:jc w:val="both"/>
    </w:pPr>
    <w:rPr>
      <w:sz w:val="24"/>
      <w:szCs w:val="24"/>
      <w:lang w:eastAsia="ar-SA"/>
    </w:rPr>
  </w:style>
  <w:style w:type="character" w:styleId="SledenaHiperpovezava">
    <w:name w:val="FollowedHyperlink"/>
    <w:rsid w:val="0046576E"/>
    <w:rPr>
      <w:color w:val="800080"/>
      <w:u w:val="single"/>
    </w:rPr>
  </w:style>
  <w:style w:type="paragraph" w:styleId="Revizija">
    <w:name w:val="Revision"/>
    <w:hidden/>
    <w:uiPriority w:val="99"/>
    <w:semiHidden/>
    <w:rsid w:val="00EB607A"/>
    <w:rPr>
      <w:rFonts w:ascii="Times New Roman" w:eastAsia="Times New Roman" w:hAnsi="Times New Roman"/>
    </w:rPr>
  </w:style>
  <w:style w:type="paragraph" w:styleId="Navadensplet">
    <w:name w:val="Normal (Web)"/>
    <w:basedOn w:val="Navaden"/>
    <w:rsid w:val="004502BD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seznama10">
    <w:name w:val="Odstavek seznama1"/>
    <w:basedOn w:val="Navaden"/>
    <w:uiPriority w:val="34"/>
    <w:qFormat/>
    <w:rsid w:val="00324BDA"/>
    <w:pPr>
      <w:ind w:left="720"/>
      <w:contextualSpacing/>
    </w:pPr>
    <w:rPr>
      <w:sz w:val="24"/>
      <w:szCs w:val="24"/>
    </w:rPr>
  </w:style>
  <w:style w:type="paragraph" w:customStyle="1" w:styleId="ListParagraph1">
    <w:name w:val="List Paragraph1"/>
    <w:basedOn w:val="Navaden"/>
    <w:qFormat/>
    <w:rsid w:val="009C01E2"/>
    <w:pPr>
      <w:ind w:left="720"/>
      <w:contextualSpacing/>
    </w:pPr>
    <w:rPr>
      <w:sz w:val="24"/>
      <w:szCs w:val="24"/>
    </w:rPr>
  </w:style>
  <w:style w:type="paragraph" w:customStyle="1" w:styleId="Telobesedila33">
    <w:name w:val="Telo besedila 33"/>
    <w:basedOn w:val="Navaden"/>
    <w:rsid w:val="00DA33A6"/>
    <w:pPr>
      <w:tabs>
        <w:tab w:val="left" w:pos="142"/>
      </w:tabs>
      <w:suppressAutoHyphens/>
      <w:jc w:val="both"/>
    </w:pPr>
    <w:rPr>
      <w:sz w:val="22"/>
      <w:lang w:eastAsia="ar-SA"/>
    </w:rPr>
  </w:style>
  <w:style w:type="paragraph" w:customStyle="1" w:styleId="Zoran2">
    <w:name w:val="Zoran 2"/>
    <w:basedOn w:val="Naslov2"/>
    <w:rsid w:val="00152C07"/>
    <w:pPr>
      <w:numPr>
        <w:numId w:val="2"/>
      </w:numPr>
      <w:tabs>
        <w:tab w:val="clear" w:pos="567"/>
        <w:tab w:val="clear" w:pos="1134"/>
        <w:tab w:val="clear" w:pos="8080"/>
      </w:tabs>
    </w:pPr>
    <w:rPr>
      <w:rFonts w:ascii="Arial" w:hAnsi="Arial" w:cs="Arial"/>
      <w:bCs/>
      <w:iCs/>
      <w:sz w:val="22"/>
      <w:szCs w:val="22"/>
    </w:rPr>
  </w:style>
  <w:style w:type="paragraph" w:customStyle="1" w:styleId="western">
    <w:name w:val="western"/>
    <w:basedOn w:val="Navaden"/>
    <w:rsid w:val="00A9533C"/>
    <w:pPr>
      <w:spacing w:before="100" w:beforeAutospacing="1"/>
      <w:ind w:right="57"/>
      <w:jc w:val="both"/>
    </w:pPr>
    <w:rPr>
      <w:rFonts w:ascii="Arial" w:hAnsi="Arial" w:cs="Arial"/>
      <w:sz w:val="24"/>
      <w:szCs w:val="24"/>
    </w:rPr>
  </w:style>
  <w:style w:type="character" w:styleId="Pripombasklic">
    <w:name w:val="annotation reference"/>
    <w:semiHidden/>
    <w:unhideWhenUsed/>
    <w:rsid w:val="002A4934"/>
    <w:rPr>
      <w:sz w:val="16"/>
      <w:szCs w:val="16"/>
    </w:rPr>
  </w:style>
  <w:style w:type="paragraph" w:styleId="Sprotnaopomba-besedilo">
    <w:name w:val="footnote text"/>
    <w:basedOn w:val="Navaden"/>
    <w:link w:val="Sprotnaopomba-besediloZnak"/>
    <w:semiHidden/>
    <w:unhideWhenUsed/>
    <w:rsid w:val="009C5278"/>
  </w:style>
  <w:style w:type="character" w:customStyle="1" w:styleId="Sprotnaopomba-besediloZnak">
    <w:name w:val="Sprotna opomba - besedilo Znak"/>
    <w:link w:val="Sprotnaopomba-besedilo"/>
    <w:semiHidden/>
    <w:rsid w:val="009C5278"/>
    <w:rPr>
      <w:rFonts w:ascii="Times New Roman" w:eastAsia="Times New Roman" w:hAnsi="Times New Roman"/>
    </w:rPr>
  </w:style>
  <w:style w:type="character" w:styleId="Sprotnaopomba-sklic">
    <w:name w:val="footnote reference"/>
    <w:semiHidden/>
    <w:unhideWhenUsed/>
    <w:rsid w:val="009C5278"/>
    <w:rPr>
      <w:vertAlign w:val="superscript"/>
    </w:rPr>
  </w:style>
  <w:style w:type="paragraph" w:styleId="Brezrazmikov">
    <w:name w:val="No Spacing"/>
    <w:uiPriority w:val="1"/>
    <w:qFormat/>
    <w:rsid w:val="008663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8553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600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6205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982072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38640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63212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465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2087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98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4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23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170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55693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39052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7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1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9793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50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0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118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93174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7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6982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9621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1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58906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09235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1715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19747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82771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6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7124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867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3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951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33491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9659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0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867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557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18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64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368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21532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8310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36942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4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882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8501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34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4272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17905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8104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498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83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8189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52061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362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8013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6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43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814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58132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19691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645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2486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1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436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16431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06711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36449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60203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94620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30627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97697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16517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86538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4942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4610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3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6678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12520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94300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6222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475732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029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308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3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0284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68141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69294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5943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929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8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8043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79538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72038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0931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208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0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6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2455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49779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56349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7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911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9703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7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7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8982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82009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2513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D93C4-4FF4-4CA4-BBD2-E1E690F9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JHL</vt:lpstr>
    </vt:vector>
  </TitlesOfParts>
  <Company>JHL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JHL</dc:title>
  <dc:subject>VKS-63/23</dc:subject>
  <dc:creator>Matej Nučič</dc:creator>
  <cp:keywords/>
  <cp:lastModifiedBy>Matej Nučič</cp:lastModifiedBy>
  <cp:revision>5</cp:revision>
  <cp:lastPrinted>2016-10-13T10:57:00Z</cp:lastPrinted>
  <dcterms:created xsi:type="dcterms:W3CDTF">2023-03-31T08:13:00Z</dcterms:created>
  <dcterms:modified xsi:type="dcterms:W3CDTF">2023-07-03T12:24:00Z</dcterms:modified>
</cp:coreProperties>
</file>